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857D4" w14:textId="77777777" w:rsidR="00873FF4" w:rsidRDefault="00873FF4" w:rsidP="00873FF4">
      <w:pPr>
        <w:pStyle w:val="Heading3"/>
      </w:pPr>
      <w:r>
        <w:t>1NC</w:t>
      </w:r>
    </w:p>
    <w:p w14:paraId="1C2E1870" w14:textId="77777777" w:rsidR="00873FF4" w:rsidRDefault="00873FF4" w:rsidP="00873FF4"/>
    <w:p w14:paraId="2F6C51E9" w14:textId="77777777" w:rsidR="00873FF4" w:rsidRPr="006421B7" w:rsidRDefault="00873FF4" w:rsidP="00873FF4">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98F2D96" w14:textId="77777777" w:rsidR="00873FF4" w:rsidRPr="00604157" w:rsidRDefault="00873FF4" w:rsidP="00873FF4">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4D4BA72" w14:textId="77777777" w:rsidR="00873FF4" w:rsidRDefault="00873FF4" w:rsidP="00873FF4">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00170EB" w14:textId="77777777" w:rsidR="00873FF4" w:rsidRDefault="00873FF4" w:rsidP="00873FF4">
      <w:pPr>
        <w:pStyle w:val="Heading4"/>
      </w:pPr>
      <w:r>
        <w:lastRenderedPageBreak/>
        <w:t xml:space="preserve">Tech innovation solves every existential threat – cumulative extinction events outweigh the </w:t>
      </w:r>
      <w:proofErr w:type="spellStart"/>
      <w:r>
        <w:t>aff</w:t>
      </w:r>
      <w:proofErr w:type="spellEnd"/>
      <w:r>
        <w:t xml:space="preserve"> </w:t>
      </w:r>
    </w:p>
    <w:p w14:paraId="3255C87B" w14:textId="77777777" w:rsidR="00873FF4" w:rsidRDefault="00873FF4" w:rsidP="00873FF4">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FF8D9BF" w14:textId="77777777" w:rsidR="00873FF4" w:rsidRPr="008F2F9C" w:rsidRDefault="00873FF4" w:rsidP="00873FF4">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8C63DAB" w14:textId="77777777" w:rsidR="00873FF4" w:rsidRPr="00E62231" w:rsidRDefault="00873FF4" w:rsidP="00873FF4">
      <w:pPr>
        <w:pStyle w:val="Heading3"/>
      </w:pPr>
      <w:r w:rsidRPr="00E62231">
        <w:lastRenderedPageBreak/>
        <w:t>1NC – CP</w:t>
      </w:r>
    </w:p>
    <w:p w14:paraId="58389552" w14:textId="77777777" w:rsidR="00873FF4" w:rsidRPr="00E62231" w:rsidRDefault="00873FF4" w:rsidP="00873FF4">
      <w:pPr>
        <w:pStyle w:val="Heading4"/>
      </w:pPr>
      <w:r w:rsidRPr="00E62231">
        <w:t>Spacefaring Nations should:</w:t>
      </w:r>
    </w:p>
    <w:p w14:paraId="0DC56094" w14:textId="77777777" w:rsidR="00873FF4" w:rsidRPr="00E62231" w:rsidRDefault="00873FF4" w:rsidP="00873FF4">
      <w:pPr>
        <w:pStyle w:val="Heading4"/>
        <w:numPr>
          <w:ilvl w:val="0"/>
          <w:numId w:val="12"/>
        </w:numPr>
        <w:tabs>
          <w:tab w:val="num" w:pos="0"/>
          <w:tab w:val="num" w:pos="360"/>
        </w:tabs>
        <w:ind w:left="0" w:firstLine="0"/>
      </w:pPr>
      <w:r w:rsidRPr="00E62231">
        <w:t xml:space="preserve">increase funding for space-situational awareness technology, and </w:t>
      </w:r>
    </w:p>
    <w:p w14:paraId="6816D5EB" w14:textId="77777777" w:rsidR="00873FF4" w:rsidRPr="00E62231" w:rsidRDefault="00873FF4" w:rsidP="00873FF4">
      <w:pPr>
        <w:pStyle w:val="Heading4"/>
        <w:numPr>
          <w:ilvl w:val="0"/>
          <w:numId w:val="12"/>
        </w:numPr>
        <w:tabs>
          <w:tab w:val="num" w:pos="0"/>
          <w:tab w:val="num" w:pos="360"/>
        </w:tabs>
        <w:ind w:left="0" w:firstLine="0"/>
      </w:pPr>
      <w:r w:rsidRPr="00E62231">
        <w:t>integrate Battle Management Command, Control, and Communications, tactical intelligence, and intelligence, surveillance, and reconnaissance systems,</w:t>
      </w:r>
    </w:p>
    <w:p w14:paraId="4F199580" w14:textId="77777777" w:rsidR="00873FF4" w:rsidRPr="00E62231" w:rsidRDefault="00873FF4" w:rsidP="00873FF4">
      <w:pPr>
        <w:pStyle w:val="Heading4"/>
        <w:numPr>
          <w:ilvl w:val="0"/>
          <w:numId w:val="12"/>
        </w:numPr>
        <w:tabs>
          <w:tab w:val="num" w:pos="0"/>
          <w:tab w:val="num" w:pos="360"/>
        </w:tabs>
        <w:ind w:left="0" w:firstLine="0"/>
      </w:pPr>
      <w:r w:rsidRPr="00E62231">
        <w:t>warn all states about known impending collisions on their space assets</w:t>
      </w:r>
    </w:p>
    <w:p w14:paraId="23893661" w14:textId="77777777" w:rsidR="00873FF4" w:rsidRPr="00E62231" w:rsidRDefault="00873FF4" w:rsidP="00873FF4">
      <w:pPr>
        <w:pStyle w:val="Heading4"/>
        <w:numPr>
          <w:ilvl w:val="0"/>
          <w:numId w:val="12"/>
        </w:numPr>
        <w:tabs>
          <w:tab w:val="num" w:pos="0"/>
          <w:tab w:val="num" w:pos="360"/>
        </w:tabs>
        <w:ind w:left="0" w:firstLine="0"/>
      </w:pPr>
      <w:r w:rsidRPr="00E62231">
        <w:t>develop satellites with automated collision avoidance systems.</w:t>
      </w:r>
    </w:p>
    <w:p w14:paraId="61F7E9C6" w14:textId="77777777" w:rsidR="00873FF4" w:rsidRPr="00E62231" w:rsidRDefault="00873FF4" w:rsidP="00873FF4"/>
    <w:p w14:paraId="7ED03628" w14:textId="77777777" w:rsidR="00873FF4" w:rsidRPr="00E62231" w:rsidRDefault="00873FF4" w:rsidP="00873FF4">
      <w:pPr>
        <w:pStyle w:val="Heading4"/>
      </w:pPr>
      <w:r w:rsidRPr="00E62231">
        <w:t xml:space="preserve">Planks 1 and 2 solves collisions, assures allies, and avoids key sharing key secrets   </w:t>
      </w:r>
    </w:p>
    <w:p w14:paraId="14BA8595" w14:textId="77777777" w:rsidR="00873FF4" w:rsidRPr="00E62231" w:rsidRDefault="00873FF4" w:rsidP="00873FF4">
      <w:r w:rsidRPr="00E62231">
        <w:rPr>
          <w:rStyle w:val="Style13ptBold"/>
        </w:rPr>
        <w:t>Hitchens and Johnson-Freese 16</w:t>
      </w:r>
      <w:r w:rsidRPr="00E62231">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9" w:history="1">
        <w:r w:rsidRPr="00E62231">
          <w:rPr>
            <w:rStyle w:val="Hyperlink"/>
          </w:rPr>
          <w:t>https://www.atlanticcouncil.org/images/publications/AC_StrategyPapers_No5_Space_WEB1.pdf</w:t>
        </w:r>
      </w:hyperlink>
      <w:r w:rsidRPr="00E62231">
        <w:t>)</w:t>
      </w:r>
    </w:p>
    <w:p w14:paraId="52A37214" w14:textId="77777777" w:rsidR="00873FF4" w:rsidRPr="00E62231" w:rsidRDefault="00873FF4" w:rsidP="00873FF4">
      <w:pPr>
        <w:rPr>
          <w:rStyle w:val="StyleUnderline"/>
        </w:rPr>
      </w:pPr>
      <w:r w:rsidRPr="00E62231">
        <w:rPr>
          <w:rStyle w:val="StyleUnderline"/>
        </w:rPr>
        <w:t>Improved SSA is a foundational capability for any US space strategy</w:t>
      </w:r>
      <w:r w:rsidRPr="00E62231">
        <w:rPr>
          <w:sz w:val="10"/>
        </w:rPr>
        <w:t xml:space="preserve"> in </w:t>
      </w:r>
      <w:proofErr w:type="gramStart"/>
      <w:r w:rsidRPr="00E62231">
        <w:rPr>
          <w:sz w:val="10"/>
        </w:rPr>
        <w:t>any and all</w:t>
      </w:r>
      <w:proofErr w:type="gramEnd"/>
      <w:r w:rsidRPr="00E62231">
        <w:rPr>
          <w:sz w:val="10"/>
        </w:rPr>
        <w:t xml:space="preserve"> circumstances, given the rapid changes in the space environment. The national space security community has recognized this repeatedly, although funding has arguably not been commensurate with the rhetoric. </w:t>
      </w:r>
      <w:r w:rsidRPr="00E62231">
        <w:rPr>
          <w:rStyle w:val="StyleUnderline"/>
        </w:rPr>
        <w:t xml:space="preserve">Attempts are now being made to rectify the funding situation because of the Russia/China threat scare. </w:t>
      </w:r>
      <w:r w:rsidRPr="00E62231">
        <w:rPr>
          <w:sz w:val="10"/>
        </w:rPr>
        <w:t xml:space="preserve">According to the Government Accountability Office (GAO), </w:t>
      </w:r>
      <w:r w:rsidRPr="00E62231">
        <w:rPr>
          <w:rStyle w:val="StyleUnderline"/>
        </w:rPr>
        <w:t>the Obama administration is planning to spend about $6 billion between 2015 and 2020 to beef up SSA capabilities</w:t>
      </w:r>
      <w:r w:rsidRPr="00E62231">
        <w:rPr>
          <w:sz w:val="10"/>
        </w:rPr>
        <w:t xml:space="preserve">—largely within the Pentagon, but also at contributing agencies NOAA and NASA.50 </w:t>
      </w:r>
      <w:r w:rsidRPr="00E62231">
        <w:rPr>
          <w:rStyle w:val="StyleUnderline"/>
        </w:rPr>
        <w:t>Calculating exact spending on SSA activities, however, is not possible due to the way the Defense Department tracks (or, rather, does not track) related spending. According to the GAO report:</w:t>
      </w:r>
    </w:p>
    <w:p w14:paraId="635C5802" w14:textId="77777777" w:rsidR="00873FF4" w:rsidRPr="00E62231" w:rsidRDefault="00873FF4" w:rsidP="00873FF4">
      <w:pPr>
        <w:rPr>
          <w:sz w:val="12"/>
          <w:szCs w:val="12"/>
        </w:rPr>
      </w:pPr>
      <w:r w:rsidRPr="00E62231">
        <w:rPr>
          <w:sz w:val="12"/>
          <w:szCs w:val="12"/>
        </w:rPr>
        <w:t xml:space="preserve">• Compiling a budget for all SSA-related efforts is a challenge because many assets that support the SSA mission do not have it as their primary mission. </w:t>
      </w:r>
    </w:p>
    <w:p w14:paraId="68A93065" w14:textId="77777777" w:rsidR="00873FF4" w:rsidRPr="00E62231" w:rsidRDefault="00873FF4" w:rsidP="00873FF4">
      <w:pPr>
        <w:rPr>
          <w:sz w:val="12"/>
          <w:szCs w:val="12"/>
        </w:rPr>
      </w:pPr>
      <w:r w:rsidRPr="00E62231">
        <w:rPr>
          <w:sz w:val="12"/>
          <w:szCs w:val="12"/>
        </w:rPr>
        <w:t>• DOD is not required to and does not track the budgets specific to its SSA efforts for multiple-mission systems, and it does not estimate what percentage would be allocated to SSA.</w:t>
      </w:r>
    </w:p>
    <w:p w14:paraId="3DB29392" w14:textId="77777777" w:rsidR="00873FF4" w:rsidRPr="00E62231" w:rsidRDefault="00873FF4" w:rsidP="00873FF4">
      <w:pPr>
        <w:rPr>
          <w:sz w:val="12"/>
          <w:szCs w:val="12"/>
        </w:rPr>
      </w:pPr>
      <w:r w:rsidRPr="00E6223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06D40BB4" w14:textId="77777777" w:rsidR="00873FF4" w:rsidRPr="00E62231" w:rsidRDefault="00873FF4" w:rsidP="00873FF4">
      <w:pPr>
        <w:rPr>
          <w:sz w:val="12"/>
          <w:szCs w:val="12"/>
        </w:rPr>
      </w:pPr>
      <w:r w:rsidRPr="00E62231">
        <w:rPr>
          <w:sz w:val="12"/>
          <w:szCs w:val="12"/>
        </w:rPr>
        <w:t xml:space="preserve"> • SSA-related efforts performed using intelligence community sensor systems are also not included in the core SSA budget because those efforts and their budgets are classified.51</w:t>
      </w:r>
    </w:p>
    <w:p w14:paraId="0FD1ACB2" w14:textId="77777777" w:rsidR="00873FF4" w:rsidRPr="00E62231" w:rsidRDefault="00873FF4" w:rsidP="00873FF4">
      <w:pPr>
        <w:rPr>
          <w:sz w:val="12"/>
        </w:rPr>
      </w:pPr>
      <w:r w:rsidRPr="00E62231">
        <w:rPr>
          <w:rStyle w:val="StyleUnderline"/>
          <w:highlight w:val="yellow"/>
        </w:rPr>
        <w:t>SSA is</w:t>
      </w:r>
      <w:r w:rsidRPr="00E62231">
        <w:rPr>
          <w:rStyle w:val="StyleUnderline"/>
        </w:rPr>
        <w:t xml:space="preserve"> also an area </w:t>
      </w:r>
      <w:r w:rsidRPr="00E62231">
        <w:rPr>
          <w:rStyle w:val="StyleUnderline"/>
          <w:highlight w:val="yellow"/>
        </w:rPr>
        <w:t>ripe for possible leveraging</w:t>
      </w:r>
      <w:r w:rsidRPr="00E62231">
        <w:rPr>
          <w:rStyle w:val="StyleUnderline"/>
        </w:rPr>
        <w:t xml:space="preserve"> of commercial and foreign capabilities,</w:t>
      </w:r>
      <w:r w:rsidRPr="00E62231">
        <w:rPr>
          <w:sz w:val="12"/>
        </w:rPr>
        <w:t xml:space="preserve"> </w:t>
      </w:r>
      <w:r w:rsidRPr="00E62231">
        <w:rPr>
          <w:rStyle w:val="StyleUnderline"/>
        </w:rPr>
        <w:t xml:space="preserve">both </w:t>
      </w:r>
      <w:r w:rsidRPr="00E62231">
        <w:rPr>
          <w:rStyle w:val="StyleUnderline"/>
          <w:highlight w:val="yellow"/>
        </w:rPr>
        <w:t xml:space="preserve">to </w:t>
      </w:r>
      <w:r w:rsidRPr="00E62231">
        <w:rPr>
          <w:rStyle w:val="Emphasis"/>
          <w:highlight w:val="yellow"/>
        </w:rPr>
        <w:t>provide resilience</w:t>
      </w:r>
      <w:r w:rsidRPr="00E62231">
        <w:rPr>
          <w:rStyle w:val="StyleUnderline"/>
        </w:rPr>
        <w:t xml:space="preserve"> </w:t>
      </w:r>
      <w:r w:rsidRPr="00E62231">
        <w:rPr>
          <w:rStyle w:val="StyleUnderline"/>
          <w:highlight w:val="yellow"/>
        </w:rPr>
        <w:t xml:space="preserve">and to </w:t>
      </w:r>
      <w:r w:rsidRPr="00E62231">
        <w:rPr>
          <w:rStyle w:val="Emphasis"/>
          <w:highlight w:val="yellow"/>
        </w:rPr>
        <w:t>complicate an adversary’s calculations regarding an attack</w:t>
      </w:r>
      <w:r w:rsidRPr="00E62231">
        <w:rPr>
          <w:sz w:val="12"/>
        </w:rPr>
        <w:t>—</w:t>
      </w:r>
      <w:r w:rsidRPr="00E62231">
        <w:rPr>
          <w:rStyle w:val="StyleUnderline"/>
        </w:rPr>
        <w:t>one of the stated goals of the Obama administration’s NSP</w:t>
      </w:r>
      <w:r w:rsidRPr="00E62231">
        <w:rPr>
          <w:sz w:val="12"/>
        </w:rPr>
        <w:t>. However, that potential has yet to be fully exploited, and greater emphasis should be put on doing so.</w:t>
      </w:r>
    </w:p>
    <w:p w14:paraId="79DAD3E5" w14:textId="77777777" w:rsidR="00873FF4" w:rsidRPr="00E62231" w:rsidRDefault="00873FF4" w:rsidP="00873FF4">
      <w:pPr>
        <w:rPr>
          <w:rStyle w:val="StyleUnderline"/>
        </w:rPr>
      </w:pPr>
      <w:r w:rsidRPr="00E62231">
        <w:rPr>
          <w:sz w:val="10"/>
        </w:rPr>
        <w:t xml:space="preserve">On June 1, 2015, </w:t>
      </w:r>
      <w:r w:rsidRPr="00E62231">
        <w:rPr>
          <w:rStyle w:val="StyleUnderline"/>
        </w:rPr>
        <w:t>US Strategic Command (STRATCOM) initiated a six-month pilot program to research how to integrate commercial operators (and their SSA data)</w:t>
      </w:r>
      <w:r w:rsidRPr="00E62231">
        <w:rPr>
          <w:sz w:val="10"/>
        </w:rPr>
        <w:t xml:space="preserve"> </w:t>
      </w:r>
      <w:r w:rsidRPr="00E62231">
        <w:rPr>
          <w:rStyle w:val="StyleUnderline"/>
        </w:rPr>
        <w:t xml:space="preserve">into the </w:t>
      </w:r>
      <w:proofErr w:type="spellStart"/>
      <w:r w:rsidRPr="00E62231">
        <w:rPr>
          <w:rStyle w:val="StyleUnderline"/>
        </w:rPr>
        <w:t>JSpOC</w:t>
      </w:r>
      <w:proofErr w:type="spellEnd"/>
      <w:r w:rsidRPr="00E62231">
        <w:rPr>
          <w:rStyle w:val="StyleUnderline"/>
        </w:rPr>
        <w:t>, called the Commercial Integration Cell</w:t>
      </w:r>
      <w:r w:rsidRPr="00E62231">
        <w:rPr>
          <w:sz w:val="10"/>
        </w:rPr>
        <w:t xml:space="preserve">. The initial effort involves six operators: Intelsat, SES Government Solutions, Inmarsat, Eutelsat, </w:t>
      </w:r>
      <w:proofErr w:type="spellStart"/>
      <w:r w:rsidRPr="00E62231">
        <w:rPr>
          <w:sz w:val="10"/>
        </w:rPr>
        <w:t>DigitalGlobe</w:t>
      </w:r>
      <w:proofErr w:type="spellEnd"/>
      <w:r w:rsidRPr="00E62231">
        <w:rPr>
          <w:sz w:val="10"/>
        </w:rPr>
        <w:t xml:space="preserve">, and Iridium Communications. The goal is to assess whether </w:t>
      </w:r>
      <w:proofErr w:type="spellStart"/>
      <w:r w:rsidRPr="00E62231">
        <w:rPr>
          <w:rStyle w:val="StyleUnderline"/>
        </w:rPr>
        <w:t>JSpOC</w:t>
      </w:r>
      <w:proofErr w:type="spellEnd"/>
      <w:r w:rsidRPr="00E62231">
        <w:rPr>
          <w:rStyle w:val="StyleUnderline"/>
        </w:rPr>
        <w:t xml:space="preserve"> operations</w:t>
      </w:r>
      <w:r w:rsidRPr="00E62231">
        <w:rPr>
          <w:sz w:val="10"/>
        </w:rPr>
        <w:t xml:space="preserve"> can be enhanced via integration of industry capabilities and insights, and, if so, how.52 </w:t>
      </w:r>
      <w:r w:rsidRPr="00E62231">
        <w:rPr>
          <w:rStyle w:val="StyleUnderline"/>
        </w:rPr>
        <w:t xml:space="preserve">The pilot program comes after years of lobbying by industry, including through SDA, for closer cooperation and collaboration between </w:t>
      </w:r>
      <w:r w:rsidRPr="00E62231">
        <w:rPr>
          <w:rStyle w:val="StyleUnderline"/>
        </w:rPr>
        <w:lastRenderedPageBreak/>
        <w:t>commercial operators and the US military on space-object data tracking</w:t>
      </w:r>
      <w:r w:rsidRPr="00E62231">
        <w:rPr>
          <w:sz w:val="10"/>
        </w:rPr>
        <w:t xml:space="preserve">. One major hurdle has been that the computer systems and models used by </w:t>
      </w:r>
      <w:proofErr w:type="spellStart"/>
      <w:r w:rsidRPr="00E62231">
        <w:rPr>
          <w:sz w:val="10"/>
        </w:rPr>
        <w:t>JSpOC</w:t>
      </w:r>
      <w:proofErr w:type="spellEnd"/>
      <w:r w:rsidRPr="00E62231">
        <w:rPr>
          <w:sz w:val="10"/>
        </w:rPr>
        <w:t xml:space="preserve"> are antiquated, and incompatible with more up-to-date industry practices</w:t>
      </w:r>
      <w:r w:rsidRPr="00E62231">
        <w:rPr>
          <w:rStyle w:val="StyleUnderline"/>
        </w:rPr>
        <w:t xml:space="preserve">. While updates are planned, </w:t>
      </w:r>
      <w:r w:rsidRPr="00E62231">
        <w:rPr>
          <w:rStyle w:val="StyleUnderline"/>
          <w:highlight w:val="yellow"/>
        </w:rPr>
        <w:t xml:space="preserve">given the </w:t>
      </w:r>
      <w:r w:rsidRPr="00E62231">
        <w:rPr>
          <w:rStyle w:val="Emphasis"/>
          <w:highlight w:val="yellow"/>
        </w:rPr>
        <w:t>lack of adequate budget resources</w:t>
      </w:r>
      <w:r w:rsidRPr="00E62231">
        <w:rPr>
          <w:rStyle w:val="StyleUnderline"/>
        </w:rPr>
        <w:t>, this situation is not likely to be rectified anytime soon</w:t>
      </w:r>
      <w:r w:rsidRPr="00E62231">
        <w:rPr>
          <w:sz w:val="10"/>
        </w:rPr>
        <w:t xml:space="preserve">. </w:t>
      </w:r>
      <w:r w:rsidRPr="00E62231">
        <w:rPr>
          <w:rStyle w:val="StyleUnderline"/>
          <w:highlight w:val="yellow"/>
        </w:rPr>
        <w:t xml:space="preserve">This misalignment between </w:t>
      </w:r>
      <w:r w:rsidRPr="00E62231">
        <w:rPr>
          <w:rStyle w:val="Emphasis"/>
          <w:highlight w:val="yellow"/>
        </w:rPr>
        <w:t>ways and means</w:t>
      </w:r>
      <w:r w:rsidRPr="00E62231">
        <w:rPr>
          <w:rStyle w:val="StyleUnderline"/>
          <w:highlight w:val="yellow"/>
        </w:rPr>
        <w:t xml:space="preserve"> should be addressed</w:t>
      </w:r>
      <w:r w:rsidRPr="00E62231">
        <w:rPr>
          <w:rStyle w:val="StyleUnderline"/>
        </w:rPr>
        <w:t xml:space="preserve"> as soon as possible by the incoming administration.</w:t>
      </w:r>
    </w:p>
    <w:p w14:paraId="5AFFF0F9" w14:textId="77777777" w:rsidR="00873FF4" w:rsidRPr="00E62231" w:rsidRDefault="00873FF4" w:rsidP="00873FF4">
      <w:pPr>
        <w:rPr>
          <w:sz w:val="10"/>
        </w:rPr>
      </w:pPr>
      <w:r w:rsidRPr="00E62231">
        <w:rPr>
          <w:rStyle w:val="StyleUnderline"/>
        </w:rPr>
        <w:t>Another question is the extent to which US allies will be allowed access to the improved SSA data</w:t>
      </w:r>
      <w:r w:rsidRPr="00E62231">
        <w:rPr>
          <w:sz w:val="10"/>
        </w:rPr>
        <w:t xml:space="preserve">, including the interference warnings and collision analysis it will provide.53 </w:t>
      </w:r>
      <w:r w:rsidRPr="00E62231">
        <w:rPr>
          <w:rStyle w:val="StyleUnderline"/>
        </w:rPr>
        <w:t>The issue with allies is not just technical, but also, and primarily, politica</w:t>
      </w:r>
      <w:r w:rsidRPr="00E62231">
        <w:rPr>
          <w:sz w:val="10"/>
        </w:rPr>
        <w:t xml:space="preserve">l. The uncertainty in the private sector about </w:t>
      </w:r>
      <w:proofErr w:type="spellStart"/>
      <w:r w:rsidRPr="00E62231">
        <w:rPr>
          <w:sz w:val="10"/>
        </w:rPr>
        <w:t>JSpOC</w:t>
      </w:r>
      <w:proofErr w:type="spellEnd"/>
      <w:r w:rsidRPr="00E62231">
        <w:rPr>
          <w:sz w:val="10"/>
        </w:rPr>
        <w:t xml:space="preserve">-industry collaboration and data sharing is underscored by AGI’s </w:t>
      </w:r>
      <w:proofErr w:type="spellStart"/>
      <w:r w:rsidRPr="00E62231">
        <w:rPr>
          <w:sz w:val="10"/>
        </w:rPr>
        <w:t>COMSpOC</w:t>
      </w:r>
      <w:proofErr w:type="spellEnd"/>
      <w:r w:rsidRPr="00E62231">
        <w:rPr>
          <w:sz w:val="10"/>
        </w:rPr>
        <w:t xml:space="preserve">. AGI is seeking to tap into the expanded (and unfilled by </w:t>
      </w:r>
      <w:proofErr w:type="spellStart"/>
      <w:r w:rsidRPr="00E62231">
        <w:rPr>
          <w:sz w:val="10"/>
        </w:rPr>
        <w:t>JSpOC</w:t>
      </w:r>
      <w:proofErr w:type="spellEnd"/>
      <w:r w:rsidRPr="00E62231">
        <w:rPr>
          <w:sz w:val="10"/>
        </w:rPr>
        <w:t>) need for such data in the commercial marketplace, both in the United States and abroad.54</w:t>
      </w:r>
    </w:p>
    <w:p w14:paraId="27CC792B" w14:textId="77777777" w:rsidR="00873FF4" w:rsidRPr="00E62231" w:rsidRDefault="00873FF4" w:rsidP="00873FF4">
      <w:pPr>
        <w:rPr>
          <w:sz w:val="10"/>
        </w:rPr>
      </w:pPr>
      <w:r w:rsidRPr="00E62231">
        <w:rPr>
          <w:sz w:val="10"/>
        </w:rPr>
        <w:t xml:space="preserve">Lieutenant General John W. Raymond, Commander of the Joint Functional Component Command for Space, told the House Armed Services Strategic Forces Subcommittee on March 25, 2015, that STRATCOM is working on a </w:t>
      </w:r>
      <w:r w:rsidRPr="00E62231">
        <w:rPr>
          <w:rStyle w:val="StyleUnderline"/>
          <w:highlight w:val="yellow"/>
        </w:rPr>
        <w:t>new “</w:t>
      </w:r>
      <w:r w:rsidRPr="00E62231">
        <w:rPr>
          <w:rStyle w:val="Emphasis"/>
          <w:highlight w:val="yellow"/>
        </w:rPr>
        <w:t>tiered SSA Sharing Strategy</w:t>
      </w:r>
      <w:r w:rsidRPr="00E62231">
        <w:rPr>
          <w:sz w:val="10"/>
        </w:rPr>
        <w:t xml:space="preserve">.” Raymond stated: </w:t>
      </w:r>
      <w:r w:rsidRPr="00E62231">
        <w:rPr>
          <w:rStyle w:val="StyleUnderline"/>
        </w:rPr>
        <w:t xml:space="preserve">“The </w:t>
      </w:r>
      <w:r w:rsidRPr="00E62231">
        <w:rPr>
          <w:rStyle w:val="StyleUnderline"/>
          <w:highlight w:val="yellow"/>
        </w:rPr>
        <w:t>tenets</w:t>
      </w:r>
      <w:r w:rsidRPr="00E62231">
        <w:rPr>
          <w:rStyle w:val="StyleUnderline"/>
        </w:rPr>
        <w:t xml:space="preserve"> of this strategy </w:t>
      </w:r>
      <w:r w:rsidRPr="00E62231">
        <w:rPr>
          <w:rStyle w:val="StyleUnderline"/>
          <w:highlight w:val="yellow"/>
        </w:rPr>
        <w:t>are to share more information</w:t>
      </w:r>
      <w:r w:rsidRPr="00E62231">
        <w:rPr>
          <w:rStyle w:val="StyleUnderline"/>
        </w:rPr>
        <w:t xml:space="preserve"> </w:t>
      </w:r>
      <w:r w:rsidRPr="00E62231">
        <w:rPr>
          <w:rStyle w:val="StyleUnderline"/>
          <w:highlight w:val="yellow"/>
        </w:rPr>
        <w:t>in a timelier manner</w:t>
      </w:r>
      <w:r w:rsidRPr="00E62231">
        <w:rPr>
          <w:rStyle w:val="StyleUnderline"/>
        </w:rPr>
        <w:t xml:space="preserve"> with the broadest range of partners</w:t>
      </w:r>
      <w:r w:rsidRPr="00E62231">
        <w:rPr>
          <w:sz w:val="10"/>
        </w:rPr>
        <w:t xml:space="preserve">. </w:t>
      </w:r>
      <w:r w:rsidRPr="00E62231">
        <w:rPr>
          <w:rStyle w:val="StyleUnderline"/>
        </w:rPr>
        <w:t>We aim to promote an interactive, exchange-based relationship with satellite</w:t>
      </w:r>
      <w:r w:rsidRPr="00E62231">
        <w:rPr>
          <w:sz w:val="10"/>
        </w:rPr>
        <w:t xml:space="preserve"> 35 owners and operators where all parties gain. </w:t>
      </w:r>
      <w:r w:rsidRPr="00E62231">
        <w:rPr>
          <w:rStyle w:val="StyleUnderline"/>
        </w:rPr>
        <w:t xml:space="preserve">This open exchange of information also supports U.S. and allied efforts </w:t>
      </w:r>
      <w:r w:rsidRPr="00E62231">
        <w:rPr>
          <w:rStyle w:val="StyleUnderline"/>
          <w:highlight w:val="yellow"/>
        </w:rPr>
        <w:t xml:space="preserve">to </w:t>
      </w:r>
      <w:r w:rsidRPr="00E62231">
        <w:rPr>
          <w:rStyle w:val="Emphasis"/>
          <w:highlight w:val="yellow"/>
        </w:rPr>
        <w:t>detect, identify, and attribute actions in space</w:t>
      </w:r>
      <w:r w:rsidRPr="00E62231">
        <w:rPr>
          <w:rStyle w:val="Emphasis"/>
        </w:rPr>
        <w:t xml:space="preserve"> that are contrary to responsible use</w:t>
      </w:r>
      <w:r w:rsidRPr="00E62231">
        <w:rPr>
          <w:rStyle w:val="StyleUnderline"/>
        </w:rPr>
        <w:t xml:space="preserve"> and the long-term sustainability of the space environment.</w:t>
      </w:r>
      <w:r w:rsidRPr="00E62231">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6A5131FF" w14:textId="77777777" w:rsidR="00873FF4" w:rsidRPr="00E62231" w:rsidRDefault="00873FF4" w:rsidP="00873FF4">
      <w:pPr>
        <w:rPr>
          <w:sz w:val="10"/>
        </w:rPr>
      </w:pPr>
      <w:r w:rsidRPr="00E62231">
        <w:rPr>
          <w:rStyle w:val="StyleUnderline"/>
        </w:rPr>
        <w:t>The word “</w:t>
      </w:r>
      <w:r w:rsidRPr="00E62231">
        <w:rPr>
          <w:rStyle w:val="Emphasis"/>
          <w:highlight w:val="yellow"/>
        </w:rPr>
        <w:t>tiered</w:t>
      </w:r>
      <w:r w:rsidRPr="00E62231">
        <w:rPr>
          <w:rStyle w:val="StyleUnderline"/>
        </w:rPr>
        <w:t xml:space="preserve">” in Raymond’s statement </w:t>
      </w:r>
      <w:r w:rsidRPr="00E62231">
        <w:rPr>
          <w:rStyle w:val="Emphasis"/>
          <w:highlight w:val="yellow"/>
        </w:rPr>
        <w:t>is central</w:t>
      </w:r>
      <w:r w:rsidRPr="00E62231">
        <w:rPr>
          <w:rStyle w:val="StyleUnderline"/>
        </w:rPr>
        <w:t>, as part of the issue for the Defense Department is figuring out what data to share with whom,</w:t>
      </w:r>
      <w:r w:rsidRPr="00E62231">
        <w:rPr>
          <w:sz w:val="10"/>
        </w:rPr>
        <w:t xml:space="preserve"> </w:t>
      </w:r>
      <w:r w:rsidRPr="00E62231">
        <w:rPr>
          <w:rStyle w:val="StyleUnderline"/>
        </w:rPr>
        <w:t xml:space="preserve">at what level of specificity and accuracy. </w:t>
      </w:r>
      <w:r w:rsidRPr="00E62231">
        <w:rPr>
          <w:sz w:val="10"/>
        </w:rPr>
        <w:t xml:space="preserve">There has traditionally </w:t>
      </w:r>
      <w:r w:rsidRPr="00E62231">
        <w:rPr>
          <w:rStyle w:val="StyleUnderline"/>
        </w:rPr>
        <w:t xml:space="preserve">been reluctance about “giving away the store,” particularly because </w:t>
      </w:r>
      <w:r w:rsidRPr="00E62231">
        <w:rPr>
          <w:rStyle w:val="StyleUnderline"/>
          <w:highlight w:val="yellow"/>
        </w:rPr>
        <w:t>many allies</w:t>
      </w:r>
      <w:r w:rsidRPr="00E62231">
        <w:rPr>
          <w:rStyle w:val="StyleUnderline"/>
        </w:rPr>
        <w:t xml:space="preserve"> more closely integrate their civilian and military space operations, with </w:t>
      </w:r>
      <w:r w:rsidRPr="00E62231">
        <w:rPr>
          <w:rStyle w:val="StyleUnderline"/>
          <w:highlight w:val="yellow"/>
        </w:rPr>
        <w:t xml:space="preserve">less of a focus on </w:t>
      </w:r>
      <w:r w:rsidRPr="00E62231">
        <w:rPr>
          <w:rStyle w:val="Emphasis"/>
          <w:highlight w:val="yellow"/>
        </w:rPr>
        <w:t>protecting national security secrets</w:t>
      </w:r>
      <w:r w:rsidRPr="00E62231">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47F7F980" w14:textId="77777777" w:rsidR="00873FF4" w:rsidRPr="00E62231" w:rsidRDefault="00873FF4" w:rsidP="00873FF4">
      <w:pPr>
        <w:rPr>
          <w:sz w:val="14"/>
          <w:szCs w:val="14"/>
        </w:rPr>
      </w:pPr>
      <w:r w:rsidRPr="00E62231">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E62231">
        <w:rPr>
          <w:sz w:val="14"/>
          <w:szCs w:val="14"/>
        </w:rPr>
        <w:t>The</w:t>
      </w:r>
      <w:proofErr w:type="gramEnd"/>
      <w:r w:rsidRPr="00E62231">
        <w:rPr>
          <w:sz w:val="14"/>
          <w:szCs w:val="14"/>
        </w:rPr>
        <w:t xml:space="preserve"> details of the MoU, however, are vague.60 It should be noted that all three countries have assets that could contribute to US efforts, and would not simply benefit from a one-way absorption of US data.</w:t>
      </w:r>
    </w:p>
    <w:p w14:paraId="0F2B72A1" w14:textId="77777777" w:rsidR="00873FF4" w:rsidRPr="00E62231" w:rsidRDefault="00873FF4" w:rsidP="00873FF4">
      <w:pPr>
        <w:rPr>
          <w:rStyle w:val="StyleUnderline"/>
        </w:rPr>
      </w:pPr>
      <w:r w:rsidRPr="00E62231">
        <w:rPr>
          <w:sz w:val="12"/>
        </w:rPr>
        <w:t xml:space="preserve">Also, it is not only US allies who require better SSA </w:t>
      </w:r>
      <w:proofErr w:type="gramStart"/>
      <w:r w:rsidRPr="00E62231">
        <w:rPr>
          <w:sz w:val="12"/>
        </w:rPr>
        <w:t>in order to</w:t>
      </w:r>
      <w:proofErr w:type="gramEnd"/>
      <w:r w:rsidRPr="00E62231">
        <w:rPr>
          <w:sz w:val="12"/>
        </w:rPr>
        <w:t xml:space="preserve"> operate satellites safely and securely. More than seventy countries operate satellites, </w:t>
      </w:r>
      <w:r w:rsidRPr="00E62231">
        <w:rPr>
          <w:rStyle w:val="StyleUnderline"/>
        </w:rPr>
        <w:t>with 1,381 operating satellites in orbit at the end of 2015</w:t>
      </w:r>
      <w:r w:rsidRPr="00E62231">
        <w:rPr>
          <w:sz w:val="12"/>
        </w:rPr>
        <w:t xml:space="preserve">.61 </w:t>
      </w:r>
      <w:r w:rsidRPr="00E62231">
        <w:rPr>
          <w:rStyle w:val="StyleUnderline"/>
          <w:highlight w:val="yellow"/>
        </w:rPr>
        <w:t>Many</w:t>
      </w:r>
      <w:r w:rsidRPr="00E62231">
        <w:rPr>
          <w:rStyle w:val="StyleUnderline"/>
        </w:rPr>
        <w:t xml:space="preserve"> of these </w:t>
      </w:r>
      <w:r w:rsidRPr="00E62231">
        <w:rPr>
          <w:rStyle w:val="StyleUnderline"/>
          <w:highlight w:val="yellow"/>
        </w:rPr>
        <w:t>operators lack sufficient SSA</w:t>
      </w:r>
      <w:r w:rsidRPr="00E62231">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E62231">
        <w:rPr>
          <w:rStyle w:val="StyleUnderline"/>
        </w:rPr>
        <w:t>the inability of many States to acquire significant space-based information” is a factor “</w:t>
      </w:r>
      <w:r w:rsidRPr="00E62231">
        <w:rPr>
          <w:rStyle w:val="StyleUnderline"/>
          <w:highlight w:val="yellow"/>
        </w:rPr>
        <w:t>contributing to the lack of confidence</w:t>
      </w:r>
      <w:r w:rsidRPr="00E62231">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E62231">
        <w:rPr>
          <w:sz w:val="12"/>
        </w:rPr>
        <w:t>Cubesats</w:t>
      </w:r>
      <w:proofErr w:type="spellEnd"/>
      <w:r w:rsidRPr="00E62231">
        <w:rPr>
          <w:sz w:val="12"/>
        </w:rPr>
        <w:t xml:space="preserve"> (very small satellites) rises 37 dramatically. </w:t>
      </w:r>
      <w:r w:rsidRPr="00E62231">
        <w:rPr>
          <w:rStyle w:val="Emphasis"/>
          <w:highlight w:val="yellow"/>
        </w:rPr>
        <w:t>The United States should take the lead</w:t>
      </w:r>
      <w:r w:rsidRPr="00E62231">
        <w:rPr>
          <w:rStyle w:val="StyleUnderline"/>
        </w:rPr>
        <w:t xml:space="preserve"> on </w:t>
      </w:r>
      <w:r w:rsidRPr="00E62231">
        <w:rPr>
          <w:rStyle w:val="StyleUnderline"/>
          <w:highlight w:val="yellow"/>
        </w:rPr>
        <w:t>developing a workable space-traffic management regime underpinned by SSA</w:t>
      </w:r>
      <w:r w:rsidRPr="00E62231">
        <w:rPr>
          <w:rStyle w:val="StyleUnderline"/>
        </w:rPr>
        <w:t>.</w:t>
      </w:r>
    </w:p>
    <w:p w14:paraId="10D936C6" w14:textId="77777777" w:rsidR="00873FF4" w:rsidRPr="00E62231" w:rsidRDefault="00873FF4" w:rsidP="00873FF4">
      <w:pPr>
        <w:rPr>
          <w:rStyle w:val="StyleUnderline"/>
        </w:rPr>
      </w:pPr>
    </w:p>
    <w:p w14:paraId="78170AD1" w14:textId="77777777" w:rsidR="00873FF4" w:rsidRPr="00E62231" w:rsidRDefault="00873FF4" w:rsidP="00873FF4">
      <w:pPr>
        <w:pStyle w:val="Heading4"/>
      </w:pPr>
      <w:r w:rsidRPr="00E62231">
        <w:t xml:space="preserve">Plank 3 solves </w:t>
      </w:r>
      <w:proofErr w:type="spellStart"/>
      <w:r w:rsidRPr="00E62231">
        <w:t>miscalc</w:t>
      </w:r>
      <w:proofErr w:type="spellEnd"/>
      <w:r w:rsidRPr="00E62231">
        <w:t xml:space="preserve"> </w:t>
      </w:r>
    </w:p>
    <w:p w14:paraId="2706D94E" w14:textId="77777777" w:rsidR="00873FF4" w:rsidRPr="00E62231" w:rsidRDefault="00873FF4" w:rsidP="00873FF4">
      <w:r w:rsidRPr="00E62231">
        <w:rPr>
          <w:rStyle w:val="Style13ptBold"/>
        </w:rPr>
        <w:t>Green 14</w:t>
      </w:r>
      <w:r w:rsidRPr="00E62231">
        <w:t xml:space="preserve"> (Brian D. Green, “Space Situational Awareness Data Sharing: Safety Tool or Security Threat?” A thesis submitted to McGill University in partial fulfillment of the requirements of the </w:t>
      </w:r>
      <w:r w:rsidRPr="00E62231">
        <w:lastRenderedPageBreak/>
        <w:t xml:space="preserve">degree of MASTER OF LAWS, December 2014, </w:t>
      </w:r>
      <w:hyperlink r:id="rId10" w:history="1">
        <w:r w:rsidRPr="00E62231">
          <w:rPr>
            <w:rStyle w:val="Hyperlink"/>
          </w:rPr>
          <w:t>http://digitool.library.mcgill.ca/webclient/StreamGate?folder_id=0&amp;dvs=1569190779049~368</w:t>
        </w:r>
      </w:hyperlink>
      <w:r w:rsidRPr="00E62231">
        <w:t>)</w:t>
      </w:r>
    </w:p>
    <w:p w14:paraId="4CCB5609" w14:textId="77777777" w:rsidR="00873FF4" w:rsidRPr="00E62231" w:rsidRDefault="00873FF4" w:rsidP="00873FF4">
      <w:pPr>
        <w:rPr>
          <w:rStyle w:val="Emphasis"/>
        </w:rPr>
      </w:pPr>
      <w:r w:rsidRPr="00E62231">
        <w:rPr>
          <w:rStyle w:val="StyleUnderline"/>
          <w:highlight w:val="yellow"/>
        </w:rPr>
        <w:t>Countries with SSA capabilities would not need to reveal</w:t>
      </w:r>
      <w:r w:rsidRPr="00E62231">
        <w:rPr>
          <w:rStyle w:val="StyleUnderline"/>
        </w:rPr>
        <w:t xml:space="preserve"> those types of </w:t>
      </w:r>
      <w:r w:rsidRPr="00E62231">
        <w:rPr>
          <w:rStyle w:val="StyleUnderline"/>
          <w:highlight w:val="yellow"/>
        </w:rPr>
        <w:t>critical information to provide warnings when a collision appears imminent</w:t>
      </w:r>
      <w:r w:rsidRPr="00E62231">
        <w:t xml:space="preserve">, and thus could provide such warnings even for the benefit of a hostile country. If, </w:t>
      </w:r>
      <w:r w:rsidRPr="00E62231">
        <w:rPr>
          <w:rStyle w:val="StyleUnderline"/>
          <w:highlight w:val="yellow"/>
        </w:rPr>
        <w:t>for example</w:t>
      </w:r>
      <w:r w:rsidRPr="00E62231">
        <w:t xml:space="preserve">, the United States detected that Iran’s Sina-1 satellite was in danger of colliding with another space object, </w:t>
      </w:r>
      <w:r w:rsidRPr="00E62231">
        <w:rPr>
          <w:rStyle w:val="StyleUnderline"/>
          <w:highlight w:val="yellow"/>
        </w:rPr>
        <w:t>it could issue Iran the warning without compromising</w:t>
      </w:r>
      <w:r w:rsidRPr="00E62231">
        <w:rPr>
          <w:rStyle w:val="StyleUnderline"/>
        </w:rPr>
        <w:t xml:space="preserve"> the </w:t>
      </w:r>
      <w:r w:rsidRPr="00E62231">
        <w:rPr>
          <w:rStyle w:val="StyleUnderline"/>
          <w:highlight w:val="yellow"/>
        </w:rPr>
        <w:t>security</w:t>
      </w:r>
      <w:r w:rsidRPr="00E62231">
        <w:rPr>
          <w:rStyle w:val="StyleUnderline"/>
        </w:rPr>
        <w:t xml:space="preserve"> of its own assets</w:t>
      </w:r>
      <w:r w:rsidRPr="00E62231">
        <w:t xml:space="preserve">. </w:t>
      </w:r>
      <w:r w:rsidRPr="00E62231">
        <w:rPr>
          <w:rStyle w:val="StyleUnderline"/>
        </w:rPr>
        <w:t>If the US or an ally was in</w:t>
      </w:r>
      <w:r w:rsidRPr="00E62231">
        <w:t xml:space="preserve"> control of the satellite that was in </w:t>
      </w:r>
      <w:r w:rsidRPr="00E62231">
        <w:rPr>
          <w:rStyle w:val="StyleUnderline"/>
        </w:rPr>
        <w:t>danger of colliding, it could also perform or recommend a collision avoidance maneuver on its own</w:t>
      </w:r>
      <w:r w:rsidRPr="00E62231">
        <w:t xml:space="preserve">. In either case, </w:t>
      </w:r>
      <w:r w:rsidRPr="00E62231">
        <w:rPr>
          <w:rStyle w:val="StyleUnderline"/>
        </w:rPr>
        <w:t>collision avoidance procedures would not require a country to provide potentially sensitive details such as a satellite’s current mission tasking, sensor resolution, or design blueprints</w:t>
      </w:r>
      <w:r w:rsidRPr="00E62231">
        <w:t xml:space="preserve">. However, they could both </w:t>
      </w:r>
      <w:r w:rsidRPr="00E62231">
        <w:rPr>
          <w:rStyle w:val="Emphasis"/>
          <w:highlight w:val="yellow"/>
        </w:rPr>
        <w:t>avert a space-debris producing accident and show good faith</w:t>
      </w:r>
      <w:r w:rsidRPr="00E62231">
        <w:t xml:space="preserve"> </w:t>
      </w:r>
      <w:r w:rsidRPr="00E62231">
        <w:rPr>
          <w:rStyle w:val="StyleUnderline"/>
        </w:rPr>
        <w:t xml:space="preserve">in a way </w:t>
      </w:r>
      <w:r w:rsidRPr="00E62231">
        <w:rPr>
          <w:rStyle w:val="StyleUnderline"/>
          <w:highlight w:val="yellow"/>
        </w:rPr>
        <w:t>that</w:t>
      </w:r>
      <w:r w:rsidRPr="00E62231">
        <w:rPr>
          <w:rStyle w:val="StyleUnderline"/>
        </w:rPr>
        <w:t xml:space="preserve"> could </w:t>
      </w:r>
      <w:r w:rsidRPr="00E62231">
        <w:rPr>
          <w:rStyle w:val="Emphasis"/>
          <w:highlight w:val="yellow"/>
        </w:rPr>
        <w:t>keep international tensions from escalating.</w:t>
      </w:r>
    </w:p>
    <w:p w14:paraId="2FB062CC" w14:textId="77777777" w:rsidR="00873FF4" w:rsidRPr="00E62231" w:rsidRDefault="00873FF4" w:rsidP="00873FF4">
      <w:pPr>
        <w:pStyle w:val="Heading3"/>
      </w:pPr>
      <w:r w:rsidRPr="00E62231">
        <w:lastRenderedPageBreak/>
        <w:t>Case – adv1</w:t>
      </w:r>
    </w:p>
    <w:p w14:paraId="37E0FCA1" w14:textId="77777777" w:rsidR="0038120D" w:rsidRDefault="0038120D" w:rsidP="005257DB">
      <w:pPr>
        <w:pStyle w:val="Heading4"/>
      </w:pPr>
      <w:r>
        <w:t xml:space="preserve">Wood – 1. </w:t>
      </w:r>
      <w:proofErr w:type="spellStart"/>
      <w:r>
        <w:t>underhighlighted</w:t>
      </w:r>
      <w:proofErr w:type="spellEnd"/>
      <w:r>
        <w:t xml:space="preserve"> </w:t>
      </w:r>
    </w:p>
    <w:p w14:paraId="7202B9EF" w14:textId="4AF4B44C" w:rsidR="0038120D" w:rsidRDefault="0038120D" w:rsidP="0038120D">
      <w:pPr>
        <w:pStyle w:val="Heading4"/>
      </w:pPr>
      <w:r>
        <w:tab/>
      </w:r>
      <w:r w:rsidR="00267111">
        <w:t>2</w:t>
      </w:r>
      <w:r>
        <w:t xml:space="preserve">. </w:t>
      </w:r>
      <w:r w:rsidR="00267111">
        <w:t xml:space="preserve">turns itself </w:t>
      </w:r>
      <w:proofErr w:type="gramStart"/>
      <w:r w:rsidR="00267111">
        <w:t xml:space="preserve">- </w:t>
      </w:r>
      <w:r>
        <w:t xml:space="preserve"> </w:t>
      </w:r>
      <w:r w:rsidR="00171942">
        <w:t>card</w:t>
      </w:r>
      <w:proofErr w:type="gramEnd"/>
      <w:r w:rsidR="00171942">
        <w:t xml:space="preserve"> says </w:t>
      </w:r>
      <w:proofErr w:type="spellStart"/>
      <w:r w:rsidR="00267111">
        <w:rPr>
          <w:sz w:val="12"/>
        </w:rPr>
        <w:t>spacex</w:t>
      </w:r>
      <w:proofErr w:type="spellEnd"/>
      <w:r w:rsidR="00267111">
        <w:rPr>
          <w:sz w:val="12"/>
        </w:rPr>
        <w:t xml:space="preserve"> is the</w:t>
      </w:r>
      <w:r w:rsidR="00267111" w:rsidRPr="002401A3">
        <w:rPr>
          <w:sz w:val="12"/>
        </w:rPr>
        <w:t xml:space="preserve"> largest commercial operator of satellites on the planet</w:t>
      </w:r>
      <w:r w:rsidR="00267111">
        <w:t xml:space="preserve"> but they want to remove him means that plan causes  loss of </w:t>
      </w:r>
      <w:proofErr w:type="spellStart"/>
      <w:r w:rsidR="00267111">
        <w:t>sats</w:t>
      </w:r>
      <w:proofErr w:type="spellEnd"/>
    </w:p>
    <w:p w14:paraId="0A767149" w14:textId="71D436A0" w:rsidR="005257DB" w:rsidRPr="0030127D" w:rsidRDefault="005257DB" w:rsidP="005257DB">
      <w:pPr>
        <w:pStyle w:val="Heading4"/>
      </w:pPr>
      <w:r>
        <w:t xml:space="preserve">No nuke war – </w:t>
      </w:r>
      <w:proofErr w:type="spellStart"/>
      <w:r>
        <w:t>johnson</w:t>
      </w:r>
      <w:proofErr w:type="spellEnd"/>
      <w:r>
        <w:t xml:space="preserve"> only mentions countries on high alert – does not guarantee war </w:t>
      </w:r>
      <w:r w:rsidR="0038120D">
        <w:t xml:space="preserve">– and </w:t>
      </w:r>
      <w:proofErr w:type="gramStart"/>
      <w:r w:rsidR="0038120D">
        <w:t>no !</w:t>
      </w:r>
      <w:proofErr w:type="gramEnd"/>
      <w:r w:rsidR="0038120D">
        <w:t xml:space="preserve"> to cant use </w:t>
      </w:r>
      <w:proofErr w:type="spellStart"/>
      <w:r w:rsidR="0038120D">
        <w:t>obrits</w:t>
      </w:r>
      <w:proofErr w:type="spellEnd"/>
    </w:p>
    <w:p w14:paraId="343A06BE" w14:textId="77777777" w:rsidR="00873FF4" w:rsidRPr="00E62231" w:rsidRDefault="00873FF4" w:rsidP="00873FF4"/>
    <w:p w14:paraId="31217A6B" w14:textId="77777777" w:rsidR="00873FF4" w:rsidRPr="00E62231" w:rsidRDefault="00873FF4" w:rsidP="00873FF4">
      <w:pPr>
        <w:pStyle w:val="Heading4"/>
        <w:spacing w:line="240" w:lineRule="auto"/>
        <w:contextualSpacing/>
      </w:pPr>
      <w:proofErr w:type="spellStart"/>
      <w:r w:rsidRPr="00E62231">
        <w:t>Squo</w:t>
      </w:r>
      <w:proofErr w:type="spellEnd"/>
      <w:r w:rsidRPr="00E62231">
        <w:t xml:space="preserve"> solves debris – private tracking, surveillance, in-orbit </w:t>
      </w:r>
      <w:proofErr w:type="gramStart"/>
      <w:r w:rsidRPr="00E62231">
        <w:t>servicing</w:t>
      </w:r>
      <w:proofErr w:type="gramEnd"/>
      <w:r w:rsidRPr="00E62231">
        <w:t xml:space="preserve"> and green satellite tech all happening now – </w:t>
      </w:r>
      <w:r w:rsidRPr="00E62231">
        <w:rPr>
          <w:u w:val="single"/>
        </w:rPr>
        <w:t>private sector</w:t>
      </w:r>
      <w:r w:rsidRPr="00E62231">
        <w:t xml:space="preserve"> and P3s are key and </w:t>
      </w:r>
      <w:r w:rsidRPr="00E62231">
        <w:rPr>
          <w:u w:val="single"/>
        </w:rPr>
        <w:t xml:space="preserve">outpacing </w:t>
      </w:r>
      <w:r w:rsidRPr="00E62231">
        <w:t xml:space="preserve">government monitoring </w:t>
      </w:r>
    </w:p>
    <w:p w14:paraId="6C623B14" w14:textId="77777777" w:rsidR="00873FF4" w:rsidRPr="00E62231" w:rsidRDefault="00873FF4" w:rsidP="00873FF4">
      <w:pPr>
        <w:spacing w:line="240" w:lineRule="auto"/>
        <w:contextualSpacing/>
      </w:pPr>
      <w:r w:rsidRPr="00E62231">
        <w:rPr>
          <w:rStyle w:val="Style13ptBold"/>
        </w:rPr>
        <w:t>CSTP 20</w:t>
      </w:r>
      <w:r w:rsidRPr="00E62231">
        <w:t xml:space="preserve"> </w:t>
      </w:r>
      <w:r w:rsidRPr="00E62231">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0F8150CD" w14:textId="77777777" w:rsidR="00873FF4" w:rsidRPr="00E62231" w:rsidRDefault="00873FF4" w:rsidP="00873FF4">
      <w:pPr>
        <w:spacing w:line="240" w:lineRule="auto"/>
        <w:contextualSpacing/>
        <w:rPr>
          <w:sz w:val="16"/>
          <w:szCs w:val="16"/>
        </w:rPr>
      </w:pPr>
      <w:proofErr w:type="gramStart"/>
      <w:r w:rsidRPr="00E62231">
        <w:rPr>
          <w:sz w:val="16"/>
          <w:szCs w:val="16"/>
        </w:rPr>
        <w:t>An  emerging</w:t>
      </w:r>
      <w:proofErr w:type="gramEnd"/>
      <w:r w:rsidRPr="00E62231">
        <w:rPr>
          <w:sz w:val="16"/>
          <w:szCs w:val="16"/>
        </w:rPr>
        <w:t xml:space="preserve"> “space  debris  economy”? </w:t>
      </w:r>
    </w:p>
    <w:p w14:paraId="6F05768D" w14:textId="77777777" w:rsidR="00873FF4" w:rsidRPr="00E62231" w:rsidRDefault="00873FF4" w:rsidP="00873FF4">
      <w:pPr>
        <w:pStyle w:val="ListParagraph"/>
        <w:numPr>
          <w:ilvl w:val="0"/>
          <w:numId w:val="13"/>
        </w:numPr>
        <w:spacing w:line="240" w:lineRule="auto"/>
        <w:rPr>
          <w:sz w:val="16"/>
          <w:szCs w:val="16"/>
        </w:rPr>
      </w:pPr>
      <w:proofErr w:type="gramStart"/>
      <w:r w:rsidRPr="00E62231">
        <w:rPr>
          <w:sz w:val="16"/>
          <w:szCs w:val="16"/>
        </w:rPr>
        <w:t>Will  we</w:t>
      </w:r>
      <w:proofErr w:type="gramEnd"/>
      <w:r w:rsidRPr="00E62231">
        <w:rPr>
          <w:sz w:val="16"/>
          <w:szCs w:val="16"/>
        </w:rPr>
        <w:t xml:space="preserve"> see a more intensive use of  </w:t>
      </w:r>
      <w:proofErr w:type="spellStart"/>
      <w:r w:rsidRPr="00E62231">
        <w:rPr>
          <w:sz w:val="16"/>
          <w:szCs w:val="16"/>
        </w:rPr>
        <w:t>cubesats</w:t>
      </w:r>
      <w:proofErr w:type="spellEnd"/>
      <w:r w:rsidRPr="00E62231">
        <w:rPr>
          <w:sz w:val="16"/>
          <w:szCs w:val="16"/>
        </w:rPr>
        <w:t xml:space="preserve">  and  </w:t>
      </w:r>
      <w:proofErr w:type="spellStart"/>
      <w:r w:rsidRPr="00E62231">
        <w:rPr>
          <w:sz w:val="16"/>
          <w:szCs w:val="16"/>
        </w:rPr>
        <w:t>miniaturised</w:t>
      </w:r>
      <w:proofErr w:type="spellEnd"/>
      <w:r w:rsidRPr="00E62231">
        <w:rPr>
          <w:sz w:val="16"/>
          <w:szCs w:val="16"/>
        </w:rPr>
        <w:t xml:space="preserve"> technologies  in lower  orbits? </w:t>
      </w:r>
      <w:proofErr w:type="spellStart"/>
      <w:proofErr w:type="gramStart"/>
      <w:r w:rsidRPr="00E62231">
        <w:rPr>
          <w:sz w:val="16"/>
          <w:szCs w:val="16"/>
        </w:rPr>
        <w:t>Cubesats</w:t>
      </w:r>
      <w:proofErr w:type="spellEnd"/>
      <w:r w:rsidRPr="00E62231">
        <w:rPr>
          <w:sz w:val="16"/>
          <w:szCs w:val="16"/>
        </w:rPr>
        <w:t xml:space="preserve">  have</w:t>
      </w:r>
      <w:proofErr w:type="gramEnd"/>
      <w:r w:rsidRPr="00E62231">
        <w:rPr>
          <w:sz w:val="16"/>
          <w:szCs w:val="16"/>
        </w:rPr>
        <w:t xml:space="preserve"> been the fastest-growing category  of  launched satellites  in the last  years  and,  when launched at  lower  altitudes,  are naturally  compliant  with debris  mitigation guidelines.  </w:t>
      </w:r>
      <w:proofErr w:type="gramStart"/>
      <w:r w:rsidRPr="00E62231">
        <w:rPr>
          <w:sz w:val="16"/>
          <w:szCs w:val="16"/>
        </w:rPr>
        <w:t>They  are</w:t>
      </w:r>
      <w:proofErr w:type="gramEnd"/>
      <w:r w:rsidRPr="00E62231">
        <w:rPr>
          <w:sz w:val="16"/>
          <w:szCs w:val="16"/>
        </w:rPr>
        <w:t xml:space="preserve">  also ever  more performant  and affordable,  and  dedicated  launch  opportunities  become more widespread.  </w:t>
      </w:r>
      <w:proofErr w:type="gramStart"/>
      <w:r w:rsidRPr="00E62231">
        <w:rPr>
          <w:sz w:val="16"/>
          <w:szCs w:val="16"/>
        </w:rPr>
        <w:t>Furthermore,  they</w:t>
      </w:r>
      <w:proofErr w:type="gramEnd"/>
      <w:r w:rsidRPr="00E62231">
        <w:rPr>
          <w:sz w:val="16"/>
          <w:szCs w:val="16"/>
        </w:rPr>
        <w:t xml:space="preserve">  increasingly  receive  preferential  treatment  in  risk-based  national legislations  (e.g.  </w:t>
      </w:r>
      <w:proofErr w:type="gramStart"/>
      <w:r w:rsidRPr="00E62231">
        <w:rPr>
          <w:sz w:val="16"/>
          <w:szCs w:val="16"/>
        </w:rPr>
        <w:t>introduction  of</w:t>
      </w:r>
      <w:proofErr w:type="gramEnd"/>
      <w:r w:rsidRPr="00E62231">
        <w:rPr>
          <w:sz w:val="16"/>
          <w:szCs w:val="16"/>
        </w:rPr>
        <w:t xml:space="preserve">  sliding  scale  in  the UK  Outer  Space  Act  for  insurance requirements).   </w:t>
      </w:r>
    </w:p>
    <w:p w14:paraId="3FA1F443" w14:textId="77777777" w:rsidR="00873FF4" w:rsidRPr="00E62231" w:rsidRDefault="00873FF4" w:rsidP="00873FF4">
      <w:pPr>
        <w:pStyle w:val="ListParagraph"/>
        <w:numPr>
          <w:ilvl w:val="0"/>
          <w:numId w:val="13"/>
        </w:numPr>
        <w:spacing w:line="240" w:lineRule="auto"/>
        <w:rPr>
          <w:rStyle w:val="StyleUnderline"/>
        </w:rPr>
      </w:pPr>
      <w:proofErr w:type="gramStart"/>
      <w:r w:rsidRPr="00E62231">
        <w:rPr>
          <w:rStyle w:val="StyleUnderline"/>
        </w:rPr>
        <w:t xml:space="preserve">Space  </w:t>
      </w:r>
      <w:r w:rsidRPr="00E62231">
        <w:rPr>
          <w:rStyle w:val="StyleUnderline"/>
          <w:highlight w:val="yellow"/>
        </w:rPr>
        <w:t>surveillance</w:t>
      </w:r>
      <w:proofErr w:type="gramEnd"/>
      <w:r w:rsidRPr="00E62231">
        <w:rPr>
          <w:rStyle w:val="StyleUnderline"/>
          <w:highlight w:val="yellow"/>
        </w:rPr>
        <w:t xml:space="preserve">  and  tracking</w:t>
      </w:r>
      <w:r w:rsidRPr="00E62231">
        <w:rPr>
          <w:rStyle w:val="StyleUnderline"/>
        </w:rPr>
        <w:t xml:space="preserve"> capabilities,  </w:t>
      </w:r>
      <w:r w:rsidRPr="00E62231">
        <w:rPr>
          <w:rStyle w:val="StyleUnderline"/>
          <w:highlight w:val="yellow"/>
        </w:rPr>
        <w:t xml:space="preserve">in both  GEO  and LEO:  </w:t>
      </w:r>
      <w:r w:rsidRPr="00E62231">
        <w:rPr>
          <w:rStyle w:val="Emphasis"/>
          <w:highlight w:val="yellow"/>
        </w:rPr>
        <w:t>New  (private)  sources</w:t>
      </w:r>
      <w:r w:rsidRPr="00E62231">
        <w:rPr>
          <w:rStyle w:val="StyleUnderline"/>
        </w:rPr>
        <w:t xml:space="preserve">  of situational  awareness  </w:t>
      </w:r>
      <w:r w:rsidRPr="00E62231">
        <w:rPr>
          <w:rStyle w:val="StyleUnderline"/>
          <w:highlight w:val="yellow"/>
        </w:rPr>
        <w:t xml:space="preserve">data  </w:t>
      </w:r>
      <w:r w:rsidRPr="00E62231">
        <w:rPr>
          <w:rStyle w:val="Emphasis"/>
          <w:highlight w:val="yellow"/>
        </w:rPr>
        <w:t>are</w:t>
      </w:r>
      <w:r w:rsidRPr="00E62231">
        <w:rPr>
          <w:rStyle w:val="Emphasis"/>
        </w:rPr>
        <w:t xml:space="preserve"> becoming increasingly  </w:t>
      </w:r>
      <w:r w:rsidRPr="00E62231">
        <w:rPr>
          <w:rStyle w:val="Emphasis"/>
          <w:highlight w:val="yellow"/>
        </w:rPr>
        <w:t>important</w:t>
      </w:r>
      <w:r w:rsidRPr="00E62231">
        <w:rPr>
          <w:rStyle w:val="StyleUnderline"/>
          <w:highlight w:val="yellow"/>
        </w:rPr>
        <w:t>,</w:t>
      </w:r>
      <w:r w:rsidRPr="00E62231">
        <w:rPr>
          <w:rStyle w:val="StyleUnderline"/>
        </w:rPr>
        <w:t xml:space="preserve">  with data analytics  and modelling </w:t>
      </w:r>
      <w:proofErr w:type="spellStart"/>
      <w:r w:rsidRPr="00E62231">
        <w:rPr>
          <w:rStyle w:val="StyleUnderline"/>
        </w:rPr>
        <w:t>fuelled</w:t>
      </w:r>
      <w:proofErr w:type="spellEnd"/>
      <w:r w:rsidRPr="00E62231">
        <w:rPr>
          <w:rStyle w:val="StyleUnderline"/>
        </w:rPr>
        <w:t xml:space="preserve">  by  advances  in  digital  technologies.  </w:t>
      </w:r>
      <w:proofErr w:type="gramStart"/>
      <w:r w:rsidRPr="00E62231">
        <w:rPr>
          <w:rStyle w:val="Emphasis"/>
          <w:highlight w:val="yellow"/>
        </w:rPr>
        <w:t>Private  sector</w:t>
      </w:r>
      <w:proofErr w:type="gramEnd"/>
      <w:r w:rsidRPr="00E62231">
        <w:rPr>
          <w:rStyle w:val="Emphasis"/>
          <w:highlight w:val="yellow"/>
        </w:rPr>
        <w:t xml:space="preserve">  debris</w:t>
      </w:r>
      <w:r w:rsidRPr="00E62231">
        <w:rPr>
          <w:rStyle w:val="StyleUnderline"/>
        </w:rPr>
        <w:t xml:space="preserve">  catalogues  and  </w:t>
      </w:r>
      <w:r w:rsidRPr="00E62231">
        <w:rPr>
          <w:rStyle w:val="Emphasis"/>
          <w:highlight w:val="yellow"/>
        </w:rPr>
        <w:t>tracking</w:t>
      </w:r>
      <w:r w:rsidRPr="00E62231">
        <w:rPr>
          <w:rStyle w:val="StyleUnderline"/>
        </w:rPr>
        <w:t xml:space="preserve"> capabilities  for  the geostationary  orbit  </w:t>
      </w:r>
      <w:r w:rsidRPr="00E62231">
        <w:rPr>
          <w:rStyle w:val="Emphasis"/>
          <w:highlight w:val="yellow"/>
        </w:rPr>
        <w:t>may  now  be</w:t>
      </w:r>
      <w:r w:rsidRPr="00E62231">
        <w:rPr>
          <w:rStyle w:val="StyleUnderline"/>
        </w:rPr>
        <w:t xml:space="preserve"> almost  </w:t>
      </w:r>
      <w:r w:rsidRPr="00E62231">
        <w:rPr>
          <w:rStyle w:val="Emphasis"/>
          <w:highlight w:val="yellow"/>
        </w:rPr>
        <w:t>as  good as  government</w:t>
      </w:r>
      <w:r w:rsidRPr="00E62231">
        <w:rPr>
          <w:rStyle w:val="StyleUnderline"/>
        </w:rPr>
        <w:t xml:space="preserve">  capabilities </w:t>
      </w:r>
      <w:r w:rsidRPr="00E62231">
        <w:rPr>
          <w:sz w:val="14"/>
        </w:rPr>
        <w:t xml:space="preserve"> (IDA, 2016[76]),  </w:t>
      </w:r>
      <w:r w:rsidRPr="00E62231">
        <w:rPr>
          <w:rStyle w:val="StyleUnderline"/>
        </w:rPr>
        <w:t xml:space="preserve">while solutions  for  the  low-earth  orbit  are  emerging.  </w:t>
      </w:r>
      <w:r w:rsidRPr="00E62231">
        <w:rPr>
          <w:rStyle w:val="Emphasis"/>
          <w:highlight w:val="yellow"/>
        </w:rPr>
        <w:t>Start-</w:t>
      </w:r>
      <w:proofErr w:type="gramStart"/>
      <w:r w:rsidRPr="00E62231">
        <w:rPr>
          <w:rStyle w:val="Emphasis"/>
          <w:highlight w:val="yellow"/>
        </w:rPr>
        <w:t>ups</w:t>
      </w:r>
      <w:r w:rsidRPr="00E62231">
        <w:rPr>
          <w:rStyle w:val="StyleUnderline"/>
        </w:rPr>
        <w:t xml:space="preserve">  such</w:t>
      </w:r>
      <w:proofErr w:type="gramEnd"/>
      <w:r w:rsidRPr="00E62231">
        <w:rPr>
          <w:rStyle w:val="StyleUnderline"/>
        </w:rPr>
        <w:t xml:space="preserve"> as  </w:t>
      </w:r>
      <w:proofErr w:type="spellStart"/>
      <w:r w:rsidRPr="00E62231">
        <w:rPr>
          <w:rStyle w:val="StyleUnderline"/>
        </w:rPr>
        <w:t>LeoLabs</w:t>
      </w:r>
      <w:proofErr w:type="spellEnd"/>
      <w:r w:rsidRPr="00E62231">
        <w:rPr>
          <w:rStyle w:val="StyleUnderline"/>
        </w:rPr>
        <w:t xml:space="preserve">  </w:t>
      </w:r>
      <w:r w:rsidRPr="00E62231">
        <w:rPr>
          <w:rStyle w:val="Emphasis"/>
          <w:highlight w:val="yellow"/>
        </w:rPr>
        <w:t>provide data and services</w:t>
      </w:r>
      <w:r w:rsidRPr="00E62231">
        <w:rPr>
          <w:rStyle w:val="StyleUnderline"/>
        </w:rPr>
        <w:t xml:space="preserve">  based on </w:t>
      </w:r>
      <w:r w:rsidRPr="00E62231">
        <w:rPr>
          <w:rStyle w:val="Emphasis"/>
          <w:highlight w:val="yellow"/>
        </w:rPr>
        <w:t>low-cost</w:t>
      </w:r>
      <w:r w:rsidRPr="00E62231">
        <w:rPr>
          <w:rStyle w:val="StyleUnderline"/>
        </w:rPr>
        <w:t xml:space="preserve">  ground equipment  and sophisticated data analysis.  The </w:t>
      </w:r>
      <w:proofErr w:type="gramStart"/>
      <w:r w:rsidRPr="00E62231">
        <w:rPr>
          <w:rStyle w:val="StyleUnderline"/>
        </w:rPr>
        <w:t>company</w:t>
      </w:r>
      <w:r w:rsidRPr="00E62231">
        <w:rPr>
          <w:sz w:val="14"/>
        </w:rPr>
        <w:t>,  which</w:t>
      </w:r>
      <w:proofErr w:type="gramEnd"/>
      <w:r w:rsidRPr="00E62231">
        <w:rPr>
          <w:sz w:val="14"/>
        </w:rPr>
        <w:t xml:space="preserve">  in  October  2019  had  three  radars  in  the  United  States  and New  Zealand,  </w:t>
      </w:r>
      <w:r w:rsidRPr="00E62231">
        <w:rPr>
          <w:rStyle w:val="StyleUnderline"/>
        </w:rPr>
        <w:t xml:space="preserve">has developed a  </w:t>
      </w:r>
      <w:r w:rsidRPr="00E62231">
        <w:rPr>
          <w:rStyle w:val="Emphasis"/>
          <w:highlight w:val="yellow"/>
        </w:rPr>
        <w:t>cloud-based</w:t>
      </w:r>
      <w:r w:rsidRPr="00E62231">
        <w:rPr>
          <w:rStyle w:val="Emphasis"/>
        </w:rPr>
        <w:t xml:space="preserve">  </w:t>
      </w:r>
      <w:r w:rsidRPr="00E62231">
        <w:rPr>
          <w:rStyle w:val="StyleUnderline"/>
        </w:rPr>
        <w:t xml:space="preserve">“Space  Regulatory  and  Sustainability  </w:t>
      </w:r>
      <w:r w:rsidRPr="00E62231">
        <w:rPr>
          <w:rStyle w:val="Emphasis"/>
          <w:highlight w:val="yellow"/>
        </w:rPr>
        <w:t>Platform”</w:t>
      </w:r>
      <w:r w:rsidRPr="00E62231">
        <w:rPr>
          <w:rStyle w:val="Emphasis"/>
        </w:rPr>
        <w:t xml:space="preserve">  </w:t>
      </w:r>
      <w:r w:rsidRPr="00E62231">
        <w:rPr>
          <w:sz w:val="14"/>
        </w:rPr>
        <w:t xml:space="preserve">for  the New  Zealand Space  Agency,  a first  of  its  kind,  </w:t>
      </w:r>
      <w:r w:rsidRPr="00E62231">
        <w:rPr>
          <w:rStyle w:val="Emphasis"/>
          <w:highlight w:val="yellow"/>
        </w:rPr>
        <w:t>destined  to track  object</w:t>
      </w:r>
      <w:r w:rsidRPr="00E62231">
        <w:rPr>
          <w:rStyle w:val="StyleUnderline"/>
          <w:highlight w:val="yellow"/>
        </w:rPr>
        <w:t>s</w:t>
      </w:r>
      <w:r w:rsidRPr="00E62231">
        <w:rPr>
          <w:rStyle w:val="StyleUnderline"/>
        </w:rPr>
        <w:t xml:space="preserve">  </w:t>
      </w:r>
      <w:r w:rsidRPr="00E62231">
        <w:rPr>
          <w:rStyle w:val="StyleUnderline"/>
          <w:sz w:val="16"/>
          <w:szCs w:val="16"/>
        </w:rPr>
        <w:t>launched from  New</w:t>
      </w:r>
      <w:r w:rsidRPr="00E62231">
        <w:rPr>
          <w:sz w:val="14"/>
        </w:rPr>
        <w:t xml:space="preserve">  Zealand  </w:t>
      </w:r>
      <w:r w:rsidRPr="00E62231">
        <w:rPr>
          <w:rStyle w:val="StyleUnderline"/>
        </w:rPr>
        <w:t xml:space="preserve">to ensure compliance  </w:t>
      </w:r>
      <w:r w:rsidRPr="00E62231">
        <w:rPr>
          <w:sz w:val="14"/>
        </w:rPr>
        <w:t xml:space="preserve">with  permit  conditions  (MBIE,  2019[77]).  </w:t>
      </w:r>
      <w:proofErr w:type="gramStart"/>
      <w:r w:rsidRPr="00E62231">
        <w:rPr>
          <w:sz w:val="14"/>
        </w:rPr>
        <w:t>A  novel</w:t>
      </w:r>
      <w:proofErr w:type="gramEnd"/>
      <w:r w:rsidRPr="00E62231">
        <w:rPr>
          <w:sz w:val="14"/>
        </w:rPr>
        <w:t xml:space="preserve">  project  called  </w:t>
      </w:r>
      <w:proofErr w:type="spellStart"/>
      <w:r w:rsidRPr="00E62231">
        <w:rPr>
          <w:rStyle w:val="StyleUnderline"/>
          <w:highlight w:val="yellow"/>
        </w:rPr>
        <w:t>TruSat</w:t>
      </w:r>
      <w:proofErr w:type="spellEnd"/>
      <w:r w:rsidRPr="00E62231">
        <w:rPr>
          <w:rStyle w:val="StyleUnderline"/>
        </w:rPr>
        <w:t xml:space="preserve">  intends  to  </w:t>
      </w:r>
      <w:r w:rsidRPr="00E62231">
        <w:rPr>
          <w:rStyle w:val="StyleUnderline"/>
          <w:highlight w:val="yellow"/>
        </w:rPr>
        <w:t>use blockchain  technology  to  crowdsource</w:t>
      </w:r>
      <w:r w:rsidRPr="00E62231">
        <w:rPr>
          <w:rStyle w:val="StyleUnderline"/>
        </w:rPr>
        <w:t xml:space="preserve">  and  validate  satellite  </w:t>
      </w:r>
      <w:r w:rsidRPr="00E62231">
        <w:rPr>
          <w:rStyle w:val="StyleUnderline"/>
          <w:highlight w:val="yellow"/>
        </w:rPr>
        <w:t>orbital  positions</w:t>
      </w:r>
      <w:r w:rsidRPr="00E62231">
        <w:rPr>
          <w:rStyle w:val="StyleUnderline"/>
        </w:rPr>
        <w:t xml:space="preserve">  worldwide  via  open source software</w:t>
      </w:r>
      <w:r w:rsidRPr="00E62231">
        <w:rPr>
          <w:sz w:val="14"/>
        </w:rPr>
        <w:t xml:space="preserve">  (</w:t>
      </w:r>
      <w:proofErr w:type="spellStart"/>
      <w:r w:rsidRPr="00E62231">
        <w:rPr>
          <w:sz w:val="14"/>
        </w:rPr>
        <w:t>TruSat</w:t>
      </w:r>
      <w:proofErr w:type="spellEnd"/>
      <w:r w:rsidRPr="00E62231">
        <w:rPr>
          <w:sz w:val="14"/>
        </w:rPr>
        <w:t xml:space="preserve">,  2019[78]). </w:t>
      </w:r>
      <w:r w:rsidRPr="00E62231">
        <w:rPr>
          <w:rStyle w:val="StyleUnderline"/>
        </w:rPr>
        <w:t xml:space="preserve">The </w:t>
      </w:r>
      <w:proofErr w:type="gramStart"/>
      <w:r w:rsidRPr="00E62231">
        <w:rPr>
          <w:rStyle w:val="StyleUnderline"/>
          <w:highlight w:val="yellow"/>
        </w:rPr>
        <w:t>US</w:t>
      </w:r>
      <w:r w:rsidRPr="00E62231">
        <w:rPr>
          <w:rStyle w:val="StyleUnderline"/>
        </w:rPr>
        <w:t xml:space="preserve">  Air</w:t>
      </w:r>
      <w:proofErr w:type="gramEnd"/>
      <w:r w:rsidRPr="00E62231">
        <w:rPr>
          <w:rStyle w:val="StyleUnderline"/>
        </w:rPr>
        <w:t xml:space="preserve">  Force Research </w:t>
      </w:r>
      <w:r w:rsidRPr="00E62231">
        <w:rPr>
          <w:rStyle w:val="StyleUnderline"/>
          <w:highlight w:val="yellow"/>
        </w:rPr>
        <w:t>Lab</w:t>
      </w:r>
      <w:r w:rsidRPr="00E62231">
        <w:rPr>
          <w:rStyle w:val="StyleUnderline"/>
        </w:rPr>
        <w:t xml:space="preserve">oratory  has  </w:t>
      </w:r>
      <w:r w:rsidRPr="00E62231">
        <w:rPr>
          <w:rStyle w:val="StyleUnderline"/>
          <w:highlight w:val="yellow"/>
        </w:rPr>
        <w:t>signed agreements with</w:t>
      </w:r>
      <w:r w:rsidRPr="00E62231">
        <w:rPr>
          <w:rStyle w:val="StyleUnderline"/>
        </w:rPr>
        <w:t xml:space="preserve">  several  </w:t>
      </w:r>
      <w:r w:rsidRPr="00E62231">
        <w:rPr>
          <w:rStyle w:val="Emphasis"/>
          <w:highlight w:val="yellow"/>
        </w:rPr>
        <w:t>commercial  s</w:t>
      </w:r>
      <w:r w:rsidRPr="00E62231">
        <w:rPr>
          <w:rStyle w:val="StyleUnderline"/>
        </w:rPr>
        <w:t xml:space="preserve">pace </w:t>
      </w:r>
      <w:r w:rsidRPr="00E62231">
        <w:rPr>
          <w:rStyle w:val="Emphasis"/>
          <w:highlight w:val="yellow"/>
        </w:rPr>
        <w:t>s</w:t>
      </w:r>
      <w:r w:rsidRPr="00E62231">
        <w:rPr>
          <w:rStyle w:val="Emphasis"/>
        </w:rPr>
        <w:t>i</w:t>
      </w:r>
      <w:r w:rsidRPr="00E62231">
        <w:rPr>
          <w:rStyle w:val="StyleUnderline"/>
        </w:rPr>
        <w:t xml:space="preserve">tuational  </w:t>
      </w:r>
      <w:r w:rsidRPr="00E62231">
        <w:rPr>
          <w:rStyle w:val="Emphasis"/>
          <w:highlight w:val="yellow"/>
        </w:rPr>
        <w:t>a</w:t>
      </w:r>
      <w:r w:rsidRPr="00E62231">
        <w:rPr>
          <w:rStyle w:val="StyleUnderline"/>
        </w:rPr>
        <w:t xml:space="preserve">wareness  data  </w:t>
      </w:r>
      <w:r w:rsidRPr="00E62231">
        <w:rPr>
          <w:rStyle w:val="StyleUnderline"/>
          <w:highlight w:val="yellow"/>
        </w:rPr>
        <w:t>providers</w:t>
      </w:r>
      <w:r w:rsidRPr="00E62231">
        <w:rPr>
          <w:sz w:val="14"/>
        </w:rPr>
        <w:t xml:space="preserve">  (e.g.  </w:t>
      </w:r>
      <w:proofErr w:type="spellStart"/>
      <w:proofErr w:type="gramStart"/>
      <w:r w:rsidRPr="00E62231">
        <w:rPr>
          <w:sz w:val="14"/>
        </w:rPr>
        <w:t>Numerica</w:t>
      </w:r>
      <w:proofErr w:type="spellEnd"/>
      <w:r w:rsidRPr="00E62231">
        <w:rPr>
          <w:sz w:val="14"/>
        </w:rPr>
        <w:t xml:space="preserve">,  </w:t>
      </w:r>
      <w:proofErr w:type="spellStart"/>
      <w:r w:rsidRPr="00E62231">
        <w:rPr>
          <w:sz w:val="14"/>
        </w:rPr>
        <w:t>LeoLabs</w:t>
      </w:r>
      <w:proofErr w:type="spellEnd"/>
      <w:proofErr w:type="gramEnd"/>
      <w:r w:rsidRPr="00E62231">
        <w:rPr>
          <w:sz w:val="14"/>
        </w:rPr>
        <w:t xml:space="preserve">, </w:t>
      </w:r>
      <w:proofErr w:type="spellStart"/>
      <w:r w:rsidRPr="00E62231">
        <w:rPr>
          <w:sz w:val="14"/>
        </w:rPr>
        <w:t>ExoAnalytics</w:t>
      </w:r>
      <w:proofErr w:type="spellEnd"/>
      <w:r w:rsidRPr="00E62231">
        <w:rPr>
          <w:rStyle w:val="StyleUnderline"/>
        </w:rPr>
        <w:t>)  to  get  access  to  sensor  networks  and  algorithms</w:t>
      </w:r>
      <w:r w:rsidRPr="00E62231">
        <w:rPr>
          <w:sz w:val="14"/>
        </w:rPr>
        <w:t xml:space="preserve">  (</w:t>
      </w:r>
      <w:proofErr w:type="spellStart"/>
      <w:r w:rsidRPr="00E62231">
        <w:rPr>
          <w:sz w:val="14"/>
        </w:rPr>
        <w:t>Numerica</w:t>
      </w:r>
      <w:proofErr w:type="spellEnd"/>
      <w:r w:rsidRPr="00E62231">
        <w:rPr>
          <w:sz w:val="14"/>
        </w:rPr>
        <w:t xml:space="preserve">,  2019[79]).  </w:t>
      </w:r>
      <w:proofErr w:type="gramStart"/>
      <w:r w:rsidRPr="00E62231">
        <w:rPr>
          <w:sz w:val="14"/>
        </w:rPr>
        <w:t>The  Space</w:t>
      </w:r>
      <w:proofErr w:type="gramEnd"/>
      <w:r w:rsidRPr="00E62231">
        <w:rPr>
          <w:sz w:val="14"/>
        </w:rPr>
        <w:t xml:space="preserve"> Situational  Awareness  </w:t>
      </w:r>
      <w:r w:rsidRPr="00E62231">
        <w:rPr>
          <w:rStyle w:val="Emphasis"/>
          <w:highlight w:val="yellow"/>
        </w:rPr>
        <w:t>(SSA)</w:t>
      </w:r>
      <w:r w:rsidRPr="00E62231">
        <w:rPr>
          <w:rStyle w:val="Emphasis"/>
        </w:rPr>
        <w:t xml:space="preserve">  </w:t>
      </w:r>
      <w:r w:rsidRPr="00E62231">
        <w:rPr>
          <w:rStyle w:val="StyleUnderline"/>
        </w:rPr>
        <w:t xml:space="preserve">open-architecture  </w:t>
      </w:r>
      <w:r w:rsidRPr="00E62231">
        <w:rPr>
          <w:rStyle w:val="Emphasis"/>
          <w:highlight w:val="yellow"/>
        </w:rPr>
        <w:t>data-sharing</w:t>
      </w:r>
      <w:r w:rsidRPr="00E62231">
        <w:rPr>
          <w:rStyle w:val="StyleUnderline"/>
        </w:rPr>
        <w:t xml:space="preserve">  platform  </w:t>
      </w:r>
      <w:r w:rsidRPr="00E62231">
        <w:rPr>
          <w:rStyle w:val="Emphasis"/>
          <w:highlight w:val="yellow"/>
        </w:rPr>
        <w:t>under  development  by</w:t>
      </w:r>
      <w:r w:rsidRPr="00E62231">
        <w:rPr>
          <w:rStyle w:val="StyleUnderline"/>
        </w:rPr>
        <w:t xml:space="preserve">  the US </w:t>
      </w:r>
      <w:r w:rsidRPr="00E62231">
        <w:rPr>
          <w:rStyle w:val="Emphasis"/>
          <w:highlight w:val="yellow"/>
        </w:rPr>
        <w:t>D</w:t>
      </w:r>
      <w:r w:rsidRPr="00E62231">
        <w:rPr>
          <w:rStyle w:val="StyleUnderline"/>
        </w:rPr>
        <w:t xml:space="preserve">epartment  </w:t>
      </w:r>
      <w:r w:rsidRPr="00E62231">
        <w:rPr>
          <w:rStyle w:val="Emphasis"/>
          <w:highlight w:val="yellow"/>
        </w:rPr>
        <w:t>o</w:t>
      </w:r>
      <w:r w:rsidRPr="00E62231">
        <w:rPr>
          <w:rStyle w:val="StyleUnderline"/>
        </w:rPr>
        <w:t xml:space="preserve">f  </w:t>
      </w:r>
      <w:r w:rsidRPr="00E62231">
        <w:rPr>
          <w:rStyle w:val="Emphasis"/>
          <w:highlight w:val="yellow"/>
        </w:rPr>
        <w:t>C</w:t>
      </w:r>
      <w:r w:rsidRPr="00E62231">
        <w:rPr>
          <w:rStyle w:val="StyleUnderline"/>
        </w:rPr>
        <w:t xml:space="preserve">ommerce,  including  data from  different  government  agencies,  </w:t>
      </w:r>
      <w:r w:rsidRPr="00E62231">
        <w:rPr>
          <w:rStyle w:val="StyleUnderline"/>
          <w:highlight w:val="yellow"/>
        </w:rPr>
        <w:t>is</w:t>
      </w:r>
      <w:r w:rsidRPr="00E62231">
        <w:rPr>
          <w:rStyle w:val="StyleUnderline"/>
        </w:rPr>
        <w:t xml:space="preserve">  also  </w:t>
      </w:r>
      <w:r w:rsidRPr="00E62231">
        <w:rPr>
          <w:rStyle w:val="StyleUnderline"/>
          <w:highlight w:val="yellow"/>
        </w:rPr>
        <w:t>expected to spur</w:t>
      </w:r>
      <w:r w:rsidRPr="00E62231">
        <w:rPr>
          <w:rStyle w:val="StyleUnderline"/>
        </w:rPr>
        <w:t xml:space="preserve">  innovative  </w:t>
      </w:r>
      <w:r w:rsidRPr="00E62231">
        <w:rPr>
          <w:rStyle w:val="Emphasis"/>
          <w:highlight w:val="yellow"/>
        </w:rPr>
        <w:t>value-added</w:t>
      </w:r>
      <w:r w:rsidRPr="00E62231">
        <w:rPr>
          <w:rStyle w:val="StyleUnderline"/>
        </w:rPr>
        <w:t xml:space="preserve">  products  and </w:t>
      </w:r>
      <w:r w:rsidRPr="00E62231">
        <w:rPr>
          <w:rStyle w:val="Emphasis"/>
          <w:highlight w:val="yellow"/>
        </w:rPr>
        <w:t>services.</w:t>
      </w:r>
      <w:r w:rsidRPr="00E62231">
        <w:rPr>
          <w:rStyle w:val="Emphasis"/>
        </w:rPr>
        <w:t xml:space="preserve">   </w:t>
      </w:r>
    </w:p>
    <w:p w14:paraId="43247DB0" w14:textId="77777777" w:rsidR="00873FF4" w:rsidRPr="00E62231" w:rsidRDefault="00873FF4" w:rsidP="00873FF4">
      <w:pPr>
        <w:pStyle w:val="ListParagraph"/>
        <w:numPr>
          <w:ilvl w:val="0"/>
          <w:numId w:val="13"/>
        </w:numPr>
        <w:spacing w:line="240" w:lineRule="auto"/>
        <w:rPr>
          <w:sz w:val="16"/>
        </w:rPr>
      </w:pPr>
      <w:r w:rsidRPr="00E62231">
        <w:rPr>
          <w:sz w:val="16"/>
        </w:rPr>
        <w:t>In-</w:t>
      </w:r>
      <w:proofErr w:type="gramStart"/>
      <w:r w:rsidRPr="00E62231">
        <w:rPr>
          <w:sz w:val="16"/>
        </w:rPr>
        <w:t>orbit  servicing</w:t>
      </w:r>
      <w:proofErr w:type="gramEnd"/>
      <w:r w:rsidRPr="00E62231">
        <w:rPr>
          <w:sz w:val="16"/>
        </w:rPr>
        <w:t xml:space="preserve"> solutions:  </w:t>
      </w:r>
      <w:r w:rsidRPr="00E62231">
        <w:rPr>
          <w:rStyle w:val="StyleUnderline"/>
        </w:rPr>
        <w:t xml:space="preserve">Several  </w:t>
      </w:r>
      <w:r w:rsidRPr="00E62231">
        <w:rPr>
          <w:rStyle w:val="StyleUnderline"/>
          <w:highlight w:val="yellow"/>
        </w:rPr>
        <w:t>g</w:t>
      </w:r>
      <w:r w:rsidRPr="00E62231">
        <w:rPr>
          <w:rStyle w:val="Emphasis"/>
          <w:b w:val="0"/>
          <w:bCs/>
          <w:highlight w:val="yellow"/>
        </w:rPr>
        <w:t>overnment</w:t>
      </w:r>
      <w:r w:rsidRPr="00E62231">
        <w:rPr>
          <w:rStyle w:val="StyleUnderline"/>
        </w:rPr>
        <w:t xml:space="preserve">al  agencies  </w:t>
      </w:r>
      <w:r w:rsidRPr="00E62231">
        <w:rPr>
          <w:rStyle w:val="StyleUnderline"/>
          <w:highlight w:val="yellow"/>
        </w:rPr>
        <w:t>and commercial  companies  have developed</w:t>
      </w:r>
      <w:r w:rsidRPr="00E62231">
        <w:rPr>
          <w:sz w:val="16"/>
          <w:highlight w:val="yellow"/>
        </w:rPr>
        <w:t>,</w:t>
      </w:r>
      <w:r w:rsidRPr="00E62231">
        <w:rPr>
          <w:sz w:val="16"/>
        </w:rPr>
        <w:t xml:space="preserve">  or  are  in  the  process  of  acquiring,  some </w:t>
      </w:r>
      <w:r w:rsidRPr="00E62231">
        <w:rPr>
          <w:rStyle w:val="StyleUnderline"/>
        </w:rPr>
        <w:t xml:space="preserve">capabilities  for  </w:t>
      </w:r>
      <w:r w:rsidRPr="00E62231">
        <w:rPr>
          <w:rStyle w:val="StyleUnderline"/>
          <w:highlight w:val="yellow"/>
        </w:rPr>
        <w:t>in-orbit  servicing</w:t>
      </w:r>
      <w:r w:rsidRPr="00E62231">
        <w:rPr>
          <w:sz w:val="16"/>
        </w:rPr>
        <w:t xml:space="preserve">  (e.g.  NASA, </w:t>
      </w:r>
      <w:proofErr w:type="gramStart"/>
      <w:r w:rsidRPr="00E62231">
        <w:rPr>
          <w:sz w:val="16"/>
        </w:rPr>
        <w:t>DARPA,  ESA</w:t>
      </w:r>
      <w:proofErr w:type="gramEnd"/>
      <w:r w:rsidRPr="00E62231">
        <w:rPr>
          <w:sz w:val="16"/>
        </w:rPr>
        <w:t>,  JAXA).  In-</w:t>
      </w:r>
      <w:proofErr w:type="gramStart"/>
      <w:r w:rsidRPr="00E62231">
        <w:rPr>
          <w:sz w:val="16"/>
        </w:rPr>
        <w:t>orbit  servicing</w:t>
      </w:r>
      <w:proofErr w:type="gramEnd"/>
      <w:r w:rsidRPr="00E62231">
        <w:rPr>
          <w:sz w:val="16"/>
        </w:rPr>
        <w:t xml:space="preserve">  involves  a  number  of  complex  operations  in  space:  </w:t>
      </w:r>
      <w:r w:rsidRPr="00E62231">
        <w:rPr>
          <w:rStyle w:val="StyleUnderline"/>
        </w:rPr>
        <w:t>the servicing  of  space  platforms</w:t>
      </w:r>
      <w:r w:rsidRPr="00E62231">
        <w:rPr>
          <w:sz w:val="16"/>
        </w:rPr>
        <w:t xml:space="preserve">  (e.g.  </w:t>
      </w:r>
      <w:proofErr w:type="gramStart"/>
      <w:r w:rsidRPr="00E62231">
        <w:rPr>
          <w:sz w:val="16"/>
        </w:rPr>
        <w:t>satellite,  space</w:t>
      </w:r>
      <w:proofErr w:type="gramEnd"/>
      <w:r w:rsidRPr="00E62231">
        <w:rPr>
          <w:sz w:val="16"/>
        </w:rPr>
        <w:t xml:space="preserve">  station)  </w:t>
      </w:r>
      <w:r w:rsidRPr="00E62231">
        <w:rPr>
          <w:rStyle w:val="StyleUnderline"/>
          <w:highlight w:val="yellow"/>
        </w:rPr>
        <w:t xml:space="preserve">to replenish consumables  and </w:t>
      </w:r>
      <w:proofErr w:type="spellStart"/>
      <w:r w:rsidRPr="00E62231">
        <w:rPr>
          <w:rStyle w:val="StyleUnderline"/>
          <w:highlight w:val="yellow"/>
        </w:rPr>
        <w:t>degradables</w:t>
      </w:r>
      <w:proofErr w:type="spellEnd"/>
      <w:r w:rsidRPr="00E62231">
        <w:rPr>
          <w:sz w:val="16"/>
        </w:rPr>
        <w:t xml:space="preserve">  (e.g.  </w:t>
      </w:r>
      <w:proofErr w:type="gramStart"/>
      <w:r w:rsidRPr="00E62231">
        <w:rPr>
          <w:sz w:val="16"/>
        </w:rPr>
        <w:lastRenderedPageBreak/>
        <w:t>propellants,  batteries</w:t>
      </w:r>
      <w:proofErr w:type="gramEnd"/>
      <w:r w:rsidRPr="00E62231">
        <w:rPr>
          <w:sz w:val="16"/>
        </w:rPr>
        <w:t xml:space="preserve">,  solar  array);  </w:t>
      </w:r>
      <w:r w:rsidRPr="00E62231">
        <w:rPr>
          <w:rStyle w:val="StyleUnderline"/>
        </w:rPr>
        <w:t xml:space="preserve">replacing  </w:t>
      </w:r>
      <w:r w:rsidRPr="00E62231">
        <w:rPr>
          <w:rStyle w:val="StyleUnderline"/>
          <w:highlight w:val="yellow"/>
        </w:rPr>
        <w:t>failed functionality;  and</w:t>
      </w:r>
      <w:r w:rsidRPr="00E62231">
        <w:rPr>
          <w:rStyle w:val="StyleUnderline"/>
        </w:rPr>
        <w:t xml:space="preserve">/or enhancing  the  mission through  software  and  hardware  </w:t>
      </w:r>
      <w:r w:rsidRPr="00E62231">
        <w:rPr>
          <w:rStyle w:val="StyleUnderline"/>
          <w:highlight w:val="yellow"/>
        </w:rPr>
        <w:t>upgrades</w:t>
      </w:r>
      <w:r w:rsidRPr="00E62231">
        <w:rPr>
          <w:sz w:val="16"/>
          <w:highlight w:val="yellow"/>
        </w:rPr>
        <w:t>.</w:t>
      </w:r>
      <w:r w:rsidRPr="00E62231">
        <w:rPr>
          <w:sz w:val="16"/>
        </w:rPr>
        <w:t xml:space="preserve">  </w:t>
      </w:r>
      <w:proofErr w:type="gramStart"/>
      <w:r w:rsidRPr="00E62231">
        <w:rPr>
          <w:sz w:val="16"/>
        </w:rPr>
        <w:t>This  is</w:t>
      </w:r>
      <w:proofErr w:type="gramEnd"/>
      <w:r w:rsidRPr="00E62231">
        <w:rPr>
          <w:sz w:val="16"/>
        </w:rPr>
        <w:t xml:space="preserve">  a  major  challenge  as, when  on  orbit,  space platforms  can  move at  speeds  of  several  </w:t>
      </w:r>
      <w:proofErr w:type="spellStart"/>
      <w:r w:rsidRPr="00E62231">
        <w:rPr>
          <w:sz w:val="16"/>
        </w:rPr>
        <w:t>kilometres</w:t>
      </w:r>
      <w:proofErr w:type="spellEnd"/>
      <w:r w:rsidRPr="00E62231">
        <w:rPr>
          <w:sz w:val="16"/>
        </w:rPr>
        <w:t xml:space="preserve">  a  minute.  The first commercial in-</w:t>
      </w:r>
      <w:proofErr w:type="gramStart"/>
      <w:r w:rsidRPr="00E62231">
        <w:rPr>
          <w:sz w:val="16"/>
        </w:rPr>
        <w:t>orbit  servicing</w:t>
      </w:r>
      <w:proofErr w:type="gramEnd"/>
      <w:r w:rsidRPr="00E62231">
        <w:rPr>
          <w:sz w:val="16"/>
        </w:rPr>
        <w:t xml:space="preserve"> mission  was  launched  in  2019,  by  a  MEV-1  spacecraft  developed by Orbital  ATK  for  an  Intelsat  geostationary  satellite.  </w:t>
      </w:r>
      <w:proofErr w:type="gramStart"/>
      <w:r w:rsidRPr="00E62231">
        <w:rPr>
          <w:rStyle w:val="StyleUnderline"/>
        </w:rPr>
        <w:t>The  main</w:t>
      </w:r>
      <w:proofErr w:type="gramEnd"/>
      <w:r w:rsidRPr="00E62231">
        <w:rPr>
          <w:rStyle w:val="StyleUnderline"/>
        </w:rPr>
        <w:t xml:space="preserve">  short-term  market  is  seen  in  the  </w:t>
      </w:r>
      <w:r w:rsidRPr="00E62231">
        <w:rPr>
          <w:rStyle w:val="StyleUnderline"/>
          <w:highlight w:val="yellow"/>
        </w:rPr>
        <w:t>life extension of</w:t>
      </w:r>
      <w:r w:rsidRPr="00E62231">
        <w:rPr>
          <w:rStyle w:val="StyleUnderline"/>
        </w:rPr>
        <w:t xml:space="preserve">  geostationary  </w:t>
      </w:r>
      <w:r w:rsidRPr="00E62231">
        <w:rPr>
          <w:rStyle w:val="StyleUnderline"/>
          <w:highlight w:val="yellow"/>
        </w:rPr>
        <w:t>satellites</w:t>
      </w:r>
      <w:r w:rsidRPr="00E62231">
        <w:rPr>
          <w:sz w:val="16"/>
          <w:highlight w:val="yellow"/>
        </w:rPr>
        <w:t>,</w:t>
      </w:r>
      <w:r w:rsidRPr="00E62231">
        <w:rPr>
          <w:sz w:val="16"/>
        </w:rPr>
        <w:t xml:space="preserve">  with some 300  potential  candidates,  at  least  in theory (Kennedy,  2018[80]).  </w:t>
      </w:r>
      <w:proofErr w:type="gramStart"/>
      <w:r w:rsidRPr="00E62231">
        <w:rPr>
          <w:sz w:val="16"/>
        </w:rPr>
        <w:t>However,  the</w:t>
      </w:r>
      <w:proofErr w:type="gramEnd"/>
      <w:r w:rsidRPr="00E62231">
        <w:rPr>
          <w:sz w:val="16"/>
        </w:rPr>
        <w:t xml:space="preserve"> </w:t>
      </w:r>
      <w:r w:rsidRPr="00E62231">
        <w:rPr>
          <w:rStyle w:val="StyleUnderline"/>
        </w:rPr>
        <w:t>key  benefits  of  in-orbit  servicing are expected in the future.</w:t>
      </w:r>
      <w:r w:rsidRPr="00E62231">
        <w:rPr>
          <w:sz w:val="16"/>
        </w:rPr>
        <w:t xml:space="preserve"> </w:t>
      </w:r>
      <w:proofErr w:type="gramStart"/>
      <w:r w:rsidRPr="00E62231">
        <w:rPr>
          <w:sz w:val="16"/>
        </w:rPr>
        <w:t>Satellite  design</w:t>
      </w:r>
      <w:proofErr w:type="gramEnd"/>
      <w:r w:rsidRPr="00E62231">
        <w:rPr>
          <w:sz w:val="16"/>
        </w:rPr>
        <w:t xml:space="preserve">  is  currently  heavily  restricted  by  extreme  launch  conditions,  but  </w:t>
      </w:r>
      <w:r w:rsidRPr="00E62231">
        <w:rPr>
          <w:rStyle w:val="StyleUnderline"/>
        </w:rPr>
        <w:t>the  possibility  of servicing could enable a much more  flexible  and modular  satellite  design</w:t>
      </w:r>
      <w:r w:rsidRPr="00E62231">
        <w:rPr>
          <w:sz w:val="16"/>
        </w:rPr>
        <w:t>,  able to  take advantage of  the  latest  advances  in  materials  and  electronics,  beyond  software  upgrades  (</w:t>
      </w:r>
      <w:proofErr w:type="spellStart"/>
      <w:r w:rsidRPr="00E62231">
        <w:rPr>
          <w:sz w:val="16"/>
        </w:rPr>
        <w:t>Jaffart</w:t>
      </w:r>
      <w:proofErr w:type="spellEnd"/>
      <w:r w:rsidRPr="00E62231">
        <w:rPr>
          <w:sz w:val="16"/>
        </w:rPr>
        <w:t xml:space="preserve">,  2018[81]). </w:t>
      </w:r>
      <w:proofErr w:type="gramStart"/>
      <w:r w:rsidRPr="00E62231">
        <w:rPr>
          <w:sz w:val="16"/>
        </w:rPr>
        <w:t>Market  forecasts</w:t>
      </w:r>
      <w:proofErr w:type="gramEnd"/>
      <w:r w:rsidRPr="00E62231">
        <w:rPr>
          <w:sz w:val="16"/>
        </w:rPr>
        <w:t xml:space="preserve">  estimate  a USD  3  billion  market  for  in-orbit  servicing  over  the  2017-27 period, mainly  driven by  life extension services  (Northern Sky  Research,  2018[82]). </w:t>
      </w:r>
    </w:p>
    <w:p w14:paraId="69F6B07C" w14:textId="77777777" w:rsidR="00873FF4" w:rsidRPr="00E62231" w:rsidRDefault="00873FF4" w:rsidP="00873FF4">
      <w:pPr>
        <w:pStyle w:val="ListParagraph"/>
        <w:numPr>
          <w:ilvl w:val="0"/>
          <w:numId w:val="13"/>
        </w:numPr>
        <w:spacing w:line="240" w:lineRule="auto"/>
        <w:rPr>
          <w:sz w:val="16"/>
        </w:rPr>
      </w:pPr>
      <w:r w:rsidRPr="00E62231">
        <w:rPr>
          <w:sz w:val="16"/>
        </w:rPr>
        <w:t xml:space="preserve">Active </w:t>
      </w:r>
      <w:proofErr w:type="gramStart"/>
      <w:r w:rsidRPr="00E62231">
        <w:rPr>
          <w:sz w:val="16"/>
        </w:rPr>
        <w:t>debris  removal</w:t>
      </w:r>
      <w:proofErr w:type="gramEnd"/>
      <w:r w:rsidRPr="00E62231">
        <w:rPr>
          <w:sz w:val="16"/>
        </w:rPr>
        <w:t xml:space="preserve">  solutions:   </w:t>
      </w:r>
      <w:r w:rsidRPr="00E62231">
        <w:rPr>
          <w:rStyle w:val="StyleUnderline"/>
          <w:highlight w:val="yellow"/>
        </w:rPr>
        <w:t>Active debris  removal</w:t>
      </w:r>
      <w:r w:rsidRPr="00E62231">
        <w:rPr>
          <w:sz w:val="16"/>
          <w:highlight w:val="yellow"/>
        </w:rPr>
        <w:t xml:space="preserve">  i</w:t>
      </w:r>
      <w:r w:rsidRPr="00E62231">
        <w:rPr>
          <w:sz w:val="16"/>
        </w:rPr>
        <w:t xml:space="preserve">s  at  a less  mature technological  level,  but </w:t>
      </w:r>
      <w:r w:rsidRPr="00E62231">
        <w:rPr>
          <w:rStyle w:val="StyleUnderline"/>
          <w:highlight w:val="yellow"/>
        </w:rPr>
        <w:t>several  firms  are preparing</w:t>
      </w:r>
      <w:r w:rsidRPr="00E62231">
        <w:rPr>
          <w:rStyle w:val="StyleUnderline"/>
        </w:rPr>
        <w:t xml:space="preserve">  demonstration missions</w:t>
      </w:r>
      <w:r w:rsidRPr="00E62231">
        <w:rPr>
          <w:sz w:val="16"/>
        </w:rPr>
        <w:t xml:space="preserve">  (e.g.  </w:t>
      </w:r>
      <w:proofErr w:type="spellStart"/>
      <w:r w:rsidRPr="00E62231">
        <w:rPr>
          <w:sz w:val="16"/>
        </w:rPr>
        <w:t>Astroscale</w:t>
      </w:r>
      <w:proofErr w:type="spellEnd"/>
      <w:r w:rsidRPr="00E62231">
        <w:rPr>
          <w:sz w:val="16"/>
        </w:rPr>
        <w:t xml:space="preserve"> in 2020).  </w:t>
      </w:r>
      <w:r w:rsidRPr="00E62231">
        <w:rPr>
          <w:rStyle w:val="StyleUnderline"/>
        </w:rPr>
        <w:t xml:space="preserve">Potential candidates </w:t>
      </w:r>
      <w:proofErr w:type="gramStart"/>
      <w:r w:rsidRPr="00E62231">
        <w:rPr>
          <w:rStyle w:val="StyleUnderline"/>
        </w:rPr>
        <w:t>for  removal</w:t>
      </w:r>
      <w:proofErr w:type="gramEnd"/>
      <w:r w:rsidRPr="00E62231">
        <w:rPr>
          <w:rStyle w:val="StyleUnderline"/>
        </w:rPr>
        <w:t xml:space="preserve">  include  </w:t>
      </w:r>
      <w:r w:rsidRPr="00E62231">
        <w:rPr>
          <w:rStyle w:val="StyleUnderline"/>
          <w:highlight w:val="yellow"/>
        </w:rPr>
        <w:t>more  than  200</w:t>
      </w:r>
      <w:r w:rsidRPr="00E62231">
        <w:rPr>
          <w:rStyle w:val="StyleUnderline"/>
        </w:rPr>
        <w:t xml:space="preserve">  critical  </w:t>
      </w:r>
      <w:r w:rsidRPr="00E62231">
        <w:rPr>
          <w:rStyle w:val="StyleUnderline"/>
          <w:highlight w:val="yellow"/>
        </w:rPr>
        <w:t>debris  objects</w:t>
      </w:r>
      <w:r w:rsidRPr="00E62231">
        <w:rPr>
          <w:sz w:val="16"/>
        </w:rPr>
        <w:t xml:space="preserve">  (3-9  </w:t>
      </w:r>
      <w:proofErr w:type="spellStart"/>
      <w:r w:rsidRPr="00E62231">
        <w:rPr>
          <w:sz w:val="16"/>
        </w:rPr>
        <w:t>tonnes</w:t>
      </w:r>
      <w:proofErr w:type="spellEnd"/>
      <w:r w:rsidRPr="00E62231">
        <w:rPr>
          <w:sz w:val="16"/>
        </w:rPr>
        <w:t xml:space="preserve">);  </w:t>
      </w:r>
      <w:r w:rsidRPr="00E62231">
        <w:rPr>
          <w:rStyle w:val="StyleUnderline"/>
        </w:rPr>
        <w:t>mainly  rocket  bodies</w:t>
      </w:r>
      <w:r w:rsidRPr="00E62231">
        <w:rPr>
          <w:sz w:val="16"/>
        </w:rPr>
        <w:t xml:space="preserve">,  but also </w:t>
      </w:r>
      <w:r w:rsidRPr="00E62231">
        <w:rPr>
          <w:rStyle w:val="StyleUnderline"/>
        </w:rPr>
        <w:t xml:space="preserve">the  European Envisat  satellite.  </w:t>
      </w:r>
      <w:r w:rsidRPr="00E62231">
        <w:rPr>
          <w:rStyle w:val="StyleUnderline"/>
          <w:highlight w:val="yellow"/>
        </w:rPr>
        <w:t>JAXA,</w:t>
      </w:r>
      <w:r w:rsidRPr="00E62231">
        <w:rPr>
          <w:rStyle w:val="StyleUnderline"/>
        </w:rPr>
        <w:t xml:space="preserve"> </w:t>
      </w:r>
      <w:proofErr w:type="gramStart"/>
      <w:r w:rsidRPr="00E62231">
        <w:rPr>
          <w:rStyle w:val="StyleUnderline"/>
        </w:rPr>
        <w:t>has  formally</w:t>
      </w:r>
      <w:proofErr w:type="gramEnd"/>
      <w:r w:rsidRPr="00E62231">
        <w:rPr>
          <w:rStyle w:val="StyleUnderline"/>
        </w:rPr>
        <w:t xml:space="preserve">  </w:t>
      </w:r>
      <w:r w:rsidRPr="00E62231">
        <w:rPr>
          <w:rStyle w:val="StyleUnderline"/>
          <w:highlight w:val="yellow"/>
        </w:rPr>
        <w:t>launched a project  to remove</w:t>
      </w:r>
      <w:r w:rsidRPr="00E62231">
        <w:rPr>
          <w:rStyle w:val="StyleUnderline"/>
        </w:rPr>
        <w:t xml:space="preserve"> a  </w:t>
      </w:r>
      <w:r w:rsidRPr="00E62231">
        <w:rPr>
          <w:rStyle w:val="StyleUnderline"/>
          <w:highlight w:val="yellow"/>
        </w:rPr>
        <w:t>large</w:t>
      </w:r>
      <w:r w:rsidRPr="00E62231">
        <w:rPr>
          <w:rStyle w:val="StyleUnderline"/>
        </w:rPr>
        <w:t xml:space="preserve"> piece of  </w:t>
      </w:r>
      <w:r w:rsidRPr="00E62231">
        <w:rPr>
          <w:rStyle w:val="StyleUnderline"/>
          <w:highlight w:val="yellow"/>
        </w:rPr>
        <w:t>debris</w:t>
      </w:r>
      <w:r w:rsidRPr="00E62231">
        <w:rPr>
          <w:rStyle w:val="StyleUnderline"/>
        </w:rPr>
        <w:t xml:space="preserve">  </w:t>
      </w:r>
      <w:r w:rsidRPr="00E62231">
        <w:rPr>
          <w:sz w:val="16"/>
        </w:rPr>
        <w:t xml:space="preserve">by  2025 (a Japanese rocket  body)  </w:t>
      </w:r>
      <w:r w:rsidRPr="00E62231">
        <w:rPr>
          <w:rStyle w:val="StyleUnderline"/>
          <w:highlight w:val="yellow"/>
        </w:rPr>
        <w:t>in a  p</w:t>
      </w:r>
      <w:r w:rsidRPr="00E62231">
        <w:rPr>
          <w:sz w:val="16"/>
        </w:rPr>
        <w:t>ublic-</w:t>
      </w:r>
      <w:r w:rsidRPr="00E62231">
        <w:rPr>
          <w:rStyle w:val="StyleUnderline"/>
          <w:highlight w:val="yellow"/>
        </w:rPr>
        <w:t>p</w:t>
      </w:r>
      <w:r w:rsidRPr="00E62231">
        <w:rPr>
          <w:sz w:val="16"/>
        </w:rPr>
        <w:t xml:space="preserve">rivate </w:t>
      </w:r>
      <w:r w:rsidRPr="00E62231">
        <w:rPr>
          <w:rStyle w:val="StyleUnderline"/>
          <w:highlight w:val="yellow"/>
        </w:rPr>
        <w:t>p</w:t>
      </w:r>
      <w:r w:rsidRPr="00E62231">
        <w:rPr>
          <w:sz w:val="16"/>
        </w:rPr>
        <w:t xml:space="preserve">artnership  (Japanese Delegation to UNCOPUOS,  2019[83]).  </w:t>
      </w:r>
      <w:r w:rsidRPr="00E62231">
        <w:rPr>
          <w:rStyle w:val="StyleUnderline"/>
        </w:rPr>
        <w:t xml:space="preserve">Both </w:t>
      </w:r>
      <w:proofErr w:type="gramStart"/>
      <w:r w:rsidRPr="00E62231">
        <w:rPr>
          <w:rStyle w:val="StyleUnderline"/>
          <w:highlight w:val="yellow"/>
        </w:rPr>
        <w:t>Airbus  and</w:t>
      </w:r>
      <w:proofErr w:type="gramEnd"/>
      <w:r w:rsidRPr="00E62231">
        <w:rPr>
          <w:rStyle w:val="StyleUnderline"/>
          <w:highlight w:val="yellow"/>
        </w:rPr>
        <w:t xml:space="preserve">  Thales</w:t>
      </w:r>
      <w:r w:rsidRPr="00E62231">
        <w:rPr>
          <w:rStyle w:val="StyleUnderline"/>
        </w:rPr>
        <w:t xml:space="preserve">  </w:t>
      </w:r>
      <w:proofErr w:type="spellStart"/>
      <w:r w:rsidRPr="00E62231">
        <w:rPr>
          <w:rStyle w:val="StyleUnderline"/>
        </w:rPr>
        <w:t>Alenia</w:t>
      </w:r>
      <w:proofErr w:type="spellEnd"/>
      <w:r w:rsidRPr="00E62231">
        <w:rPr>
          <w:rStyle w:val="StyleUnderline"/>
        </w:rPr>
        <w:t xml:space="preserve">  Space  are  </w:t>
      </w:r>
      <w:r w:rsidRPr="00E62231">
        <w:rPr>
          <w:rStyle w:val="StyleUnderline"/>
          <w:highlight w:val="yellow"/>
        </w:rPr>
        <w:t xml:space="preserve">developing  </w:t>
      </w:r>
      <w:r w:rsidRPr="00E62231">
        <w:rPr>
          <w:rStyle w:val="StyleUnderline"/>
        </w:rPr>
        <w:t xml:space="preserve">in-orbit  servicing vehicles  with  </w:t>
      </w:r>
      <w:r w:rsidRPr="00E62231">
        <w:rPr>
          <w:rStyle w:val="StyleUnderline"/>
          <w:highlight w:val="yellow"/>
        </w:rPr>
        <w:t xml:space="preserve">debris  removal </w:t>
      </w:r>
      <w:r w:rsidRPr="00E62231">
        <w:rPr>
          <w:rStyle w:val="StyleUnderline"/>
        </w:rPr>
        <w:t xml:space="preserve"> functions,  some  of  which  have  been  tested  </w:t>
      </w:r>
      <w:r w:rsidRPr="00E62231">
        <w:rPr>
          <w:sz w:val="16"/>
        </w:rPr>
        <w:t xml:space="preserve">on  the  </w:t>
      </w:r>
      <w:proofErr w:type="spellStart"/>
      <w:r w:rsidRPr="00E62231">
        <w:rPr>
          <w:sz w:val="16"/>
        </w:rPr>
        <w:t>RemoveDEBRIS</w:t>
      </w:r>
      <w:proofErr w:type="spellEnd"/>
      <w:r w:rsidRPr="00E62231">
        <w:rPr>
          <w:sz w:val="16"/>
        </w:rPr>
        <w:t xml:space="preserve"> mission  (Surrey  Space Centre,  2019[84];  OECD,  2019[11]).   </w:t>
      </w:r>
    </w:p>
    <w:p w14:paraId="37DD864D" w14:textId="77777777" w:rsidR="00873FF4" w:rsidRPr="00E62231" w:rsidRDefault="00873FF4" w:rsidP="00873FF4">
      <w:pPr>
        <w:spacing w:line="240" w:lineRule="auto"/>
        <w:ind w:left="720" w:hanging="360"/>
        <w:contextualSpacing/>
        <w:rPr>
          <w:sz w:val="16"/>
        </w:rPr>
      </w:pPr>
      <w:r w:rsidRPr="00E62231">
        <w:rPr>
          <w:sz w:val="16"/>
        </w:rPr>
        <w:t xml:space="preserve">•  </w:t>
      </w:r>
      <w:r w:rsidRPr="00E62231">
        <w:rPr>
          <w:sz w:val="16"/>
        </w:rPr>
        <w:tab/>
        <w:t>“</w:t>
      </w:r>
      <w:proofErr w:type="gramStart"/>
      <w:r w:rsidRPr="00E62231">
        <w:rPr>
          <w:rStyle w:val="Emphasis"/>
          <w:highlight w:val="yellow"/>
        </w:rPr>
        <w:t>Green”  satellite</w:t>
      </w:r>
      <w:proofErr w:type="gramEnd"/>
      <w:r w:rsidRPr="00E62231">
        <w:rPr>
          <w:rStyle w:val="Emphasis"/>
          <w:highlight w:val="yellow"/>
        </w:rPr>
        <w:t xml:space="preserve"> design</w:t>
      </w:r>
      <w:r w:rsidRPr="00E62231">
        <w:rPr>
          <w:rStyle w:val="Emphasis"/>
        </w:rPr>
        <w:t xml:space="preserve"> </w:t>
      </w:r>
      <w:r w:rsidRPr="00E62231">
        <w:rPr>
          <w:sz w:val="16"/>
        </w:rPr>
        <w:t xml:space="preserve">and technology:  The </w:t>
      </w:r>
      <w:r w:rsidRPr="00E62231">
        <w:rPr>
          <w:rStyle w:val="StyleUnderline"/>
        </w:rPr>
        <w:t xml:space="preserve">demand for  space-environment  friendly  satellite design  is  picking up.  </w:t>
      </w:r>
      <w:proofErr w:type="gramStart"/>
      <w:r w:rsidRPr="00E62231">
        <w:rPr>
          <w:rStyle w:val="StyleUnderline"/>
        </w:rPr>
        <w:t xml:space="preserve">This  </w:t>
      </w:r>
      <w:r w:rsidRPr="00E62231">
        <w:rPr>
          <w:rStyle w:val="StyleUnderline"/>
          <w:highlight w:val="yellow"/>
        </w:rPr>
        <w:t>includes</w:t>
      </w:r>
      <w:proofErr w:type="gramEnd"/>
      <w:r w:rsidRPr="00E62231">
        <w:rPr>
          <w:rStyle w:val="StyleUnderline"/>
          <w:highlight w:val="yellow"/>
        </w:rPr>
        <w:t xml:space="preserve">  features  to reduce or  avoid  debris  creation</w:t>
      </w:r>
      <w:r w:rsidRPr="00E62231">
        <w:rPr>
          <w:sz w:val="16"/>
        </w:rPr>
        <w:t xml:space="preserve">  (explosion-safe batteries,  deorbit  technologies)  </w:t>
      </w:r>
      <w:r w:rsidRPr="00E62231">
        <w:rPr>
          <w:rStyle w:val="StyleUnderline"/>
        </w:rPr>
        <w:t>and/o</w:t>
      </w:r>
      <w:r w:rsidRPr="00E62231">
        <w:rPr>
          <w:rStyle w:val="StyleUnderline"/>
          <w:highlight w:val="yellow"/>
        </w:rPr>
        <w:t>r</w:t>
      </w:r>
      <w:r w:rsidRPr="00E62231">
        <w:rPr>
          <w:rStyle w:val="StyleUnderline"/>
        </w:rPr>
        <w:t xml:space="preserve">  facilitating  </w:t>
      </w:r>
      <w:r w:rsidRPr="00E62231">
        <w:rPr>
          <w:rStyle w:val="StyleUnderline"/>
          <w:highlight w:val="yellow"/>
        </w:rPr>
        <w:t>active  removal</w:t>
      </w:r>
      <w:r w:rsidRPr="00E62231">
        <w:rPr>
          <w:sz w:val="16"/>
        </w:rPr>
        <w:t xml:space="preserve">  (e.g.  </w:t>
      </w:r>
      <w:proofErr w:type="gramStart"/>
      <w:r w:rsidRPr="00E62231">
        <w:rPr>
          <w:sz w:val="16"/>
        </w:rPr>
        <w:t>markers  or</w:t>
      </w:r>
      <w:proofErr w:type="gramEnd"/>
      <w:r w:rsidRPr="00E62231">
        <w:rPr>
          <w:sz w:val="16"/>
        </w:rPr>
        <w:t xml:space="preserve">  grapple fixtures). One example </w:t>
      </w:r>
      <w:proofErr w:type="gramStart"/>
      <w:r w:rsidRPr="00E62231">
        <w:rPr>
          <w:sz w:val="16"/>
        </w:rPr>
        <w:t xml:space="preserve">is  </w:t>
      </w:r>
      <w:proofErr w:type="spellStart"/>
      <w:r w:rsidRPr="00E62231">
        <w:rPr>
          <w:rStyle w:val="StyleUnderline"/>
          <w:highlight w:val="yellow"/>
        </w:rPr>
        <w:t>OneWeb</w:t>
      </w:r>
      <w:proofErr w:type="spellEnd"/>
      <w:proofErr w:type="gramEnd"/>
      <w:r w:rsidRPr="00E62231">
        <w:rPr>
          <w:rStyle w:val="StyleUnderline"/>
          <w:highlight w:val="yellow"/>
        </w:rPr>
        <w:t>,</w:t>
      </w:r>
      <w:r w:rsidRPr="00E62231">
        <w:rPr>
          <w:sz w:val="16"/>
        </w:rPr>
        <w:t xml:space="preserve">  which  </w:t>
      </w:r>
      <w:r w:rsidRPr="00E62231">
        <w:rPr>
          <w:rStyle w:val="StyleUnderline"/>
          <w:highlight w:val="yellow"/>
        </w:rPr>
        <w:t>is  installing  grapple fixtures</w:t>
      </w:r>
      <w:r w:rsidRPr="00E62231">
        <w:rPr>
          <w:sz w:val="16"/>
        </w:rPr>
        <w:t xml:space="preserve">  on their  satellites.  </w:t>
      </w:r>
      <w:proofErr w:type="gramStart"/>
      <w:r w:rsidRPr="00E62231">
        <w:rPr>
          <w:rStyle w:val="StyleUnderline"/>
        </w:rPr>
        <w:t>In  Europe</w:t>
      </w:r>
      <w:proofErr w:type="gramEnd"/>
      <w:r w:rsidRPr="00E62231">
        <w:rPr>
          <w:rStyle w:val="StyleUnderline"/>
        </w:rPr>
        <w:t xml:space="preserve">,  all  future </w:t>
      </w:r>
      <w:r w:rsidRPr="00E62231">
        <w:rPr>
          <w:rStyle w:val="StyleUnderline"/>
          <w:highlight w:val="yellow"/>
        </w:rPr>
        <w:t xml:space="preserve">Sentinel  satellites  will  be  designed  for  demise.  Affordable deorbit </w:t>
      </w:r>
      <w:proofErr w:type="gramStart"/>
      <w:r w:rsidRPr="00E62231">
        <w:rPr>
          <w:rStyle w:val="StyleUnderline"/>
          <w:highlight w:val="yellow"/>
        </w:rPr>
        <w:t>technologies</w:t>
      </w:r>
      <w:r w:rsidRPr="00E62231">
        <w:rPr>
          <w:rStyle w:val="StyleUnderline"/>
        </w:rPr>
        <w:t xml:space="preserve">  are</w:t>
      </w:r>
      <w:proofErr w:type="gramEnd"/>
      <w:r w:rsidRPr="00E62231">
        <w:rPr>
          <w:rStyle w:val="StyleUnderline"/>
        </w:rPr>
        <w:t xml:space="preserve">  already  being tested  on  orbit.</w:t>
      </w:r>
      <w:r w:rsidRPr="00E62231">
        <w:rPr>
          <w:sz w:val="16"/>
        </w:rPr>
        <w:t xml:space="preserve">  </w:t>
      </w:r>
      <w:proofErr w:type="gramStart"/>
      <w:r w:rsidRPr="00E62231">
        <w:rPr>
          <w:sz w:val="16"/>
        </w:rPr>
        <w:t>Canada’s  three</w:t>
      </w:r>
      <w:proofErr w:type="gramEnd"/>
      <w:r w:rsidRPr="00E62231">
        <w:rPr>
          <w:sz w:val="16"/>
        </w:rPr>
        <w:t xml:space="preserve">-kilo  CanX-7 satellite  was  launched  in  2016  and  is  currently  using its  four  1  m2  drag sails  to deorbit  at  a significantly  faster  rate than it  would have  without  the sails. </w:t>
      </w:r>
      <w:r w:rsidRPr="00E62231">
        <w:rPr>
          <w:rStyle w:val="StyleUnderline"/>
          <w:highlight w:val="yellow"/>
        </w:rPr>
        <w:t>Amazon</w:t>
      </w:r>
      <w:r w:rsidRPr="00E62231">
        <w:rPr>
          <w:rStyle w:val="StyleUnderline"/>
        </w:rPr>
        <w:t xml:space="preserve">’s Kuiper constellation intends to </w:t>
      </w:r>
      <w:proofErr w:type="gramStart"/>
      <w:r w:rsidRPr="00E62231">
        <w:rPr>
          <w:rStyle w:val="StyleUnderline"/>
          <w:highlight w:val="yellow"/>
        </w:rPr>
        <w:t>use  unpressurised</w:t>
      </w:r>
      <w:proofErr w:type="gramEnd"/>
      <w:r w:rsidRPr="00E62231">
        <w:rPr>
          <w:rStyle w:val="StyleUnderline"/>
          <w:highlight w:val="yellow"/>
        </w:rPr>
        <w:t xml:space="preserve"> and  non-explosive propellant  to mitigate</w:t>
      </w:r>
      <w:r w:rsidRPr="00E62231">
        <w:rPr>
          <w:rStyle w:val="StyleUnderline"/>
        </w:rPr>
        <w:t xml:space="preserve"> accidental  </w:t>
      </w:r>
      <w:r w:rsidRPr="00E62231">
        <w:rPr>
          <w:rStyle w:val="StyleUnderline"/>
          <w:highlight w:val="yellow"/>
        </w:rPr>
        <w:t>explosions,</w:t>
      </w:r>
      <w:r w:rsidRPr="00E62231">
        <w:rPr>
          <w:rStyle w:val="StyleUnderline"/>
        </w:rPr>
        <w:t xml:space="preserve">  and satellites  losing contact  with ground control  would automatically deactivate themselves</w:t>
      </w:r>
      <w:r w:rsidRPr="00E62231">
        <w:rPr>
          <w:sz w:val="16"/>
        </w:rPr>
        <w:t xml:space="preserve">,  first  by  self-passivation and  orbit-lowering,  then  depleting all  energy reservoirs  and  switching  off  charging circuits  (FCC,  2019[85]).  </w:t>
      </w:r>
      <w:r w:rsidRPr="00E62231">
        <w:rPr>
          <w:rStyle w:val="StyleUnderline"/>
          <w:highlight w:val="yellow"/>
        </w:rPr>
        <w:t>SpaceX</w:t>
      </w:r>
      <w:proofErr w:type="gramStart"/>
      <w:r w:rsidRPr="00E62231">
        <w:rPr>
          <w:rStyle w:val="StyleUnderline"/>
          <w:highlight w:val="yellow"/>
        </w:rPr>
        <w:t xml:space="preserve">’  </w:t>
      </w:r>
      <w:proofErr w:type="spellStart"/>
      <w:r w:rsidRPr="00E62231">
        <w:rPr>
          <w:rStyle w:val="StyleUnderline"/>
        </w:rPr>
        <w:t>Starlink</w:t>
      </w:r>
      <w:proofErr w:type="spellEnd"/>
      <w:proofErr w:type="gramEnd"/>
      <w:r w:rsidRPr="00E62231">
        <w:rPr>
          <w:rStyle w:val="StyleUnderline"/>
        </w:rPr>
        <w:t xml:space="preserve">  satellites  are </w:t>
      </w:r>
      <w:r w:rsidRPr="00E62231">
        <w:rPr>
          <w:rStyle w:val="StyleUnderline"/>
          <w:highlight w:val="yellow"/>
        </w:rPr>
        <w:t>equipped with  automated collision avoidance</w:t>
      </w:r>
      <w:r w:rsidRPr="00E62231">
        <w:rPr>
          <w:rStyle w:val="StyleUnderline"/>
        </w:rPr>
        <w:t xml:space="preserve"> systems</w:t>
      </w:r>
      <w:r w:rsidRPr="00E62231">
        <w:rPr>
          <w:sz w:val="16"/>
        </w:rPr>
        <w:t xml:space="preserve">  (although it  is  unclear  which  role the system played in the near-collision with the ESA  Aeolus  satellite).   </w:t>
      </w:r>
    </w:p>
    <w:p w14:paraId="4875F81C" w14:textId="77777777" w:rsidR="00873FF4" w:rsidRPr="00E62231" w:rsidRDefault="00873FF4" w:rsidP="00873FF4">
      <w:pPr>
        <w:spacing w:line="240" w:lineRule="auto"/>
        <w:contextualSpacing/>
        <w:rPr>
          <w:rStyle w:val="StyleUnderline"/>
        </w:rPr>
      </w:pPr>
      <w:proofErr w:type="gramStart"/>
      <w:r w:rsidRPr="00E62231">
        <w:rPr>
          <w:sz w:val="16"/>
        </w:rPr>
        <w:t>A  recent</w:t>
      </w:r>
      <w:proofErr w:type="gramEnd"/>
      <w:r w:rsidRPr="00E62231">
        <w:rPr>
          <w:sz w:val="16"/>
        </w:rPr>
        <w:t xml:space="preserve">  promising  initiative  is  </w:t>
      </w:r>
      <w:r w:rsidRPr="00E62231">
        <w:rPr>
          <w:rStyle w:val="StyleUnderline"/>
        </w:rPr>
        <w:t>the  “Space  Sustainability  Rating”  scheme</w:t>
      </w:r>
      <w:r w:rsidRPr="00E62231">
        <w:rPr>
          <w:sz w:val="16"/>
        </w:rPr>
        <w:t xml:space="preserve">,  originally  conceived  by teams  from  the  MIT  Media Lab,  European Space Agency,  and  World Economic  Forum.  The initiative </w:t>
      </w:r>
      <w:proofErr w:type="gramStart"/>
      <w:r w:rsidRPr="00E62231">
        <w:rPr>
          <w:rStyle w:val="StyleUnderline"/>
        </w:rPr>
        <w:t>intends  to</w:t>
      </w:r>
      <w:proofErr w:type="gramEnd"/>
      <w:r w:rsidRPr="00E62231">
        <w:rPr>
          <w:rStyle w:val="StyleUnderline"/>
        </w:rPr>
        <w:t xml:space="preserve"> be similar  to the  most  widely  used green building rating system  in the construction  industry</w:t>
      </w:r>
      <w:r w:rsidRPr="00E62231">
        <w:rPr>
          <w:sz w:val="16"/>
        </w:rPr>
        <w:t xml:space="preserve">,  called  the  LEED  certification  for  Leadership  in  Energy  and  Environmental Design.  </w:t>
      </w:r>
      <w:r w:rsidRPr="00E62231">
        <w:rPr>
          <w:rStyle w:val="StyleUnderline"/>
        </w:rPr>
        <w:t xml:space="preserve">The </w:t>
      </w:r>
      <w:proofErr w:type="gramStart"/>
      <w:r w:rsidRPr="00E62231">
        <w:rPr>
          <w:rStyle w:val="StyleUnderline"/>
        </w:rPr>
        <w:t>objective  is</w:t>
      </w:r>
      <w:proofErr w:type="gramEnd"/>
      <w:r w:rsidRPr="00E62231">
        <w:rPr>
          <w:rStyle w:val="StyleUnderline"/>
        </w:rPr>
        <w:t xml:space="preserve">  to  promote  mission designs  and operational  concepts  that  mitigate  debris creation,  and create a  label  that  can encourage operators  to behave more responsibly.   </w:t>
      </w:r>
    </w:p>
    <w:p w14:paraId="70BC3697" w14:textId="77777777" w:rsidR="00873FF4" w:rsidRPr="00E62231" w:rsidRDefault="00873FF4" w:rsidP="00873FF4">
      <w:pPr>
        <w:pStyle w:val="Heading4"/>
      </w:pPr>
      <w:r w:rsidRPr="00E62231">
        <w:rPr>
          <w:u w:val="single"/>
        </w:rPr>
        <w:t>No debris cascades</w:t>
      </w:r>
      <w:r w:rsidRPr="00E62231">
        <w:t xml:space="preserve">, but even a </w:t>
      </w:r>
      <w:r w:rsidRPr="00E62231">
        <w:rPr>
          <w:u w:val="single"/>
        </w:rPr>
        <w:t>worst case</w:t>
      </w:r>
      <w:r w:rsidRPr="00E62231">
        <w:t xml:space="preserve"> is confined to </w:t>
      </w:r>
      <w:r w:rsidRPr="00E62231">
        <w:rPr>
          <w:u w:val="single"/>
        </w:rPr>
        <w:t>low LEO</w:t>
      </w:r>
      <w:r w:rsidRPr="00E62231">
        <w:t xml:space="preserve"> with </w:t>
      </w:r>
      <w:r w:rsidRPr="00E62231">
        <w:rPr>
          <w:u w:val="single"/>
        </w:rPr>
        <w:t>no impact</w:t>
      </w:r>
    </w:p>
    <w:p w14:paraId="7F8738AF" w14:textId="77777777" w:rsidR="00873FF4" w:rsidRPr="00E62231" w:rsidRDefault="00873FF4" w:rsidP="00873FF4">
      <w:r w:rsidRPr="00E62231">
        <w:t xml:space="preserve">Daniel Von </w:t>
      </w:r>
      <w:proofErr w:type="spellStart"/>
      <w:r w:rsidRPr="00E62231">
        <w:rPr>
          <w:rStyle w:val="Style13ptBold"/>
        </w:rPr>
        <w:t>Fange</w:t>
      </w:r>
      <w:proofErr w:type="spellEnd"/>
      <w:r w:rsidRPr="00E62231">
        <w:rPr>
          <w:rStyle w:val="Style13ptBold"/>
        </w:rPr>
        <w:t xml:space="preserve"> 17</w:t>
      </w:r>
      <w:r w:rsidRPr="00E62231">
        <w:t xml:space="preserve">, Web Application Engineer, Founder and Owner of </w:t>
      </w:r>
      <w:proofErr w:type="spellStart"/>
      <w:r w:rsidRPr="00E62231">
        <w:t>LeanCoder</w:t>
      </w:r>
      <w:proofErr w:type="spellEnd"/>
      <w:r w:rsidRPr="00E62231">
        <w:t>, Full Stack, Polyglot Web Developer, “Kessler Syndrome is Over Hyped”, 5/21/2017, http://braino.org/essays/kessler_syndrome_is_over_hyped/</w:t>
      </w:r>
    </w:p>
    <w:p w14:paraId="01969F45" w14:textId="77777777" w:rsidR="00873FF4" w:rsidRPr="00E62231" w:rsidRDefault="00873FF4" w:rsidP="00873FF4">
      <w:pPr>
        <w:rPr>
          <w:sz w:val="16"/>
        </w:rPr>
      </w:pPr>
      <w:r w:rsidRPr="00E62231">
        <w:rPr>
          <w:rStyle w:val="StyleUnderline"/>
          <w:highlight w:val="cyan"/>
        </w:rPr>
        <w:lastRenderedPageBreak/>
        <w:t>Kessler</w:t>
      </w:r>
      <w:r w:rsidRPr="00E62231">
        <w:rPr>
          <w:rStyle w:val="StyleUnderline"/>
        </w:rPr>
        <w:t xml:space="preserve"> Syndrome </w:t>
      </w:r>
      <w:r w:rsidRPr="00E62231">
        <w:rPr>
          <w:rStyle w:val="StyleUnderline"/>
          <w:highlight w:val="cyan"/>
        </w:rPr>
        <w:t xml:space="preserve">is </w:t>
      </w:r>
      <w:r w:rsidRPr="00E62231">
        <w:rPr>
          <w:rStyle w:val="Emphasis"/>
          <w:highlight w:val="cyan"/>
        </w:rPr>
        <w:t>overhyped</w:t>
      </w:r>
      <w:r w:rsidRPr="00E62231">
        <w:rPr>
          <w:rStyle w:val="StyleUnderline"/>
          <w:highlight w:val="cyan"/>
        </w:rPr>
        <w:t xml:space="preserve">. A </w:t>
      </w:r>
      <w:r w:rsidRPr="00E62231">
        <w:rPr>
          <w:rStyle w:val="Emphasis"/>
          <w:highlight w:val="cyan"/>
        </w:rPr>
        <w:t>chorus of</w:t>
      </w:r>
      <w:r w:rsidRPr="00E62231">
        <w:rPr>
          <w:rStyle w:val="Emphasis"/>
        </w:rPr>
        <w:t xml:space="preserve"> online </w:t>
      </w:r>
      <w:r w:rsidRPr="00E62231">
        <w:rPr>
          <w:rStyle w:val="Emphasis"/>
          <w:highlight w:val="cyan"/>
        </w:rPr>
        <w:t>commenters</w:t>
      </w:r>
      <w:r w:rsidRPr="00E62231">
        <w:rPr>
          <w:rStyle w:val="StyleUnderline"/>
        </w:rPr>
        <w:t xml:space="preserve"> great any news of upcoming low earth orbit satellites with worry that humanity will to lose access to space</w:t>
      </w:r>
      <w:r w:rsidRPr="00E62231">
        <w:rPr>
          <w:sz w:val="16"/>
        </w:rPr>
        <w:t xml:space="preserve">. I now think </w:t>
      </w:r>
      <w:r w:rsidRPr="00E62231">
        <w:rPr>
          <w:rStyle w:val="StyleUnderline"/>
        </w:rPr>
        <w:t xml:space="preserve">they </w:t>
      </w:r>
      <w:r w:rsidRPr="00E62231">
        <w:rPr>
          <w:rStyle w:val="StyleUnderline"/>
          <w:highlight w:val="cyan"/>
        </w:rPr>
        <w:t xml:space="preserve">are </w:t>
      </w:r>
      <w:r w:rsidRPr="00E62231">
        <w:rPr>
          <w:rStyle w:val="Emphasis"/>
          <w:highlight w:val="cyan"/>
        </w:rPr>
        <w:t>wrong</w:t>
      </w:r>
      <w:r w:rsidRPr="00E62231">
        <w:rPr>
          <w:sz w:val="16"/>
        </w:rPr>
        <w:t>.</w:t>
      </w:r>
    </w:p>
    <w:p w14:paraId="0A68B9C4" w14:textId="77777777" w:rsidR="00873FF4" w:rsidRPr="00E62231" w:rsidRDefault="00873FF4" w:rsidP="00873FF4">
      <w:pPr>
        <w:rPr>
          <w:sz w:val="16"/>
        </w:rPr>
      </w:pPr>
      <w:r w:rsidRPr="00E62231">
        <w:rPr>
          <w:sz w:val="16"/>
        </w:rPr>
        <w:t>What is Kessler Syndrome?</w:t>
      </w:r>
    </w:p>
    <w:p w14:paraId="6EAB414F" w14:textId="77777777" w:rsidR="00873FF4" w:rsidRPr="00E62231" w:rsidRDefault="00873FF4" w:rsidP="00873FF4">
      <w:pPr>
        <w:rPr>
          <w:sz w:val="16"/>
        </w:rPr>
      </w:pPr>
      <w:r w:rsidRPr="00E62231">
        <w:rPr>
          <w:sz w:val="16"/>
        </w:rPr>
        <w:t xml:space="preserve">Here’s the popular view on Kessler Syndrome. </w:t>
      </w:r>
      <w:proofErr w:type="gramStart"/>
      <w:r w:rsidRPr="00E62231">
        <w:rPr>
          <w:sz w:val="16"/>
        </w:rPr>
        <w:t>Every once in a while</w:t>
      </w:r>
      <w:proofErr w:type="gramEnd"/>
      <w:r w:rsidRPr="00E62231">
        <w:rPr>
          <w:sz w:val="16"/>
        </w:rPr>
        <w:t xml:space="preserve">, a piece of junk in space hits a satellite. This single impact destroys the </w:t>
      </w:r>
      <w:proofErr w:type="gramStart"/>
      <w:r w:rsidRPr="00E62231">
        <w:rPr>
          <w:sz w:val="16"/>
        </w:rPr>
        <w:t>satellite, and</w:t>
      </w:r>
      <w:proofErr w:type="gramEnd"/>
      <w:r w:rsidRPr="00E62231">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AF56661" w14:textId="77777777" w:rsidR="00873FF4" w:rsidRPr="00E62231" w:rsidRDefault="00873FF4" w:rsidP="00873FF4">
      <w:pPr>
        <w:rPr>
          <w:sz w:val="16"/>
        </w:rPr>
      </w:pPr>
      <w:r w:rsidRPr="00E62231">
        <w:rPr>
          <w:sz w:val="16"/>
        </w:rPr>
        <w:t>It is a dark picture.</w:t>
      </w:r>
    </w:p>
    <w:p w14:paraId="73655E0B" w14:textId="77777777" w:rsidR="00873FF4" w:rsidRPr="00E62231" w:rsidRDefault="00873FF4" w:rsidP="00873FF4">
      <w:pPr>
        <w:rPr>
          <w:rStyle w:val="StyleUnderline"/>
        </w:rPr>
      </w:pPr>
      <w:r w:rsidRPr="00E62231">
        <w:rPr>
          <w:rStyle w:val="StyleUnderline"/>
        </w:rPr>
        <w:t>Is Kessler Syndrome likely to happen?</w:t>
      </w:r>
    </w:p>
    <w:p w14:paraId="12D5BECA" w14:textId="77777777" w:rsidR="00873FF4" w:rsidRPr="00E62231" w:rsidRDefault="00873FF4" w:rsidP="00873FF4">
      <w:pPr>
        <w:rPr>
          <w:sz w:val="16"/>
        </w:rPr>
      </w:pPr>
      <w:r w:rsidRPr="00E62231">
        <w:rPr>
          <w:sz w:val="16"/>
        </w:rPr>
        <w:t>I had to stop everything and spend an afternoon doing back-of-the-napkin math to know how big the threat is. To estimate, we need to know where the stuff in space is, how much mass is there, and how long it would take to deorbit.</w:t>
      </w:r>
    </w:p>
    <w:p w14:paraId="2D05095A" w14:textId="77777777" w:rsidR="00873FF4" w:rsidRPr="00E62231" w:rsidRDefault="00873FF4" w:rsidP="00873FF4">
      <w:pPr>
        <w:rPr>
          <w:rStyle w:val="StyleUnderline"/>
        </w:rPr>
      </w:pPr>
      <w:r w:rsidRPr="00E62231">
        <w:rPr>
          <w:rStyle w:val="StyleUnderline"/>
        </w:rPr>
        <w:t>The orbital area around earth can be broken down into four regions.</w:t>
      </w:r>
    </w:p>
    <w:p w14:paraId="35447D7D" w14:textId="77777777" w:rsidR="00873FF4" w:rsidRPr="00E62231" w:rsidRDefault="00873FF4" w:rsidP="00873FF4">
      <w:pPr>
        <w:rPr>
          <w:sz w:val="16"/>
        </w:rPr>
      </w:pPr>
      <w:r w:rsidRPr="00E62231">
        <w:rPr>
          <w:rStyle w:val="Emphasis"/>
          <w:highlight w:val="cyan"/>
        </w:rPr>
        <w:t>Low LEO</w:t>
      </w:r>
      <w:r w:rsidRPr="00E62231">
        <w:rPr>
          <w:rStyle w:val="StyleUnderline"/>
        </w:rPr>
        <w:t xml:space="preserve"> - Up to about 400km. </w:t>
      </w:r>
      <w:r w:rsidRPr="00E62231">
        <w:rPr>
          <w:rStyle w:val="StyleUnderline"/>
          <w:highlight w:val="cyan"/>
        </w:rPr>
        <w:t>Things</w:t>
      </w:r>
      <w:r w:rsidRPr="00E62231">
        <w:rPr>
          <w:rStyle w:val="StyleUnderline"/>
        </w:rPr>
        <w:t xml:space="preserve"> that orbit here </w:t>
      </w:r>
      <w:r w:rsidRPr="00E62231">
        <w:rPr>
          <w:rStyle w:val="StyleUnderline"/>
          <w:highlight w:val="cyan"/>
        </w:rPr>
        <w:t>burn up</w:t>
      </w:r>
      <w:r w:rsidRPr="00E62231">
        <w:rPr>
          <w:rStyle w:val="StyleUnderline"/>
        </w:rPr>
        <w:t xml:space="preserve"> in the earth’s atmosphere </w:t>
      </w:r>
      <w:r w:rsidRPr="00E62231">
        <w:rPr>
          <w:rStyle w:val="StyleUnderline"/>
          <w:highlight w:val="cyan"/>
        </w:rPr>
        <w:t>quickly</w:t>
      </w:r>
      <w:r w:rsidRPr="00E62231">
        <w:rPr>
          <w:rStyle w:val="StyleUnderline"/>
        </w:rPr>
        <w:t xml:space="preserve"> - between a few months to two years</w:t>
      </w:r>
      <w:r w:rsidRPr="00E62231">
        <w:rPr>
          <w:sz w:val="16"/>
        </w:rPr>
        <w:t xml:space="preserve">. The space station operates at the high end of this range. It loses about a kilometer of altitude a month and if not pushed higher every few months, would soon burn up. </w:t>
      </w:r>
      <w:r w:rsidRPr="00E62231">
        <w:rPr>
          <w:rStyle w:val="StyleUnderline"/>
        </w:rPr>
        <w:t xml:space="preserve">For all practical purposes, Low LEO </w:t>
      </w:r>
      <w:r w:rsidRPr="00E62231">
        <w:rPr>
          <w:rStyle w:val="Emphasis"/>
        </w:rPr>
        <w:t>doesn’t matter</w:t>
      </w:r>
      <w:r w:rsidRPr="00E62231">
        <w:rPr>
          <w:rStyle w:val="StyleUnderline"/>
        </w:rPr>
        <w:t xml:space="preserve"> for Kessler Syndrome. If Low LEO was ever full of space junk, we’d just wait</w:t>
      </w:r>
      <w:r w:rsidRPr="00E62231">
        <w:rPr>
          <w:sz w:val="16"/>
        </w:rPr>
        <w:t xml:space="preserve"> a year and a half, </w:t>
      </w:r>
      <w:r w:rsidRPr="00E62231">
        <w:rPr>
          <w:rStyle w:val="StyleUnderline"/>
        </w:rPr>
        <w:t>and the problem would be over</w:t>
      </w:r>
      <w:r w:rsidRPr="00E62231">
        <w:rPr>
          <w:sz w:val="16"/>
        </w:rPr>
        <w:t>.</w:t>
      </w:r>
    </w:p>
    <w:p w14:paraId="1F8EFC4E" w14:textId="77777777" w:rsidR="00873FF4" w:rsidRPr="00E62231" w:rsidRDefault="00873FF4" w:rsidP="00873FF4">
      <w:pPr>
        <w:rPr>
          <w:sz w:val="16"/>
        </w:rPr>
      </w:pPr>
      <w:r w:rsidRPr="00E62231">
        <w:rPr>
          <w:rStyle w:val="Emphasis"/>
          <w:highlight w:val="cyan"/>
        </w:rPr>
        <w:t>High LEO</w:t>
      </w:r>
      <w:r w:rsidRPr="00E62231">
        <w:rPr>
          <w:rStyle w:val="StyleUnderline"/>
        </w:rPr>
        <w:t xml:space="preserve"> - 400km to 2000km. This </w:t>
      </w:r>
      <w:r w:rsidRPr="00E62231">
        <w:rPr>
          <w:rStyle w:val="StyleUnderline"/>
          <w:highlight w:val="cyan"/>
        </w:rPr>
        <w:t>where</w:t>
      </w:r>
      <w:r w:rsidRPr="00E62231">
        <w:rPr>
          <w:rStyle w:val="StyleUnderline"/>
        </w:rPr>
        <w:t xml:space="preserve"> most heavy satellites and most space </w:t>
      </w:r>
      <w:r w:rsidRPr="00E62231">
        <w:rPr>
          <w:rStyle w:val="StyleUnderline"/>
          <w:highlight w:val="cyan"/>
        </w:rPr>
        <w:t>junk orbits</w:t>
      </w:r>
      <w:r w:rsidRPr="00E62231">
        <w:rPr>
          <w:sz w:val="16"/>
        </w:rPr>
        <w:t xml:space="preserve">. The air is thin enough here that satellites only go down slowly, and they have a much farther distance to fall. </w:t>
      </w:r>
      <w:r w:rsidRPr="00E62231">
        <w:rPr>
          <w:rStyle w:val="StyleUnderline"/>
        </w:rPr>
        <w:t>It can take 50 years for stuff here to get down. This is where Kessler Syndrome could be an issue</w:t>
      </w:r>
      <w:r w:rsidRPr="00E62231">
        <w:rPr>
          <w:sz w:val="16"/>
        </w:rPr>
        <w:t>.</w:t>
      </w:r>
    </w:p>
    <w:p w14:paraId="4B71F249" w14:textId="77777777" w:rsidR="00873FF4" w:rsidRPr="00E62231" w:rsidRDefault="00873FF4" w:rsidP="00873FF4">
      <w:pPr>
        <w:rPr>
          <w:sz w:val="16"/>
        </w:rPr>
      </w:pPr>
      <w:r w:rsidRPr="00E62231">
        <w:rPr>
          <w:rStyle w:val="Emphasis"/>
          <w:highlight w:val="cyan"/>
        </w:rPr>
        <w:t>Mid Orbit</w:t>
      </w:r>
      <w:r w:rsidRPr="00E62231">
        <w:rPr>
          <w:rStyle w:val="StyleUnderline"/>
          <w:highlight w:val="cyan"/>
        </w:rPr>
        <w:t xml:space="preserve"> - </w:t>
      </w:r>
      <w:r w:rsidRPr="00E62231">
        <w:rPr>
          <w:rStyle w:val="Emphasis"/>
          <w:highlight w:val="cyan"/>
        </w:rPr>
        <w:t>GPS</w:t>
      </w:r>
      <w:r w:rsidRPr="00E62231">
        <w:rPr>
          <w:rStyle w:val="StyleUnderline"/>
        </w:rPr>
        <w:t xml:space="preserve"> satellites </w:t>
      </w:r>
      <w:r w:rsidRPr="00E62231">
        <w:rPr>
          <w:rStyle w:val="StyleUnderline"/>
          <w:highlight w:val="cyan"/>
        </w:rPr>
        <w:t>and</w:t>
      </w:r>
      <w:r w:rsidRPr="00E62231">
        <w:rPr>
          <w:rStyle w:val="StyleUnderline"/>
        </w:rPr>
        <w:t xml:space="preserve"> other </w:t>
      </w:r>
      <w:r w:rsidRPr="00E62231">
        <w:rPr>
          <w:rStyle w:val="Emphasis"/>
          <w:highlight w:val="cyan"/>
        </w:rPr>
        <w:t>nav</w:t>
      </w:r>
      <w:r w:rsidRPr="00E62231">
        <w:rPr>
          <w:rStyle w:val="StyleUnderline"/>
        </w:rPr>
        <w:t xml:space="preserve">igation </w:t>
      </w:r>
      <w:r w:rsidRPr="00E62231">
        <w:rPr>
          <w:rStyle w:val="Emphasis"/>
          <w:highlight w:val="cyan"/>
        </w:rPr>
        <w:t>sat</w:t>
      </w:r>
      <w:r w:rsidRPr="00E62231">
        <w:rPr>
          <w:rStyle w:val="StyleUnderline"/>
        </w:rPr>
        <w:t>ellite</w:t>
      </w:r>
      <w:r w:rsidRPr="00E62231">
        <w:rPr>
          <w:rStyle w:val="Emphasis"/>
          <w:highlight w:val="cyan"/>
        </w:rPr>
        <w:t>s</w:t>
      </w:r>
      <w:r w:rsidRPr="00E62231">
        <w:rPr>
          <w:rStyle w:val="StyleUnderline"/>
        </w:rPr>
        <w:t xml:space="preserve"> travel </w:t>
      </w:r>
      <w:r w:rsidRPr="00E62231">
        <w:rPr>
          <w:rStyle w:val="StyleUnderline"/>
          <w:highlight w:val="cyan"/>
        </w:rPr>
        <w:t>here</w:t>
      </w:r>
      <w:r w:rsidRPr="00E62231">
        <w:rPr>
          <w:rStyle w:val="StyleUnderline"/>
        </w:rPr>
        <w:t xml:space="preserve"> in lonely, long lives. The </w:t>
      </w:r>
      <w:r w:rsidRPr="00E62231">
        <w:rPr>
          <w:rStyle w:val="Emphasis"/>
          <w:highlight w:val="cyan"/>
        </w:rPr>
        <w:t>volume</w:t>
      </w:r>
      <w:r w:rsidRPr="00E62231">
        <w:rPr>
          <w:rStyle w:val="Emphasis"/>
        </w:rPr>
        <w:t xml:space="preserve"> of space </w:t>
      </w:r>
      <w:r w:rsidRPr="00E62231">
        <w:rPr>
          <w:rStyle w:val="Emphasis"/>
          <w:highlight w:val="cyan"/>
        </w:rPr>
        <w:t>is so huge</w:t>
      </w:r>
      <w:r w:rsidRPr="00E62231">
        <w:rPr>
          <w:rStyle w:val="StyleUnderline"/>
          <w:highlight w:val="cyan"/>
        </w:rPr>
        <w:t>, and</w:t>
      </w:r>
      <w:r w:rsidRPr="00E62231">
        <w:rPr>
          <w:rStyle w:val="StyleUnderline"/>
        </w:rPr>
        <w:t xml:space="preserve"> the </w:t>
      </w:r>
      <w:r w:rsidRPr="00E62231">
        <w:rPr>
          <w:rStyle w:val="Emphasis"/>
          <w:highlight w:val="cyan"/>
        </w:rPr>
        <w:t>number</w:t>
      </w:r>
      <w:r w:rsidRPr="00E62231">
        <w:rPr>
          <w:rStyle w:val="Emphasis"/>
        </w:rPr>
        <w:t xml:space="preserve"> of satellites </w:t>
      </w:r>
      <w:r w:rsidRPr="00E62231">
        <w:rPr>
          <w:rStyle w:val="Emphasis"/>
          <w:highlight w:val="cyan"/>
        </w:rPr>
        <w:t>so few</w:t>
      </w:r>
      <w:r w:rsidRPr="00E62231">
        <w:rPr>
          <w:rStyle w:val="StyleUnderline"/>
        </w:rPr>
        <w:t xml:space="preserve">, that </w:t>
      </w:r>
      <w:r w:rsidRPr="00E62231">
        <w:rPr>
          <w:rStyle w:val="StyleUnderline"/>
          <w:highlight w:val="cyan"/>
        </w:rPr>
        <w:t xml:space="preserve">we </w:t>
      </w:r>
      <w:r w:rsidRPr="00E62231">
        <w:rPr>
          <w:rStyle w:val="Emphasis"/>
          <w:highlight w:val="cyan"/>
        </w:rPr>
        <w:t>don’t</w:t>
      </w:r>
      <w:r w:rsidRPr="00E62231">
        <w:rPr>
          <w:rStyle w:val="Emphasis"/>
        </w:rPr>
        <w:t xml:space="preserve"> need to </w:t>
      </w:r>
      <w:r w:rsidRPr="00E62231">
        <w:rPr>
          <w:rStyle w:val="Emphasis"/>
          <w:highlight w:val="cyan"/>
        </w:rPr>
        <w:t>worry</w:t>
      </w:r>
      <w:r w:rsidRPr="00E62231">
        <w:rPr>
          <w:rStyle w:val="StyleUnderline"/>
        </w:rPr>
        <w:t xml:space="preserve"> about Kessler </w:t>
      </w:r>
      <w:r w:rsidRPr="00E62231">
        <w:rPr>
          <w:rStyle w:val="Emphasis"/>
          <w:highlight w:val="cyan"/>
        </w:rPr>
        <w:t>here</w:t>
      </w:r>
      <w:r w:rsidRPr="00E62231">
        <w:rPr>
          <w:sz w:val="16"/>
        </w:rPr>
        <w:t>.</w:t>
      </w:r>
    </w:p>
    <w:p w14:paraId="6D68ABF7" w14:textId="77777777" w:rsidR="00873FF4" w:rsidRPr="00E62231" w:rsidRDefault="00873FF4" w:rsidP="00873FF4">
      <w:pPr>
        <w:rPr>
          <w:sz w:val="16"/>
        </w:rPr>
      </w:pPr>
      <w:r w:rsidRPr="00E62231">
        <w:rPr>
          <w:rStyle w:val="Emphasis"/>
        </w:rPr>
        <w:t>GEO</w:t>
      </w:r>
      <w:r w:rsidRPr="00E62231">
        <w:rPr>
          <w:rStyle w:val="StyleUnderline"/>
        </w:rPr>
        <w:t xml:space="preserve"> - If you put a satellite far enough out from earth, the speed that the satellite travels around the earth will match the speed of the surface of the earth rotating under it</w:t>
      </w:r>
      <w:r w:rsidRPr="00E62231">
        <w:rPr>
          <w:sz w:val="16"/>
        </w:rPr>
        <w:t xml:space="preserve">. From the ground, the satellite will appear to hang motionless. </w:t>
      </w:r>
      <w:proofErr w:type="gramStart"/>
      <w:r w:rsidRPr="00E62231">
        <w:rPr>
          <w:sz w:val="16"/>
        </w:rPr>
        <w:t>Usually</w:t>
      </w:r>
      <w:proofErr w:type="gramEnd"/>
      <w:r w:rsidRPr="00E62231">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E62231">
        <w:rPr>
          <w:rStyle w:val="StyleUnderline"/>
          <w:highlight w:val="cyan"/>
        </w:rPr>
        <w:t>GEO</w:t>
      </w:r>
      <w:r w:rsidRPr="00E62231">
        <w:rPr>
          <w:rStyle w:val="StyleUnderline"/>
        </w:rPr>
        <w:t xml:space="preserve"> orbit </w:t>
      </w:r>
      <w:r w:rsidRPr="00E62231">
        <w:rPr>
          <w:rStyle w:val="StyleUnderline"/>
          <w:highlight w:val="cyan"/>
        </w:rPr>
        <w:t>is</w:t>
      </w:r>
      <w:r w:rsidRPr="00E62231">
        <w:rPr>
          <w:rStyle w:val="StyleUnderline"/>
        </w:rPr>
        <w:t xml:space="preserve"> roughly a ring 384,400 km around. However, all</w:t>
      </w:r>
      <w:r w:rsidRPr="00E62231">
        <w:rPr>
          <w:sz w:val="16"/>
        </w:rPr>
        <w:t xml:space="preserve"> the </w:t>
      </w:r>
      <w:r w:rsidRPr="00E62231">
        <w:rPr>
          <w:rStyle w:val="Emphasis"/>
          <w:highlight w:val="cyan"/>
        </w:rPr>
        <w:t>sat</w:t>
      </w:r>
      <w:r w:rsidRPr="00E62231">
        <w:rPr>
          <w:rStyle w:val="StyleUnderline"/>
        </w:rPr>
        <w:t>ellite</w:t>
      </w:r>
      <w:r w:rsidRPr="00E62231">
        <w:rPr>
          <w:rStyle w:val="Emphasis"/>
          <w:highlight w:val="cyan"/>
        </w:rPr>
        <w:t>s</w:t>
      </w:r>
      <w:r w:rsidRPr="00E62231">
        <w:rPr>
          <w:rStyle w:val="StyleUnderline"/>
        </w:rPr>
        <w:t xml:space="preserve"> here are </w:t>
      </w:r>
      <w:r w:rsidRPr="00E62231">
        <w:rPr>
          <w:rStyle w:val="StyleUnderline"/>
          <w:highlight w:val="cyan"/>
        </w:rPr>
        <w:t>moving the same</w:t>
      </w:r>
      <w:r w:rsidRPr="00E62231">
        <w:rPr>
          <w:rStyle w:val="StyleUnderline"/>
        </w:rPr>
        <w:t xml:space="preserve"> direction at the same </w:t>
      </w:r>
      <w:r w:rsidRPr="00E62231">
        <w:rPr>
          <w:rStyle w:val="StyleUnderline"/>
          <w:highlight w:val="cyan"/>
        </w:rPr>
        <w:t>speed</w:t>
      </w:r>
      <w:r w:rsidRPr="00E62231">
        <w:rPr>
          <w:rStyle w:val="StyleUnderline"/>
        </w:rPr>
        <w:t xml:space="preserve"> - debris doesn’t get free velocity</w:t>
      </w:r>
      <w:r w:rsidRPr="00E62231">
        <w:rPr>
          <w:sz w:val="16"/>
        </w:rPr>
        <w:t xml:space="preserve"> from the speed of the satellites. </w:t>
      </w:r>
      <w:r w:rsidRPr="00E62231">
        <w:rPr>
          <w:rStyle w:val="StyleUnderline"/>
          <w:highlight w:val="cyan"/>
        </w:rPr>
        <w:t>Also</w:t>
      </w:r>
      <w:r w:rsidRPr="00E62231">
        <w:rPr>
          <w:rStyle w:val="StyleUnderline"/>
        </w:rPr>
        <w:t xml:space="preserve">, it’s quite expensive to get a satellite here, and so there aren’t many, </w:t>
      </w:r>
      <w:r w:rsidRPr="00E62231">
        <w:rPr>
          <w:rStyle w:val="StyleUnderline"/>
          <w:highlight w:val="cyan"/>
        </w:rPr>
        <w:t>only</w:t>
      </w:r>
      <w:r w:rsidRPr="00E62231">
        <w:rPr>
          <w:rStyle w:val="StyleUnderline"/>
        </w:rPr>
        <w:t xml:space="preserve"> about </w:t>
      </w:r>
      <w:r w:rsidRPr="00E62231">
        <w:rPr>
          <w:rStyle w:val="Emphasis"/>
          <w:highlight w:val="cyan"/>
        </w:rPr>
        <w:t>one</w:t>
      </w:r>
      <w:r w:rsidRPr="00E62231">
        <w:rPr>
          <w:rStyle w:val="Emphasis"/>
        </w:rPr>
        <w:t xml:space="preserve"> satellite </w:t>
      </w:r>
      <w:r w:rsidRPr="00E62231">
        <w:rPr>
          <w:rStyle w:val="Emphasis"/>
          <w:highlight w:val="cyan"/>
        </w:rPr>
        <w:t>per 1000km</w:t>
      </w:r>
      <w:r w:rsidRPr="00E62231">
        <w:rPr>
          <w:rStyle w:val="StyleUnderline"/>
        </w:rPr>
        <w:t xml:space="preserve"> of the ring. Kessler is </w:t>
      </w:r>
      <w:r w:rsidRPr="00E62231">
        <w:rPr>
          <w:rStyle w:val="Emphasis"/>
          <w:highlight w:val="cyan"/>
        </w:rPr>
        <w:t>not a problem</w:t>
      </w:r>
      <w:r w:rsidRPr="00E62231">
        <w:rPr>
          <w:rStyle w:val="StyleUnderline"/>
        </w:rPr>
        <w:t xml:space="preserve"> here</w:t>
      </w:r>
      <w:r w:rsidRPr="00E62231">
        <w:rPr>
          <w:sz w:val="16"/>
        </w:rPr>
        <w:t>.</w:t>
      </w:r>
    </w:p>
    <w:p w14:paraId="639A0D94" w14:textId="77777777" w:rsidR="00873FF4" w:rsidRPr="00E62231" w:rsidRDefault="00873FF4" w:rsidP="00873FF4">
      <w:pPr>
        <w:rPr>
          <w:sz w:val="16"/>
        </w:rPr>
      </w:pPr>
      <w:r w:rsidRPr="00E62231">
        <w:rPr>
          <w:sz w:val="16"/>
        </w:rPr>
        <w:t>How bad could Kessler Syndrome in High LEO be?</w:t>
      </w:r>
    </w:p>
    <w:p w14:paraId="2807C181" w14:textId="77777777" w:rsidR="00873FF4" w:rsidRPr="00E62231" w:rsidRDefault="00873FF4" w:rsidP="00873FF4">
      <w:pPr>
        <w:rPr>
          <w:sz w:val="16"/>
        </w:rPr>
      </w:pPr>
      <w:r w:rsidRPr="00E62231">
        <w:rPr>
          <w:sz w:val="16"/>
        </w:rPr>
        <w:t xml:space="preserve">Let’s </w:t>
      </w:r>
      <w:r w:rsidRPr="00E62231">
        <w:rPr>
          <w:rStyle w:val="StyleUnderline"/>
          <w:highlight w:val="cyan"/>
        </w:rPr>
        <w:t xml:space="preserve">imagine a </w:t>
      </w:r>
      <w:proofErr w:type="gramStart"/>
      <w:r w:rsidRPr="00E62231">
        <w:rPr>
          <w:rStyle w:val="Emphasis"/>
          <w:highlight w:val="cyan"/>
        </w:rPr>
        <w:t>worst case</w:t>
      </w:r>
      <w:proofErr w:type="gramEnd"/>
      <w:r w:rsidRPr="00E62231">
        <w:rPr>
          <w:rStyle w:val="StyleUnderline"/>
        </w:rPr>
        <w:t xml:space="preserve"> scenario</w:t>
      </w:r>
      <w:r w:rsidRPr="00E62231">
        <w:rPr>
          <w:sz w:val="16"/>
        </w:rPr>
        <w:t>.</w:t>
      </w:r>
    </w:p>
    <w:p w14:paraId="4C974A6E" w14:textId="77777777" w:rsidR="00873FF4" w:rsidRPr="00E62231" w:rsidRDefault="00873FF4" w:rsidP="00873FF4">
      <w:pPr>
        <w:rPr>
          <w:rStyle w:val="StyleUnderline"/>
        </w:rPr>
      </w:pPr>
      <w:r w:rsidRPr="00E62231">
        <w:rPr>
          <w:rStyle w:val="StyleUnderline"/>
        </w:rPr>
        <w:t>An evil alien</w:t>
      </w:r>
      <w:r w:rsidRPr="00E62231">
        <w:rPr>
          <w:sz w:val="16"/>
        </w:rPr>
        <w:t xml:space="preserve"> intelligence </w:t>
      </w:r>
      <w:r w:rsidRPr="00E62231">
        <w:rPr>
          <w:rStyle w:val="StyleUnderline"/>
        </w:rPr>
        <w:t>chops up everything in High LEO, turning it into 1cm cubes of death</w:t>
      </w:r>
      <w:r w:rsidRPr="00E62231">
        <w:rPr>
          <w:sz w:val="16"/>
        </w:rPr>
        <w:t xml:space="preserve"> orbiting at 1000km, </w:t>
      </w:r>
      <w:r w:rsidRPr="00E62231">
        <w:rPr>
          <w:rStyle w:val="StyleUnderline"/>
        </w:rPr>
        <w:t>spread</w:t>
      </w:r>
      <w:r w:rsidRPr="00E62231">
        <w:rPr>
          <w:sz w:val="16"/>
        </w:rPr>
        <w:t xml:space="preserve"> as </w:t>
      </w:r>
      <w:r w:rsidRPr="00E62231">
        <w:rPr>
          <w:rStyle w:val="StyleUnderline"/>
        </w:rPr>
        <w:t>evenly</w:t>
      </w:r>
      <w:r w:rsidRPr="00E62231">
        <w:rPr>
          <w:sz w:val="16"/>
        </w:rPr>
        <w:t xml:space="preserve"> across the surface of this sphere as orbital mechanics would allow. </w:t>
      </w:r>
      <w:r w:rsidRPr="00E62231">
        <w:rPr>
          <w:rStyle w:val="StyleUnderline"/>
        </w:rPr>
        <w:t>Is humanity cut off from space?</w:t>
      </w:r>
    </w:p>
    <w:p w14:paraId="630F2C42" w14:textId="77777777" w:rsidR="00873FF4" w:rsidRPr="00E62231" w:rsidRDefault="00873FF4" w:rsidP="00873FF4">
      <w:pPr>
        <w:rPr>
          <w:sz w:val="16"/>
        </w:rPr>
      </w:pPr>
      <w:r w:rsidRPr="00E62231">
        <w:rPr>
          <w:sz w:val="16"/>
        </w:rPr>
        <w:t xml:space="preserve">I’m guessing </w:t>
      </w:r>
      <w:r w:rsidRPr="00E62231">
        <w:rPr>
          <w:rStyle w:val="StyleUnderline"/>
        </w:rPr>
        <w:t>the world has launched</w:t>
      </w:r>
      <w:r w:rsidRPr="00E62231">
        <w:rPr>
          <w:sz w:val="16"/>
        </w:rPr>
        <w:t xml:space="preserve"> about </w:t>
      </w:r>
      <w:r w:rsidRPr="00E62231">
        <w:rPr>
          <w:rStyle w:val="StyleUnderline"/>
        </w:rPr>
        <w:t>10,000 tons of satellites total</w:t>
      </w:r>
      <w:r w:rsidRPr="00E62231">
        <w:rPr>
          <w:sz w:val="16"/>
        </w:rPr>
        <w:t xml:space="preserve">. For guessing purposes, </w:t>
      </w:r>
      <w:r w:rsidRPr="00E62231">
        <w:rPr>
          <w:rStyle w:val="StyleUnderline"/>
        </w:rPr>
        <w:t>I’ll assume 2,500 tons of satellites</w:t>
      </w:r>
      <w:r w:rsidRPr="00E62231">
        <w:rPr>
          <w:sz w:val="16"/>
        </w:rPr>
        <w:t xml:space="preserve"> and junk </w:t>
      </w:r>
      <w:r w:rsidRPr="00E62231">
        <w:rPr>
          <w:rStyle w:val="StyleUnderline"/>
        </w:rPr>
        <w:t>currently in High LEO</w:t>
      </w:r>
      <w:r w:rsidRPr="00E62231">
        <w:rPr>
          <w:sz w:val="16"/>
        </w:rPr>
        <w:t xml:space="preserve">. If satellites are made of aluminum, with a density of 2.70 </w:t>
      </w:r>
      <w:r w:rsidRPr="00E62231">
        <w:rPr>
          <w:sz w:val="16"/>
        </w:rPr>
        <w:lastRenderedPageBreak/>
        <w:t xml:space="preserve">g/cm3, </w:t>
      </w:r>
      <w:r w:rsidRPr="00E62231">
        <w:rPr>
          <w:rStyle w:val="StyleUnderline"/>
        </w:rPr>
        <w:t xml:space="preserve">then that’s </w:t>
      </w:r>
      <w:r w:rsidRPr="00E62231">
        <w:rPr>
          <w:rStyle w:val="Emphasis"/>
        </w:rPr>
        <w:t>839,985,870 1cm cubes</w:t>
      </w:r>
      <w:r w:rsidRPr="00E62231">
        <w:rPr>
          <w:sz w:val="16"/>
        </w:rPr>
        <w:t xml:space="preserve">. A sphere for an orbit of 1,000km has a surface area of 682,752,000 square KM. </w:t>
      </w:r>
      <w:proofErr w:type="gramStart"/>
      <w:r w:rsidRPr="00E62231">
        <w:rPr>
          <w:sz w:val="16"/>
        </w:rPr>
        <w:t>So</w:t>
      </w:r>
      <w:proofErr w:type="gramEnd"/>
      <w:r w:rsidRPr="00E62231">
        <w:rPr>
          <w:sz w:val="16"/>
        </w:rPr>
        <w:t xml:space="preserve"> </w:t>
      </w:r>
      <w:r w:rsidRPr="00E62231">
        <w:rPr>
          <w:rStyle w:val="StyleUnderline"/>
        </w:rPr>
        <w:t>there would be one cube</w:t>
      </w:r>
      <w:r w:rsidRPr="00E62231">
        <w:rPr>
          <w:sz w:val="16"/>
        </w:rPr>
        <w:t xml:space="preserve"> of junk </w:t>
      </w:r>
      <w:r w:rsidRPr="00E62231">
        <w:rPr>
          <w:rStyle w:val="StyleUnderline"/>
        </w:rPr>
        <w:t xml:space="preserve">per .81 square KM. If a rocket traveled through that, its </w:t>
      </w:r>
      <w:r w:rsidRPr="00E62231">
        <w:rPr>
          <w:rStyle w:val="StyleUnderline"/>
          <w:highlight w:val="cyan"/>
        </w:rPr>
        <w:t>odds of hitting</w:t>
      </w:r>
      <w:r w:rsidRPr="00E62231">
        <w:rPr>
          <w:rStyle w:val="StyleUnderline"/>
        </w:rPr>
        <w:t xml:space="preserve"> that cube </w:t>
      </w:r>
      <w:r w:rsidRPr="00E62231">
        <w:rPr>
          <w:rStyle w:val="StyleUnderline"/>
          <w:highlight w:val="cyan"/>
        </w:rPr>
        <w:t xml:space="preserve">are </w:t>
      </w:r>
      <w:r w:rsidRPr="00E62231">
        <w:rPr>
          <w:rStyle w:val="Emphasis"/>
          <w:highlight w:val="cyan"/>
        </w:rPr>
        <w:t>tiny - less than 1 in 10,000</w:t>
      </w:r>
      <w:r w:rsidRPr="00E62231">
        <w:rPr>
          <w:sz w:val="16"/>
        </w:rPr>
        <w:t>.</w:t>
      </w:r>
    </w:p>
    <w:p w14:paraId="5821D90F" w14:textId="77777777" w:rsidR="00873FF4" w:rsidRPr="00E62231" w:rsidRDefault="00873FF4" w:rsidP="00873FF4">
      <w:pPr>
        <w:rPr>
          <w:sz w:val="16"/>
        </w:rPr>
      </w:pPr>
      <w:r w:rsidRPr="00E62231">
        <w:rPr>
          <w:sz w:val="16"/>
        </w:rPr>
        <w:t xml:space="preserve">So </w:t>
      </w:r>
      <w:r w:rsidRPr="00E62231">
        <w:rPr>
          <w:rStyle w:val="Emphasis"/>
        </w:rPr>
        <w:t xml:space="preserve">even in the worst case, </w:t>
      </w:r>
      <w:r w:rsidRPr="00E62231">
        <w:rPr>
          <w:rStyle w:val="Emphasis"/>
          <w:highlight w:val="cyan"/>
        </w:rPr>
        <w:t>we don’t lose access</w:t>
      </w:r>
      <w:r w:rsidRPr="00E62231">
        <w:rPr>
          <w:rStyle w:val="Emphasis"/>
        </w:rPr>
        <w:t xml:space="preserve"> to space</w:t>
      </w:r>
      <w:r w:rsidRPr="00E62231">
        <w:rPr>
          <w:sz w:val="16"/>
        </w:rPr>
        <w:t>.</w:t>
      </w:r>
    </w:p>
    <w:p w14:paraId="259102AC" w14:textId="77777777" w:rsidR="00873FF4" w:rsidRPr="00E62231" w:rsidRDefault="00873FF4" w:rsidP="00873FF4">
      <w:pPr>
        <w:rPr>
          <w:sz w:val="16"/>
        </w:rPr>
      </w:pPr>
      <w:r w:rsidRPr="00E62231">
        <w:rPr>
          <w:sz w:val="16"/>
        </w:rPr>
        <w:t xml:space="preserve">Now though you can travel through the debris, you couldn’t keep a satellite alive for long in this orbit of death. </w:t>
      </w:r>
      <w:r w:rsidRPr="00E62231">
        <w:rPr>
          <w:rStyle w:val="StyleUnderline"/>
        </w:rPr>
        <w:t>Kessler</w:t>
      </w:r>
      <w:r w:rsidRPr="00E62231">
        <w:rPr>
          <w:sz w:val="16"/>
        </w:rPr>
        <w:t xml:space="preserve"> Syndrome </w:t>
      </w:r>
      <w:r w:rsidRPr="00E62231">
        <w:rPr>
          <w:rStyle w:val="StyleUnderline"/>
        </w:rPr>
        <w:t xml:space="preserve">at its worst just prevents us from putting satellites in </w:t>
      </w:r>
      <w:r w:rsidRPr="00E62231">
        <w:rPr>
          <w:rStyle w:val="Emphasis"/>
        </w:rPr>
        <w:t>certain orbits</w:t>
      </w:r>
      <w:r w:rsidRPr="00E62231">
        <w:rPr>
          <w:sz w:val="16"/>
        </w:rPr>
        <w:t>.</w:t>
      </w:r>
    </w:p>
    <w:p w14:paraId="47203B61" w14:textId="77777777" w:rsidR="00873FF4" w:rsidRPr="00E62231" w:rsidRDefault="00873FF4" w:rsidP="00873FF4">
      <w:pPr>
        <w:rPr>
          <w:rStyle w:val="StyleUnderline"/>
        </w:rPr>
      </w:pPr>
      <w:r w:rsidRPr="00E62231">
        <w:rPr>
          <w:rStyle w:val="StyleUnderline"/>
          <w:highlight w:val="cyan"/>
        </w:rPr>
        <w:t xml:space="preserve">In </w:t>
      </w:r>
      <w:r w:rsidRPr="00E62231">
        <w:rPr>
          <w:rStyle w:val="Emphasis"/>
          <w:highlight w:val="cyan"/>
        </w:rPr>
        <w:t>real life</w:t>
      </w:r>
      <w:r w:rsidRPr="00E62231">
        <w:rPr>
          <w:rStyle w:val="StyleUnderline"/>
        </w:rPr>
        <w:t xml:space="preserve">, there’s </w:t>
      </w:r>
      <w:r w:rsidRPr="00E62231">
        <w:rPr>
          <w:rStyle w:val="StyleUnderline"/>
          <w:highlight w:val="cyan"/>
        </w:rPr>
        <w:t xml:space="preserve">a </w:t>
      </w:r>
      <w:r w:rsidRPr="00E62231">
        <w:rPr>
          <w:rStyle w:val="Emphasis"/>
          <w:highlight w:val="cyan"/>
        </w:rPr>
        <w:t>lot of factors</w:t>
      </w:r>
      <w:r w:rsidRPr="00E62231">
        <w:rPr>
          <w:rStyle w:val="StyleUnderline"/>
        </w:rPr>
        <w:t xml:space="preserve"> that </w:t>
      </w:r>
      <w:r w:rsidRPr="00E62231">
        <w:rPr>
          <w:rStyle w:val="StyleUnderline"/>
          <w:highlight w:val="cyan"/>
        </w:rPr>
        <w:t>make Kessler</w:t>
      </w:r>
      <w:r w:rsidRPr="00E62231">
        <w:rPr>
          <w:rStyle w:val="StyleUnderline"/>
        </w:rPr>
        <w:t xml:space="preserve"> syndrome </w:t>
      </w:r>
      <w:r w:rsidRPr="00E62231">
        <w:rPr>
          <w:rStyle w:val="Emphasis"/>
          <w:highlight w:val="cyan"/>
        </w:rPr>
        <w:t>even less</w:t>
      </w:r>
      <w:r w:rsidRPr="00E62231">
        <w:rPr>
          <w:rStyle w:val="Emphasis"/>
        </w:rPr>
        <w:t xml:space="preserve"> of </w:t>
      </w:r>
      <w:r w:rsidRPr="00E62231">
        <w:rPr>
          <w:rStyle w:val="Emphasis"/>
          <w:highlight w:val="cyan"/>
        </w:rPr>
        <w:t>a problem</w:t>
      </w:r>
      <w:r w:rsidRPr="00E62231">
        <w:rPr>
          <w:rStyle w:val="StyleUnderline"/>
        </w:rPr>
        <w:t xml:space="preserve"> than our worst case though experiment.</w:t>
      </w:r>
    </w:p>
    <w:p w14:paraId="3A92C93D" w14:textId="77777777" w:rsidR="00873FF4" w:rsidRPr="00E62231" w:rsidRDefault="00873FF4" w:rsidP="00873FF4">
      <w:pPr>
        <w:pStyle w:val="ListParagraph"/>
        <w:numPr>
          <w:ilvl w:val="0"/>
          <w:numId w:val="14"/>
        </w:numPr>
        <w:rPr>
          <w:sz w:val="16"/>
        </w:rPr>
      </w:pPr>
      <w:r w:rsidRPr="00E62231">
        <w:rPr>
          <w:rStyle w:val="StyleUnderline"/>
          <w:highlight w:val="cyan"/>
        </w:rPr>
        <w:t>Debris</w:t>
      </w:r>
      <w:r w:rsidRPr="00E62231">
        <w:rPr>
          <w:rStyle w:val="StyleUnderline"/>
        </w:rPr>
        <w:t xml:space="preserve"> would be </w:t>
      </w:r>
      <w:r w:rsidRPr="00E62231">
        <w:rPr>
          <w:rStyle w:val="Emphasis"/>
          <w:highlight w:val="cyan"/>
        </w:rPr>
        <w:t>spread</w:t>
      </w:r>
      <w:r w:rsidRPr="00E62231">
        <w:rPr>
          <w:rStyle w:val="StyleUnderline"/>
          <w:highlight w:val="cyan"/>
        </w:rPr>
        <w:t xml:space="preserve"> over</w:t>
      </w:r>
      <w:r w:rsidRPr="00E62231">
        <w:rPr>
          <w:rStyle w:val="StyleUnderline"/>
        </w:rPr>
        <w:t xml:space="preserve"> a </w:t>
      </w:r>
      <w:r w:rsidRPr="00E62231">
        <w:rPr>
          <w:rStyle w:val="Emphasis"/>
          <w:highlight w:val="cyan"/>
        </w:rPr>
        <w:t>volume</w:t>
      </w:r>
      <w:r w:rsidRPr="00E62231">
        <w:rPr>
          <w:rStyle w:val="StyleUnderline"/>
        </w:rPr>
        <w:t xml:space="preserve"> of space, </w:t>
      </w:r>
      <w:r w:rsidRPr="00E62231">
        <w:rPr>
          <w:rStyle w:val="StyleUnderline"/>
          <w:highlight w:val="cyan"/>
        </w:rPr>
        <w:t xml:space="preserve">not a </w:t>
      </w:r>
      <w:r w:rsidRPr="00E62231">
        <w:rPr>
          <w:rStyle w:val="Emphasis"/>
          <w:highlight w:val="cyan"/>
        </w:rPr>
        <w:t>single</w:t>
      </w:r>
      <w:r w:rsidRPr="00E62231">
        <w:rPr>
          <w:rStyle w:val="Emphasis"/>
        </w:rPr>
        <w:t xml:space="preserve"> orbital </w:t>
      </w:r>
      <w:r w:rsidRPr="00E62231">
        <w:rPr>
          <w:rStyle w:val="Emphasis"/>
          <w:highlight w:val="cyan"/>
        </w:rPr>
        <w:t>surface</w:t>
      </w:r>
      <w:r w:rsidRPr="00E62231">
        <w:rPr>
          <w:rStyle w:val="StyleUnderline"/>
          <w:highlight w:val="cyan"/>
        </w:rPr>
        <w:t xml:space="preserve">, making collisions </w:t>
      </w:r>
      <w:r w:rsidRPr="00E62231">
        <w:rPr>
          <w:rStyle w:val="Emphasis"/>
          <w:highlight w:val="cyan"/>
        </w:rPr>
        <w:t>orders of magnitudes less likely</w:t>
      </w:r>
      <w:r w:rsidRPr="00E62231">
        <w:rPr>
          <w:sz w:val="16"/>
        </w:rPr>
        <w:t>.</w:t>
      </w:r>
    </w:p>
    <w:p w14:paraId="2C3EEA33" w14:textId="77777777" w:rsidR="00873FF4" w:rsidRPr="00E62231" w:rsidRDefault="00873FF4" w:rsidP="00873FF4">
      <w:pPr>
        <w:pStyle w:val="ListParagraph"/>
        <w:numPr>
          <w:ilvl w:val="0"/>
          <w:numId w:val="14"/>
        </w:numPr>
        <w:rPr>
          <w:sz w:val="16"/>
        </w:rPr>
      </w:pPr>
      <w:r w:rsidRPr="00E62231">
        <w:rPr>
          <w:rStyle w:val="StyleUnderline"/>
          <w:highlight w:val="cyan"/>
        </w:rPr>
        <w:t>Most</w:t>
      </w:r>
      <w:r w:rsidRPr="00E62231">
        <w:rPr>
          <w:rStyle w:val="StyleUnderline"/>
        </w:rPr>
        <w:t xml:space="preserve"> impact debris will </w:t>
      </w:r>
      <w:r w:rsidRPr="00E62231">
        <w:rPr>
          <w:rStyle w:val="StyleUnderline"/>
          <w:highlight w:val="cyan"/>
        </w:rPr>
        <w:t>have</w:t>
      </w:r>
      <w:r w:rsidRPr="00E62231">
        <w:rPr>
          <w:rStyle w:val="StyleUnderline"/>
        </w:rPr>
        <w:t xml:space="preserve"> a </w:t>
      </w:r>
      <w:r w:rsidRPr="00E62231">
        <w:rPr>
          <w:rStyle w:val="Emphasis"/>
          <w:highlight w:val="cyan"/>
        </w:rPr>
        <w:t>slower</w:t>
      </w:r>
      <w:r w:rsidRPr="00E62231">
        <w:rPr>
          <w:rStyle w:val="Emphasis"/>
        </w:rPr>
        <w:t xml:space="preserve"> orbital </w:t>
      </w:r>
      <w:r w:rsidRPr="00E62231">
        <w:rPr>
          <w:rStyle w:val="Emphasis"/>
          <w:highlight w:val="cyan"/>
        </w:rPr>
        <w:t>velocity</w:t>
      </w:r>
      <w:r w:rsidRPr="00E62231">
        <w:rPr>
          <w:rStyle w:val="StyleUnderline"/>
        </w:rPr>
        <w:t xml:space="preserve"> than either of its original pieces - </w:t>
      </w:r>
      <w:r w:rsidRPr="00E62231">
        <w:rPr>
          <w:rStyle w:val="StyleUnderline"/>
          <w:highlight w:val="cyan"/>
        </w:rPr>
        <w:t xml:space="preserve">this makes it deorbit </w:t>
      </w:r>
      <w:r w:rsidRPr="00E62231">
        <w:rPr>
          <w:rStyle w:val="Emphasis"/>
          <w:highlight w:val="cyan"/>
        </w:rPr>
        <w:t>much sooner</w:t>
      </w:r>
      <w:r w:rsidRPr="00E62231">
        <w:rPr>
          <w:sz w:val="16"/>
        </w:rPr>
        <w:t>.</w:t>
      </w:r>
    </w:p>
    <w:p w14:paraId="04AB737C" w14:textId="77777777" w:rsidR="00873FF4" w:rsidRPr="00E62231" w:rsidRDefault="00873FF4" w:rsidP="00873FF4">
      <w:pPr>
        <w:pStyle w:val="ListParagraph"/>
        <w:numPr>
          <w:ilvl w:val="0"/>
          <w:numId w:val="14"/>
        </w:numPr>
        <w:rPr>
          <w:sz w:val="16"/>
        </w:rPr>
      </w:pPr>
      <w:r w:rsidRPr="00E62231">
        <w:rPr>
          <w:rStyle w:val="StyleUnderline"/>
        </w:rPr>
        <w:t xml:space="preserve">Any collision will create large and small objects. </w:t>
      </w:r>
      <w:r w:rsidRPr="00E62231">
        <w:rPr>
          <w:rStyle w:val="StyleUnderline"/>
          <w:highlight w:val="cyan"/>
        </w:rPr>
        <w:t>Small objects</w:t>
      </w:r>
      <w:r w:rsidRPr="00E62231">
        <w:rPr>
          <w:rStyle w:val="StyleUnderline"/>
        </w:rPr>
        <w:t xml:space="preserve"> are much more affected by atmospheric drag and </w:t>
      </w:r>
      <w:r w:rsidRPr="00E62231">
        <w:rPr>
          <w:rStyle w:val="StyleUnderline"/>
          <w:highlight w:val="cyan"/>
        </w:rPr>
        <w:t>deorbit</w:t>
      </w:r>
      <w:r w:rsidRPr="00E62231">
        <w:rPr>
          <w:rStyle w:val="StyleUnderline"/>
        </w:rPr>
        <w:t xml:space="preserve"> faster, even </w:t>
      </w:r>
      <w:r w:rsidRPr="00E62231">
        <w:rPr>
          <w:rStyle w:val="StyleUnderline"/>
          <w:highlight w:val="cyan"/>
        </w:rPr>
        <w:t>in</w:t>
      </w:r>
      <w:r w:rsidRPr="00E62231">
        <w:rPr>
          <w:rStyle w:val="StyleUnderline"/>
        </w:rPr>
        <w:t xml:space="preserve"> a </w:t>
      </w:r>
      <w:r w:rsidRPr="00E62231">
        <w:rPr>
          <w:rStyle w:val="Emphasis"/>
        </w:rPr>
        <w:t xml:space="preserve">few </w:t>
      </w:r>
      <w:r w:rsidRPr="00E62231">
        <w:rPr>
          <w:rStyle w:val="Emphasis"/>
          <w:highlight w:val="cyan"/>
        </w:rPr>
        <w:t>months</w:t>
      </w:r>
      <w:r w:rsidRPr="00E62231">
        <w:rPr>
          <w:rStyle w:val="StyleUnderline"/>
        </w:rPr>
        <w:t xml:space="preserve"> from high LEO. </w:t>
      </w:r>
      <w:r w:rsidRPr="00E62231">
        <w:rPr>
          <w:rStyle w:val="StyleUnderline"/>
          <w:highlight w:val="cyan"/>
        </w:rPr>
        <w:t xml:space="preserve">Larger objects can be </w:t>
      </w:r>
      <w:r w:rsidRPr="00E62231">
        <w:rPr>
          <w:rStyle w:val="Emphasis"/>
          <w:highlight w:val="cyan"/>
        </w:rPr>
        <w:t>tracked</w:t>
      </w:r>
      <w:r w:rsidRPr="00E62231">
        <w:rPr>
          <w:rStyle w:val="StyleUnderline"/>
        </w:rPr>
        <w:t xml:space="preserve"> by </w:t>
      </w:r>
      <w:proofErr w:type="gramStart"/>
      <w:r w:rsidRPr="00E62231">
        <w:rPr>
          <w:rStyle w:val="StyleUnderline"/>
        </w:rPr>
        <w:t>earth based</w:t>
      </w:r>
      <w:proofErr w:type="gramEnd"/>
      <w:r w:rsidRPr="00E62231">
        <w:rPr>
          <w:rStyle w:val="StyleUnderline"/>
        </w:rPr>
        <w:t xml:space="preserve"> radar </w:t>
      </w:r>
      <w:r w:rsidRPr="00E62231">
        <w:rPr>
          <w:rStyle w:val="StyleUnderline"/>
          <w:highlight w:val="cyan"/>
        </w:rPr>
        <w:t xml:space="preserve">and </w:t>
      </w:r>
      <w:r w:rsidRPr="00E62231">
        <w:rPr>
          <w:rStyle w:val="Emphasis"/>
          <w:highlight w:val="cyan"/>
        </w:rPr>
        <w:t>avoided</w:t>
      </w:r>
      <w:r w:rsidRPr="00E62231">
        <w:rPr>
          <w:sz w:val="16"/>
        </w:rPr>
        <w:t>.</w:t>
      </w:r>
    </w:p>
    <w:p w14:paraId="4079FE11" w14:textId="77777777" w:rsidR="00873FF4" w:rsidRPr="00E62231" w:rsidRDefault="00873FF4" w:rsidP="00873FF4">
      <w:pPr>
        <w:pStyle w:val="ListParagraph"/>
        <w:numPr>
          <w:ilvl w:val="0"/>
          <w:numId w:val="14"/>
        </w:numPr>
        <w:rPr>
          <w:sz w:val="16"/>
        </w:rPr>
      </w:pPr>
      <w:r w:rsidRPr="00E62231">
        <w:rPr>
          <w:rStyle w:val="StyleUnderline"/>
        </w:rPr>
        <w:t xml:space="preserve">The planned big new </w:t>
      </w:r>
      <w:r w:rsidRPr="00E62231">
        <w:rPr>
          <w:rStyle w:val="StyleUnderline"/>
          <w:highlight w:val="cyan"/>
        </w:rPr>
        <w:t>constellations are</w:t>
      </w:r>
      <w:r w:rsidRPr="00E62231">
        <w:rPr>
          <w:rStyle w:val="StyleUnderline"/>
        </w:rPr>
        <w:t xml:space="preserve"> </w:t>
      </w:r>
      <w:r w:rsidRPr="00E62231">
        <w:rPr>
          <w:rStyle w:val="Emphasis"/>
        </w:rPr>
        <w:t>not in High LEO</w:t>
      </w:r>
      <w:r w:rsidRPr="00E62231">
        <w:rPr>
          <w:rStyle w:val="StyleUnderline"/>
        </w:rPr>
        <w:t xml:space="preserve">, but </w:t>
      </w:r>
      <w:r w:rsidRPr="00E62231">
        <w:rPr>
          <w:rStyle w:val="StyleUnderline"/>
          <w:highlight w:val="cyan"/>
        </w:rPr>
        <w:t xml:space="preserve">in </w:t>
      </w:r>
      <w:r w:rsidRPr="00E62231">
        <w:rPr>
          <w:rStyle w:val="Emphasis"/>
          <w:highlight w:val="cyan"/>
        </w:rPr>
        <w:t>Low LEO</w:t>
      </w:r>
      <w:r w:rsidRPr="00E62231">
        <w:rPr>
          <w:rStyle w:val="StyleUnderline"/>
        </w:rPr>
        <w:t xml:space="preserve"> for faster communications with the earth. They </w:t>
      </w:r>
      <w:r w:rsidRPr="00E62231">
        <w:rPr>
          <w:rStyle w:val="Emphasis"/>
        </w:rPr>
        <w:t>aren’t an issue</w:t>
      </w:r>
      <w:r w:rsidRPr="00E62231">
        <w:rPr>
          <w:rStyle w:val="StyleUnderline"/>
        </w:rPr>
        <w:t xml:space="preserve"> for Kessler</w:t>
      </w:r>
      <w:r w:rsidRPr="00E62231">
        <w:rPr>
          <w:sz w:val="16"/>
        </w:rPr>
        <w:t>.</w:t>
      </w:r>
    </w:p>
    <w:p w14:paraId="2314977D" w14:textId="77777777" w:rsidR="00873FF4" w:rsidRPr="00E62231" w:rsidRDefault="00873FF4" w:rsidP="00873FF4">
      <w:pPr>
        <w:pStyle w:val="ListParagraph"/>
        <w:numPr>
          <w:ilvl w:val="0"/>
          <w:numId w:val="14"/>
        </w:numPr>
        <w:rPr>
          <w:rStyle w:val="StyleUnderline"/>
        </w:rPr>
      </w:pPr>
      <w:r w:rsidRPr="00E62231">
        <w:rPr>
          <w:rStyle w:val="StyleUnderline"/>
        </w:rPr>
        <w:t xml:space="preserve">Most importantly, </w:t>
      </w:r>
      <w:r w:rsidRPr="00E62231">
        <w:rPr>
          <w:rStyle w:val="StyleUnderline"/>
          <w:highlight w:val="cyan"/>
        </w:rPr>
        <w:t>all new</w:t>
      </w:r>
      <w:r w:rsidRPr="00E62231">
        <w:rPr>
          <w:sz w:val="16"/>
        </w:rPr>
        <w:t xml:space="preserve"> satellite </w:t>
      </w:r>
      <w:r w:rsidRPr="00E62231">
        <w:rPr>
          <w:rStyle w:val="StyleUnderline"/>
          <w:highlight w:val="cyan"/>
        </w:rPr>
        <w:t>launches</w:t>
      </w:r>
      <w:r w:rsidRPr="00E62231">
        <w:rPr>
          <w:rStyle w:val="StyleUnderline"/>
        </w:rPr>
        <w:t xml:space="preserve"> since the</w:t>
      </w:r>
      <w:r w:rsidRPr="00E62231">
        <w:rPr>
          <w:sz w:val="16"/>
        </w:rPr>
        <w:t xml:space="preserve"> 19</w:t>
      </w:r>
      <w:r w:rsidRPr="00E62231">
        <w:rPr>
          <w:rStyle w:val="Emphasis"/>
        </w:rPr>
        <w:t>90’s</w:t>
      </w:r>
      <w:r w:rsidRPr="00E62231">
        <w:rPr>
          <w:rStyle w:val="StyleUnderline"/>
        </w:rPr>
        <w:t xml:space="preserve"> </w:t>
      </w:r>
      <w:proofErr w:type="gramStart"/>
      <w:r w:rsidRPr="00E62231">
        <w:rPr>
          <w:rStyle w:val="StyleUnderline"/>
        </w:rPr>
        <w:t>are</w:t>
      </w:r>
      <w:proofErr w:type="gramEnd"/>
      <w:r w:rsidRPr="00E62231">
        <w:rPr>
          <w:rStyle w:val="StyleUnderline"/>
        </w:rPr>
        <w:t xml:space="preserve"> required to </w:t>
      </w:r>
      <w:r w:rsidRPr="00E62231">
        <w:rPr>
          <w:rStyle w:val="StyleUnderline"/>
          <w:highlight w:val="cyan"/>
        </w:rPr>
        <w:t>include a plan to</w:t>
      </w:r>
      <w:r w:rsidRPr="00E62231">
        <w:rPr>
          <w:rStyle w:val="StyleUnderline"/>
        </w:rPr>
        <w:t xml:space="preserve"> get rid of the satellite at the end of its useful life (usually by </w:t>
      </w:r>
      <w:r w:rsidRPr="00E62231">
        <w:rPr>
          <w:rStyle w:val="Emphasis"/>
          <w:highlight w:val="cyan"/>
        </w:rPr>
        <w:t>deorbit</w:t>
      </w:r>
      <w:r w:rsidRPr="00E62231">
        <w:rPr>
          <w:rStyle w:val="StyleUnderline"/>
        </w:rPr>
        <w:t>ing)</w:t>
      </w:r>
    </w:p>
    <w:p w14:paraId="68044A8F" w14:textId="77777777" w:rsidR="00873FF4" w:rsidRPr="00E62231" w:rsidRDefault="00873FF4" w:rsidP="00873FF4">
      <w:pPr>
        <w:rPr>
          <w:sz w:val="16"/>
        </w:rPr>
      </w:pPr>
      <w:proofErr w:type="gramStart"/>
      <w:r w:rsidRPr="00E62231">
        <w:rPr>
          <w:sz w:val="16"/>
        </w:rPr>
        <w:t>So</w:t>
      </w:r>
      <w:proofErr w:type="gramEnd"/>
      <w:r w:rsidRPr="00E62231">
        <w:rPr>
          <w:sz w:val="16"/>
        </w:rPr>
        <w:t xml:space="preserve"> </w:t>
      </w:r>
      <w:r w:rsidRPr="00E62231">
        <w:rPr>
          <w:rStyle w:val="StyleUnderline"/>
        </w:rPr>
        <w:t xml:space="preserve">the realistic worst case is that </w:t>
      </w:r>
      <w:r w:rsidRPr="00E62231">
        <w:rPr>
          <w:rStyle w:val="Emphasis"/>
        </w:rPr>
        <w:t>insurance premiums on satellites go up a bit</w:t>
      </w:r>
      <w:r w:rsidRPr="00E62231">
        <w:rPr>
          <w:rStyle w:val="StyleUnderline"/>
        </w:rPr>
        <w:t xml:space="preserve">. Given the </w:t>
      </w:r>
      <w:r w:rsidRPr="00E62231">
        <w:rPr>
          <w:rStyle w:val="Emphasis"/>
        </w:rPr>
        <w:t>current trend</w:t>
      </w:r>
      <w:r w:rsidRPr="00E62231">
        <w:rPr>
          <w:rStyle w:val="StyleUnderline"/>
        </w:rPr>
        <w:t xml:space="preserve"> toward </w:t>
      </w:r>
      <w:r w:rsidRPr="00E62231">
        <w:rPr>
          <w:rStyle w:val="Emphasis"/>
        </w:rPr>
        <w:t>much smaller, cheaper micro satellites</w:t>
      </w:r>
      <w:r w:rsidRPr="00E62231">
        <w:rPr>
          <w:rStyle w:val="StyleUnderline"/>
        </w:rPr>
        <w:t>, this wouldn’t even have a huge effect</w:t>
      </w:r>
      <w:r w:rsidRPr="00E62231">
        <w:rPr>
          <w:sz w:val="16"/>
        </w:rPr>
        <w:t>.</w:t>
      </w:r>
    </w:p>
    <w:p w14:paraId="07AD39FA" w14:textId="77777777" w:rsidR="00873FF4" w:rsidRDefault="00873FF4" w:rsidP="00873FF4">
      <w:pPr>
        <w:rPr>
          <w:sz w:val="16"/>
        </w:rPr>
      </w:pPr>
      <w:r w:rsidRPr="00E62231">
        <w:rPr>
          <w:sz w:val="16"/>
        </w:rPr>
        <w:t>I’m removing Kessler Syndrome from my list of things to worry about.</w:t>
      </w:r>
    </w:p>
    <w:p w14:paraId="799BE924" w14:textId="77777777" w:rsidR="00873FF4" w:rsidRPr="00E62231" w:rsidRDefault="00873FF4" w:rsidP="00873FF4"/>
    <w:p w14:paraId="6D4BFA9F" w14:textId="72283573" w:rsidR="00873FF4" w:rsidRDefault="00873FF4" w:rsidP="00873FF4">
      <w:pPr>
        <w:pStyle w:val="Heading3"/>
      </w:pPr>
      <w:r w:rsidRPr="00E62231">
        <w:lastRenderedPageBreak/>
        <w:t>1NC – adv 2</w:t>
      </w:r>
    </w:p>
    <w:p w14:paraId="4AD0FB51" w14:textId="77777777" w:rsidR="00873FF4" w:rsidRPr="00FA7F6F" w:rsidRDefault="00873FF4" w:rsidP="00873FF4">
      <w:pPr>
        <w:pStyle w:val="Heading4"/>
      </w:pPr>
      <w:r>
        <w:t>Cap is sustainable – innovation is key to solve the climate and the alt can’t solve</w:t>
      </w:r>
    </w:p>
    <w:p w14:paraId="4E462A64" w14:textId="77777777" w:rsidR="00873FF4" w:rsidRDefault="00873FF4" w:rsidP="00873FF4">
      <w:r w:rsidRPr="0036097F">
        <w:rPr>
          <w:rStyle w:val="Style13ptBold"/>
        </w:rPr>
        <w:t>Karlsson 21</w:t>
      </w:r>
      <w:r w:rsidRPr="0036097F">
        <w:t xml:space="preserve"> – (Rasmus, "Learning in the Anthropocene" Soc. Sci. 10, no. 6: 233. </w:t>
      </w:r>
      <w:hyperlink r:id="rId11" w:history="1">
        <w:r w:rsidRPr="0036097F">
          <w:rPr>
            <w:rStyle w:val="Hyperlink"/>
          </w:rPr>
          <w:t>https://doi.org/10.3390/socsci10060233</w:t>
        </w:r>
      </w:hyperlink>
      <w:r w:rsidRPr="0036097F">
        <w:t xml:space="preserve"> 18 June 2021)// </w:t>
      </w:r>
      <w:proofErr w:type="spellStart"/>
      <w:r w:rsidRPr="0036097F">
        <w:t>gcd</w:t>
      </w:r>
      <w:proofErr w:type="spellEnd"/>
    </w:p>
    <w:p w14:paraId="74D5219B" w14:textId="77777777" w:rsidR="00873FF4" w:rsidRPr="00FA7F6F" w:rsidRDefault="00873FF4" w:rsidP="00873FF4">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w:t>
      </w:r>
      <w:proofErr w:type="gramStart"/>
      <w:r w:rsidRPr="006F2C39">
        <w:rPr>
          <w:rStyle w:val="StyleUnderline"/>
        </w:rPr>
        <w:t>a number of</w:t>
      </w:r>
      <w:proofErr w:type="gramEnd"/>
      <w:r w:rsidRPr="006F2C39">
        <w:rPr>
          <w:rStyle w:val="StyleUnderline"/>
        </w:rPr>
        <w:t xml:space="preserve">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w:t>
      </w:r>
      <w:proofErr w:type="gramStart"/>
      <w:r w:rsidRPr="00F80309">
        <w:rPr>
          <w:sz w:val="16"/>
        </w:rPr>
        <w:t>assuming that</w:t>
      </w:r>
      <w:proofErr w:type="gramEnd"/>
      <w:r w:rsidRPr="00F80309">
        <w:rPr>
          <w:sz w:val="16"/>
        </w:rPr>
        <w:t xml:space="preserve">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w:t>
      </w:r>
      <w:r w:rsidRPr="00F80309">
        <w:rPr>
          <w:sz w:val="16"/>
        </w:rPr>
        <w:lastRenderedPageBreak/>
        <w:t xml:space="preserve">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w:t>
      </w:r>
      <w:proofErr w:type="gramStart"/>
      <w:r w:rsidRPr="00F80309">
        <w:rPr>
          <w:sz w:val="16"/>
        </w:rPr>
        <w:t>in order to</w:t>
      </w:r>
      <w:proofErr w:type="gramEnd"/>
      <w:r w:rsidRPr="00F80309">
        <w:rPr>
          <w:sz w:val="16"/>
        </w:rPr>
        <w:t xml:space="preserve">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w:t>
      </w:r>
      <w:proofErr w:type="gramStart"/>
      <w:r w:rsidRPr="00F80309">
        <w:rPr>
          <w:sz w:val="16"/>
        </w:rPr>
        <w:t>turbines</w:t>
      </w:r>
      <w:proofErr w:type="gramEnd"/>
      <w:r w:rsidRPr="00F80309">
        <w:rPr>
          <w:sz w:val="16"/>
        </w:rPr>
        <w:t xml:space="preserve">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 xml:space="preserve">particular </w:t>
      </w:r>
      <w:proofErr w:type="gramStart"/>
      <w:r w:rsidRPr="00514455">
        <w:rPr>
          <w:rStyle w:val="StyleUnderline"/>
        </w:rPr>
        <w:t>with regard to</w:t>
      </w:r>
      <w:proofErr w:type="gramEnd"/>
      <w:r w:rsidRPr="00514455">
        <w:rPr>
          <w:rStyle w:val="StyleUnderline"/>
        </w:rPr>
        <w:t xml:space="preserve">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t>
      </w:r>
      <w:proofErr w:type="gramStart"/>
      <w:r w:rsidRPr="00F80309">
        <w:rPr>
          <w:sz w:val="16"/>
        </w:rPr>
        <w:t>with regard to</w:t>
      </w:r>
      <w:proofErr w:type="gramEnd"/>
      <w:r w:rsidRPr="00F80309">
        <w:rPr>
          <w:sz w:val="16"/>
        </w:rPr>
        <w:t xml:space="preserve">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proofErr w:type="spellStart"/>
      <w:r w:rsidRPr="00B01DDA">
        <w:rPr>
          <w:rStyle w:val="Emphasis"/>
          <w:highlight w:val="yellow"/>
        </w:rPr>
        <w:t>postmaterial</w:t>
      </w:r>
      <w:proofErr w:type="spellEnd"/>
      <w:r w:rsidRPr="00B01DDA">
        <w:rPr>
          <w:rStyle w:val="Emphasis"/>
          <w:highlight w:val="yellow"/>
        </w:rPr>
        <w:t xml:space="preserve">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w:t>
      </w:r>
      <w:proofErr w:type="gramStart"/>
      <w:r w:rsidRPr="00F80309">
        <w:rPr>
          <w:sz w:val="16"/>
        </w:rPr>
        <w:t>actually take</w:t>
      </w:r>
      <w:proofErr w:type="gramEnd"/>
      <w:r w:rsidRPr="00F80309">
        <w:rPr>
          <w:sz w:val="16"/>
        </w:rPr>
        <w:t xml:space="preserv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w:t>
      </w:r>
      <w:r w:rsidRPr="009C4D15">
        <w:rPr>
          <w:rStyle w:val="StyleUnderline"/>
        </w:rPr>
        <w:lastRenderedPageBreak/>
        <w: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w:t>
      </w:r>
      <w:proofErr w:type="gramStart"/>
      <w:r w:rsidRPr="00F80309">
        <w:rPr>
          <w:sz w:val="16"/>
        </w:rPr>
        <w:t>fairly straightforward</w:t>
      </w:r>
      <w:proofErr w:type="gramEnd"/>
      <w:r w:rsidRPr="00F80309">
        <w:rPr>
          <w:sz w:val="16"/>
        </w:rPr>
        <w:t xml:space="preserve">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proofErr w:type="gramStart"/>
      <w:r w:rsidRPr="00B01DDA">
        <w:rPr>
          <w:rStyle w:val="StyleUnderline"/>
          <w:highlight w:val="yellow"/>
        </w:rPr>
        <w:t>exchange</w:t>
      </w:r>
      <w:r w:rsidRPr="009C4D15">
        <w:rPr>
          <w:rStyle w:val="StyleUnderline"/>
        </w:rPr>
        <w:t xml:space="preserve"> in particular, does</w:t>
      </w:r>
      <w:proofErr w:type="gramEnd"/>
      <w:r w:rsidRPr="009C4D15">
        <w:rPr>
          <w:rStyle w:val="StyleUnderline"/>
        </w:rPr>
        <w:t xml:space="preserve">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w:t>
      </w:r>
      <w:proofErr w:type="gramStart"/>
      <w:r w:rsidRPr="00F80309">
        <w:rPr>
          <w:sz w:val="16"/>
        </w:rPr>
        <w:t>as long as</w:t>
      </w:r>
      <w:proofErr w:type="gramEnd"/>
      <w:r w:rsidRPr="00F80309">
        <w:rPr>
          <w:sz w:val="16"/>
        </w:rPr>
        <w:t xml:space="preserve">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(Haqq-</w:t>
      </w:r>
      <w:proofErr w:type="spellStart"/>
      <w:r w:rsidRPr="00514455">
        <w:rPr>
          <w:sz w:val="16"/>
        </w:rPr>
        <w:t>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0B976A2D" w14:textId="77777777" w:rsidR="00873FF4" w:rsidRPr="00873FF4" w:rsidRDefault="00873FF4" w:rsidP="00873FF4"/>
    <w:p w14:paraId="1518FA41" w14:textId="77777777" w:rsidR="00873FF4" w:rsidRPr="003523F2" w:rsidRDefault="00873FF4" w:rsidP="00873FF4">
      <w:pPr>
        <w:pStyle w:val="Heading4"/>
        <w:rPr>
          <w:rFonts w:asciiTheme="minorHAnsi" w:hAnsiTheme="minorHAnsi" w:cstheme="minorHAnsi"/>
        </w:rPr>
      </w:pPr>
      <w:r>
        <w:rPr>
          <w:rFonts w:asciiTheme="minorHAnsi" w:hAnsiTheme="minorHAnsi" w:cstheme="minorHAnsi"/>
        </w:rPr>
        <w:t xml:space="preserve">Capitalism is sustainable – </w:t>
      </w:r>
      <w:r w:rsidRPr="003523F2">
        <w:rPr>
          <w:rFonts w:asciiTheme="minorHAnsi" w:hAnsiTheme="minorHAnsi" w:cstheme="minorHAnsi"/>
          <w:u w:val="single"/>
        </w:rPr>
        <w:t>solves war</w:t>
      </w:r>
      <w:r w:rsidRPr="003523F2">
        <w:rPr>
          <w:rFonts w:asciiTheme="minorHAnsi" w:hAnsiTheme="minorHAnsi" w:cstheme="minorHAnsi"/>
        </w:rPr>
        <w:t xml:space="preserve">, </w:t>
      </w:r>
      <w:r w:rsidRPr="003523F2">
        <w:rPr>
          <w:rFonts w:asciiTheme="minorHAnsi" w:hAnsiTheme="minorHAnsi" w:cstheme="minorHAnsi"/>
          <w:u w:val="single"/>
        </w:rPr>
        <w:t>environment</w:t>
      </w:r>
      <w:r w:rsidRPr="003523F2">
        <w:rPr>
          <w:rFonts w:asciiTheme="minorHAnsi" w:hAnsiTheme="minorHAnsi" w:cstheme="minorHAnsi"/>
        </w:rPr>
        <w:t xml:space="preserve">, and </w:t>
      </w:r>
      <w:r w:rsidRPr="003523F2">
        <w:rPr>
          <w:rFonts w:asciiTheme="minorHAnsi" w:hAnsiTheme="minorHAnsi" w:cstheme="minorHAnsi"/>
          <w:u w:val="single"/>
        </w:rPr>
        <w:t>quality of life</w:t>
      </w:r>
      <w:r>
        <w:rPr>
          <w:rFonts w:asciiTheme="minorHAnsi" w:hAnsiTheme="minorHAnsi" w:cstheme="minorHAnsi"/>
        </w:rPr>
        <w:t xml:space="preserve"> – prefer empirics</w:t>
      </w:r>
      <w:r w:rsidRPr="003523F2">
        <w:rPr>
          <w:rFonts w:asciiTheme="minorHAnsi" w:hAnsiTheme="minorHAnsi" w:cstheme="minorHAnsi"/>
        </w:rPr>
        <w:t xml:space="preserve"> </w:t>
      </w:r>
    </w:p>
    <w:p w14:paraId="7A453C44" w14:textId="77777777" w:rsidR="00873FF4" w:rsidRPr="003523F2" w:rsidRDefault="00873FF4" w:rsidP="00873FF4">
      <w:pPr>
        <w:rPr>
          <w:rFonts w:asciiTheme="minorHAnsi" w:hAnsiTheme="minorHAnsi" w:cstheme="minorHAnsi"/>
        </w:rPr>
      </w:pPr>
      <w:r w:rsidRPr="003523F2">
        <w:rPr>
          <w:rFonts w:asciiTheme="minorHAnsi" w:hAnsiTheme="minorHAnsi" w:cstheme="minorHAnsi"/>
        </w:rPr>
        <w:t xml:space="preserve">Mark </w:t>
      </w:r>
      <w:bookmarkStart w:id="0" w:name="_Hlk82859563"/>
      <w:proofErr w:type="spellStart"/>
      <w:r w:rsidRPr="003523F2">
        <w:rPr>
          <w:rStyle w:val="Style13ptBold"/>
          <w:rFonts w:asciiTheme="minorHAnsi" w:hAnsiTheme="minorHAnsi" w:cstheme="minorHAnsi"/>
        </w:rPr>
        <w:t>Budolfson</w:t>
      </w:r>
      <w:bookmarkEnd w:id="0"/>
      <w:proofErr w:type="spellEnd"/>
      <w:r w:rsidRPr="003523F2">
        <w:rPr>
          <w:rStyle w:val="Style13ptBold"/>
          <w:rFonts w:asciiTheme="minorHAnsi" w:hAnsiTheme="minorHAnsi" w:cstheme="minorHAnsi"/>
        </w:rPr>
        <w:t xml:space="preserve"> 21</w:t>
      </w:r>
      <w:r w:rsidRPr="003523F2">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4D2606CC" w14:textId="77777777" w:rsidR="00873FF4" w:rsidRPr="003523F2" w:rsidRDefault="00873FF4" w:rsidP="00873FF4">
      <w:pPr>
        <w:rPr>
          <w:rFonts w:asciiTheme="minorHAnsi" w:hAnsiTheme="minorHAnsi" w:cstheme="minorHAnsi"/>
          <w:sz w:val="16"/>
        </w:rPr>
      </w:pPr>
      <w:r w:rsidRPr="00974E87">
        <w:rPr>
          <w:rFonts w:asciiTheme="minorHAnsi" w:hAnsiTheme="minorHAnsi" w:cstheme="minorHAnsi"/>
          <w:sz w:val="14"/>
        </w:rPr>
        <w:t xml:space="preserve">However, </w:t>
      </w:r>
      <w:r w:rsidRPr="003523F2">
        <w:rPr>
          <w:rStyle w:val="Emphasis"/>
          <w:rFonts w:asciiTheme="minorHAnsi" w:hAnsiTheme="minorHAnsi" w:cstheme="minorHAnsi"/>
        </w:rPr>
        <w:t>things are more complicated than the arguments above would suggest</w:t>
      </w:r>
      <w:r w:rsidRPr="00974E87">
        <w:rPr>
          <w:rFonts w:asciiTheme="minorHAnsi" w:hAnsiTheme="minorHAnsi" w:cstheme="minorHAnsi"/>
          <w:sz w:val="14"/>
        </w:rPr>
        <w:t xml:space="preserve">, and </w:t>
      </w:r>
      <w:r w:rsidRPr="003523F2">
        <w:rPr>
          <w:rStyle w:val="StyleUnderline"/>
          <w:rFonts w:asciiTheme="minorHAnsi" w:hAnsiTheme="minorHAnsi" w:cstheme="minorHAnsi"/>
        </w:rPr>
        <w:t xml:space="preserve">the </w:t>
      </w:r>
      <w:r w:rsidRPr="003523F2">
        <w:rPr>
          <w:rStyle w:val="StyleUnderline"/>
          <w:rFonts w:asciiTheme="minorHAnsi" w:hAnsiTheme="minorHAnsi" w:cstheme="minorHAnsi"/>
          <w:highlight w:val="cyan"/>
        </w:rPr>
        <w:t>benefits of capitalism</w:t>
      </w:r>
      <w:r w:rsidRPr="00974E87">
        <w:rPr>
          <w:rFonts w:asciiTheme="minorHAnsi" w:hAnsiTheme="minorHAnsi" w:cstheme="minorHAnsi"/>
          <w:sz w:val="14"/>
        </w:rPr>
        <w:t xml:space="preserve">, especially for the world's poorest and most vulnerable people, </w:t>
      </w:r>
      <w:r w:rsidRPr="003523F2">
        <w:rPr>
          <w:rStyle w:val="StyleUnderline"/>
          <w:rFonts w:asciiTheme="minorHAnsi" w:hAnsiTheme="minorHAnsi" w:cstheme="minorHAnsi"/>
        </w:rPr>
        <w:t>are</w:t>
      </w:r>
      <w:r w:rsidRPr="00974E87">
        <w:rPr>
          <w:rFonts w:asciiTheme="minorHAnsi" w:hAnsiTheme="minorHAnsi" w:cstheme="minorHAnsi"/>
          <w:sz w:val="14"/>
        </w:rPr>
        <w:t xml:space="preserve"> in fact myriad and </w:t>
      </w:r>
      <w:r w:rsidRPr="003523F2">
        <w:rPr>
          <w:rStyle w:val="Emphasis"/>
          <w:rFonts w:asciiTheme="minorHAnsi" w:hAnsiTheme="minorHAnsi" w:cstheme="minorHAnsi"/>
          <w:highlight w:val="cyan"/>
        </w:rPr>
        <w:t>significant</w:t>
      </w:r>
      <w:r w:rsidRPr="00974E87">
        <w:rPr>
          <w:rFonts w:asciiTheme="minorHAnsi" w:hAnsiTheme="minorHAnsi" w:cstheme="minorHAnsi"/>
          <w:sz w:val="14"/>
          <w:highlight w:val="cyan"/>
        </w:rPr>
        <w:t>.</w:t>
      </w:r>
      <w:r w:rsidRPr="00974E87">
        <w:rPr>
          <w:rFonts w:asciiTheme="minorHAnsi" w:hAnsiTheme="minorHAnsi" w:cstheme="minorHAnsi"/>
          <w:sz w:val="14"/>
        </w:rPr>
        <w:t xml:space="preserve"> In addition, as we will see in this section, many experts argue that </w:t>
      </w:r>
      <w:r w:rsidRPr="003523F2">
        <w:rPr>
          <w:rStyle w:val="Emphasis"/>
          <w:rFonts w:asciiTheme="minorHAnsi" w:hAnsiTheme="minorHAnsi" w:cstheme="minorHAnsi"/>
        </w:rPr>
        <w:t>capitalism is not the fundamental cause of the</w:t>
      </w:r>
      <w:r w:rsidRPr="00974E87">
        <w:rPr>
          <w:rFonts w:asciiTheme="minorHAnsi" w:hAnsiTheme="minorHAnsi" w:cstheme="minorHAnsi"/>
          <w:sz w:val="14"/>
        </w:rPr>
        <w:t xml:space="preserve"> previously described </w:t>
      </w:r>
      <w:r w:rsidRPr="003523F2">
        <w:rPr>
          <w:rStyle w:val="Emphasis"/>
          <w:rFonts w:asciiTheme="minorHAnsi" w:hAnsiTheme="minorHAnsi" w:cstheme="minorHAnsi"/>
        </w:rPr>
        <w:t>problems</w:t>
      </w:r>
      <w:r w:rsidRPr="00974E87">
        <w:rPr>
          <w:rFonts w:asciiTheme="minorHAnsi" w:hAnsiTheme="minorHAnsi" w:cstheme="minorHAnsi"/>
          <w:sz w:val="14"/>
        </w:rPr>
        <w:t xml:space="preserve"> </w:t>
      </w:r>
      <w:r w:rsidRPr="003523F2">
        <w:rPr>
          <w:rStyle w:val="StyleUnderline"/>
          <w:rFonts w:asciiTheme="minorHAnsi" w:hAnsiTheme="minorHAnsi" w:cstheme="minorHAnsi"/>
        </w:rPr>
        <w:t>but</w:t>
      </w:r>
      <w:r w:rsidRPr="00974E87">
        <w:rPr>
          <w:rFonts w:asciiTheme="minorHAnsi" w:hAnsiTheme="minorHAnsi" w:cstheme="minorHAnsi"/>
          <w:sz w:val="14"/>
        </w:rPr>
        <w:t xml:space="preserve"> rather </w:t>
      </w:r>
      <w:r w:rsidRPr="003523F2">
        <w:rPr>
          <w:rStyle w:val="StyleUnderline"/>
          <w:rFonts w:asciiTheme="minorHAnsi" w:hAnsiTheme="minorHAnsi" w:cstheme="minorHAnsi"/>
        </w:rPr>
        <w:t xml:space="preserve">an essential component of the </w:t>
      </w:r>
      <w:r w:rsidRPr="003523F2">
        <w:rPr>
          <w:rStyle w:val="Emphasis"/>
          <w:rFonts w:asciiTheme="minorHAnsi" w:hAnsiTheme="minorHAnsi" w:cstheme="minorHAnsi"/>
          <w:highlight w:val="cyan"/>
        </w:rPr>
        <w:t>best solutions</w:t>
      </w:r>
      <w:r w:rsidRPr="00974E87">
        <w:rPr>
          <w:rFonts w:asciiTheme="minorHAnsi" w:hAnsiTheme="minorHAnsi" w:cstheme="minorHAnsi"/>
          <w:sz w:val="14"/>
        </w:rPr>
        <w:t xml:space="preserve"> to them </w:t>
      </w:r>
      <w:r w:rsidRPr="003523F2">
        <w:rPr>
          <w:rStyle w:val="StyleUnderline"/>
          <w:rFonts w:asciiTheme="minorHAnsi" w:hAnsiTheme="minorHAnsi" w:cstheme="minorHAnsi"/>
        </w:rPr>
        <w:t>and</w:t>
      </w:r>
      <w:r w:rsidRPr="00974E87">
        <w:rPr>
          <w:rFonts w:asciiTheme="minorHAnsi" w:hAnsiTheme="minorHAnsi" w:cstheme="minorHAnsi"/>
          <w:sz w:val="14"/>
        </w:rPr>
        <w:t xml:space="preserve"> of </w:t>
      </w:r>
      <w:r w:rsidRPr="003523F2">
        <w:rPr>
          <w:rStyle w:val="StyleUnderline"/>
          <w:rFonts w:asciiTheme="minorHAnsi" w:hAnsiTheme="minorHAnsi" w:cstheme="minorHAnsi"/>
        </w:rPr>
        <w:t>the best methods for promoting our goals of health, well-being, and justice</w:t>
      </w:r>
      <w:r w:rsidRPr="00974E87">
        <w:rPr>
          <w:rFonts w:asciiTheme="minorHAnsi" w:hAnsiTheme="minorHAnsi" w:cstheme="minorHAnsi"/>
          <w:sz w:val="14"/>
        </w:rPr>
        <w:t xml:space="preserve">. To see where the defenders of capitalism are coming from, </w:t>
      </w:r>
      <w:r w:rsidRPr="003523F2">
        <w:rPr>
          <w:rStyle w:val="StyleUnderline"/>
          <w:rFonts w:asciiTheme="minorHAnsi" w:hAnsiTheme="minorHAnsi" w:cstheme="minorHAnsi"/>
        </w:rPr>
        <w:t>consider</w:t>
      </w:r>
      <w:r w:rsidRPr="00974E87">
        <w:rPr>
          <w:rFonts w:asciiTheme="minorHAnsi" w:hAnsiTheme="minorHAnsi" w:cstheme="minorHAnsi"/>
          <w:sz w:val="14"/>
        </w:rPr>
        <w:t xml:space="preserve"> an analogy involving </w:t>
      </w:r>
      <w:r w:rsidRPr="003523F2">
        <w:rPr>
          <w:rStyle w:val="StyleUnderline"/>
          <w:rFonts w:asciiTheme="minorHAnsi" w:hAnsiTheme="minorHAnsi" w:cstheme="minorHAnsi"/>
        </w:rPr>
        <w:t>a response to a pandemic: if a country administered a rushed</w:t>
      </w:r>
      <w:r w:rsidRPr="00974E87">
        <w:rPr>
          <w:rFonts w:asciiTheme="minorHAnsi" w:hAnsiTheme="minorHAnsi" w:cstheme="minorHAnsi"/>
          <w:sz w:val="14"/>
        </w:rPr>
        <w:t xml:space="preserve"> and untested </w:t>
      </w:r>
      <w:r w:rsidRPr="003523F2">
        <w:rPr>
          <w:rStyle w:val="StyleUnderline"/>
          <w:rFonts w:asciiTheme="minorHAnsi" w:hAnsiTheme="minorHAnsi" w:cstheme="minorHAnsi"/>
        </w:rPr>
        <w:t>vaccine</w:t>
      </w:r>
      <w:r w:rsidRPr="00974E87">
        <w:rPr>
          <w:rFonts w:asciiTheme="minorHAnsi" w:hAnsiTheme="minorHAnsi" w:cstheme="minorHAnsi"/>
          <w:sz w:val="14"/>
        </w:rPr>
        <w:t xml:space="preserve"> to its population that ended up killing people, </w:t>
      </w:r>
      <w:r w:rsidRPr="003523F2">
        <w:rPr>
          <w:rStyle w:val="StyleUnderline"/>
          <w:rFonts w:asciiTheme="minorHAnsi" w:hAnsiTheme="minorHAnsi" w:cstheme="minorHAnsi"/>
        </w:rPr>
        <w:t>we would not say that vaccines were the problem. Instead, the problem would be the</w:t>
      </w:r>
      <w:r w:rsidRPr="00974E87">
        <w:rPr>
          <w:rFonts w:asciiTheme="minorHAnsi" w:hAnsiTheme="minorHAnsi" w:cstheme="minorHAnsi"/>
          <w:sz w:val="14"/>
        </w:rPr>
        <w:t xml:space="preserve"> flawed and sloppy policies of vaccine </w:t>
      </w:r>
      <w:r w:rsidRPr="003523F2">
        <w:rPr>
          <w:rStyle w:val="StyleUnderline"/>
          <w:rFonts w:asciiTheme="minorHAnsi" w:hAnsiTheme="minorHAnsi" w:cstheme="minorHAnsi"/>
        </w:rPr>
        <w:t>implementation. Vaccines might</w:t>
      </w:r>
      <w:r w:rsidRPr="00974E87">
        <w:rPr>
          <w:rFonts w:asciiTheme="minorHAnsi" w:hAnsiTheme="minorHAnsi" w:cstheme="minorHAnsi"/>
          <w:sz w:val="14"/>
        </w:rPr>
        <w:t xml:space="preserve"> easily </w:t>
      </w:r>
      <w:r w:rsidRPr="003523F2">
        <w:rPr>
          <w:rStyle w:val="Emphasis"/>
          <w:rFonts w:asciiTheme="minorHAnsi" w:hAnsiTheme="minorHAnsi" w:cstheme="minorHAnsi"/>
        </w:rPr>
        <w:t>remain</w:t>
      </w:r>
      <w:r w:rsidRPr="00974E87">
        <w:rPr>
          <w:rFonts w:asciiTheme="minorHAnsi" w:hAnsiTheme="minorHAnsi" w:cstheme="minorHAnsi"/>
          <w:sz w:val="14"/>
        </w:rPr>
        <w:t xml:space="preserve"> </w:t>
      </w:r>
      <w:proofErr w:type="gramStart"/>
      <w:r w:rsidRPr="00974E87">
        <w:rPr>
          <w:rFonts w:asciiTheme="minorHAnsi" w:hAnsiTheme="minorHAnsi" w:cstheme="minorHAnsi"/>
          <w:sz w:val="14"/>
        </w:rPr>
        <w:t xml:space="preserve">absolutely </w:t>
      </w:r>
      <w:r w:rsidRPr="003523F2">
        <w:rPr>
          <w:rStyle w:val="Emphasis"/>
          <w:rFonts w:asciiTheme="minorHAnsi" w:hAnsiTheme="minorHAnsi" w:cstheme="minorHAnsi"/>
        </w:rPr>
        <w:t>essential</w:t>
      </w:r>
      <w:proofErr w:type="gramEnd"/>
      <w:r w:rsidRPr="00974E87">
        <w:rPr>
          <w:rFonts w:asciiTheme="minorHAnsi" w:hAnsiTheme="minorHAnsi" w:cstheme="minorHAnsi"/>
          <w:sz w:val="14"/>
        </w:rPr>
        <w:t xml:space="preserve"> to the correct response to such a pandemic </w:t>
      </w:r>
      <w:r w:rsidRPr="003523F2">
        <w:rPr>
          <w:rStyle w:val="StyleUnderline"/>
          <w:rFonts w:asciiTheme="minorHAnsi" w:hAnsiTheme="minorHAnsi" w:cstheme="minorHAnsi"/>
        </w:rPr>
        <w:lastRenderedPageBreak/>
        <w:t>and could</w:t>
      </w:r>
      <w:r w:rsidRPr="00974E87">
        <w:rPr>
          <w:rFonts w:asciiTheme="minorHAnsi" w:hAnsiTheme="minorHAnsi" w:cstheme="minorHAnsi"/>
          <w:sz w:val="14"/>
        </w:rPr>
        <w:t xml:space="preserve"> </w:t>
      </w:r>
      <w:r w:rsidRPr="003523F2">
        <w:rPr>
          <w:rStyle w:val="StyleUnderline"/>
          <w:rFonts w:asciiTheme="minorHAnsi" w:hAnsiTheme="minorHAnsi" w:cstheme="minorHAnsi"/>
        </w:rPr>
        <w:t>also be essential to promoting health</w:t>
      </w:r>
      <w:r w:rsidRPr="00974E87">
        <w:rPr>
          <w:rFonts w:asciiTheme="minorHAnsi" w:hAnsiTheme="minorHAnsi" w:cstheme="minorHAnsi"/>
          <w:sz w:val="14"/>
        </w:rPr>
        <w:t xml:space="preserve"> and flourishing, more generally. </w:t>
      </w:r>
      <w:r w:rsidRPr="003523F2">
        <w:rPr>
          <w:rStyle w:val="StyleUnderline"/>
          <w:rFonts w:asciiTheme="minorHAnsi" w:hAnsiTheme="minorHAnsi" w:cstheme="minorHAnsi"/>
        </w:rPr>
        <w:t>The argument is similar with capitalism</w:t>
      </w:r>
      <w:r w:rsidRPr="00974E87">
        <w:rPr>
          <w:rFonts w:asciiTheme="minorHAnsi" w:hAnsiTheme="minorHAnsi" w:cstheme="minorHAnsi"/>
          <w:sz w:val="14"/>
        </w:rPr>
        <w:t xml:space="preserve"> according to the leading mainstream arguments in favor of it: </w:t>
      </w:r>
      <w:r w:rsidRPr="003523F2">
        <w:rPr>
          <w:rStyle w:val="StyleUnderline"/>
          <w:rFonts w:asciiTheme="minorHAnsi" w:hAnsiTheme="minorHAnsi" w:cstheme="minorHAnsi"/>
          <w:highlight w:val="cyan"/>
        </w:rPr>
        <w:t>Capitalism is</w:t>
      </w:r>
      <w:r w:rsidRPr="003523F2">
        <w:rPr>
          <w:rStyle w:val="StyleUnderline"/>
          <w:rFonts w:asciiTheme="minorHAnsi" w:hAnsiTheme="minorHAnsi" w:cstheme="minorHAnsi"/>
        </w:rPr>
        <w:t xml:space="preserve"> an </w:t>
      </w:r>
      <w:r w:rsidRPr="003523F2">
        <w:rPr>
          <w:rStyle w:val="StyleUnderline"/>
          <w:rFonts w:asciiTheme="minorHAnsi" w:hAnsiTheme="minorHAnsi" w:cstheme="minorHAnsi"/>
          <w:highlight w:val="cyan"/>
        </w:rPr>
        <w:t>essential</w:t>
      </w:r>
      <w:r w:rsidRPr="003523F2">
        <w:rPr>
          <w:rStyle w:val="StyleUnderline"/>
          <w:rFonts w:asciiTheme="minorHAnsi" w:hAnsiTheme="minorHAnsi" w:cstheme="minorHAnsi"/>
        </w:rPr>
        <w:t xml:space="preserve"> part of the best society we could have</w:t>
      </w:r>
      <w:r w:rsidRPr="00974E87">
        <w:rPr>
          <w:rFonts w:asciiTheme="minorHAnsi" w:hAnsiTheme="minorHAnsi" w:cstheme="minorHAnsi"/>
          <w:sz w:val="14"/>
        </w:rPr>
        <w:t xml:space="preserve">, just like vaccines are an essential part of the best response to a pandemic such as COVID-19. </w:t>
      </w:r>
      <w:r w:rsidRPr="003523F2">
        <w:rPr>
          <w:rStyle w:val="StyleUnderline"/>
          <w:rFonts w:asciiTheme="minorHAnsi" w:hAnsiTheme="minorHAnsi" w:cstheme="minorHAnsi"/>
        </w:rPr>
        <w:t>But</w:t>
      </w:r>
      <w:r w:rsidRPr="00974E87">
        <w:rPr>
          <w:rFonts w:asciiTheme="minorHAnsi" w:hAnsiTheme="minorHAnsi" w:cstheme="minorHAnsi"/>
          <w:sz w:val="14"/>
        </w:rPr>
        <w:t xml:space="preserve"> </w:t>
      </w:r>
      <w:proofErr w:type="gramStart"/>
      <w:r w:rsidRPr="00974E87">
        <w:rPr>
          <w:rFonts w:asciiTheme="minorHAnsi" w:hAnsiTheme="minorHAnsi" w:cstheme="minorHAnsi"/>
          <w:sz w:val="14"/>
        </w:rPr>
        <w:t>of course</w:t>
      </w:r>
      <w:proofErr w:type="gramEnd"/>
      <w:r w:rsidRPr="00974E87">
        <w:rPr>
          <w:rFonts w:asciiTheme="minorHAnsi" w:hAnsiTheme="minorHAnsi" w:cstheme="minorHAnsi"/>
          <w:sz w:val="14"/>
        </w:rPr>
        <w:t xml:space="preserve"> both </w:t>
      </w:r>
      <w:r w:rsidRPr="003523F2">
        <w:rPr>
          <w:rStyle w:val="StyleUnderline"/>
          <w:rFonts w:asciiTheme="minorHAnsi" w:hAnsiTheme="minorHAnsi" w:cstheme="minorHAnsi"/>
        </w:rPr>
        <w:t>capitalism</w:t>
      </w:r>
      <w:r w:rsidRPr="00974E87">
        <w:rPr>
          <w:rFonts w:asciiTheme="minorHAnsi" w:hAnsiTheme="minorHAnsi" w:cstheme="minorHAnsi"/>
          <w:sz w:val="14"/>
        </w:rPr>
        <w:t xml:space="preserve"> and vaccines </w:t>
      </w:r>
      <w:r w:rsidRPr="003523F2">
        <w:rPr>
          <w:rStyle w:val="StyleUnderline"/>
          <w:rFonts w:asciiTheme="minorHAnsi" w:hAnsiTheme="minorHAnsi" w:cstheme="minorHAnsi"/>
        </w:rPr>
        <w:t>can be implemented poorly</w:t>
      </w:r>
      <w:r w:rsidRPr="00974E87">
        <w:rPr>
          <w:rFonts w:asciiTheme="minorHAnsi" w:hAnsiTheme="minorHAnsi" w:cstheme="minorHAnsi"/>
          <w:sz w:val="14"/>
        </w:rPr>
        <w:t xml:space="preserve">, and can even do harm, especially when combined with other incorrect policy decisions. But </w:t>
      </w:r>
      <w:r w:rsidRPr="003523F2">
        <w:rPr>
          <w:rStyle w:val="Emphasis"/>
          <w:rFonts w:asciiTheme="minorHAnsi" w:hAnsiTheme="minorHAnsi" w:cstheme="minorHAnsi"/>
        </w:rPr>
        <w:t>that does not mean that we should turn against them</w:t>
      </w:r>
      <w:r w:rsidRPr="00974E87">
        <w:rPr>
          <w:rFonts w:asciiTheme="minorHAnsi" w:hAnsiTheme="minorHAnsi" w:cstheme="minorHAnsi"/>
          <w:sz w:val="14"/>
        </w:rPr>
        <w:t xml:space="preserve">—quite the opposite. </w:t>
      </w:r>
      <w:r w:rsidRPr="003523F2">
        <w:rPr>
          <w:rStyle w:val="StyleUnderline"/>
          <w:rFonts w:asciiTheme="minorHAnsi" w:hAnsiTheme="minorHAnsi" w:cstheme="minorHAnsi"/>
        </w:rPr>
        <w:t xml:space="preserve">Instead, we should </w:t>
      </w:r>
      <w:r w:rsidRPr="003523F2">
        <w:rPr>
          <w:rStyle w:val="Emphasis"/>
          <w:rFonts w:asciiTheme="minorHAnsi" w:hAnsiTheme="minorHAnsi" w:cstheme="minorHAnsi"/>
        </w:rPr>
        <w:t>embrace them as essential</w:t>
      </w:r>
      <w:r w:rsidRPr="00974E87">
        <w:rPr>
          <w:rFonts w:asciiTheme="minorHAnsi" w:hAnsiTheme="minorHAnsi" w:cstheme="minorHAnsi"/>
          <w:sz w:val="14"/>
        </w:rPr>
        <w:t xml:space="preserve"> to the best and most just outcomes for </w:t>
      </w:r>
      <w:proofErr w:type="gramStart"/>
      <w:r w:rsidRPr="00974E87">
        <w:rPr>
          <w:rFonts w:asciiTheme="minorHAnsi" w:hAnsiTheme="minorHAnsi" w:cstheme="minorHAnsi"/>
          <w:sz w:val="14"/>
        </w:rPr>
        <w:t xml:space="preserve">society, </w:t>
      </w:r>
      <w:r w:rsidRPr="003523F2">
        <w:rPr>
          <w:rStyle w:val="StyleUnderline"/>
          <w:rFonts w:asciiTheme="minorHAnsi" w:hAnsiTheme="minorHAnsi" w:cstheme="minorHAnsi"/>
        </w:rPr>
        <w:t>and</w:t>
      </w:r>
      <w:proofErr w:type="gramEnd"/>
      <w:r w:rsidRPr="003523F2">
        <w:rPr>
          <w:rStyle w:val="StyleUnderline"/>
          <w:rFonts w:asciiTheme="minorHAnsi" w:hAnsiTheme="minorHAnsi" w:cstheme="minorHAnsi"/>
        </w:rPr>
        <w:t xml:space="preserve"> educate ourselves</w:t>
      </w:r>
      <w:r w:rsidRPr="00974E87">
        <w:rPr>
          <w:rFonts w:asciiTheme="minorHAnsi" w:hAnsiTheme="minorHAnsi" w:cstheme="minorHAnsi"/>
          <w:sz w:val="14"/>
        </w:rPr>
        <w:t xml:space="preserve"> and others </w:t>
      </w:r>
      <w:r w:rsidRPr="003523F2">
        <w:rPr>
          <w:rStyle w:val="StyleUnderline"/>
          <w:rFonts w:asciiTheme="minorHAnsi" w:hAnsiTheme="minorHAnsi" w:cstheme="minorHAnsi"/>
        </w:rPr>
        <w:t>on</w:t>
      </w:r>
      <w:r w:rsidRPr="00974E87">
        <w:rPr>
          <w:rFonts w:asciiTheme="minorHAnsi" w:hAnsiTheme="minorHAnsi" w:cstheme="minorHAnsi"/>
          <w:sz w:val="14"/>
        </w:rPr>
        <w:t xml:space="preserve"> their importance and on </w:t>
      </w:r>
      <w:r w:rsidRPr="003523F2">
        <w:rPr>
          <w:rStyle w:val="StyleUnderline"/>
          <w:rFonts w:asciiTheme="minorHAnsi" w:hAnsiTheme="minorHAnsi" w:cstheme="minorHAnsi"/>
        </w:rPr>
        <w:t xml:space="preserve">how they must be </w:t>
      </w:r>
      <w:r w:rsidRPr="003523F2">
        <w:rPr>
          <w:rStyle w:val="Emphasis"/>
          <w:rFonts w:asciiTheme="minorHAnsi" w:hAnsiTheme="minorHAnsi" w:cstheme="minorHAnsi"/>
        </w:rPr>
        <w:t>properly designed and implemented</w:t>
      </w:r>
      <w:r w:rsidRPr="00974E87">
        <w:rPr>
          <w:rFonts w:asciiTheme="minorHAnsi" w:hAnsiTheme="minorHAnsi" w:cstheme="minorHAnsi"/>
          <w:sz w:val="14"/>
        </w:rPr>
        <w:t xml:space="preserve"> with other policies in order to best help us all. In fact, </w:t>
      </w:r>
      <w:r w:rsidRPr="003523F2">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974E87">
        <w:rPr>
          <w:rFonts w:asciiTheme="minorHAnsi" w:hAnsiTheme="minorHAnsi" w:cstheme="minorHAnsi"/>
          <w:sz w:val="14"/>
        </w:rPr>
        <w:t>—</w:t>
      </w:r>
      <w:r w:rsidRPr="003523F2">
        <w:rPr>
          <w:rStyle w:val="StyleUnderline"/>
          <w:rFonts w:asciiTheme="minorHAnsi" w:hAnsiTheme="minorHAnsi" w:cstheme="minorHAnsi"/>
        </w:rPr>
        <w:t>what is at stake with capitalism is</w:t>
      </w:r>
      <w:r w:rsidRPr="00974E87">
        <w:rPr>
          <w:rFonts w:asciiTheme="minorHAnsi" w:hAnsiTheme="minorHAnsi" w:cstheme="minorHAnsi"/>
          <w:sz w:val="14"/>
        </w:rPr>
        <w:t xml:space="preserve"> nothing less than </w:t>
      </w:r>
      <w:r w:rsidRPr="003523F2">
        <w:rPr>
          <w:rStyle w:val="Emphasis"/>
          <w:rFonts w:asciiTheme="minorHAnsi" w:hAnsiTheme="minorHAnsi" w:cstheme="minorHAnsi"/>
        </w:rPr>
        <w:t>whether the world's poorest and most vulnerable billion people will remain in conditions of poverty and oppression</w:t>
      </w:r>
      <w:r w:rsidRPr="00974E87">
        <w:rPr>
          <w:rFonts w:asciiTheme="minorHAnsi" w:hAnsiTheme="minorHAnsi" w:cstheme="min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974E87">
        <w:rPr>
          <w:rStyle w:val="StyleUnderline"/>
          <w:rFonts w:asciiTheme="minorHAnsi" w:hAnsiTheme="minorHAnsi" w:cstheme="minorHAnsi"/>
          <w:highlight w:val="cyan"/>
        </w:rPr>
        <w:t>Over</w:t>
      </w:r>
      <w:r w:rsidRPr="00974E87">
        <w:rPr>
          <w:rFonts w:asciiTheme="minorHAnsi" w:hAnsiTheme="minorHAnsi" w:cstheme="minorHAnsi"/>
          <w:sz w:val="14"/>
        </w:rPr>
        <w:t xml:space="preserve"> the course of </w:t>
      </w:r>
      <w:r w:rsidRPr="003523F2">
        <w:rPr>
          <w:rStyle w:val="StyleUnderline"/>
          <w:rFonts w:asciiTheme="minorHAnsi" w:hAnsiTheme="minorHAnsi" w:cstheme="minorHAnsi"/>
        </w:rPr>
        <w:t>recorded</w:t>
      </w:r>
      <w:r w:rsidRPr="00974E87">
        <w:rPr>
          <w:rFonts w:asciiTheme="minorHAnsi" w:hAnsiTheme="minorHAnsi" w:cstheme="minorHAnsi"/>
          <w:sz w:val="14"/>
        </w:rPr>
        <w:t xml:space="preserve"> human </w:t>
      </w:r>
      <w:r w:rsidRPr="00974E87">
        <w:rPr>
          <w:rStyle w:val="StyleUnderline"/>
          <w:rFonts w:asciiTheme="minorHAnsi" w:hAnsiTheme="minorHAnsi" w:cstheme="minorHAnsi"/>
          <w:highlight w:val="cyan"/>
        </w:rPr>
        <w:t>history</w:t>
      </w:r>
      <w:r w:rsidRPr="003523F2">
        <w:rPr>
          <w:rStyle w:val="StyleUnderline"/>
          <w:rFonts w:asciiTheme="minorHAnsi" w:hAnsiTheme="minorHAnsi" w:cstheme="minorHAnsi"/>
        </w:rPr>
        <w:t xml:space="preserve">, </w:t>
      </w:r>
      <w:proofErr w:type="gramStart"/>
      <w:r w:rsidRPr="003523F2">
        <w:rPr>
          <w:rStyle w:val="StyleUnderline"/>
          <w:rFonts w:asciiTheme="minorHAnsi" w:hAnsiTheme="minorHAnsi" w:cstheme="minorHAnsi"/>
        </w:rPr>
        <w:t>the majority of</w:t>
      </w:r>
      <w:proofErr w:type="gramEnd"/>
      <w:r w:rsidRPr="003523F2">
        <w:rPr>
          <w:rStyle w:val="StyleUnderline"/>
          <w:rFonts w:asciiTheme="minorHAnsi" w:hAnsiTheme="minorHAnsi" w:cstheme="minorHAnsi"/>
        </w:rPr>
        <w:t xml:space="preserve"> historical </w:t>
      </w:r>
      <w:r w:rsidRPr="00974E87">
        <w:rPr>
          <w:rStyle w:val="StyleUnderline"/>
          <w:rFonts w:asciiTheme="minorHAnsi" w:hAnsiTheme="minorHAnsi" w:cstheme="minorHAnsi"/>
          <w:highlight w:val="cyan"/>
        </w:rPr>
        <w:t>increases in health</w:t>
      </w:r>
      <w:r w:rsidRPr="003523F2">
        <w:rPr>
          <w:rStyle w:val="StyleUnderline"/>
          <w:rFonts w:asciiTheme="minorHAnsi" w:hAnsiTheme="minorHAnsi" w:cstheme="minorHAnsi"/>
        </w:rPr>
        <w:t xml:space="preserve">, wellbeing, and justice </w:t>
      </w:r>
      <w:r w:rsidRPr="00974E87">
        <w:rPr>
          <w:rStyle w:val="StyleUnderline"/>
          <w:rFonts w:asciiTheme="minorHAnsi" w:hAnsiTheme="minorHAnsi" w:cstheme="minorHAnsi"/>
          <w:highlight w:val="cyan"/>
        </w:rPr>
        <w:t>have occurred</w:t>
      </w:r>
      <w:r w:rsidRPr="00974E87">
        <w:rPr>
          <w:rStyle w:val="StyleUnderline"/>
          <w:rFonts w:asciiTheme="minorHAnsi" w:hAnsiTheme="minorHAnsi" w:cstheme="minorHAnsi"/>
        </w:rPr>
        <w:t xml:space="preserve"> in</w:t>
      </w:r>
      <w:r w:rsidRPr="003523F2">
        <w:rPr>
          <w:rStyle w:val="StyleUnderline"/>
          <w:rFonts w:asciiTheme="minorHAnsi" w:hAnsiTheme="minorHAnsi" w:cstheme="minorHAnsi"/>
        </w:rPr>
        <w:t xml:space="preserve"> the last two centuries</w:t>
      </w:r>
      <w:r w:rsidRPr="00974E87">
        <w:rPr>
          <w:rFonts w:asciiTheme="minorHAnsi" w:hAnsiTheme="minorHAnsi" w:cstheme="minorHAnsi"/>
          <w:sz w:val="14"/>
        </w:rPr>
        <w:t xml:space="preserve">, largely </w:t>
      </w:r>
      <w:r w:rsidRPr="00974E87">
        <w:rPr>
          <w:rStyle w:val="StyleUnderline"/>
          <w:rFonts w:asciiTheme="minorHAnsi" w:hAnsiTheme="minorHAnsi" w:cstheme="minorHAnsi"/>
          <w:highlight w:val="cyan"/>
        </w:rPr>
        <w:t>as a result of</w:t>
      </w:r>
      <w:r w:rsidRPr="00974E87">
        <w:rPr>
          <w:rFonts w:asciiTheme="minorHAnsi" w:hAnsiTheme="minorHAnsi" w:cstheme="minorHAnsi"/>
          <w:sz w:val="14"/>
        </w:rPr>
        <w:t xml:space="preserve"> societies adopting or moving toward </w:t>
      </w:r>
      <w:r w:rsidRPr="00974E87">
        <w:rPr>
          <w:rStyle w:val="Emphasis"/>
          <w:rFonts w:asciiTheme="minorHAnsi" w:hAnsiTheme="minorHAnsi" w:cstheme="minorHAnsi"/>
          <w:highlight w:val="cyan"/>
        </w:rPr>
        <w:t>capitalism</w:t>
      </w:r>
      <w:r w:rsidRPr="00974E87">
        <w:rPr>
          <w:rFonts w:asciiTheme="minorHAnsi" w:hAnsiTheme="minorHAnsi" w:cstheme="minorHAnsi"/>
          <w:sz w:val="14"/>
          <w:highlight w:val="cyan"/>
        </w:rPr>
        <w:t>.</w:t>
      </w:r>
      <w:r w:rsidRPr="00974E87">
        <w:rPr>
          <w:rFonts w:asciiTheme="minorHAnsi" w:hAnsiTheme="minorHAnsi" w:cstheme="minorHAnsi"/>
          <w:sz w:val="14"/>
        </w:rPr>
        <w:t xml:space="preserve"> </w:t>
      </w:r>
      <w:r w:rsidRPr="003523F2">
        <w:rPr>
          <w:rStyle w:val="StyleUnderline"/>
          <w:rFonts w:asciiTheme="minorHAnsi" w:hAnsiTheme="minorHAnsi" w:cstheme="minorHAnsi"/>
        </w:rPr>
        <w:t>Capitalism is a relevant cause of these improvements</w:t>
      </w:r>
      <w:r w:rsidRPr="00974E87">
        <w:rPr>
          <w:rFonts w:asciiTheme="minorHAnsi" w:hAnsiTheme="minorHAnsi" w:cstheme="minorHAnsi"/>
          <w:sz w:val="14"/>
        </w:rPr>
        <w:t xml:space="preserve">, in the sense that </w:t>
      </w:r>
      <w:r w:rsidRPr="003523F2">
        <w:rPr>
          <w:rStyle w:val="StyleUnderline"/>
          <w:rFonts w:asciiTheme="minorHAnsi" w:hAnsiTheme="minorHAnsi" w:cstheme="minorHAnsi"/>
        </w:rPr>
        <w:t>they could not have happened</w:t>
      </w:r>
      <w:r w:rsidRPr="00974E87">
        <w:rPr>
          <w:rFonts w:asciiTheme="minorHAnsi" w:hAnsiTheme="minorHAnsi" w:cstheme="minorHAnsi"/>
          <w:sz w:val="14"/>
        </w:rPr>
        <w:t xml:space="preserve"> to such a degree </w:t>
      </w:r>
      <w:r w:rsidRPr="003523F2">
        <w:rPr>
          <w:rStyle w:val="StyleUnderline"/>
          <w:rFonts w:asciiTheme="minorHAnsi" w:hAnsiTheme="minorHAnsi" w:cstheme="minorHAnsi"/>
        </w:rPr>
        <w:t xml:space="preserve">if it were not for capitalism and would </w:t>
      </w:r>
      <w:r w:rsidRPr="003523F2">
        <w:rPr>
          <w:rStyle w:val="Emphasis"/>
          <w:rFonts w:asciiTheme="minorHAnsi" w:hAnsiTheme="minorHAnsi" w:cstheme="minorHAnsi"/>
        </w:rPr>
        <w:t>not have happened to the same degree under any alternative</w:t>
      </w:r>
      <w:r w:rsidRPr="00974E87">
        <w:rPr>
          <w:rFonts w:asciiTheme="minorHAnsi" w:hAnsiTheme="minorHAnsi" w:cstheme="minorHAnsi"/>
          <w:sz w:val="14"/>
        </w:rPr>
        <w:t xml:space="preserve"> </w:t>
      </w:r>
      <w:proofErr w:type="spellStart"/>
      <w:r w:rsidRPr="00974E87">
        <w:rPr>
          <w:rFonts w:asciiTheme="minorHAnsi" w:hAnsiTheme="minorHAnsi" w:cstheme="minorHAnsi"/>
          <w:sz w:val="14"/>
        </w:rPr>
        <w:t>noncapitalist</w:t>
      </w:r>
      <w:proofErr w:type="spellEnd"/>
      <w:r w:rsidRPr="00974E87">
        <w:rPr>
          <w:rFonts w:asciiTheme="minorHAnsi" w:hAnsiTheme="minorHAnsi" w:cstheme="minorHAnsi"/>
          <w:sz w:val="14"/>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974E87">
        <w:rPr>
          <w:rStyle w:val="StyleUnderline"/>
          <w:rFonts w:asciiTheme="minorHAnsi" w:hAnsiTheme="minorHAnsi" w:cstheme="minorHAnsi"/>
          <w:highlight w:val="cyan"/>
        </w:rPr>
        <w:t>health, wellbeing, and justice</w:t>
      </w:r>
      <w:r w:rsidRPr="003523F2">
        <w:rPr>
          <w:rStyle w:val="StyleUnderline"/>
          <w:rFonts w:asciiTheme="minorHAnsi" w:hAnsiTheme="minorHAnsi" w:cstheme="minorHAnsi"/>
        </w:rPr>
        <w:t xml:space="preserve"> are largely </w:t>
      </w:r>
      <w:r w:rsidRPr="00974E87">
        <w:rPr>
          <w:rStyle w:val="StyleUnderline"/>
          <w:rFonts w:asciiTheme="minorHAnsi" w:hAnsiTheme="minorHAnsi" w:cstheme="minorHAnsi"/>
          <w:highlight w:val="cyan"/>
        </w:rPr>
        <w:t>driven by</w:t>
      </w:r>
      <w:r w:rsidRPr="003523F2">
        <w:rPr>
          <w:rStyle w:val="StyleUnderline"/>
          <w:rFonts w:asciiTheme="minorHAnsi" w:hAnsiTheme="minorHAnsi" w:cstheme="minorHAnsi"/>
        </w:rPr>
        <w:t xml:space="preserve"> increasing </w:t>
      </w:r>
      <w:r w:rsidRPr="00974E87">
        <w:rPr>
          <w:rStyle w:val="StyleUnderline"/>
          <w:rFonts w:asciiTheme="minorHAnsi" w:hAnsiTheme="minorHAnsi" w:cstheme="minorHAnsi"/>
          <w:highlight w:val="cyan"/>
        </w:rPr>
        <w:t>investments in public goods</w:t>
      </w:r>
      <w:r w:rsidRPr="003523F2">
        <w:rPr>
          <w:rStyle w:val="StyleUnderline"/>
          <w:rFonts w:asciiTheme="minorHAnsi" w:hAnsiTheme="minorHAnsi" w:cstheme="minorHAnsi"/>
        </w:rPr>
        <w:t xml:space="preserve">. The scale of increased wealth necessary to maximize these investments requires </w:t>
      </w:r>
      <w:r w:rsidRPr="003523F2">
        <w:rPr>
          <w:rStyle w:val="Emphasis"/>
          <w:rFonts w:asciiTheme="minorHAnsi" w:hAnsiTheme="minorHAnsi" w:cstheme="minorHAnsi"/>
        </w:rPr>
        <w:t>capitalism</w:t>
      </w:r>
      <w:r w:rsidRPr="00974E87">
        <w:rPr>
          <w:rFonts w:asciiTheme="minorHAnsi" w:hAnsiTheme="minorHAnsi" w:cstheme="minorHAnsi"/>
          <w:sz w:val="14"/>
        </w:rPr>
        <w:t xml:space="preserve">. Thus, </w:t>
      </w:r>
      <w:r w:rsidRPr="00974E87">
        <w:rPr>
          <w:rStyle w:val="StyleUnderline"/>
          <w:rFonts w:asciiTheme="minorHAnsi" w:hAnsiTheme="minorHAnsi" w:cstheme="minorHAnsi"/>
          <w:highlight w:val="cyan"/>
        </w:rPr>
        <w:t>as</w:t>
      </w:r>
      <w:r w:rsidRPr="003523F2">
        <w:rPr>
          <w:rStyle w:val="StyleUnderline"/>
          <w:rFonts w:asciiTheme="minorHAnsi" w:hAnsiTheme="minorHAnsi" w:cstheme="minorHAnsi"/>
        </w:rPr>
        <w:t xml:space="preserve"> capitalist </w:t>
      </w:r>
      <w:r w:rsidRPr="00974E87">
        <w:rPr>
          <w:rStyle w:val="StyleUnderline"/>
          <w:rFonts w:asciiTheme="minorHAnsi" w:hAnsiTheme="minorHAnsi" w:cstheme="minorHAnsi"/>
          <w:highlight w:val="cyan"/>
        </w:rPr>
        <w:t>societies</w:t>
      </w:r>
      <w:r w:rsidRPr="003523F2">
        <w:rPr>
          <w:rStyle w:val="StyleUnderline"/>
          <w:rFonts w:asciiTheme="minorHAnsi" w:hAnsiTheme="minorHAnsi" w:cstheme="minorHAnsi"/>
        </w:rPr>
        <w:t xml:space="preserve"> have </w:t>
      </w:r>
      <w:r w:rsidRPr="00974E87">
        <w:rPr>
          <w:rStyle w:val="StyleUnderline"/>
          <w:rFonts w:asciiTheme="minorHAnsi" w:hAnsiTheme="minorHAnsi" w:cstheme="minorHAnsi"/>
          <w:highlight w:val="cyan"/>
        </w:rPr>
        <w:t>become</w:t>
      </w:r>
      <w:r w:rsidRPr="003523F2">
        <w:rPr>
          <w:rStyle w:val="StyleUnderline"/>
          <w:rFonts w:asciiTheme="minorHAnsi" w:hAnsiTheme="minorHAnsi" w:cstheme="minorHAnsi"/>
        </w:rPr>
        <w:t xml:space="preserve"> dramatically </w:t>
      </w:r>
      <w:r w:rsidRPr="00974E87">
        <w:rPr>
          <w:rStyle w:val="StyleUnderline"/>
          <w:rFonts w:asciiTheme="minorHAnsi" w:hAnsiTheme="minorHAnsi" w:cstheme="minorHAnsi"/>
          <w:highlight w:val="cyan"/>
        </w:rPr>
        <w:t>wealthie</w:t>
      </w:r>
      <w:r w:rsidRPr="003523F2">
        <w:rPr>
          <w:rStyle w:val="StyleUnderline"/>
          <w:rFonts w:asciiTheme="minorHAnsi" w:hAnsiTheme="minorHAnsi" w:cstheme="minorHAnsi"/>
        </w:rPr>
        <w:t>r</w:t>
      </w:r>
      <w:r w:rsidRPr="00974E87">
        <w:rPr>
          <w:rFonts w:asciiTheme="minorHAnsi" w:hAnsiTheme="minorHAnsi" w:cstheme="minorHAnsi"/>
          <w:sz w:val="14"/>
        </w:rPr>
        <w:t xml:space="preserve"> over the past hundred years (and wealthier than societies with alternative systems), </w:t>
      </w:r>
      <w:r w:rsidRPr="003523F2">
        <w:rPr>
          <w:rStyle w:val="StyleUnderline"/>
          <w:rFonts w:asciiTheme="minorHAnsi" w:hAnsiTheme="minorHAnsi" w:cstheme="minorHAnsi"/>
        </w:rPr>
        <w:t xml:space="preserve">this has allowed </w:t>
      </w:r>
      <w:r w:rsidRPr="00974E87">
        <w:rPr>
          <w:rStyle w:val="Emphasis"/>
          <w:rFonts w:asciiTheme="minorHAnsi" w:hAnsiTheme="minorHAnsi" w:cstheme="minorHAnsi"/>
          <w:highlight w:val="cyan"/>
        </w:rPr>
        <w:t>larger investments in public goods</w:t>
      </w:r>
      <w:r w:rsidRPr="003523F2">
        <w:rPr>
          <w:rStyle w:val="StyleUnderline"/>
          <w:rFonts w:asciiTheme="minorHAnsi" w:hAnsiTheme="minorHAnsi" w:cstheme="minorHAnsi"/>
        </w:rPr>
        <w:t>,</w:t>
      </w:r>
      <w:r w:rsidRPr="00974E87">
        <w:rPr>
          <w:rFonts w:asciiTheme="minorHAnsi" w:hAnsiTheme="minorHAnsi" w:cstheme="minorHAnsi"/>
          <w:sz w:val="14"/>
        </w:rPr>
        <w:t xml:space="preserve"> which simply has not been possible in a sustained way in societies without the greater wealth that capitalism makes possible. Important </w:t>
      </w:r>
      <w:r w:rsidRPr="003523F2">
        <w:rPr>
          <w:rStyle w:val="StyleUnderline"/>
          <w:rFonts w:asciiTheme="minorHAnsi" w:hAnsiTheme="minorHAnsi" w:cstheme="minorHAnsi"/>
        </w:rPr>
        <w:t>investments in public goods include</w:t>
      </w:r>
      <w:r w:rsidRPr="00974E87">
        <w:rPr>
          <w:rFonts w:asciiTheme="minorHAnsi" w:hAnsiTheme="minorHAnsi" w:cstheme="minorHAnsi"/>
          <w:sz w:val="14"/>
        </w:rPr>
        <w:t xml:space="preserve"> investments in basic </w:t>
      </w:r>
      <w:r w:rsidRPr="003523F2">
        <w:rPr>
          <w:rStyle w:val="Emphasis"/>
          <w:rFonts w:asciiTheme="minorHAnsi" w:hAnsiTheme="minorHAnsi" w:cstheme="minorHAnsi"/>
        </w:rPr>
        <w:t>medical knowledge</w:t>
      </w:r>
      <w:r w:rsidRPr="00974E87">
        <w:rPr>
          <w:rFonts w:asciiTheme="minorHAnsi" w:hAnsiTheme="minorHAnsi" w:cstheme="minorHAnsi"/>
          <w:sz w:val="14"/>
        </w:rPr>
        <w:t xml:space="preserve">, in health and nutrition programs, </w:t>
      </w:r>
      <w:r w:rsidRPr="003523F2">
        <w:rPr>
          <w:rStyle w:val="StyleUnderline"/>
          <w:rFonts w:asciiTheme="minorHAnsi" w:hAnsiTheme="minorHAnsi" w:cstheme="minorHAnsi"/>
        </w:rPr>
        <w:t>and</w:t>
      </w:r>
      <w:r w:rsidRPr="00974E87">
        <w:rPr>
          <w:rFonts w:asciiTheme="minorHAnsi" w:hAnsiTheme="minorHAnsi" w:cstheme="minorHAnsi"/>
          <w:sz w:val="14"/>
        </w:rPr>
        <w:t xml:space="preserve"> in the institutional </w:t>
      </w:r>
      <w:r w:rsidRPr="003523F2">
        <w:rPr>
          <w:rStyle w:val="StyleUnderline"/>
          <w:rFonts w:asciiTheme="minorHAnsi" w:hAnsiTheme="minorHAnsi" w:cstheme="minorHAnsi"/>
        </w:rPr>
        <w:t>capacity</w:t>
      </w:r>
      <w:r w:rsidRPr="00974E87">
        <w:rPr>
          <w:rFonts w:asciiTheme="minorHAnsi" w:hAnsiTheme="minorHAnsi" w:cstheme="minorHAnsi"/>
          <w:sz w:val="14"/>
        </w:rPr>
        <w:t xml:space="preserve"> and know-how </w:t>
      </w:r>
      <w:r w:rsidRPr="003523F2">
        <w:rPr>
          <w:rStyle w:val="StyleUnderline"/>
          <w:rFonts w:asciiTheme="minorHAnsi" w:hAnsiTheme="minorHAnsi" w:cstheme="minorHAnsi"/>
        </w:rPr>
        <w:t xml:space="preserve">to </w:t>
      </w:r>
      <w:r w:rsidRPr="003523F2">
        <w:rPr>
          <w:rStyle w:val="Emphasis"/>
          <w:rFonts w:asciiTheme="minorHAnsi" w:hAnsiTheme="minorHAnsi" w:cstheme="minorHAnsi"/>
        </w:rPr>
        <w:t>regulate</w:t>
      </w:r>
      <w:r w:rsidRPr="00974E87">
        <w:rPr>
          <w:rFonts w:asciiTheme="minorHAnsi" w:hAnsiTheme="minorHAnsi" w:cstheme="minorHAnsi"/>
          <w:sz w:val="14"/>
        </w:rPr>
        <w:t xml:space="preserve"> society and </w:t>
      </w:r>
      <w:r w:rsidRPr="003523F2">
        <w:rPr>
          <w:rStyle w:val="Emphasis"/>
          <w:rFonts w:asciiTheme="minorHAnsi" w:hAnsiTheme="minorHAnsi" w:cstheme="minorHAnsi"/>
        </w:rPr>
        <w:t>capitalism</w:t>
      </w:r>
      <w:r w:rsidRPr="003523F2">
        <w:rPr>
          <w:rStyle w:val="StyleUnderline"/>
          <w:rFonts w:asciiTheme="minorHAnsi" w:hAnsiTheme="minorHAnsi" w:cstheme="minorHAnsi"/>
        </w:rPr>
        <w:t xml:space="preserve"> itself</w:t>
      </w:r>
      <w:r w:rsidRPr="00974E87">
        <w:rPr>
          <w:rFonts w:asciiTheme="minorHAnsi" w:hAnsiTheme="minorHAnsi" w:cstheme="minorHAnsi"/>
          <w:sz w:val="14"/>
        </w:rPr>
        <w:t xml:space="preserve">. As a result, </w:t>
      </w:r>
      <w:r w:rsidRPr="003523F2">
        <w:rPr>
          <w:rStyle w:val="StyleUnderline"/>
          <w:rFonts w:asciiTheme="minorHAnsi" w:hAnsiTheme="minorHAnsi" w:cstheme="minorHAnsi"/>
        </w:rPr>
        <w:t xml:space="preserve">capitalism is a </w:t>
      </w:r>
      <w:r w:rsidRPr="003523F2">
        <w:rPr>
          <w:rStyle w:val="Emphasis"/>
          <w:rFonts w:asciiTheme="minorHAnsi" w:hAnsiTheme="minorHAnsi" w:cstheme="minorHAnsi"/>
        </w:rPr>
        <w:t>primary driver</w:t>
      </w:r>
      <w:r w:rsidRPr="003523F2">
        <w:rPr>
          <w:rStyle w:val="StyleUnderline"/>
          <w:rFonts w:asciiTheme="minorHAnsi" w:hAnsiTheme="minorHAnsi" w:cstheme="minorHAnsi"/>
        </w:rPr>
        <w:t xml:space="preserve"> of positive outcomes in </w:t>
      </w:r>
      <w:r w:rsidRPr="003523F2">
        <w:rPr>
          <w:rStyle w:val="Emphasis"/>
          <w:rFonts w:asciiTheme="minorHAnsi" w:hAnsiTheme="minorHAnsi" w:cstheme="minorHAnsi"/>
        </w:rPr>
        <w:t>health and wellbeing</w:t>
      </w:r>
      <w:r w:rsidRPr="00974E87">
        <w:rPr>
          <w:rFonts w:asciiTheme="minorHAnsi" w:hAnsiTheme="minorHAnsi" w:cstheme="minorHAnsi"/>
          <w:sz w:val="14"/>
        </w:rPr>
        <w:t xml:space="preserve"> (</w:t>
      </w:r>
      <w:r w:rsidRPr="003523F2">
        <w:rPr>
          <w:rStyle w:val="StyleUnderline"/>
          <w:rFonts w:asciiTheme="minorHAnsi" w:hAnsiTheme="minorHAnsi" w:cstheme="minorHAnsi"/>
        </w:rPr>
        <w:t>such as</w:t>
      </w:r>
      <w:r w:rsidRPr="00974E87">
        <w:rPr>
          <w:rFonts w:asciiTheme="minorHAnsi" w:hAnsiTheme="minorHAnsi" w:cstheme="minorHAnsi"/>
          <w:sz w:val="14"/>
        </w:rPr>
        <w:t xml:space="preserve"> increased </w:t>
      </w:r>
      <w:r w:rsidRPr="003523F2">
        <w:rPr>
          <w:rStyle w:val="Emphasis"/>
          <w:rFonts w:asciiTheme="minorHAnsi" w:hAnsiTheme="minorHAnsi" w:cstheme="minorHAnsi"/>
        </w:rPr>
        <w:t xml:space="preserve">life </w:t>
      </w:r>
      <w:r w:rsidRPr="00974E87">
        <w:rPr>
          <w:rStyle w:val="Emphasis"/>
          <w:rFonts w:asciiTheme="minorHAnsi" w:hAnsiTheme="minorHAnsi" w:cstheme="minorHAnsi"/>
          <w:highlight w:val="cyan"/>
        </w:rPr>
        <w:t>expectancy</w:t>
      </w:r>
      <w:r w:rsidRPr="00974E87">
        <w:rPr>
          <w:rFonts w:asciiTheme="minorHAnsi" w:hAnsiTheme="minorHAnsi" w:cstheme="minorHAnsi"/>
          <w:sz w:val="14"/>
          <w:highlight w:val="cyan"/>
        </w:rPr>
        <w:t xml:space="preserve">, </w:t>
      </w:r>
      <w:r w:rsidRPr="00974E87">
        <w:rPr>
          <w:rStyle w:val="Emphasis"/>
          <w:rFonts w:asciiTheme="minorHAnsi" w:hAnsiTheme="minorHAnsi" w:cstheme="minorHAnsi"/>
          <w:highlight w:val="cyan"/>
        </w:rPr>
        <w:t>lowered child and maternal mortality</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adequate calories per day, </w:t>
      </w:r>
      <w:r w:rsidRPr="00974E87">
        <w:rPr>
          <w:rStyle w:val="Emphasis"/>
          <w:rFonts w:asciiTheme="minorHAnsi" w:hAnsiTheme="minorHAnsi" w:cstheme="minorHAnsi"/>
          <w:highlight w:val="cyan"/>
        </w:rPr>
        <w:t>minimized infectious disease rates</w:t>
      </w:r>
      <w:r w:rsidRPr="003523F2">
        <w:rPr>
          <w:rStyle w:val="StyleUnderline"/>
          <w:rFonts w:asciiTheme="minorHAnsi" w:hAnsiTheme="minorHAnsi" w:cstheme="minorHAnsi"/>
        </w:rPr>
        <w:t xml:space="preserve">, a lower percentage and number of people in </w:t>
      </w:r>
      <w:r w:rsidRPr="003523F2">
        <w:rPr>
          <w:rStyle w:val="Emphasis"/>
          <w:rFonts w:asciiTheme="minorHAnsi" w:hAnsiTheme="minorHAnsi" w:cstheme="minorHAnsi"/>
        </w:rPr>
        <w:t>poverty</w:t>
      </w:r>
      <w:r w:rsidRPr="003523F2">
        <w:rPr>
          <w:rStyle w:val="StyleUnderline"/>
          <w:rFonts w:asciiTheme="minorHAnsi" w:hAnsiTheme="minorHAnsi" w:cstheme="minorHAnsi"/>
        </w:rPr>
        <w:t xml:space="preserve">, and more reported </w:t>
      </w:r>
      <w:r w:rsidRPr="003523F2">
        <w:rPr>
          <w:rStyle w:val="Emphasis"/>
          <w:rFonts w:asciiTheme="minorHAnsi" w:hAnsiTheme="minorHAnsi" w:cstheme="minorHAnsi"/>
        </w:rPr>
        <w:t>happiness</w:t>
      </w:r>
      <w:r w:rsidRPr="00974E87">
        <w:rPr>
          <w:rFonts w:asciiTheme="minorHAnsi" w:hAnsiTheme="minorHAnsi" w:cstheme="minorHAnsi"/>
          <w:sz w:val="14"/>
        </w:rPr>
        <w:t xml:space="preserve">);5 </w:t>
      </w:r>
      <w:r w:rsidRPr="003523F2">
        <w:rPr>
          <w:rStyle w:val="StyleUnderline"/>
          <w:rFonts w:asciiTheme="minorHAnsi" w:hAnsiTheme="minorHAnsi" w:cstheme="minorHAnsi"/>
        </w:rPr>
        <w:t xml:space="preserve">and in </w:t>
      </w:r>
      <w:r w:rsidRPr="003523F2">
        <w:rPr>
          <w:rStyle w:val="Emphasis"/>
          <w:rFonts w:asciiTheme="minorHAnsi" w:hAnsiTheme="minorHAnsi" w:cstheme="minorHAnsi"/>
        </w:rPr>
        <w:t>justice</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such as reduced deaths from </w:t>
      </w:r>
      <w:r w:rsidRPr="003523F2">
        <w:rPr>
          <w:rStyle w:val="Emphasis"/>
          <w:rFonts w:asciiTheme="minorHAnsi" w:hAnsiTheme="minorHAnsi" w:cstheme="minorHAnsi"/>
        </w:rPr>
        <w:t>war</w:t>
      </w:r>
      <w:r w:rsidRPr="003523F2">
        <w:rPr>
          <w:rStyle w:val="StyleUnderline"/>
          <w:rFonts w:asciiTheme="minorHAnsi" w:hAnsiTheme="minorHAnsi" w:cstheme="minorHAnsi"/>
        </w:rPr>
        <w:t xml:space="preserve"> and homicide; </w:t>
      </w:r>
      <w:r w:rsidRPr="00974E87">
        <w:rPr>
          <w:rStyle w:val="StyleUnderline"/>
          <w:rFonts w:asciiTheme="minorHAnsi" w:hAnsiTheme="minorHAnsi" w:cstheme="minorHAnsi"/>
          <w:highlight w:val="cyan"/>
        </w:rPr>
        <w:t>higher</w:t>
      </w:r>
      <w:r w:rsidRPr="00974E87">
        <w:rPr>
          <w:rFonts w:asciiTheme="minorHAnsi" w:hAnsiTheme="minorHAnsi" w:cstheme="minorHAnsi"/>
          <w:sz w:val="14"/>
        </w:rPr>
        <w:t xml:space="preserve"> rankings in </w:t>
      </w:r>
      <w:r w:rsidRPr="00974E87">
        <w:rPr>
          <w:rStyle w:val="Emphasis"/>
          <w:rFonts w:asciiTheme="minorHAnsi" w:hAnsiTheme="minorHAnsi" w:cstheme="minorHAnsi"/>
          <w:highlight w:val="cyan"/>
        </w:rPr>
        <w:t>human rights</w:t>
      </w:r>
      <w:r w:rsidRPr="00974E87">
        <w:rPr>
          <w:rFonts w:asciiTheme="minorHAnsi" w:hAnsiTheme="minorHAnsi" w:cstheme="minorHAnsi"/>
          <w:sz w:val="14"/>
        </w:rPr>
        <w:t xml:space="preserve"> indices; the </w:t>
      </w:r>
      <w:r w:rsidRPr="003523F2">
        <w:rPr>
          <w:rStyle w:val="StyleUnderline"/>
          <w:rFonts w:asciiTheme="minorHAnsi" w:hAnsiTheme="minorHAnsi" w:cstheme="minorHAnsi"/>
        </w:rPr>
        <w:t>reduced</w:t>
      </w:r>
      <w:r w:rsidRPr="00974E87">
        <w:rPr>
          <w:rFonts w:asciiTheme="minorHAnsi" w:hAnsiTheme="minorHAnsi" w:cstheme="minorHAnsi"/>
          <w:sz w:val="14"/>
        </w:rPr>
        <w:t xml:space="preserve"> prevalence of </w:t>
      </w:r>
      <w:r w:rsidRPr="003523F2">
        <w:rPr>
          <w:rStyle w:val="Emphasis"/>
          <w:rFonts w:asciiTheme="minorHAnsi" w:hAnsiTheme="minorHAnsi" w:cstheme="minorHAnsi"/>
        </w:rPr>
        <w:t>racist, sexist, homophobic opinions</w:t>
      </w:r>
      <w:r w:rsidRPr="00974E87">
        <w:rPr>
          <w:rFonts w:asciiTheme="minorHAnsi" w:hAnsiTheme="minorHAnsi" w:cstheme="minorHAnsi"/>
          <w:sz w:val="14"/>
        </w:rPr>
        <w:t xml:space="preserve"> in surveys; </w:t>
      </w:r>
      <w:r w:rsidRPr="003523F2">
        <w:rPr>
          <w:rStyle w:val="StyleUnderline"/>
          <w:rFonts w:asciiTheme="minorHAnsi" w:hAnsiTheme="minorHAnsi" w:cstheme="minorHAnsi"/>
        </w:rPr>
        <w:t>and higher literacy</w:t>
      </w:r>
      <w:r w:rsidRPr="00974E87">
        <w:rPr>
          <w:rFonts w:asciiTheme="minorHAnsi" w:hAnsiTheme="minorHAnsi" w:cstheme="minorHAnsi"/>
          <w:sz w:val="14"/>
        </w:rPr>
        <w:t xml:space="preserve"> rates).6 These </w:t>
      </w:r>
      <w:r w:rsidRPr="003523F2">
        <w:rPr>
          <w:rStyle w:val="Emphasis"/>
          <w:rFonts w:asciiTheme="minorHAnsi" w:hAnsiTheme="minorHAnsi" w:cstheme="minorHAnsi"/>
        </w:rPr>
        <w:t>quantifiable positive consequences of global capitalism</w:t>
      </w:r>
      <w:r w:rsidRPr="00974E87">
        <w:rPr>
          <w:rFonts w:asciiTheme="minorHAnsi" w:hAnsiTheme="minorHAnsi" w:cstheme="minorHAnsi"/>
          <w:sz w:val="14"/>
        </w:rPr>
        <w:t xml:space="preserve"> dramatically </w:t>
      </w:r>
      <w:r w:rsidRPr="003523F2">
        <w:rPr>
          <w:rStyle w:val="Emphasis"/>
          <w:rFonts w:asciiTheme="minorHAnsi" w:hAnsiTheme="minorHAnsi" w:cstheme="minorHAnsi"/>
        </w:rPr>
        <w:t>outweigh</w:t>
      </w:r>
      <w:r w:rsidRPr="003523F2">
        <w:rPr>
          <w:rStyle w:val="StyleUnderline"/>
          <w:rFonts w:asciiTheme="minorHAnsi" w:hAnsiTheme="minorHAnsi" w:cstheme="minorHAnsi"/>
        </w:rPr>
        <w:t xml:space="preserve"> the negative consequences</w:t>
      </w:r>
      <w:r w:rsidRPr="00974E87">
        <w:rPr>
          <w:rFonts w:asciiTheme="minorHAnsi" w:hAnsiTheme="minorHAnsi" w:cstheme="minorHAnsi"/>
          <w:sz w:val="14"/>
        </w:rPr>
        <w:t xml:space="preserve"> (such as deaths from pollution in the course of development), with the result that </w:t>
      </w:r>
      <w:r w:rsidRPr="003523F2">
        <w:rPr>
          <w:rStyle w:val="StyleUnderline"/>
          <w:rFonts w:asciiTheme="minorHAnsi" w:hAnsiTheme="minorHAnsi" w:cstheme="minorHAnsi"/>
        </w:rPr>
        <w:t xml:space="preserve">the net benefits from capitalism in terms of health, wellbeing, and justice have been greater than they would have been under any known </w:t>
      </w:r>
      <w:proofErr w:type="spellStart"/>
      <w:r w:rsidRPr="003523F2">
        <w:rPr>
          <w:rStyle w:val="StyleUnderline"/>
          <w:rFonts w:asciiTheme="minorHAnsi" w:hAnsiTheme="minorHAnsi" w:cstheme="minorHAnsi"/>
        </w:rPr>
        <w:t>noncapitalist</w:t>
      </w:r>
      <w:proofErr w:type="spellEnd"/>
      <w:r w:rsidRPr="003523F2">
        <w:rPr>
          <w:rStyle w:val="StyleUnderline"/>
          <w:rFonts w:asciiTheme="minorHAnsi" w:hAnsiTheme="minorHAnsi" w:cstheme="minorHAnsi"/>
        </w:rPr>
        <w:t xml:space="preserve"> approach</w:t>
      </w:r>
      <w:r w:rsidRPr="00974E87">
        <w:rPr>
          <w:rFonts w:asciiTheme="minorHAnsi" w:hAnsiTheme="minorHAnsi" w:cstheme="minorHAnsi"/>
          <w:sz w:val="14"/>
        </w:rPr>
        <w:t xml:space="preserve"> to structuring society.7 </w:t>
      </w:r>
      <w:r w:rsidRPr="00974E87">
        <w:rPr>
          <w:sz w:val="14"/>
        </w:rPr>
        <w:t xml:space="preserve">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w:t>
      </w:r>
      <w:r w:rsidRPr="00974E87">
        <w:rPr>
          <w:rFonts w:asciiTheme="minorHAnsi" w:hAnsiTheme="minorHAnsi" w:cstheme="minorHAnsi"/>
          <w:sz w:val="14"/>
        </w:rPr>
        <w:t xml:space="preserve">To summarize the implication of the first two premises, </w:t>
      </w:r>
      <w:r w:rsidRPr="003523F2">
        <w:rPr>
          <w:rStyle w:val="Emphasis"/>
          <w:rFonts w:asciiTheme="minorHAnsi" w:hAnsiTheme="minorHAnsi" w:cstheme="minorHAnsi"/>
        </w:rPr>
        <w:t>well-regulated capitalism</w:t>
      </w:r>
      <w:r w:rsidRPr="003523F2">
        <w:rPr>
          <w:rStyle w:val="StyleUnderline"/>
          <w:rFonts w:asciiTheme="minorHAnsi" w:hAnsiTheme="minorHAnsi" w:cstheme="minorHAnsi"/>
        </w:rPr>
        <w:t xml:space="preserve"> is </w:t>
      </w:r>
      <w:r w:rsidRPr="003523F2">
        <w:rPr>
          <w:rStyle w:val="Emphasis"/>
          <w:rFonts w:asciiTheme="minorHAnsi" w:hAnsiTheme="minorHAnsi" w:cstheme="minorHAnsi"/>
        </w:rPr>
        <w:t>essential</w:t>
      </w:r>
      <w:r w:rsidRPr="00974E87">
        <w:rPr>
          <w:rFonts w:asciiTheme="minorHAnsi" w:hAnsiTheme="minorHAnsi" w:cstheme="minorHAnsi"/>
          <w:sz w:val="14"/>
        </w:rPr>
        <w:t xml:space="preserve"> </w:t>
      </w:r>
      <w:r w:rsidRPr="003523F2">
        <w:rPr>
          <w:rStyle w:val="StyleUnderline"/>
          <w:rFonts w:asciiTheme="minorHAnsi" w:hAnsiTheme="minorHAnsi" w:cstheme="minorHAnsi"/>
        </w:rPr>
        <w:t>to best achieving our ethical goals</w:t>
      </w:r>
      <w:r w:rsidRPr="00974E87">
        <w:rPr>
          <w:rFonts w:asciiTheme="minorHAnsi" w:hAnsiTheme="minorHAnsi" w:cstheme="minorHAnsi"/>
          <w:sz w:val="14"/>
        </w:rPr>
        <w:t xml:space="preserve">—which is true even though capitalism has certainly not always been well regulated historically. Society can still do much better </w:t>
      </w:r>
      <w:r w:rsidRPr="003523F2">
        <w:rPr>
          <w:rStyle w:val="StyleUnderline"/>
          <w:rFonts w:asciiTheme="minorHAnsi" w:hAnsiTheme="minorHAnsi" w:cstheme="minorHAnsi"/>
        </w:rPr>
        <w:t xml:space="preserve">and </w:t>
      </w:r>
      <w:r w:rsidRPr="003523F2">
        <w:rPr>
          <w:rStyle w:val="Emphasis"/>
          <w:rFonts w:asciiTheme="minorHAnsi" w:hAnsiTheme="minorHAnsi" w:cstheme="minorHAnsi"/>
        </w:rPr>
        <w:t>remove the large deficits</w:t>
      </w:r>
      <w:r w:rsidRPr="00974E87">
        <w:rPr>
          <w:rFonts w:asciiTheme="minorHAnsi" w:hAnsiTheme="minorHAnsi" w:cstheme="minorHAnsi"/>
          <w:sz w:val="14"/>
        </w:rPr>
        <w:t xml:space="preserve"> in terms of health, wellbeing, and justice </w:t>
      </w:r>
      <w:r w:rsidRPr="003523F2">
        <w:rPr>
          <w:rStyle w:val="Emphasis"/>
          <w:rFonts w:asciiTheme="minorHAnsi" w:hAnsiTheme="minorHAnsi" w:cstheme="minorHAnsi"/>
        </w:rPr>
        <w:t>that exist under</w:t>
      </w:r>
      <w:r w:rsidRPr="00974E87">
        <w:rPr>
          <w:rFonts w:asciiTheme="minorHAnsi" w:hAnsiTheme="minorHAnsi" w:cstheme="minorHAnsi"/>
          <w:sz w:val="14"/>
        </w:rPr>
        <w:t xml:space="preserve"> the current inferior and </w:t>
      </w:r>
      <w:r w:rsidRPr="003523F2">
        <w:rPr>
          <w:rStyle w:val="Emphasis"/>
          <w:rFonts w:asciiTheme="minorHAnsi" w:hAnsiTheme="minorHAnsi" w:cstheme="minorHAnsi"/>
        </w:rPr>
        <w:t>imperfect</w:t>
      </w:r>
      <w:r w:rsidRPr="00974E87">
        <w:rPr>
          <w:rFonts w:asciiTheme="minorHAnsi" w:hAnsiTheme="minorHAnsi" w:cstheme="minorHAnsi"/>
          <w:sz w:val="14"/>
        </w:rPr>
        <w:t xml:space="preserve"> versions of </w:t>
      </w:r>
      <w:r w:rsidRPr="003523F2">
        <w:rPr>
          <w:rStyle w:val="Emphasis"/>
          <w:rFonts w:asciiTheme="minorHAnsi" w:hAnsiTheme="minorHAnsi" w:cstheme="minorHAnsi"/>
        </w:rPr>
        <w:lastRenderedPageBreak/>
        <w:t>capitalism</w:t>
      </w:r>
      <w:r w:rsidRPr="00974E87">
        <w:rPr>
          <w:rFonts w:asciiTheme="minorHAnsi" w:hAnsiTheme="minorHAnsi" w:cstheme="minorHAnsi"/>
          <w:sz w:val="14"/>
        </w:rPr>
        <w:t xml:space="preserve">. Premise 3. Development and the future. </w:t>
      </w:r>
      <w:r w:rsidRPr="003523F2">
        <w:rPr>
          <w:rStyle w:val="StyleUnderline"/>
          <w:rFonts w:asciiTheme="minorHAnsi" w:hAnsiTheme="minorHAnsi" w:cstheme="minorHAnsi"/>
        </w:rPr>
        <w:t>If</w:t>
      </w:r>
      <w:r w:rsidRPr="00974E87">
        <w:rPr>
          <w:rFonts w:asciiTheme="minorHAnsi" w:hAnsiTheme="minorHAnsi" w:cstheme="minorHAnsi"/>
          <w:sz w:val="14"/>
        </w:rPr>
        <w:t xml:space="preserve"> the global spread of </w:t>
      </w:r>
      <w:r w:rsidRPr="003523F2">
        <w:rPr>
          <w:rStyle w:val="StyleUnderline"/>
          <w:rFonts w:asciiTheme="minorHAnsi" w:hAnsiTheme="minorHAnsi" w:cstheme="minorHAnsi"/>
        </w:rPr>
        <w:t>capitalism is allowed to continue</w:t>
      </w:r>
      <w:r w:rsidRPr="00974E87">
        <w:rPr>
          <w:rFonts w:asciiTheme="minorHAnsi" w:hAnsiTheme="minorHAnsi" w:cstheme="minorHAnsi"/>
          <w:sz w:val="14"/>
        </w:rPr>
        <w:t xml:space="preserve">, desperate </w:t>
      </w:r>
      <w:r w:rsidRPr="00974E87">
        <w:rPr>
          <w:rStyle w:val="Emphasis"/>
          <w:rFonts w:asciiTheme="minorHAnsi" w:hAnsiTheme="minorHAnsi" w:cstheme="minorHAnsi"/>
          <w:highlight w:val="cyan"/>
        </w:rPr>
        <w:t>poverty can be</w:t>
      </w:r>
      <w:r w:rsidRPr="00974E87">
        <w:rPr>
          <w:rFonts w:asciiTheme="minorHAnsi" w:hAnsiTheme="minorHAnsi" w:cstheme="minorHAnsi"/>
          <w:sz w:val="14"/>
        </w:rPr>
        <w:t xml:space="preserve"> essentially </w:t>
      </w:r>
      <w:r w:rsidRPr="00974E87">
        <w:rPr>
          <w:rStyle w:val="Emphasis"/>
          <w:rFonts w:asciiTheme="minorHAnsi" w:hAnsiTheme="minorHAnsi" w:cstheme="minorHAnsi"/>
          <w:highlight w:val="cyan"/>
        </w:rPr>
        <w:t>eliminated</w:t>
      </w:r>
      <w:r w:rsidRPr="00974E87">
        <w:rPr>
          <w:rFonts w:asciiTheme="minorHAnsi" w:hAnsiTheme="minorHAnsi" w:cstheme="minorHAnsi"/>
          <w:sz w:val="14"/>
        </w:rPr>
        <w:t xml:space="preserve"> in our lifetimes. Furthermore, </w:t>
      </w:r>
      <w:r w:rsidRPr="003523F2">
        <w:rPr>
          <w:rStyle w:val="StyleUnderline"/>
          <w:rFonts w:asciiTheme="minorHAnsi" w:hAnsiTheme="minorHAnsi" w:cstheme="minorHAnsi"/>
        </w:rPr>
        <w:t xml:space="preserve">this can be accomplished </w:t>
      </w:r>
      <w:r w:rsidRPr="003523F2">
        <w:rPr>
          <w:rStyle w:val="Emphasis"/>
          <w:rFonts w:asciiTheme="minorHAnsi" w:hAnsiTheme="minorHAnsi" w:cstheme="minorHAnsi"/>
        </w:rPr>
        <w:t>faster</w:t>
      </w:r>
      <w:r w:rsidRPr="00974E87">
        <w:rPr>
          <w:rFonts w:asciiTheme="minorHAnsi" w:hAnsiTheme="minorHAnsi" w:cstheme="minorHAnsi"/>
          <w:sz w:val="14"/>
        </w:rPr>
        <w:t xml:space="preserve"> and in a more just way </w:t>
      </w:r>
      <w:r w:rsidRPr="003523F2">
        <w:rPr>
          <w:rStyle w:val="StyleUnderline"/>
          <w:rFonts w:asciiTheme="minorHAnsi" w:hAnsiTheme="minorHAnsi" w:cstheme="minorHAnsi"/>
        </w:rPr>
        <w:t xml:space="preserve">via </w:t>
      </w:r>
      <w:r w:rsidRPr="003523F2">
        <w:rPr>
          <w:rStyle w:val="Emphasis"/>
          <w:rFonts w:asciiTheme="minorHAnsi" w:hAnsiTheme="minorHAnsi" w:cstheme="minorHAnsi"/>
        </w:rPr>
        <w:t>well-regulated</w:t>
      </w:r>
      <w:r w:rsidRPr="00974E87">
        <w:rPr>
          <w:rFonts w:asciiTheme="minorHAnsi" w:hAnsiTheme="minorHAnsi" w:cstheme="minorHAnsi"/>
          <w:sz w:val="14"/>
        </w:rPr>
        <w:t xml:space="preserve"> global </w:t>
      </w:r>
      <w:r w:rsidRPr="003523F2">
        <w:rPr>
          <w:rStyle w:val="Emphasis"/>
          <w:rFonts w:asciiTheme="minorHAnsi" w:hAnsiTheme="minorHAnsi" w:cstheme="minorHAnsi"/>
        </w:rPr>
        <w:t>capitalism</w:t>
      </w:r>
      <w:r w:rsidRPr="00974E87">
        <w:rPr>
          <w:rFonts w:asciiTheme="minorHAnsi" w:hAnsiTheme="minorHAnsi" w:cstheme="minorHAnsi"/>
          <w:sz w:val="14"/>
        </w:rPr>
        <w:t xml:space="preserve"> </w:t>
      </w:r>
      <w:r w:rsidRPr="003523F2">
        <w:rPr>
          <w:rStyle w:val="StyleUnderline"/>
          <w:rFonts w:asciiTheme="minorHAnsi" w:hAnsiTheme="minorHAnsi" w:cstheme="minorHAnsi"/>
        </w:rPr>
        <w:t xml:space="preserve">than by </w:t>
      </w:r>
      <w:r w:rsidRPr="003523F2">
        <w:rPr>
          <w:rStyle w:val="Emphasis"/>
          <w:rFonts w:asciiTheme="minorHAnsi" w:hAnsiTheme="minorHAnsi" w:cstheme="minorHAnsi"/>
        </w:rPr>
        <w:t>any alternatives</w:t>
      </w:r>
      <w:r w:rsidRPr="00974E87">
        <w:rPr>
          <w:rStyle w:val="StyleUnderline"/>
          <w:rFonts w:asciiTheme="minorHAnsi" w:hAnsiTheme="minorHAnsi" w:cstheme="minorHAnsi"/>
          <w:highlight w:val="cyan"/>
        </w:rPr>
        <w:t>. If we</w:t>
      </w:r>
      <w:r w:rsidRPr="00974E87">
        <w:rPr>
          <w:rFonts w:asciiTheme="minorHAnsi" w:hAnsiTheme="minorHAnsi" w:cstheme="minorHAnsi"/>
          <w:sz w:val="14"/>
        </w:rPr>
        <w:t xml:space="preserve"> instead </w:t>
      </w:r>
      <w:r w:rsidRPr="00974E87">
        <w:rPr>
          <w:rStyle w:val="StyleUnderline"/>
          <w:rFonts w:asciiTheme="minorHAnsi" w:hAnsiTheme="minorHAnsi" w:cstheme="minorHAnsi"/>
          <w:highlight w:val="cyan"/>
        </w:rPr>
        <w:t xml:space="preserve">opt for </w:t>
      </w:r>
      <w:r w:rsidRPr="00974E87">
        <w:rPr>
          <w:rStyle w:val="Emphasis"/>
          <w:rFonts w:asciiTheme="minorHAnsi" w:hAnsiTheme="minorHAnsi" w:cstheme="minorHAnsi"/>
          <w:highlight w:val="cyan"/>
        </w:rPr>
        <w:t>less</w:t>
      </w:r>
      <w:r w:rsidRPr="003523F2">
        <w:rPr>
          <w:rStyle w:val="Emphasis"/>
          <w:rFonts w:asciiTheme="minorHAnsi" w:hAnsiTheme="minorHAnsi" w:cstheme="minorHAnsi"/>
        </w:rPr>
        <w:t xml:space="preserve"> capitalism</w:t>
      </w:r>
      <w:r w:rsidRPr="00974E87">
        <w:rPr>
          <w:rFonts w:asciiTheme="minorHAnsi" w:hAnsiTheme="minorHAnsi" w:cstheme="minorHAnsi"/>
          <w:sz w:val="14"/>
        </w:rPr>
        <w:t xml:space="preserve">, less growth, and less globalization, then desperate </w:t>
      </w:r>
      <w:r w:rsidRPr="00974E87">
        <w:rPr>
          <w:rStyle w:val="Emphasis"/>
          <w:rFonts w:asciiTheme="minorHAnsi" w:hAnsiTheme="minorHAnsi" w:cstheme="minorHAnsi"/>
          <w:highlight w:val="cyan"/>
        </w:rPr>
        <w:t>poverty will continue</w:t>
      </w:r>
      <w:r w:rsidRPr="00974E87">
        <w:rPr>
          <w:rFonts w:asciiTheme="minorHAnsi" w:hAnsiTheme="minorHAnsi" w:cstheme="minorHAnsi"/>
          <w:sz w:val="14"/>
        </w:rPr>
        <w:t xml:space="preserve"> to exist for a significant portion of the world's population into the further future, </w:t>
      </w:r>
      <w:r w:rsidRPr="003523F2">
        <w:rPr>
          <w:rStyle w:val="StyleUnderline"/>
          <w:rFonts w:asciiTheme="minorHAnsi" w:hAnsiTheme="minorHAnsi" w:cstheme="minorHAnsi"/>
        </w:rPr>
        <w:t>and the world will be</w:t>
      </w:r>
      <w:r w:rsidRPr="00974E87">
        <w:rPr>
          <w:rFonts w:asciiTheme="minorHAnsi" w:hAnsiTheme="minorHAnsi" w:cstheme="minorHAnsi"/>
          <w:sz w:val="14"/>
        </w:rPr>
        <w:t xml:space="preserve"> a </w:t>
      </w:r>
      <w:r w:rsidRPr="003523F2">
        <w:rPr>
          <w:rStyle w:val="Emphasis"/>
          <w:rFonts w:asciiTheme="minorHAnsi" w:hAnsiTheme="minorHAnsi" w:cstheme="minorHAnsi"/>
        </w:rPr>
        <w:t>worse and less equitable</w:t>
      </w:r>
      <w:r w:rsidRPr="00974E87">
        <w:rPr>
          <w:rFonts w:asciiTheme="minorHAnsi" w:hAnsiTheme="minorHAnsi" w:cstheme="minorHAnsi"/>
          <w:sz w:val="14"/>
        </w:rPr>
        <w:t xml:space="preserve"> place than it would have been with more capitalism. For example, </w:t>
      </w:r>
      <w:r w:rsidRPr="003523F2">
        <w:rPr>
          <w:rStyle w:val="StyleUnderline"/>
          <w:rFonts w:asciiTheme="minorHAnsi" w:hAnsiTheme="minorHAnsi" w:cstheme="minorHAnsi"/>
        </w:rPr>
        <w:t xml:space="preserve">in a world with less capitalism, </w:t>
      </w:r>
      <w:r w:rsidRPr="00974E87">
        <w:rPr>
          <w:rStyle w:val="StyleUnderline"/>
          <w:rFonts w:asciiTheme="minorHAnsi" w:hAnsiTheme="minorHAnsi" w:cstheme="minorHAnsi"/>
          <w:highlight w:val="cyan"/>
        </w:rPr>
        <w:t xml:space="preserve">there would be more </w:t>
      </w:r>
      <w:r w:rsidRPr="00974E87">
        <w:rPr>
          <w:rStyle w:val="Emphasis"/>
          <w:rFonts w:asciiTheme="minorHAnsi" w:hAnsiTheme="minorHAnsi" w:cstheme="minorHAnsi"/>
          <w:highlight w:val="cyan"/>
        </w:rPr>
        <w:t>overpopulation, food insecurity</w:t>
      </w:r>
      <w:r w:rsidRPr="00974E87">
        <w:rPr>
          <w:rFonts w:asciiTheme="minorHAnsi" w:hAnsiTheme="minorHAnsi" w:cstheme="minorHAnsi"/>
          <w:sz w:val="14"/>
        </w:rPr>
        <w:t xml:space="preserve">, air </w:t>
      </w:r>
      <w:r w:rsidRPr="00974E87">
        <w:rPr>
          <w:rStyle w:val="Emphasis"/>
          <w:rFonts w:asciiTheme="minorHAnsi" w:hAnsiTheme="minorHAnsi" w:cstheme="minorHAnsi"/>
          <w:highlight w:val="cyan"/>
        </w:rPr>
        <w:t>pollution</w:t>
      </w:r>
      <w:r w:rsidRPr="00974E87">
        <w:rPr>
          <w:rFonts w:asciiTheme="minorHAnsi" w:hAnsiTheme="minorHAnsi" w:cstheme="minorHAnsi"/>
          <w:sz w:val="14"/>
          <w:highlight w:val="cyan"/>
        </w:rPr>
        <w:t>,</w:t>
      </w:r>
      <w:r w:rsidRPr="00974E87">
        <w:rPr>
          <w:rFonts w:asciiTheme="minorHAnsi" w:hAnsiTheme="minorHAnsi" w:cstheme="minorHAnsi"/>
          <w:sz w:val="14"/>
        </w:rPr>
        <w:t xml:space="preserve"> ill health, injustice, </w:t>
      </w:r>
      <w:r w:rsidRPr="003523F2">
        <w:rPr>
          <w:rStyle w:val="StyleUnderline"/>
          <w:rFonts w:asciiTheme="minorHAnsi" w:hAnsiTheme="minorHAnsi" w:cstheme="minorHAnsi"/>
        </w:rPr>
        <w:t>and other problems</w:t>
      </w:r>
      <w:r w:rsidRPr="00974E87">
        <w:rPr>
          <w:rFonts w:asciiTheme="minorHAnsi" w:hAnsiTheme="minorHAnsi" w:cstheme="minorHAnsi"/>
          <w:sz w:val="14"/>
        </w:rPr>
        <w:t xml:space="preserve">. In part, this is because of the factors identified by premise 1, </w:t>
      </w:r>
      <w:r w:rsidRPr="00974E87">
        <w:rPr>
          <w:rStyle w:val="StyleUnderline"/>
        </w:rPr>
        <w:t xml:space="preserve">which connect a </w:t>
      </w:r>
      <w:r w:rsidRPr="00974E87">
        <w:rPr>
          <w:rStyle w:val="StyleUnderline"/>
          <w:highlight w:val="cyan"/>
        </w:rPr>
        <w:t>turn away from capitalism</w:t>
      </w:r>
      <w:r w:rsidRPr="00974E87">
        <w:rPr>
          <w:rStyle w:val="StyleUnderline"/>
        </w:rPr>
        <w:t xml:space="preserve"> with a </w:t>
      </w:r>
      <w:r w:rsidRPr="00974E87">
        <w:rPr>
          <w:rStyle w:val="StyleUnderline"/>
          <w:highlight w:val="cyan"/>
        </w:rPr>
        <w:t>turn away from continuing</w:t>
      </w:r>
      <w:r w:rsidRPr="00974E87">
        <w:rPr>
          <w:rStyle w:val="StyleUnderline"/>
        </w:rPr>
        <w:t xml:space="preserve"> </w:t>
      </w:r>
      <w:r w:rsidRPr="00974E87">
        <w:rPr>
          <w:rStyle w:val="StyleUnderline"/>
          <w:highlight w:val="cyan"/>
        </w:rPr>
        <w:t>improvements</w:t>
      </w:r>
      <w:r w:rsidRPr="00974E87">
        <w:rPr>
          <w:rStyle w:val="StyleUnderline"/>
        </w:rPr>
        <w:t xml:space="preserve"> in health, wellbeing, and justice, especially for the developing world. I</w:t>
      </w:r>
      <w:r w:rsidRPr="00974E87">
        <w:rPr>
          <w:rFonts w:asciiTheme="minorHAnsi" w:hAnsiTheme="minorHAnsi" w:cstheme="minorHAnsi"/>
          <w:sz w:val="14"/>
        </w:rPr>
        <w:t xml:space="preserve">n addition, </w:t>
      </w:r>
      <w:r w:rsidRPr="003523F2">
        <w:rPr>
          <w:rStyle w:val="StyleUnderline"/>
          <w:rFonts w:asciiTheme="minorHAnsi" w:hAnsiTheme="minorHAnsi" w:cstheme="minorHAnsi"/>
        </w:rPr>
        <w:t xml:space="preserve">fertility declines are also a consequence of increased wealth, and the size of the population is a primary determinant of </w:t>
      </w:r>
      <w:r w:rsidRPr="003523F2">
        <w:rPr>
          <w:rStyle w:val="Emphasis"/>
          <w:rFonts w:asciiTheme="minorHAnsi" w:hAnsiTheme="minorHAnsi" w:cstheme="minorHAnsi"/>
        </w:rPr>
        <w:t>food demand and other environmental stressors</w:t>
      </w:r>
      <w:r w:rsidRPr="00974E87">
        <w:rPr>
          <w:rFonts w:asciiTheme="minorHAnsi" w:hAnsiTheme="minorHAnsi" w:cstheme="minorHAnsi"/>
          <w:sz w:val="14"/>
        </w:rPr>
        <w:t xml:space="preserve">.13 Finally, as discussed at length in the next section of the essay, </w:t>
      </w:r>
      <w:r w:rsidRPr="003523F2">
        <w:rPr>
          <w:rStyle w:val="StyleUnderline"/>
          <w:rFonts w:asciiTheme="minorHAnsi" w:hAnsiTheme="minorHAnsi" w:cstheme="minorHAnsi"/>
        </w:rPr>
        <w:t xml:space="preserve">capitalism can be naturally combined with optimal </w:t>
      </w:r>
      <w:r w:rsidRPr="003523F2">
        <w:rPr>
          <w:rStyle w:val="Emphasis"/>
          <w:rFonts w:asciiTheme="minorHAnsi" w:hAnsiTheme="minorHAnsi" w:cstheme="minorHAnsi"/>
        </w:rPr>
        <w:t>environmental regulations</w:t>
      </w:r>
      <w:r w:rsidRPr="00974E87">
        <w:rPr>
          <w:rFonts w:asciiTheme="minorHAnsi" w:hAnsiTheme="minorHAnsi" w:cstheme="minorHAnsi"/>
          <w:sz w:val="14"/>
        </w:rPr>
        <w:t xml:space="preserve">.14 </w:t>
      </w:r>
      <w:r w:rsidRPr="003523F2">
        <w:rPr>
          <w:rStyle w:val="StyleUnderline"/>
          <w:rFonts w:asciiTheme="minorHAnsi" w:hAnsiTheme="minorHAnsi" w:cstheme="minorHAnsi"/>
        </w:rPr>
        <w:t>Even bracketing</w:t>
      </w:r>
      <w:r w:rsidRPr="00974E87">
        <w:rPr>
          <w:rFonts w:asciiTheme="minorHAnsi" w:hAnsiTheme="minorHAnsi" w:cstheme="minorHAnsi"/>
          <w:sz w:val="14"/>
        </w:rPr>
        <w:t xml:space="preserve"> anything like optimal </w:t>
      </w:r>
      <w:r w:rsidRPr="003523F2">
        <w:rPr>
          <w:rStyle w:val="StyleUnderline"/>
          <w:rFonts w:asciiTheme="minorHAnsi" w:hAnsiTheme="minorHAnsi" w:cstheme="minorHAnsi"/>
        </w:rPr>
        <w:t>regulation</w:t>
      </w:r>
      <w:r w:rsidRPr="00974E87">
        <w:rPr>
          <w:rFonts w:asciiTheme="minorHAnsi" w:hAnsiTheme="minorHAnsi" w:cstheme="minorHAnsi"/>
          <w:sz w:val="14"/>
        </w:rPr>
        <w:t xml:space="preserve">, it remains true that sufficiently </w:t>
      </w:r>
      <w:r w:rsidRPr="00974E87">
        <w:rPr>
          <w:rStyle w:val="Emphasis"/>
          <w:rFonts w:asciiTheme="minorHAnsi" w:hAnsiTheme="minorHAnsi" w:cstheme="minorHAnsi"/>
          <w:highlight w:val="cyan"/>
        </w:rPr>
        <w:t>wealthy nations reduce environmental degradation</w:t>
      </w:r>
      <w:r w:rsidRPr="00974E87">
        <w:rPr>
          <w:rFonts w:asciiTheme="minorHAnsi" w:hAnsiTheme="minorHAnsi" w:cstheme="minorHAnsi"/>
          <w:sz w:val="14"/>
        </w:rPr>
        <w:t xml:space="preserve"> as they become wealthier, </w:t>
      </w:r>
      <w:r w:rsidRPr="003523F2">
        <w:rPr>
          <w:rStyle w:val="StyleUnderline"/>
          <w:rFonts w:asciiTheme="minorHAnsi" w:hAnsiTheme="minorHAnsi" w:cstheme="minorHAnsi"/>
        </w:rPr>
        <w:t xml:space="preserve">whereas developing nations that are nearing peak degradation will remain </w:t>
      </w:r>
      <w:r w:rsidRPr="003523F2">
        <w:rPr>
          <w:rStyle w:val="Emphasis"/>
          <w:rFonts w:asciiTheme="minorHAnsi" w:hAnsiTheme="minorHAnsi" w:cstheme="minorHAnsi"/>
        </w:rPr>
        <w:t>stuck at the worst levels of degradation if we stall growth</w:t>
      </w:r>
      <w:r w:rsidRPr="003523F2">
        <w:rPr>
          <w:rStyle w:val="StyleUnderline"/>
          <w:rFonts w:asciiTheme="minorHAnsi" w:hAnsiTheme="minorHAnsi" w:cstheme="minorHAnsi"/>
        </w:rPr>
        <w:t>, rather than allowing them to transition</w:t>
      </w:r>
      <w:r w:rsidRPr="00974E87">
        <w:rPr>
          <w:rFonts w:asciiTheme="minorHAnsi" w:hAnsiTheme="minorHAnsi" w:cstheme="minorHAnsi"/>
          <w:sz w:val="14"/>
        </w:rPr>
        <w:t xml:space="preserve"> to less and less degradation in the future </w:t>
      </w:r>
      <w:r w:rsidRPr="003523F2">
        <w:rPr>
          <w:rStyle w:val="StyleUnderline"/>
          <w:rFonts w:asciiTheme="minorHAnsi" w:hAnsiTheme="minorHAnsi" w:cstheme="minorHAnsi"/>
        </w:rPr>
        <w:t>via capitalism</w:t>
      </w:r>
      <w:r w:rsidRPr="00974E87">
        <w:rPr>
          <w:rFonts w:asciiTheme="minorHAnsi" w:hAnsiTheme="minorHAnsi" w:cstheme="minorHAnsi"/>
          <w:sz w:val="14"/>
        </w:rPr>
        <w:t xml:space="preserve"> and economic growth.15 In contrast, </w:t>
      </w:r>
      <w:r w:rsidRPr="003523F2">
        <w:rPr>
          <w:rStyle w:val="StyleUnderline"/>
          <w:rFonts w:asciiTheme="minorHAnsi" w:hAnsiTheme="minorHAnsi" w:cstheme="minorHAnsi"/>
        </w:rPr>
        <w:t>well-regulated capitalism is a key part of</w:t>
      </w:r>
      <w:r w:rsidRPr="00974E87">
        <w:rPr>
          <w:rFonts w:asciiTheme="minorHAnsi" w:hAnsiTheme="minorHAnsi" w:cstheme="minorHAnsi"/>
          <w:sz w:val="14"/>
        </w:rPr>
        <w:t xml:space="preserve"> the best way of coping with these problems, as well as a key part of </w:t>
      </w:r>
      <w:r w:rsidRPr="003523F2">
        <w:rPr>
          <w:rStyle w:val="Emphasis"/>
          <w:rFonts w:asciiTheme="minorHAnsi" w:hAnsiTheme="minorHAnsi" w:cstheme="minorHAnsi"/>
        </w:rPr>
        <w:t>dealing with climate change</w:t>
      </w:r>
      <w:r w:rsidRPr="00974E87">
        <w:rPr>
          <w:rFonts w:asciiTheme="minorHAnsi" w:hAnsiTheme="minorHAnsi" w:cstheme="minorHAnsi"/>
          <w:sz w:val="14"/>
        </w:rPr>
        <w:t xml:space="preserve">, global </w:t>
      </w:r>
      <w:r w:rsidRPr="003523F2">
        <w:rPr>
          <w:rStyle w:val="Emphasis"/>
          <w:rFonts w:asciiTheme="minorHAnsi" w:hAnsiTheme="minorHAnsi" w:cstheme="minorHAnsi"/>
        </w:rPr>
        <w:t>food production</w:t>
      </w:r>
      <w:r w:rsidRPr="003523F2">
        <w:rPr>
          <w:rStyle w:val="StyleUnderline"/>
          <w:rFonts w:asciiTheme="minorHAnsi" w:hAnsiTheme="minorHAnsi" w:cstheme="minorHAnsi"/>
        </w:rPr>
        <w:t>, and other</w:t>
      </w:r>
      <w:r w:rsidRPr="00974E87">
        <w:rPr>
          <w:rFonts w:asciiTheme="minorHAnsi" w:hAnsiTheme="minorHAnsi" w:cstheme="minorHAnsi"/>
          <w:sz w:val="14"/>
        </w:rPr>
        <w:t xml:space="preserve"> specific </w:t>
      </w:r>
      <w:r w:rsidRPr="003523F2">
        <w:rPr>
          <w:rStyle w:val="StyleUnderline"/>
          <w:rFonts w:asciiTheme="minorHAnsi" w:hAnsiTheme="minorHAnsi" w:cstheme="minorHAnsi"/>
        </w:rPr>
        <w:t>challenges</w:t>
      </w:r>
      <w:r w:rsidRPr="00974E87">
        <w:rPr>
          <w:rFonts w:asciiTheme="minorHAnsi" w:hAnsiTheme="minorHAnsi" w:cstheme="min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24547D04" w14:textId="77777777" w:rsidR="00873FF4" w:rsidRDefault="00873FF4" w:rsidP="00873FF4">
      <w:pPr>
        <w:pStyle w:val="Heading4"/>
      </w:pPr>
      <w:r>
        <w:t>Privatization is necessary for space colonization – disruptions kill that potential</w:t>
      </w:r>
    </w:p>
    <w:p w14:paraId="584CCECE" w14:textId="77777777" w:rsidR="00873FF4" w:rsidRPr="00B16B4C" w:rsidRDefault="00873FF4" w:rsidP="00873FF4">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LASA-SC)</w:t>
      </w:r>
    </w:p>
    <w:p w14:paraId="15A69233" w14:textId="77777777" w:rsidR="00873FF4" w:rsidRPr="009A45DD" w:rsidRDefault="00873FF4" w:rsidP="00873FF4">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 xml:space="preserve">The cost to </w:t>
      </w:r>
      <w:r w:rsidRPr="009A45DD">
        <w:rPr>
          <w:rStyle w:val="StyleUnderline"/>
          <w:highlight w:val="yellow"/>
        </w:rPr>
        <w:lastRenderedPageBreak/>
        <w:t>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 xml:space="preserve">private sector does it better, cheaper, </w:t>
      </w:r>
      <w:proofErr w:type="gramStart"/>
      <w:r w:rsidRPr="009A45DD">
        <w:rPr>
          <w:rStyle w:val="StyleUnderline"/>
          <w:highlight w:val="yellow"/>
        </w:rPr>
        <w:t>faster</w:t>
      </w:r>
      <w:proofErr w:type="gramEnd"/>
      <w:r w:rsidRPr="009A45DD">
        <w:rPr>
          <w:rStyle w:val="StyleUnderline"/>
          <w:highlight w:val="yellow"/>
        </w:rPr>
        <w:t xml:space="preserve">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w:t>
      </w:r>
      <w:proofErr w:type="gramStart"/>
      <w:r w:rsidRPr="009A45DD">
        <w:rPr>
          <w:sz w:val="16"/>
        </w:rPr>
        <w:t>has to</w:t>
      </w:r>
      <w:proofErr w:type="gramEnd"/>
      <w:r w:rsidRPr="009A45DD">
        <w:rPr>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6C5DEF47" w14:textId="77777777" w:rsidR="00873FF4" w:rsidRDefault="00873FF4" w:rsidP="00873FF4">
      <w:pPr>
        <w:pStyle w:val="Heading4"/>
      </w:pPr>
      <w:r>
        <w:t xml:space="preserve">Happens by </w:t>
      </w:r>
      <w:r>
        <w:rPr>
          <w:u w:val="single"/>
        </w:rPr>
        <w:t>2050</w:t>
      </w:r>
      <w:r>
        <w:t xml:space="preserve">s---solves </w:t>
      </w:r>
      <w:r>
        <w:rPr>
          <w:u w:val="single"/>
        </w:rPr>
        <w:t>every impact</w:t>
      </w:r>
      <w:r>
        <w:t xml:space="preserve"> BUT degrowth disrupts progress</w:t>
      </w:r>
    </w:p>
    <w:p w14:paraId="6AB15FC4" w14:textId="77777777" w:rsidR="00873FF4" w:rsidRPr="00681318" w:rsidRDefault="00873FF4" w:rsidP="00873FF4">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 LASA-SC)</w:t>
      </w:r>
    </w:p>
    <w:p w14:paraId="31B3CE7A" w14:textId="77777777" w:rsidR="00873FF4" w:rsidRDefault="00873FF4" w:rsidP="00873FF4">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xml:space="preserve">,” Musk told Ron Howard during an interview for National Geographic Channel’s MARS, a global event series that premieres worldwide on November 14. “For </w:t>
      </w:r>
      <w:r w:rsidRPr="00681318">
        <w:rPr>
          <w:sz w:val="16"/>
        </w:rPr>
        <w:lastRenderedPageBreak/>
        <w:t>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w:t>
      </w:r>
      <w:proofErr w:type="gramStart"/>
      <w:r w:rsidRPr="00681318">
        <w:rPr>
          <w:rStyle w:val="StyleUnderline"/>
        </w:rPr>
        <w:t xml:space="preserve">really </w:t>
      </w:r>
      <w:r w:rsidRPr="005C3038">
        <w:rPr>
          <w:rStyle w:val="StyleUnderline"/>
        </w:rPr>
        <w:t>big</w:t>
      </w:r>
      <w:proofErr w:type="gramEnd"/>
      <w:r w:rsidRPr="005C3038">
        <w:rPr>
          <w:rStyle w:val="StyleUnderline"/>
        </w:rPr>
        <w:t xml:space="preserve">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16DA873F" w14:textId="77777777" w:rsidR="00873FF4" w:rsidRPr="00E62231" w:rsidRDefault="00873FF4" w:rsidP="00873FF4"/>
    <w:p w14:paraId="0C03C951" w14:textId="77777777" w:rsidR="001D4567" w:rsidRPr="001D4567" w:rsidRDefault="001D4567" w:rsidP="001D4567"/>
    <w:sectPr w:rsidR="001D4567" w:rsidRPr="001D45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032F6"/>
    <w:multiLevelType w:val="hybridMultilevel"/>
    <w:tmpl w:val="B58C5D34"/>
    <w:lvl w:ilvl="0" w:tplc="A838F4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5C3F19"/>
    <w:multiLevelType w:val="hybridMultilevel"/>
    <w:tmpl w:val="F9582C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364252"/>
    <w:multiLevelType w:val="hybridMultilevel"/>
    <w:tmpl w:val="85660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46051"/>
    <w:multiLevelType w:val="hybridMultilevel"/>
    <w:tmpl w:val="58AC4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5"/>
  </w:num>
  <w:num w:numId="16">
    <w:abstractNumId w:val="17"/>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F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1942"/>
    <w:rsid w:val="001761FC"/>
    <w:rsid w:val="00182655"/>
    <w:rsid w:val="001840F2"/>
    <w:rsid w:val="00185134"/>
    <w:rsid w:val="001856C6"/>
    <w:rsid w:val="00185ACB"/>
    <w:rsid w:val="00191B5F"/>
    <w:rsid w:val="00192487"/>
    <w:rsid w:val="00193416"/>
    <w:rsid w:val="00195073"/>
    <w:rsid w:val="0019668D"/>
    <w:rsid w:val="001A25FD"/>
    <w:rsid w:val="001A5371"/>
    <w:rsid w:val="001A72C7"/>
    <w:rsid w:val="001B73E3"/>
    <w:rsid w:val="001C316D"/>
    <w:rsid w:val="001D1A0D"/>
    <w:rsid w:val="001D36BF"/>
    <w:rsid w:val="001D4567"/>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11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27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20D"/>
    <w:rsid w:val="00383071"/>
    <w:rsid w:val="00383B19"/>
    <w:rsid w:val="00384CBC"/>
    <w:rsid w:val="003933F9"/>
    <w:rsid w:val="00395864"/>
    <w:rsid w:val="00396557"/>
    <w:rsid w:val="00397316"/>
    <w:rsid w:val="003A248F"/>
    <w:rsid w:val="003A4D9C"/>
    <w:rsid w:val="003B1668"/>
    <w:rsid w:val="003C5F4C"/>
    <w:rsid w:val="003D394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7DB"/>
    <w:rsid w:val="00533F1C"/>
    <w:rsid w:val="00536D8B"/>
    <w:rsid w:val="005379C3"/>
    <w:rsid w:val="005451A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D8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FF4"/>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5D5"/>
    <w:rsid w:val="008C77B6"/>
    <w:rsid w:val="008D1B91"/>
    <w:rsid w:val="008D724A"/>
    <w:rsid w:val="008E7A3E"/>
    <w:rsid w:val="008F41FD"/>
    <w:rsid w:val="008F4479"/>
    <w:rsid w:val="008F4BA0"/>
    <w:rsid w:val="00901726"/>
    <w:rsid w:val="00920E6A"/>
    <w:rsid w:val="00931816"/>
    <w:rsid w:val="00932C71"/>
    <w:rsid w:val="00940AA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92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CA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C6"/>
    <w:rsid w:val="00BC64FF"/>
    <w:rsid w:val="00BC7C37"/>
    <w:rsid w:val="00BD2244"/>
    <w:rsid w:val="00BD7F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2D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70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EDE46"/>
  <w14:defaultImageDpi w14:val="300"/>
  <w15:docId w15:val="{868DCA3D-14CC-A74A-A755-369F31999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F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3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F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873F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9"/>
    <w:unhideWhenUsed/>
    <w:qFormat/>
    <w:rsid w:val="00873F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FF4"/>
  </w:style>
  <w:style w:type="character" w:customStyle="1" w:styleId="Heading1Char">
    <w:name w:val="Heading 1 Char"/>
    <w:aliases w:val="Pocket Char"/>
    <w:basedOn w:val="DefaultParagraphFont"/>
    <w:link w:val="Heading1"/>
    <w:uiPriority w:val="9"/>
    <w:rsid w:val="00873F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FF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873F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873F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FF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73FF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873F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3FF4"/>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873FF4"/>
    <w:rPr>
      <w:color w:val="auto"/>
      <w:u w:val="none"/>
    </w:rPr>
  </w:style>
  <w:style w:type="paragraph" w:styleId="DocumentMap">
    <w:name w:val="Document Map"/>
    <w:basedOn w:val="Normal"/>
    <w:link w:val="DocumentMapChar"/>
    <w:uiPriority w:val="99"/>
    <w:semiHidden/>
    <w:unhideWhenUsed/>
    <w:rsid w:val="00873F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FF4"/>
    <w:rPr>
      <w:rFonts w:ascii="Lucida Grande" w:hAnsi="Lucida Grande" w:cs="Lucida Grande"/>
    </w:rPr>
  </w:style>
  <w:style w:type="paragraph" w:customStyle="1" w:styleId="textbold">
    <w:name w:val="text bold"/>
    <w:basedOn w:val="Normal"/>
    <w:link w:val="Emphasis"/>
    <w:uiPriority w:val="20"/>
    <w:qFormat/>
    <w:rsid w:val="00873FF4"/>
    <w:pPr>
      <w:ind w:left="720"/>
      <w:jc w:val="both"/>
    </w:pPr>
    <w:rPr>
      <w:b/>
      <w:iCs/>
      <w:u w:val="single"/>
    </w:rPr>
  </w:style>
  <w:style w:type="paragraph" w:styleId="ListParagraph">
    <w:name w:val="List Paragraph"/>
    <w:basedOn w:val="Normal"/>
    <w:uiPriority w:val="99"/>
    <w:qFormat/>
    <w:rsid w:val="0087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5" Type="http://schemas.openxmlformats.org/officeDocument/2006/relationships/numbering" Target="numbering.xml"/><Relationship Id="rId10" Type="http://schemas.openxmlformats.org/officeDocument/2006/relationships/hyperlink" Target="http://digitool.library.mcgill.ca/webclient/StreamGate?folder_id=0&amp;dvs=1569190779049~368" TargetMode="External"/><Relationship Id="rId4" Type="http://schemas.openxmlformats.org/officeDocument/2006/relationships/customXml" Target="../customXml/item4.xml"/><Relationship Id="rId9" Type="http://schemas.openxmlformats.org/officeDocument/2006/relationships/hyperlink" Target="https://www.atlanticcouncil.org/images/publications/AC_StrategyPapers_No5_Space_WEB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17</Pages>
  <Words>10392</Words>
  <Characters>59237</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6</cp:revision>
  <dcterms:created xsi:type="dcterms:W3CDTF">2022-01-16T18:34:00Z</dcterms:created>
  <dcterms:modified xsi:type="dcterms:W3CDTF">2022-01-16T21:04:00Z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