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9F561" w14:textId="77777777" w:rsidR="00FC6FD9" w:rsidRPr="009811A7" w:rsidRDefault="00FC6FD9" w:rsidP="00FC6FD9">
      <w:pPr>
        <w:pStyle w:val="Heading4"/>
        <w:rPr>
          <w:rFonts w:cs="Calibri"/>
        </w:rPr>
      </w:pPr>
      <w:r w:rsidRPr="009811A7">
        <w:rPr>
          <w:rFonts w:cs="Calibri"/>
        </w:rPr>
        <w:t xml:space="preserve">Interpretation: </w:t>
      </w:r>
      <w:r>
        <w:rPr>
          <w:rFonts w:cs="Calibri"/>
        </w:rPr>
        <w:t>workers is a generic bare plural.</w:t>
      </w:r>
      <w:r w:rsidRPr="009811A7">
        <w:rPr>
          <w:rFonts w:cs="Calibri"/>
        </w:rPr>
        <w:t xml:space="preserve"> The </w:t>
      </w:r>
      <w:proofErr w:type="spellStart"/>
      <w:r w:rsidRPr="009811A7">
        <w:rPr>
          <w:rFonts w:cs="Calibri"/>
        </w:rPr>
        <w:t>aff</w:t>
      </w:r>
      <w:proofErr w:type="spellEnd"/>
      <w:r w:rsidRPr="009811A7">
        <w:rPr>
          <w:rFonts w:cs="Calibri"/>
        </w:rPr>
        <w:t xml:space="preserve"> may not defend that </w:t>
      </w:r>
      <w:r>
        <w:rPr>
          <w:rFonts w:cs="Calibri"/>
        </w:rPr>
        <w:t>a just government</w:t>
      </w:r>
      <w:r w:rsidRPr="009811A7">
        <w:rPr>
          <w:rFonts w:cs="Calibri"/>
        </w:rPr>
        <w:t xml:space="preserve"> </w:t>
      </w:r>
      <w:r>
        <w:rPr>
          <w:rFonts w:cs="Calibri"/>
        </w:rPr>
        <w:t>ought to recognize the unconditional right of a specific type of workers to strike</w:t>
      </w:r>
      <w:r w:rsidRPr="009811A7">
        <w:rPr>
          <w:rFonts w:cs="Calibri"/>
        </w:rPr>
        <w:t>.</w:t>
      </w:r>
    </w:p>
    <w:p w14:paraId="4777553E" w14:textId="77777777" w:rsidR="00FC6FD9" w:rsidRPr="009811A7" w:rsidRDefault="00FC6FD9" w:rsidP="00FC6FD9">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5157AF">
        <w:rPr>
          <w:szCs w:val="16"/>
        </w:rPr>
        <w:t>https://www.vbriefly.com/2019/08/12/genericity-on-the-standardized-tests-resolution/</w:t>
      </w:r>
      <w:r w:rsidRPr="009811A7">
        <w:rPr>
          <w:szCs w:val="16"/>
        </w:rPr>
        <w:t xml:space="preserve"> SM</w:t>
      </w:r>
    </w:p>
    <w:p w14:paraId="480DFE8B" w14:textId="77777777" w:rsidR="00FC6FD9" w:rsidRPr="009811A7" w:rsidRDefault="00FC6FD9" w:rsidP="00FC6FD9">
      <w:pPr>
        <w:rPr>
          <w:sz w:val="12"/>
        </w:rPr>
      </w:pPr>
      <w:r w:rsidRPr="009811A7">
        <w:rPr>
          <w:sz w:val="12"/>
        </w:rPr>
        <w:t>Both distinctions are important</w:t>
      </w:r>
      <w:r w:rsidRPr="009811A7">
        <w:rPr>
          <w:rStyle w:val="StyleUnderline"/>
        </w:rPr>
        <w:t xml:space="preserve">. </w:t>
      </w:r>
      <w:r w:rsidRPr="009811A7">
        <w:rPr>
          <w:rStyle w:val="StyleUnderline"/>
          <w:highlight w:val="green"/>
        </w:rPr>
        <w:t xml:space="preserve">Generic resolutions can’t be affirmed by specifying </w:t>
      </w:r>
      <w:proofErr w:type="gramStart"/>
      <w:r w:rsidRPr="009811A7">
        <w:rPr>
          <w:rStyle w:val="StyleUnderline"/>
          <w:highlight w:val="green"/>
        </w:rPr>
        <w:t>particular instances</w:t>
      </w:r>
      <w:proofErr w:type="gramEnd"/>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22347A">
        <w:rPr>
          <w:rStyle w:val="StyleUnderline"/>
        </w:rPr>
        <w:t>First, ask yourself, honestly, 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“colleges and universities” must be a generic bare plural</w:t>
      </w:r>
      <w:r w:rsidRPr="0022347A">
        <w:rPr>
          <w:rStyle w:val="StyleUnderline"/>
        </w:rPr>
        <w:t xml:space="preserve">. Second, </w:t>
      </w:r>
      <w:r w:rsidRPr="009811A7">
        <w:rPr>
          <w:rStyle w:val="StyleUnderline"/>
          <w:highlight w:val="green"/>
        </w:rPr>
        <w:t>“colleges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w:t>
      </w:r>
      <w:proofErr w:type="gramStart"/>
      <w:r w:rsidRPr="009811A7">
        <w:rPr>
          <w:rStyle w:val="StyleUnderline"/>
        </w:rPr>
        <w:t>generic, because</w:t>
      </w:r>
      <w:proofErr w:type="gramEnd"/>
      <w:r w:rsidRPr="009811A7">
        <w:rPr>
          <w:rStyle w:val="StyleUnderline"/>
        </w:rPr>
        <w:t xml:space="preserve"> it fails the upward-entailment test for existential bare plurals. </w:t>
      </w:r>
      <w:r w:rsidRPr="0022347A">
        <w:rPr>
          <w:rStyle w:val="StyleUnderline"/>
        </w:rPr>
        <w:t xml:space="preserve">Third, </w:t>
      </w:r>
      <w:r w:rsidRPr="009811A7">
        <w:rPr>
          <w:rStyle w:val="StyleUnderline"/>
          <w:highlight w:val="green"/>
        </w:rPr>
        <w:t xml:space="preserve">“colleges and universities” fails the adverb of </w:t>
      </w:r>
      <w:r w:rsidRPr="0022347A">
        <w:rPr>
          <w:rStyle w:val="StyleUnderline"/>
          <w:highlight w:val="green"/>
        </w:rPr>
        <w:t>quantification test</w:t>
      </w:r>
      <w:r w:rsidRPr="0022347A">
        <w:rPr>
          <w:rStyle w:val="StyleUnderline"/>
        </w:rPr>
        <w:t xml:space="preserve"> for existential bare plurals. Consider the sentence, “Dogs are barking outside my window.” This</w:t>
      </w:r>
      <w:r w:rsidRPr="009811A7">
        <w:rPr>
          <w:rStyle w:val="StyleUnderline"/>
        </w:rPr>
        <w:t xml:space="preserve">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22347A">
        <w:rPr>
          <w:rStyle w:val="StyleUnderline"/>
        </w:rPr>
        <w:t xml:space="preserve">Fourth, </w:t>
      </w:r>
      <w:r w:rsidRPr="009811A7">
        <w:rPr>
          <w:rStyle w:val="StyleUnderline"/>
          <w:highlight w:val="green"/>
        </w:rPr>
        <w:t>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w:t>
      </w:r>
      <w:proofErr w:type="gramStart"/>
      <w:r w:rsidRPr="009811A7">
        <w:rPr>
          <w:sz w:val="12"/>
        </w:rPr>
        <w:t>correct, since</w:t>
      </w:r>
      <w:proofErr w:type="gramEnd"/>
      <w:r w:rsidRPr="009811A7">
        <w:rPr>
          <w:sz w:val="12"/>
        </w:rPr>
        <w:t xml:space="preserv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w:t>
      </w:r>
      <w:r w:rsidRPr="0022347A">
        <w:rPr>
          <w:rStyle w:val="StyleUnderline"/>
        </w:rPr>
        <w:t xml:space="preserve"> </w:t>
      </w:r>
      <w:r w:rsidRPr="0022347A">
        <w:rPr>
          <w:rStyle w:val="StyleUnderline"/>
        </w:rPr>
        <w:lastRenderedPageBreak/>
        <w:t xml:space="preserve">resolutions </w:t>
      </w:r>
      <w:r w:rsidRPr="009811A7">
        <w:rPr>
          <w:rStyle w:val="StyleUnderline"/>
          <w:highlight w:val="green"/>
        </w:rPr>
        <w:t>for the</w:t>
      </w:r>
      <w:r w:rsidRPr="009811A7">
        <w:rPr>
          <w:rStyle w:val="StyleUnderline"/>
        </w:rPr>
        <w:t xml:space="preserve"> 0.1 percent of debaters who debate on the </w:t>
      </w:r>
      <w:r w:rsidRPr="0022347A">
        <w:rPr>
          <w:rStyle w:val="StyleUnderline"/>
        </w:rPr>
        <w:t xml:space="preserve">national </w:t>
      </w:r>
      <w:r w:rsidRPr="009811A7">
        <w:rPr>
          <w:rStyle w:val="StyleUnderline"/>
          <w:highlight w:val="green"/>
        </w:rPr>
        <w:t>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4B16B9FD" w14:textId="77777777" w:rsidR="00FC6FD9" w:rsidRDefault="00FC6FD9" w:rsidP="00FC6FD9">
      <w:pPr>
        <w:pStyle w:val="Heading4"/>
      </w:pPr>
    </w:p>
    <w:p w14:paraId="27E647B8" w14:textId="77777777" w:rsidR="00FC6FD9" w:rsidRDefault="00FC6FD9" w:rsidP="00FC6FD9">
      <w:pPr>
        <w:pStyle w:val="Heading4"/>
      </w:pPr>
      <w:r>
        <w:t xml:space="preserve">Rules readings are always generalized – specific instances are not consistent. </w:t>
      </w:r>
      <w:proofErr w:type="spellStart"/>
      <w:r>
        <w:t>lCohen</w:t>
      </w:r>
      <w:proofErr w:type="spellEnd"/>
      <w:r>
        <w:t xml:space="preserve"> 01</w:t>
      </w:r>
    </w:p>
    <w:p w14:paraId="485A2806" w14:textId="77777777" w:rsidR="00FC6FD9" w:rsidRPr="00271F77" w:rsidRDefault="00FC6FD9" w:rsidP="00FC6FD9">
      <w:pPr>
        <w:rPr>
          <w:sz w:val="16"/>
        </w:rPr>
      </w:pPr>
      <w:r w:rsidRPr="00271F77">
        <w:rPr>
          <w:rStyle w:val="Style13ptBold"/>
        </w:rPr>
        <w:t>Ariel Cohen (Ben-Gurion University of the Negev), “On the Generic Use of Indefinite Singulars,” Journal of Semantics 18:3, 2001 https://core.ac.uk/download/pdf/188590876.pdf</w:t>
      </w:r>
    </w:p>
    <w:p w14:paraId="45BE4146" w14:textId="77777777" w:rsidR="00FC6FD9" w:rsidRPr="004F776C" w:rsidRDefault="00FC6FD9" w:rsidP="00FC6FD9">
      <w:pPr>
        <w:rPr>
          <w:sz w:val="16"/>
          <w:szCs w:val="16"/>
        </w:rPr>
      </w:pPr>
      <w:r w:rsidRPr="005F6850">
        <w:rPr>
          <w:rStyle w:val="StyleUnderline"/>
          <w:rFonts w:eastAsiaTheme="minorHAnsi"/>
        </w:rPr>
        <w:t>In general, as, again, already noted by Aristotle</w:t>
      </w:r>
      <w:r w:rsidRPr="00C972AA">
        <w:rPr>
          <w:rStyle w:val="StyleUnderline"/>
          <w:rFonts w:eastAsiaTheme="minorHAnsi"/>
          <w:highlight w:val="yellow"/>
        </w:rPr>
        <w:t>, rules and definitions are not</w:t>
      </w:r>
      <w:r>
        <w:rPr>
          <w:rStyle w:val="StyleUnderline"/>
          <w:rFonts w:eastAsiaTheme="minorHAnsi"/>
          <w:highlight w:val="yellow"/>
        </w:rPr>
        <w:t xml:space="preserve"> </w:t>
      </w:r>
      <w:r w:rsidRPr="00C972AA">
        <w:rPr>
          <w:rStyle w:val="StyleUnderline"/>
          <w:rFonts w:eastAsiaTheme="minorHAnsi"/>
          <w:highlight w:val="yellow"/>
        </w:rPr>
        <w:t>relativized to particular individuals</w:t>
      </w:r>
      <w:r w:rsidRPr="005F6850">
        <w:rPr>
          <w:rStyle w:val="StyleUnderline"/>
          <w:rFonts w:eastAsiaTheme="minorHAnsi"/>
        </w:rPr>
        <w:t xml:space="preserve">; </w:t>
      </w:r>
      <w:r w:rsidRPr="00C972AA">
        <w:rPr>
          <w:rStyle w:val="StyleUnderline"/>
          <w:rFonts w:eastAsiaTheme="minorHAnsi"/>
          <w:highlight w:val="yellow"/>
        </w:rPr>
        <w:t>it is rarely the case that a specific individual</w:t>
      </w:r>
      <w:r w:rsidRPr="00557D4E">
        <w:rPr>
          <w:rStyle w:val="StyleUnderline"/>
          <w:rFonts w:eastAsiaTheme="minorHAnsi"/>
          <w:sz w:val="12"/>
          <w:highlight w:val="yellow"/>
        </w:rPr>
        <w:t>¶</w:t>
      </w:r>
      <w:r w:rsidRPr="00C972AA">
        <w:rPr>
          <w:rStyle w:val="StyleUnderline"/>
          <w:rFonts w:eastAsiaTheme="minorHAnsi"/>
          <w:sz w:val="12"/>
          <w:highlight w:val="yellow"/>
        </w:rPr>
        <w:t xml:space="preserve"> </w:t>
      </w:r>
      <w:r w:rsidRPr="00C972AA">
        <w:rPr>
          <w:rStyle w:val="StyleUnderline"/>
          <w:rFonts w:eastAsiaTheme="minorHAnsi"/>
          <w:highlight w:val="yellow"/>
        </w:rPr>
        <w:t xml:space="preserve">forms part of the description of a general </w:t>
      </w:r>
      <w:proofErr w:type="gramStart"/>
      <w:r w:rsidRPr="00C972AA">
        <w:rPr>
          <w:rStyle w:val="StyleUnderline"/>
          <w:rFonts w:eastAsiaTheme="minorHAnsi"/>
          <w:highlight w:val="yellow"/>
        </w:rPr>
        <w:t>rule</w:t>
      </w:r>
      <w:r w:rsidRPr="00557D4E">
        <w:rPr>
          <w:rStyle w:val="StyleUnderline"/>
          <w:rFonts w:eastAsiaTheme="minorHAnsi"/>
          <w:sz w:val="16"/>
          <w:szCs w:val="16"/>
        </w:rPr>
        <w:t>.¶</w:t>
      </w:r>
      <w:proofErr w:type="gramEnd"/>
      <w:r w:rsidRPr="00557D4E">
        <w:rPr>
          <w:rStyle w:val="StyleUnderline"/>
          <w:rFonts w:eastAsiaTheme="minorHAnsi"/>
          <w:sz w:val="16"/>
          <w:szCs w:val="16"/>
        </w:rPr>
        <w:t xml:space="preserve"> </w:t>
      </w:r>
      <w:r w:rsidRPr="00557D4E">
        <w:rPr>
          <w:sz w:val="16"/>
          <w:szCs w:val="16"/>
        </w:rPr>
        <w:t xml:space="preserve">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w:t>
      </w:r>
      <w:proofErr w:type="spellStart"/>
      <w:r w:rsidRPr="00557D4E">
        <w:rPr>
          <w:sz w:val="16"/>
          <w:szCs w:val="16"/>
        </w:rPr>
        <w:t>Cobuild</w:t>
      </w:r>
      <w:proofErr w:type="spellEnd"/>
      <w:r w:rsidRPr="00557D4E">
        <w:rPr>
          <w:sz w:val="16"/>
          <w:szCs w:val="16"/>
        </w:rPr>
        <w:t xml:space="preserve">¶ dictionary illustrate this </w:t>
      </w:r>
      <w:proofErr w:type="gramStart"/>
      <w:r w:rsidRPr="00557D4E">
        <w:rPr>
          <w:sz w:val="16"/>
          <w:szCs w:val="16"/>
        </w:rPr>
        <w:t>point:¶</w:t>
      </w:r>
      <w:proofErr w:type="gramEnd"/>
      <w:r w:rsidRPr="00557D4E">
        <w:rPr>
          <w:sz w:val="16"/>
          <w:szCs w:val="16"/>
        </w:rPr>
        <w:t xml:space="preserve"> (74) a. A fanatic is a person who is very enthusiastic about a particular¶ activity, sport, or way of </w:t>
      </w:r>
      <w:proofErr w:type="gramStart"/>
      <w:r w:rsidRPr="00557D4E">
        <w:rPr>
          <w:sz w:val="16"/>
          <w:szCs w:val="16"/>
        </w:rPr>
        <w:t>life.¶</w:t>
      </w:r>
      <w:proofErr w:type="gramEnd"/>
      <w:r w:rsidRPr="00557D4E">
        <w:rPr>
          <w:sz w:val="16"/>
          <w:szCs w:val="16"/>
        </w:rPr>
        <w:t xml:space="preserve"> b. Something that is record-breaking is better than the previous¶ record for a particular performance or achievement.¶ c. When a computer outputs something it sorts and produces information as the result of a particular program or </w:t>
      </w:r>
      <w:proofErr w:type="gramStart"/>
      <w:r w:rsidRPr="00557D4E">
        <w:rPr>
          <w:sz w:val="16"/>
          <w:szCs w:val="16"/>
        </w:rPr>
        <w:t>operation.¶</w:t>
      </w:r>
      <w:proofErr w:type="gramEnd"/>
      <w:r w:rsidRPr="00557D4E">
        <w:rPr>
          <w:sz w:val="16"/>
          <w:szCs w:val="16"/>
        </w:rPr>
        <w:t xml:space="preserve"> d. If something sheers in a particular direction, it suddenly changes¶ direction, for example to avoid hitting something.</w:t>
      </w:r>
    </w:p>
    <w:p w14:paraId="2EDB0521" w14:textId="77777777" w:rsidR="00FC6FD9" w:rsidRPr="003A22DC" w:rsidRDefault="00FC6FD9" w:rsidP="00FC6FD9">
      <w:pPr>
        <w:pStyle w:val="Heading4"/>
        <w:rPr>
          <w:highlight w:val="yellow"/>
          <w:u w:val="single"/>
        </w:rPr>
      </w:pPr>
      <w:r>
        <w:t xml:space="preserve">That outweighs—only our evidence speaks to how indefinite singulars are interpreted in the context of normative statements like the resolution. This means throw out </w:t>
      </w:r>
      <w:proofErr w:type="spellStart"/>
      <w:r>
        <w:t>aff</w:t>
      </w:r>
      <w:proofErr w:type="spellEnd"/>
      <w:r>
        <w:t xml:space="preserve"> counter-interpretations that are purely descriptive</w:t>
      </w:r>
    </w:p>
    <w:p w14:paraId="23608FA4" w14:textId="2D3B3186" w:rsidR="00FC6FD9" w:rsidRPr="00EF3EAD" w:rsidRDefault="00FC6FD9" w:rsidP="00FC6FD9">
      <w:pPr>
        <w:pStyle w:val="Heading4"/>
      </w:pPr>
      <w:r w:rsidRPr="00BC4B37">
        <w:t>Violation—</w:t>
      </w:r>
      <w:r>
        <w:t xml:space="preserve">they specified </w:t>
      </w:r>
      <w:r>
        <w:t>health care workers</w:t>
      </w:r>
    </w:p>
    <w:p w14:paraId="4A735973" w14:textId="77777777" w:rsidR="00FC6FD9" w:rsidRDefault="00FC6FD9" w:rsidP="00FC6FD9">
      <w:pPr>
        <w:pStyle w:val="Heading4"/>
      </w:pPr>
      <w:r>
        <w:t>Vote neg:</w:t>
      </w:r>
    </w:p>
    <w:p w14:paraId="463B6692" w14:textId="77777777" w:rsidR="00FC6FD9" w:rsidRPr="003A22DC" w:rsidRDefault="00FC6FD9" w:rsidP="00FC6FD9">
      <w:pPr>
        <w:pStyle w:val="Heading4"/>
      </w:pPr>
      <w:r>
        <w:t xml:space="preserve">1] Precision –any deviation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6FDAC80D" w14:textId="4C0FA968" w:rsidR="00FC6FD9" w:rsidRPr="00BC4B37" w:rsidRDefault="00FC6FD9" w:rsidP="00FC6FD9">
      <w:pPr>
        <w:pStyle w:val="Heading4"/>
      </w:pPr>
      <w:r>
        <w:t>2] L</w:t>
      </w:r>
      <w:r w:rsidRPr="00BC4B37">
        <w:t xml:space="preserve">imits—specifying a </w:t>
      </w:r>
      <w:r>
        <w:t>just government</w:t>
      </w:r>
      <w:r w:rsidRPr="00BC4B37">
        <w:t xml:space="preserve"> offers huge explosion in the topic since they get permutations of hundreds of </w:t>
      </w:r>
      <w:r>
        <w:t>types of workers</w:t>
      </w:r>
      <w:r w:rsidRPr="00BC4B37">
        <w:t xml:space="preserve"> in the world depending on their definition of </w:t>
      </w:r>
      <w:r>
        <w:t>“</w:t>
      </w:r>
      <w:r>
        <w:t>workers</w:t>
      </w:r>
      <w:r>
        <w:t>”</w:t>
      </w:r>
      <w:r w:rsidRPr="00BC4B37">
        <w:t>.</w:t>
      </w:r>
    </w:p>
    <w:p w14:paraId="373992D5" w14:textId="77777777" w:rsidR="00FC6FD9" w:rsidRPr="003A22DC" w:rsidRDefault="00FC6FD9" w:rsidP="00FC6FD9">
      <w:pPr>
        <w:pStyle w:val="Heading4"/>
        <w:rPr>
          <w:rFonts w:eastAsia="Cambria"/>
        </w:rPr>
      </w:pPr>
      <w:r w:rsidRPr="00BC4B37">
        <w:rPr>
          <w:rFonts w:eastAsia="Times New Roman"/>
        </w:rPr>
        <w:t>Topicality is a voting issue that should be evaluated through competing interpretations – it tells the negative what they do and do not have to prepare for</w:t>
      </w:r>
    </w:p>
    <w:p w14:paraId="36C2D5D0" w14:textId="77777777" w:rsidR="00FC6FD9" w:rsidRPr="00FF26F2" w:rsidRDefault="00FC6FD9" w:rsidP="00FC6FD9">
      <w:pPr>
        <w:pStyle w:val="Heading4"/>
        <w:rPr>
          <w:rFonts w:eastAsia="Times New Roman"/>
        </w:rPr>
      </w:pPr>
      <w:r w:rsidRPr="00BC4B37">
        <w:rPr>
          <w:rFonts w:eastAsia="Times New Roman"/>
        </w:rPr>
        <w:t xml:space="preserve">No RVIs—it’s your burden to be topical. </w:t>
      </w:r>
    </w:p>
    <w:p w14:paraId="41EB8DD6" w14:textId="2E982149" w:rsidR="00104273" w:rsidRPr="00104273" w:rsidRDefault="00FC6FD9" w:rsidP="00104273">
      <w:pPr>
        <w:pStyle w:val="Heading3"/>
      </w:pPr>
      <w:r>
        <w:lastRenderedPageBreak/>
        <w:t xml:space="preserve">NC – Climate </w:t>
      </w:r>
    </w:p>
    <w:p w14:paraId="6BF93DDA" w14:textId="2254E99D" w:rsidR="00FC6FD9" w:rsidRDefault="00FC6FD9" w:rsidP="00FC6FD9">
      <w:pPr>
        <w:pStyle w:val="Heading4"/>
      </w:pPr>
      <w:r>
        <w:t xml:space="preserve">Both </w:t>
      </w:r>
      <w:r w:rsidR="00385969">
        <w:t>b</w:t>
      </w:r>
      <w:r>
        <w:t xml:space="preserve">ills pass now and solve the climate – full-court PC press ensures </w:t>
      </w:r>
      <w:proofErr w:type="spellStart"/>
      <w:r>
        <w:t>Manchinema</w:t>
      </w:r>
      <w:proofErr w:type="spellEnd"/>
      <w:r>
        <w:t xml:space="preserve"> get on board, but new fights complicate the process</w:t>
      </w:r>
    </w:p>
    <w:p w14:paraId="53C6BB85" w14:textId="77777777" w:rsidR="00FC6FD9" w:rsidRDefault="00FC6FD9" w:rsidP="00FC6FD9">
      <w:r w:rsidRPr="00614E43">
        <w:rPr>
          <w:rStyle w:val="Style13ptBold"/>
        </w:rPr>
        <w:t>Mascaro 11/4</w:t>
      </w:r>
      <w:r>
        <w:t xml:space="preserve"> [Lisa, Congressional reporter for the Los Angeles Times “Biden's big bill on brink of House votes, but fighting </w:t>
      </w:r>
      <w:proofErr w:type="gramStart"/>
      <w:r>
        <w:t>drags”https://www.startribune.com/bidens-big-bill-on-brink-of-house-votes-but-fighting-drags/600112896/</w:t>
      </w:r>
      <w:proofErr w:type="gramEnd"/>
      <w:r>
        <w:t>]</w:t>
      </w:r>
    </w:p>
    <w:p w14:paraId="0A14C9BE" w14:textId="77777777" w:rsidR="00FC6FD9" w:rsidRDefault="00FC6FD9" w:rsidP="00FC6FD9">
      <w:r>
        <w:t xml:space="preserve">WASHINGTON — </w:t>
      </w:r>
      <w:r w:rsidRPr="00F602A7">
        <w:rPr>
          <w:rStyle w:val="StyleUnderline"/>
          <w:highlight w:val="cyan"/>
        </w:rPr>
        <w:t>Dem</w:t>
      </w:r>
      <w:r w:rsidRPr="00402F81">
        <w:rPr>
          <w:rStyle w:val="StyleUnderline"/>
        </w:rPr>
        <w:t>ocrat</w:t>
      </w:r>
      <w:r w:rsidRPr="00F602A7">
        <w:rPr>
          <w:rStyle w:val="StyleUnderline"/>
          <w:highlight w:val="cyan"/>
        </w:rPr>
        <w:t>s</w:t>
      </w:r>
      <w:r w:rsidRPr="00402F81">
        <w:rPr>
          <w:rStyle w:val="StyleUnderline"/>
        </w:rPr>
        <w:t xml:space="preserve"> in the House </w:t>
      </w:r>
      <w:r w:rsidRPr="00F602A7">
        <w:rPr>
          <w:rStyle w:val="StyleUnderline"/>
          <w:highlight w:val="cyan"/>
        </w:rPr>
        <w:t xml:space="preserve">appear </w:t>
      </w:r>
      <w:r w:rsidRPr="00F602A7">
        <w:rPr>
          <w:rStyle w:val="Emphasis"/>
          <w:highlight w:val="cyan"/>
        </w:rPr>
        <w:t>on the verge of securing</w:t>
      </w:r>
      <w:r w:rsidRPr="00402F81">
        <w:rPr>
          <w:rStyle w:val="StyleUnderline"/>
        </w:rPr>
        <w:t xml:space="preserve"> </w:t>
      </w:r>
      <w:r w:rsidRPr="00402F81">
        <w:t>President Joe</w:t>
      </w:r>
      <w:r w:rsidRPr="00402F81">
        <w:rPr>
          <w:rStyle w:val="StyleUnderline"/>
        </w:rPr>
        <w:t xml:space="preserve"> Biden's now-$1.85 trillion-and-growing </w:t>
      </w:r>
      <w:r w:rsidRPr="00F602A7">
        <w:rPr>
          <w:rStyle w:val="StyleUnderline"/>
          <w:highlight w:val="cyan"/>
        </w:rPr>
        <w:t>domestic policy package</w:t>
      </w:r>
      <w:r w:rsidRPr="00402F81">
        <w:rPr>
          <w:rStyle w:val="StyleUnderline"/>
        </w:rPr>
        <w:t xml:space="preserve"> </w:t>
      </w:r>
      <w:r w:rsidRPr="00F602A7">
        <w:rPr>
          <w:rStyle w:val="StyleUnderline"/>
          <w:highlight w:val="cyan"/>
        </w:rPr>
        <w:t>alongside</w:t>
      </w:r>
      <w:r w:rsidRPr="00402F81">
        <w:rPr>
          <w:rStyle w:val="StyleUnderline"/>
        </w:rPr>
        <w:t xml:space="preserve"> a companion $1 trillion </w:t>
      </w:r>
      <w:r w:rsidRPr="00F602A7">
        <w:rPr>
          <w:rStyle w:val="StyleUnderline"/>
          <w:highlight w:val="cyan"/>
        </w:rPr>
        <w:t>infrastructure</w:t>
      </w:r>
      <w:r w:rsidRPr="00402F81">
        <w:rPr>
          <w:rStyle w:val="StyleUnderline"/>
        </w:rPr>
        <w:t xml:space="preserve"> bill</w:t>
      </w:r>
      <w:r>
        <w:t xml:space="preserve"> in what would be a dramatic political accomplishment — if they can push it to passage.</w:t>
      </w:r>
    </w:p>
    <w:p w14:paraId="5A8C2B21" w14:textId="77777777" w:rsidR="00FC6FD9" w:rsidRPr="00402F81" w:rsidRDefault="00FC6FD9" w:rsidP="00FC6FD9">
      <w:pPr>
        <w:rPr>
          <w:rStyle w:val="StyleUnderline"/>
        </w:rPr>
      </w:pPr>
      <w:r>
        <w:t xml:space="preserve">The House prepared late Thursday for votes now likely on Friday, and White House officials worked the phones to lock in support for the president's signature proposal. House passage of </w:t>
      </w:r>
      <w:r w:rsidRPr="00402F81">
        <w:rPr>
          <w:rStyle w:val="StyleUnderline"/>
        </w:rPr>
        <w:t>the big bill would</w:t>
      </w:r>
      <w:r>
        <w:t xml:space="preserve"> be a crucial step, sending to the Senate Biden's ambitious effort to expand health care, </w:t>
      </w:r>
      <w:proofErr w:type="gramStart"/>
      <w:r>
        <w:t>child care</w:t>
      </w:r>
      <w:proofErr w:type="gramEnd"/>
      <w:r>
        <w:t xml:space="preserve"> and other social services for countless Americans and </w:t>
      </w:r>
      <w:r w:rsidRPr="00F602A7">
        <w:rPr>
          <w:rStyle w:val="StyleUnderline"/>
          <w:highlight w:val="cyan"/>
        </w:rPr>
        <w:t xml:space="preserve">deliver the </w:t>
      </w:r>
      <w:r w:rsidRPr="00F602A7">
        <w:rPr>
          <w:rStyle w:val="Emphasis"/>
          <w:highlight w:val="cyan"/>
        </w:rPr>
        <w:t>nation's biggest investment</w:t>
      </w:r>
      <w:r w:rsidRPr="00402F81">
        <w:rPr>
          <w:rStyle w:val="StyleUnderline"/>
        </w:rPr>
        <w:t xml:space="preserve"> yet fighting climate change.</w:t>
      </w:r>
    </w:p>
    <w:p w14:paraId="4E5F782A" w14:textId="77777777" w:rsidR="00FC6FD9" w:rsidRDefault="00FC6FD9" w:rsidP="00FC6FD9">
      <w:r>
        <w:t>Alongside the slimmer roads-bridges-and-broadband package, it adds up to Biden's answer to his campaign promise to rebuild the country from the COVID-19 crisis and confront a changing economy.</w:t>
      </w:r>
    </w:p>
    <w:p w14:paraId="3F91C1AB" w14:textId="77777777" w:rsidR="00FC6FD9" w:rsidRDefault="00FC6FD9" w:rsidP="00FC6FD9">
      <w:r>
        <w:t>But they're not there yet.</w:t>
      </w:r>
    </w:p>
    <w:p w14:paraId="55BF91DD" w14:textId="77777777" w:rsidR="00FC6FD9" w:rsidRDefault="00FC6FD9" w:rsidP="00FC6FD9">
      <w:r w:rsidRPr="00402F81">
        <w:t>House</w:t>
      </w:r>
      <w:r w:rsidRPr="00402F81">
        <w:rPr>
          <w:rStyle w:val="StyleUnderline"/>
        </w:rPr>
        <w:t xml:space="preserve"> </w:t>
      </w:r>
      <w:r w:rsidRPr="00402F81">
        <w:t>Speaker</w:t>
      </w:r>
      <w:r w:rsidRPr="00402F81">
        <w:rPr>
          <w:rStyle w:val="StyleUnderline"/>
        </w:rPr>
        <w:t xml:space="preserve"> </w:t>
      </w:r>
      <w:r w:rsidRPr="00402F81">
        <w:t>Nancy</w:t>
      </w:r>
      <w:r w:rsidRPr="00402F81">
        <w:rPr>
          <w:rStyle w:val="StyleUnderline"/>
        </w:rPr>
        <w:t xml:space="preserve"> </w:t>
      </w:r>
      <w:r w:rsidRPr="00F602A7">
        <w:rPr>
          <w:rStyle w:val="StyleUnderline"/>
          <w:highlight w:val="cyan"/>
        </w:rPr>
        <w:t>Pelosi</w:t>
      </w:r>
      <w:r w:rsidRPr="00402F81">
        <w:rPr>
          <w:rStyle w:val="StyleUnderline"/>
        </w:rPr>
        <w:t xml:space="preserve"> </w:t>
      </w:r>
      <w:r w:rsidRPr="00F602A7">
        <w:rPr>
          <w:rStyle w:val="StyleUnderline"/>
          <w:highlight w:val="cyan"/>
        </w:rPr>
        <w:t>was working furiously</w:t>
      </w:r>
      <w:r w:rsidRPr="00402F81">
        <w:rPr>
          <w:rStyle w:val="StyleUnderline"/>
        </w:rPr>
        <w:t xml:space="preserve"> Thursday and kept the House late </w:t>
      </w:r>
      <w:r w:rsidRPr="00F602A7">
        <w:rPr>
          <w:rStyle w:val="StyleUnderline"/>
          <w:highlight w:val="cyan"/>
        </w:rPr>
        <w:t xml:space="preserve">to </w:t>
      </w:r>
      <w:r w:rsidRPr="00F602A7">
        <w:rPr>
          <w:rStyle w:val="Emphasis"/>
          <w:highlight w:val="cyan"/>
        </w:rPr>
        <w:t>shore up</w:t>
      </w:r>
      <w:r w:rsidRPr="00402F81">
        <w:rPr>
          <w:rStyle w:val="Emphasis"/>
        </w:rPr>
        <w:t xml:space="preserve"> the </w:t>
      </w:r>
      <w:r w:rsidRPr="00F602A7">
        <w:rPr>
          <w:rStyle w:val="Emphasis"/>
          <w:highlight w:val="cyan"/>
        </w:rPr>
        <w:t>votes</w:t>
      </w:r>
      <w:r>
        <w:t xml:space="preserve">. </w:t>
      </w:r>
      <w:r w:rsidRPr="00402F81">
        <w:rPr>
          <w:rStyle w:val="StyleUnderline"/>
        </w:rPr>
        <w:t>The party has been here before</w:t>
      </w:r>
      <w:r>
        <w:t>, another politically messy day like many before that are being blamed for the Democrats' dismal showing in this week's elections. On and off Capitol Hill, party leaders declared it's time for Congress to deliver on Biden's agenda.</w:t>
      </w:r>
    </w:p>
    <w:p w14:paraId="314BB5D6" w14:textId="77777777" w:rsidR="00FC6FD9" w:rsidRDefault="00FC6FD9" w:rsidP="00FC6FD9">
      <w:r w:rsidRPr="00402F81">
        <w:rPr>
          <w:rStyle w:val="Emphasis"/>
        </w:rPr>
        <w:t>"</w:t>
      </w:r>
      <w:r w:rsidRPr="00F602A7">
        <w:rPr>
          <w:rStyle w:val="Emphasis"/>
          <w:highlight w:val="cyan"/>
        </w:rPr>
        <w:t>We're going to pass both bills</w:t>
      </w:r>
      <w:r w:rsidRPr="00402F81">
        <w:rPr>
          <w:rStyle w:val="Emphasis"/>
        </w:rPr>
        <w:t>,"</w:t>
      </w:r>
      <w:r>
        <w:t xml:space="preserve"> Pelosi insisted at a midday press briefing.</w:t>
      </w:r>
    </w:p>
    <w:p w14:paraId="408B9175" w14:textId="77777777" w:rsidR="00FC6FD9" w:rsidRDefault="00FC6FD9" w:rsidP="00FC6FD9">
      <w:r>
        <w:t>Her strategy now seems focused on passing the most robust bill possible in her chamber and then leaving the Senate to adjust or strip out the portions its members won't agree to.</w:t>
      </w:r>
    </w:p>
    <w:p w14:paraId="4558109E" w14:textId="77777777" w:rsidR="00FC6FD9" w:rsidRDefault="00FC6FD9" w:rsidP="00FC6FD9">
      <w:r>
        <w:t>Half the size of Biden's initial $3.5 trillion package, the now sprawling 2,135-page bill has won over most of the progressive Democratic lawmakers, even though the bill is smaller than they wanted. But the chamber's more centrist and fiscally conservative Democrats continued to mount objections.</w:t>
      </w:r>
    </w:p>
    <w:p w14:paraId="5E825271" w14:textId="77777777" w:rsidR="00FC6FD9" w:rsidRDefault="00FC6FD9" w:rsidP="00FC6FD9">
      <w:proofErr w:type="gramStart"/>
      <w:r>
        <w:t>Overall</w:t>
      </w:r>
      <w:proofErr w:type="gramEnd"/>
      <w:r>
        <w:t xml:space="preserve"> the package remains more far-reaching than any other in decades. Republicans are fully opposed to Biden's bill, which is called the "Build Back Better Act" after the president's 2020 campaign slogan.</w:t>
      </w:r>
    </w:p>
    <w:p w14:paraId="48A1991C" w14:textId="77777777" w:rsidR="00FC6FD9" w:rsidRDefault="00FC6FD9" w:rsidP="00FC6FD9">
      <w:r>
        <w:t>The big package would provide large numbers of Americans with assistance to pay for health care, raising children and caring for elderly people at home.</w:t>
      </w:r>
    </w:p>
    <w:p w14:paraId="7A7B9BC3" w14:textId="77777777" w:rsidR="00FC6FD9" w:rsidRDefault="00FC6FD9" w:rsidP="00FC6FD9">
      <w:r>
        <w:t>There would be lower prescription drug costs, limiting the price of insulin to $35 a dose, and Medicare for the first time would be able to negotiate with pharmaceutical companies for prices of some other drugs, a long-sought Democratic priority.</w:t>
      </w:r>
    </w:p>
    <w:p w14:paraId="73138AD0" w14:textId="77777777" w:rsidR="00FC6FD9" w:rsidRDefault="00FC6FD9" w:rsidP="00FC6FD9">
      <w:r>
        <w:t>Medicare would have a new hearing aid benefit for older Americans, and those with Medicare Part D would see their out-of-pocket prescription drug costs capped at $2,000.</w:t>
      </w:r>
    </w:p>
    <w:p w14:paraId="4FC13AE2" w14:textId="77777777" w:rsidR="00FC6FD9" w:rsidRPr="00402F81" w:rsidRDefault="00FC6FD9" w:rsidP="00FC6FD9">
      <w:pPr>
        <w:rPr>
          <w:rStyle w:val="StyleUnderline"/>
        </w:rPr>
      </w:pPr>
      <w:r w:rsidRPr="00402F81">
        <w:rPr>
          <w:rStyle w:val="StyleUnderline"/>
        </w:rPr>
        <w:lastRenderedPageBreak/>
        <w:t>The package would provide some $555 billion in tax breaks encouraging cleaner energy and electric vehicles, the nation's largest commitment to tackling climate change.</w:t>
      </w:r>
    </w:p>
    <w:p w14:paraId="42FCCA8A" w14:textId="77777777" w:rsidR="00FC6FD9" w:rsidRDefault="00FC6FD9" w:rsidP="00FC6FD9">
      <w:r>
        <w:t>With a flurry of late adjustments, the Democrats added key provisions in recent days — adding back a new paid family leave program, work permits for immigrants and changes to state and local tax deductions.</w:t>
      </w:r>
    </w:p>
    <w:p w14:paraId="76F2F32F" w14:textId="77777777" w:rsidR="00FC6FD9" w:rsidRDefault="00FC6FD9" w:rsidP="00FC6FD9">
      <w:r>
        <w:t xml:space="preserve">Much of package's cost would be covered with higher taxes on wealthier Americans, those earning more than $400,000 a year, and a 5% surtax would be added on those making over $10 million annually. Large corporations would face a new 15% minimum tax </w:t>
      </w:r>
      <w:proofErr w:type="gramStart"/>
      <w:r>
        <w:t>in an effort to</w:t>
      </w:r>
      <w:proofErr w:type="gramEnd"/>
      <w:r>
        <w:t xml:space="preserve"> stop big businesses from claiming so many deductions that they end up paying zero in taxes.</w:t>
      </w:r>
    </w:p>
    <w:p w14:paraId="61685738" w14:textId="77777777" w:rsidR="00FC6FD9" w:rsidRDefault="00FC6FD9" w:rsidP="00FC6FD9">
      <w:r>
        <w:t xml:space="preserve">From the White House, "the president has been very clear, he wants to get this moving," said principal deputy press </w:t>
      </w:r>
      <w:proofErr w:type="gramStart"/>
      <w:r>
        <w:t>secretary</w:t>
      </w:r>
      <w:proofErr w:type="gramEnd"/>
      <w:r>
        <w:t xml:space="preserve"> </w:t>
      </w:r>
      <w:proofErr w:type="spellStart"/>
      <w:r>
        <w:t>Karine</w:t>
      </w:r>
      <w:proofErr w:type="spellEnd"/>
      <w:r>
        <w:t xml:space="preserve"> Jean-Pierre.</w:t>
      </w:r>
    </w:p>
    <w:p w14:paraId="7AE6F700" w14:textId="77777777" w:rsidR="00FC6FD9" w:rsidRDefault="00FC6FD9" w:rsidP="00FC6FD9">
      <w:r>
        <w:t>As night fell, Democratic leaders struggled to resolve a catalogue of remaining issues as lawmakers balanced the promise of Biden's sweeping vision with the realities of their home-district politics.</w:t>
      </w:r>
    </w:p>
    <w:p w14:paraId="099EBE47" w14:textId="77777777" w:rsidR="00FC6FD9" w:rsidRDefault="00FC6FD9" w:rsidP="00FC6FD9">
      <w:r>
        <w:t xml:space="preserve">Biden has few votes to spare in the </w:t>
      </w:r>
      <w:proofErr w:type="gramStart"/>
      <w:r>
        <w:t>narrowly-divided</w:t>
      </w:r>
      <w:proofErr w:type="gramEnd"/>
      <w:r>
        <w:t xml:space="preserve"> House and none when the bill ultimately arrives for consideration in the evenly-split 50-50 Senate.</w:t>
      </w:r>
    </w:p>
    <w:p w14:paraId="29F66643" w14:textId="77777777" w:rsidR="00FC6FD9" w:rsidRDefault="00FC6FD9" w:rsidP="00FC6FD9">
      <w:r>
        <w:t xml:space="preserve">A group of five centrist Democratic lawmakers want a full budgetary assessment before they vote. Others from more Republican-leaning regions are objecting to a new state-and-local tax deduction that favors New York, </w:t>
      </w:r>
      <w:proofErr w:type="gramStart"/>
      <w:r>
        <w:t>California</w:t>
      </w:r>
      <w:proofErr w:type="gramEnd"/>
      <w:r>
        <w:t xml:space="preserve"> and other high-tax states. Another group wants changes to the immigration-related provisions.</w:t>
      </w:r>
    </w:p>
    <w:p w14:paraId="6CBDE237" w14:textId="77777777" w:rsidR="00FC6FD9" w:rsidRDefault="00FC6FD9" w:rsidP="00FC6FD9">
      <w:r>
        <w:t>In recent days, both the overall price tag and the revenue to pay for it have grown. A new White House assessment Thursday said revenue from the taxes on corporations and the wealthy and other changes are estimated to bring in $2.1 trillion over 10 years, according to a summary obtained by The Associated Press. That's up from what had been $1.9 trillion in earlier estimates.</w:t>
      </w:r>
    </w:p>
    <w:p w14:paraId="4B9C5BEE" w14:textId="77777777" w:rsidR="00FC6FD9" w:rsidRDefault="00FC6FD9" w:rsidP="00FC6FD9">
      <w:r w:rsidRPr="00F602A7">
        <w:rPr>
          <w:rStyle w:val="StyleUnderline"/>
          <w:highlight w:val="cyan"/>
        </w:rPr>
        <w:t>Pelosi</w:t>
      </w:r>
      <w:r>
        <w:t xml:space="preserve"> noted a similar assessment Thursday by the bipartisan Joint Committee on Taxation, and she </w:t>
      </w:r>
      <w:r w:rsidRPr="00F602A7">
        <w:rPr>
          <w:rStyle w:val="StyleUnderline"/>
          <w:highlight w:val="cyan"/>
        </w:rPr>
        <w:t>echoed</w:t>
      </w:r>
      <w:r w:rsidRPr="00402F81">
        <w:rPr>
          <w:rStyle w:val="StyleUnderline"/>
        </w:rPr>
        <w:t xml:space="preserve"> Biden's frequent </w:t>
      </w:r>
      <w:r w:rsidRPr="00F602A7">
        <w:rPr>
          <w:rStyle w:val="StyleUnderline"/>
          <w:highlight w:val="cyan"/>
        </w:rPr>
        <w:t>comment</w:t>
      </w:r>
      <w:r w:rsidRPr="00402F81">
        <w:rPr>
          <w:rStyle w:val="StyleUnderline"/>
        </w:rPr>
        <w:t xml:space="preserve"> </w:t>
      </w:r>
      <w:r w:rsidRPr="00F602A7">
        <w:rPr>
          <w:rStyle w:val="StyleUnderline"/>
          <w:highlight w:val="cyan"/>
        </w:rPr>
        <w:t>that</w:t>
      </w:r>
      <w:r w:rsidRPr="00402F81">
        <w:rPr>
          <w:rStyle w:val="StyleUnderline"/>
        </w:rPr>
        <w:t xml:space="preserve"> </w:t>
      </w:r>
      <w:r w:rsidRPr="00F602A7">
        <w:rPr>
          <w:rStyle w:val="StyleUnderline"/>
          <w:highlight w:val="cyan"/>
        </w:rPr>
        <w:t>the</w:t>
      </w:r>
      <w:r w:rsidRPr="00402F81">
        <w:rPr>
          <w:rStyle w:val="StyleUnderline"/>
        </w:rPr>
        <w:t xml:space="preserve"> overall </w:t>
      </w:r>
      <w:r w:rsidRPr="00F602A7">
        <w:rPr>
          <w:rStyle w:val="StyleUnderline"/>
          <w:highlight w:val="cyan"/>
        </w:rPr>
        <w:t>package will be fully paid for</w:t>
      </w:r>
      <w:r w:rsidRPr="00402F81">
        <w:rPr>
          <w:rStyle w:val="StyleUnderline"/>
        </w:rPr>
        <w:t>.</w:t>
      </w:r>
    </w:p>
    <w:p w14:paraId="487F8E5B" w14:textId="77777777" w:rsidR="00FC6FD9" w:rsidRDefault="00FC6FD9" w:rsidP="00FC6FD9">
      <w:r>
        <w:t>But another model from the Wharton School at the University of Pennsylvania suggested a shortfall in revenue for covering the cost, breeding fresh doubts among some of the Democratic lawmakers.</w:t>
      </w:r>
    </w:p>
    <w:p w14:paraId="60850B2E" w14:textId="77777777" w:rsidR="00FC6FD9" w:rsidRDefault="00FC6FD9" w:rsidP="00FC6FD9">
      <w:r>
        <w:t xml:space="preserve">Still, </w:t>
      </w:r>
      <w:r w:rsidRPr="00402F81">
        <w:rPr>
          <w:rStyle w:val="StyleUnderline"/>
        </w:rPr>
        <w:t>the Democrats in the House are anxious to finish up this week, eager to deliver on the president's agenda</w:t>
      </w:r>
      <w:r>
        <w:t xml:space="preserve"> and, as some lawmakers prepare to depart for a global climate change summit in Scotland, </w:t>
      </w:r>
      <w:r w:rsidRPr="00402F81">
        <w:rPr>
          <w:rStyle w:val="StyleUnderline"/>
        </w:rPr>
        <w:t>show the U.S. taking the environmental issue seriously</w:t>
      </w:r>
      <w:r>
        <w:t>.</w:t>
      </w:r>
    </w:p>
    <w:p w14:paraId="6B0AC08B" w14:textId="77777777" w:rsidR="00FC6FD9" w:rsidRDefault="00FC6FD9" w:rsidP="00FC6FD9">
      <w:r w:rsidRPr="00F602A7">
        <w:rPr>
          <w:rStyle w:val="StyleUnderline"/>
          <w:highlight w:val="cyan"/>
        </w:rPr>
        <w:t>Dem</w:t>
      </w:r>
      <w:r w:rsidRPr="00F602A7">
        <w:rPr>
          <w:rStyle w:val="StyleUnderline"/>
        </w:rPr>
        <w:t>ocrat</w:t>
      </w:r>
      <w:r w:rsidRPr="00F602A7">
        <w:rPr>
          <w:rStyle w:val="StyleUnderline"/>
          <w:highlight w:val="cyan"/>
        </w:rPr>
        <w:t>s</w:t>
      </w:r>
      <w:r w:rsidRPr="00402F81">
        <w:rPr>
          <w:rStyle w:val="StyleUnderline"/>
        </w:rPr>
        <w:t xml:space="preserve"> have </w:t>
      </w:r>
      <w:r w:rsidRPr="00F602A7">
        <w:rPr>
          <w:rStyle w:val="StyleUnderline"/>
          <w:highlight w:val="cyan"/>
        </w:rPr>
        <w:t xml:space="preserve">been working to </w:t>
      </w:r>
      <w:r w:rsidRPr="00F602A7">
        <w:rPr>
          <w:rStyle w:val="Emphasis"/>
          <w:highlight w:val="cyan"/>
        </w:rPr>
        <w:t>resolve their differences</w:t>
      </w:r>
      <w:r>
        <w:t xml:space="preserve">, </w:t>
      </w:r>
      <w:r w:rsidRPr="00F602A7">
        <w:rPr>
          <w:rStyle w:val="StyleUnderline"/>
          <w:highlight w:val="cyan"/>
        </w:rPr>
        <w:t>particularly with</w:t>
      </w:r>
      <w:r>
        <w:t xml:space="preserve"> holdout Sens. Joe </w:t>
      </w:r>
      <w:r w:rsidRPr="00F602A7">
        <w:rPr>
          <w:rStyle w:val="StyleUnderline"/>
          <w:highlight w:val="cyan"/>
        </w:rPr>
        <w:t>Manchin</w:t>
      </w:r>
      <w:r>
        <w:t xml:space="preserve"> of West Virginia </w:t>
      </w:r>
      <w:r w:rsidRPr="00F602A7">
        <w:rPr>
          <w:rStyle w:val="StyleUnderline"/>
          <w:highlight w:val="cyan"/>
        </w:rPr>
        <w:t>and</w:t>
      </w:r>
      <w:r>
        <w:t xml:space="preserve"> </w:t>
      </w:r>
      <w:proofErr w:type="spellStart"/>
      <w:r>
        <w:t>Kyrsten</w:t>
      </w:r>
      <w:proofErr w:type="spellEnd"/>
      <w:r>
        <w:t xml:space="preserve"> </w:t>
      </w:r>
      <w:proofErr w:type="spellStart"/>
      <w:r w:rsidRPr="00402F81">
        <w:rPr>
          <w:rStyle w:val="StyleUnderline"/>
        </w:rPr>
        <w:t>Sinema</w:t>
      </w:r>
      <w:proofErr w:type="spellEnd"/>
      <w:r>
        <w:t xml:space="preserve"> of Arizona, who forced cutbacks to Biden's bill but championed the slimmer infrastructure package that had stalled amid deliberations.</w:t>
      </w:r>
    </w:p>
    <w:p w14:paraId="168996B9" w14:textId="77777777" w:rsidR="00FC6FD9" w:rsidRDefault="00FC6FD9" w:rsidP="00FC6FD9"/>
    <w:p w14:paraId="3768055C" w14:textId="77777777" w:rsidR="00FC6FD9" w:rsidRDefault="00FC6FD9" w:rsidP="00FC6FD9">
      <w:pPr>
        <w:pStyle w:val="Heading4"/>
      </w:pPr>
      <w:r>
        <w:t xml:space="preserve">Manchin and </w:t>
      </w:r>
      <w:proofErr w:type="spellStart"/>
      <w:r>
        <w:t>Sinema</w:t>
      </w:r>
      <w:proofErr w:type="spellEnd"/>
      <w:r>
        <w:t xml:space="preserve"> hate the plan – they’re anti-labor because of </w:t>
      </w:r>
      <w:r w:rsidRPr="00EA043C">
        <w:rPr>
          <w:u w:val="single"/>
        </w:rPr>
        <w:t>lobbies</w:t>
      </w:r>
      <w:r>
        <w:t xml:space="preserve">, and </w:t>
      </w:r>
      <w:r w:rsidRPr="00EA043C">
        <w:rPr>
          <w:u w:val="single"/>
        </w:rPr>
        <w:t>don’t care</w:t>
      </w:r>
      <w:r>
        <w:t xml:space="preserve"> about their constituencies </w:t>
      </w:r>
    </w:p>
    <w:p w14:paraId="2CA25F35" w14:textId="77777777" w:rsidR="00FC6FD9" w:rsidRPr="00F602A7" w:rsidRDefault="00FC6FD9" w:rsidP="00FC6FD9">
      <w:pPr>
        <w:rPr>
          <w:highlight w:val="cyan"/>
        </w:rPr>
      </w:pPr>
      <w:r w:rsidRPr="00CA6B3B">
        <w:rPr>
          <w:rStyle w:val="Style13ptBold"/>
        </w:rPr>
        <w:t>Harold 21</w:t>
      </w:r>
      <w:r>
        <w:t xml:space="preserve"> [Zack, </w:t>
      </w:r>
      <w:proofErr w:type="spellStart"/>
      <w:r>
        <w:t>staf</w:t>
      </w:r>
      <w:proofErr w:type="spellEnd"/>
      <w:r>
        <w:t xml:space="preserve"> reporter for The Guardian, “US minimum wage activists face their toughest foe: Democrat Joe Manchin” https://www.theguardian.com/us-news/2021/feb/22/us-15-dollar-minimum-</w:t>
      </w:r>
      <w:r w:rsidRPr="00F602A7">
        <w:t>wage-joe-manchin-west-virginia]</w:t>
      </w:r>
    </w:p>
    <w:p w14:paraId="6C2B445A" w14:textId="77777777" w:rsidR="00FC6FD9" w:rsidRDefault="00FC6FD9" w:rsidP="00FC6FD9">
      <w:r w:rsidRPr="00F602A7">
        <w:rPr>
          <w:rStyle w:val="StyleUnderline"/>
          <w:highlight w:val="cyan"/>
        </w:rPr>
        <w:lastRenderedPageBreak/>
        <w:t>Hopes that the US</w:t>
      </w:r>
      <w:r w:rsidRPr="00DF219F">
        <w:rPr>
          <w:rStyle w:val="StyleUnderline"/>
        </w:rPr>
        <w:t xml:space="preserve"> </w:t>
      </w:r>
      <w:r w:rsidRPr="00F602A7">
        <w:rPr>
          <w:rStyle w:val="StyleUnderline"/>
          <w:highlight w:val="cyan"/>
        </w:rPr>
        <w:t>will</w:t>
      </w:r>
      <w:r w:rsidRPr="00DF219F">
        <w:rPr>
          <w:rStyle w:val="StyleUnderline"/>
        </w:rPr>
        <w:t xml:space="preserve"> finally </w:t>
      </w:r>
      <w:r w:rsidRPr="00F602A7">
        <w:rPr>
          <w:rStyle w:val="StyleUnderline"/>
          <w:highlight w:val="cyan"/>
        </w:rPr>
        <w:t>increase th</w:t>
      </w:r>
      <w:r w:rsidRPr="00DF219F">
        <w:rPr>
          <w:rStyle w:val="StyleUnderline"/>
        </w:rPr>
        <w:t xml:space="preserve">e </w:t>
      </w:r>
      <w:r w:rsidRPr="00DF219F">
        <w:rPr>
          <w:rStyle w:val="Emphasis"/>
        </w:rPr>
        <w:t xml:space="preserve">federal </w:t>
      </w:r>
      <w:r w:rsidRPr="00F602A7">
        <w:rPr>
          <w:rStyle w:val="Emphasis"/>
          <w:highlight w:val="cyan"/>
        </w:rPr>
        <w:t>minimum wage</w:t>
      </w:r>
      <w:r w:rsidRPr="00DF219F">
        <w:rPr>
          <w:rStyle w:val="StyleUnderline"/>
        </w:rPr>
        <w:t xml:space="preserve"> for the first time in nearly 12 years </w:t>
      </w:r>
      <w:r w:rsidRPr="00F602A7">
        <w:rPr>
          <w:rStyle w:val="StyleUnderline"/>
          <w:highlight w:val="cyan"/>
        </w:rPr>
        <w:t>face</w:t>
      </w:r>
      <w:r w:rsidRPr="00DF219F">
        <w:rPr>
          <w:rStyle w:val="StyleUnderline"/>
        </w:rPr>
        <w:t xml:space="preserve"> a seemingly unlikely opponent: a Democrat senator from one of the poorest states in the union</w:t>
      </w:r>
      <w:r>
        <w:t>.</w:t>
      </w:r>
    </w:p>
    <w:p w14:paraId="52EA1134" w14:textId="77777777" w:rsidR="00FC6FD9" w:rsidRDefault="00FC6FD9" w:rsidP="00FC6FD9">
      <w:r>
        <w:t xml:space="preserve">Joe </w:t>
      </w:r>
      <w:r w:rsidRPr="00F602A7">
        <w:rPr>
          <w:rStyle w:val="StyleUnderline"/>
          <w:highlight w:val="cyan"/>
        </w:rPr>
        <w:t>Manchin</w:t>
      </w:r>
      <w:r>
        <w:t xml:space="preserve"> of West Virginia, the state’s former governor and the Democrats’ most conservative senator, </w:t>
      </w:r>
      <w:r w:rsidRPr="00F602A7">
        <w:rPr>
          <w:rStyle w:val="StyleUnderline"/>
          <w:highlight w:val="cyan"/>
        </w:rPr>
        <w:t>has long opposed</w:t>
      </w:r>
      <w:r w:rsidRPr="00DF219F">
        <w:rPr>
          <w:rStyle w:val="StyleUnderline"/>
        </w:rPr>
        <w:t xml:space="preserve"> his party’s </w:t>
      </w:r>
      <w:r w:rsidRPr="00F602A7">
        <w:rPr>
          <w:rStyle w:val="Emphasis"/>
          <w:highlight w:val="cyan"/>
        </w:rPr>
        <w:t>progressive wing</w:t>
      </w:r>
      <w:r w:rsidRPr="00DF219F">
        <w:rPr>
          <w:rStyle w:val="StyleUnderline"/>
        </w:rPr>
        <w:t xml:space="preserve"> and is on record saying he does not support increasing the minimum wage</w:t>
      </w:r>
      <w:r>
        <w:t xml:space="preserve"> from $7.25 to $15 an hour, the first increase since 2009. “I’m supportive of basically having something that’s responsible and reasonable,” he told the Hill. He has advocated for a rise to $11.</w:t>
      </w:r>
    </w:p>
    <w:p w14:paraId="78A2CFEE" w14:textId="77777777" w:rsidR="00FC6FD9" w:rsidRDefault="00FC6FD9" w:rsidP="00FC6FD9">
      <w:r w:rsidRPr="00F602A7">
        <w:rPr>
          <w:rStyle w:val="Emphasis"/>
          <w:highlight w:val="cyan"/>
        </w:rPr>
        <w:t>Industry lobbying</w:t>
      </w:r>
      <w:r w:rsidRPr="00DF219F">
        <w:rPr>
          <w:rStyle w:val="Emphasis"/>
        </w:rPr>
        <w:t xml:space="preserve"> </w:t>
      </w:r>
      <w:r w:rsidRPr="00DF219F">
        <w:rPr>
          <w:rStyle w:val="StyleUnderline"/>
        </w:rPr>
        <w:t>allied to Republican</w:t>
      </w:r>
      <w:r>
        <w:t xml:space="preserve"> and – until relatively recently – </w:t>
      </w:r>
      <w:r w:rsidRPr="00DF219F">
        <w:rPr>
          <w:rStyle w:val="StyleUnderline"/>
        </w:rPr>
        <w:t xml:space="preserve">Democrat opposition </w:t>
      </w:r>
      <w:r w:rsidRPr="00F602A7">
        <w:rPr>
          <w:rStyle w:val="StyleUnderline"/>
          <w:highlight w:val="cyan"/>
        </w:rPr>
        <w:t>has locked</w:t>
      </w:r>
      <w:r w:rsidRPr="00DF219F">
        <w:rPr>
          <w:rStyle w:val="StyleUnderline"/>
        </w:rPr>
        <w:t xml:space="preserve"> </w:t>
      </w:r>
      <w:r w:rsidRPr="00F602A7">
        <w:rPr>
          <w:rStyle w:val="StyleUnderline"/>
          <w:highlight w:val="cyan"/>
        </w:rPr>
        <w:t>the</w:t>
      </w:r>
      <w:r w:rsidRPr="00DF219F">
        <w:rPr>
          <w:rStyle w:val="StyleUnderline"/>
        </w:rPr>
        <w:t xml:space="preserve"> US’s minimum </w:t>
      </w:r>
      <w:r w:rsidRPr="00F602A7">
        <w:rPr>
          <w:rStyle w:val="StyleUnderline"/>
          <w:highlight w:val="cyan"/>
        </w:rPr>
        <w:t>wage</w:t>
      </w:r>
      <w:r w:rsidRPr="00DF219F">
        <w:rPr>
          <w:rStyle w:val="StyleUnderline"/>
        </w:rPr>
        <w:t xml:space="preserve"> at $7.25 since the last raise in 2009</w:t>
      </w:r>
      <w:r>
        <w:t>.</w:t>
      </w:r>
    </w:p>
    <w:p w14:paraId="190FC7B6" w14:textId="77777777" w:rsidR="00FC6FD9" w:rsidRDefault="00FC6FD9" w:rsidP="00FC6FD9">
      <w:r>
        <w:t>'Hopefully it makes history': Fight for $15 closes in on mighty win for US workers</w:t>
      </w:r>
    </w:p>
    <w:p w14:paraId="0D6D5A7A" w14:textId="77777777" w:rsidR="00FC6FD9" w:rsidRDefault="00FC6FD9" w:rsidP="00FC6FD9">
      <w:r>
        <w:t>None of this has found favor with some low-wage workers in a state where an estimated 278,734 West Virginians lived in poverty in 2019, 16% of the population and the sixth highest poverty rate in the US.</w:t>
      </w:r>
    </w:p>
    <w:p w14:paraId="3734A721" w14:textId="77777777" w:rsidR="00FC6FD9" w:rsidRDefault="00FC6FD9" w:rsidP="00FC6FD9">
      <w:r w:rsidRPr="00F602A7">
        <w:rPr>
          <w:rStyle w:val="Emphasis"/>
          <w:highlight w:val="cyan"/>
        </w:rPr>
        <w:t>Last Thursday</w:t>
      </w:r>
      <w:r w:rsidRPr="00F602A7">
        <w:rPr>
          <w:highlight w:val="cyan"/>
        </w:rPr>
        <w:t xml:space="preserve"> </w:t>
      </w:r>
      <w:r w:rsidRPr="00F602A7">
        <w:rPr>
          <w:rStyle w:val="StyleUnderline"/>
          <w:highlight w:val="cyan"/>
        </w:rPr>
        <w:t xml:space="preserve">Manchin </w:t>
      </w:r>
      <w:r w:rsidRPr="00F602A7">
        <w:rPr>
          <w:rStyle w:val="Emphasis"/>
          <w:highlight w:val="cyan"/>
        </w:rPr>
        <w:t>reaffirmed his stance</w:t>
      </w:r>
      <w:r w:rsidRPr="00DF219F">
        <w:rPr>
          <w:rStyle w:val="StyleUnderline"/>
        </w:rPr>
        <w:t xml:space="preserve"> during a virtual meeting with members of the West Virginia Poor People’s Campaign</w:t>
      </w:r>
      <w:r>
        <w:t xml:space="preserve"> (WVPPC), </w:t>
      </w:r>
      <w:r w:rsidRPr="00DF219F">
        <w:rPr>
          <w:rStyle w:val="StyleUnderline"/>
        </w:rPr>
        <w:t>a group pushing for an increased minimum wag</w:t>
      </w:r>
      <w:r>
        <w:t>e and other policy changes that would benefit the working class.</w:t>
      </w:r>
    </w:p>
    <w:p w14:paraId="79FC684A" w14:textId="77777777" w:rsidR="00FC6FD9" w:rsidRDefault="00FC6FD9" w:rsidP="00FC6FD9">
      <w:r>
        <w:t>That meeting was closed to the media but at an online press conference immediately afterward, participants said Manchin refused to budge. “</w:t>
      </w:r>
      <w:r w:rsidRPr="00DF219F">
        <w:rPr>
          <w:rStyle w:val="StyleUnderline"/>
        </w:rPr>
        <w:t xml:space="preserve">He was </w:t>
      </w:r>
      <w:r w:rsidRPr="00F602A7">
        <w:rPr>
          <w:rStyle w:val="StyleUnderline"/>
          <w:highlight w:val="cyan"/>
        </w:rPr>
        <w:t xml:space="preserve">kind of </w:t>
      </w:r>
      <w:r w:rsidRPr="00F602A7">
        <w:rPr>
          <w:rStyle w:val="Emphasis"/>
          <w:highlight w:val="cyan"/>
        </w:rPr>
        <w:t>copping out</w:t>
      </w:r>
      <w:r>
        <w:t>,” said WVPPC member Brianna Griffith, a restaurant worker and whitewater rafting guide who, due to exemptions for tipped workers, only makes $2.62 an hour.</w:t>
      </w:r>
    </w:p>
    <w:p w14:paraId="6339CDC6" w14:textId="77777777" w:rsidR="00FC6FD9" w:rsidRDefault="00FC6FD9" w:rsidP="00FC6FD9">
      <w:r>
        <w:t xml:space="preserve">As a result of her sub-minimum wage job, Griffith received only $67 a week in unemployment benefits until that ran out in August. She lost her house and was forced to move in with her grandmother. Although she has now returned to work, business is </w:t>
      </w:r>
      <w:proofErr w:type="gramStart"/>
      <w:r>
        <w:t>slow</w:t>
      </w:r>
      <w:proofErr w:type="gramEnd"/>
      <w:r>
        <w:t xml:space="preserve"> and she estimates tips have fallen by 75%.</w:t>
      </w:r>
    </w:p>
    <w:p w14:paraId="3B981E8A" w14:textId="77777777" w:rsidR="00FC6FD9" w:rsidRDefault="00FC6FD9" w:rsidP="00FC6FD9">
      <w:r>
        <w:t>When Griffith told Manchin about her plight on Thursday, she said he asked about the $600 stimulus check approved by Congress in December. “He seemed to think that $600 … was enough to get me by,” she said. “I feel like he’s got his head in the clouds and he doesn’t understand what’s happening to poor people in West Virginia.”</w:t>
      </w:r>
    </w:p>
    <w:p w14:paraId="55D86667" w14:textId="77777777" w:rsidR="00FC6FD9" w:rsidRDefault="00FC6FD9" w:rsidP="00FC6FD9">
      <w:r>
        <w:t>Despite Manchin’s insistence on an $11 minimum wage, according to MIT’s living wage calculator, even a $15 minimum wage would only provide a living wage for single West Virginians without children. For a West Virginia family with two working parents and two children, both parents would need to be making at least $20.14 an hour to make ends meet.</w:t>
      </w:r>
    </w:p>
    <w:p w14:paraId="69DD6830" w14:textId="77777777" w:rsidR="00FC6FD9" w:rsidRDefault="00FC6FD9" w:rsidP="00FC6FD9">
      <w:r>
        <w:t>Griffith said if the minimum wage was increased to $15 an hour, “I could afford to live on my own. I could afford a car that’s not 25 years old.”</w:t>
      </w:r>
    </w:p>
    <w:p w14:paraId="6DF2F36B" w14:textId="77777777" w:rsidR="00FC6FD9" w:rsidRDefault="00FC6FD9" w:rsidP="00FC6FD9">
      <w:r>
        <w:t>The Rev Dr William Barber, co-chair of the national Poor People’s Campaign, was in last week’s meeting and said Manchin agreed the current $7.25 minimum wage was “not enough”.</w:t>
      </w:r>
    </w:p>
    <w:p w14:paraId="1C7144FD" w14:textId="77777777" w:rsidR="00FC6FD9" w:rsidRDefault="00FC6FD9" w:rsidP="00FC6FD9">
      <w:r>
        <w:t>But Barber said he was “amazed” Manchin could hear from people like Griffith and still oppose increasing the minimum wage to $15.</w:t>
      </w:r>
    </w:p>
    <w:p w14:paraId="40704DCA" w14:textId="77777777" w:rsidR="00FC6FD9" w:rsidRDefault="00FC6FD9" w:rsidP="00FC6FD9">
      <w:r>
        <w:t>“What he is suggesting would just further keep people in poverty and hurting,” he said.</w:t>
      </w:r>
    </w:p>
    <w:p w14:paraId="2F651AD8" w14:textId="77777777" w:rsidR="00FC6FD9" w:rsidRDefault="00FC6FD9" w:rsidP="00FC6FD9">
      <w:r>
        <w:lastRenderedPageBreak/>
        <w:t>Raising the minimum wage was a key part of Democrats’ 2020 platform. The former presidential candidate and now Senate budget committee chairman, Bernie Sanders, has referred to the current $7.25 rate as “a starvation wage”.</w:t>
      </w:r>
    </w:p>
    <w:p w14:paraId="54C3AFDA" w14:textId="77777777" w:rsidR="00FC6FD9" w:rsidRDefault="00FC6FD9" w:rsidP="00FC6FD9">
      <w:r>
        <w:t>The wage hike, formally known as the Raise the Wage Act of 2021, is now part of a proposed $1.9tn Covid-19 relief bill. The measure would incrementally raise the minimum wage from $7.25 to $15 over the next four years.</w:t>
      </w:r>
    </w:p>
    <w:p w14:paraId="723E20CC" w14:textId="77777777" w:rsidR="00FC6FD9" w:rsidRDefault="00FC6FD9" w:rsidP="00FC6FD9">
      <w:r>
        <w:t xml:space="preserve">With only a razor-thin majority in the Senate, all 50 Democrat senators need to be onboard for the bill to pass. But in addition to Manchin, </w:t>
      </w:r>
      <w:proofErr w:type="spellStart"/>
      <w:r>
        <w:t>Kyrsten</w:t>
      </w:r>
      <w:proofErr w:type="spellEnd"/>
      <w:r>
        <w:t xml:space="preserve"> </w:t>
      </w:r>
      <w:proofErr w:type="spellStart"/>
      <w:r w:rsidRPr="00F602A7">
        <w:rPr>
          <w:rStyle w:val="StyleUnderline"/>
          <w:highlight w:val="cyan"/>
        </w:rPr>
        <w:t>Sinema</w:t>
      </w:r>
      <w:proofErr w:type="spellEnd"/>
      <w:r w:rsidRPr="00DF219F">
        <w:rPr>
          <w:rStyle w:val="StyleUnderline"/>
        </w:rPr>
        <w:t xml:space="preserve"> of Arizona has told Politico she </w:t>
      </w:r>
      <w:r w:rsidRPr="00F602A7">
        <w:rPr>
          <w:rStyle w:val="Emphasis"/>
          <w:highlight w:val="cyan"/>
        </w:rPr>
        <w:t>does not want</w:t>
      </w:r>
      <w:r w:rsidRPr="00DF219F">
        <w:rPr>
          <w:rStyle w:val="StyleUnderline"/>
        </w:rPr>
        <w:t xml:space="preserve"> the </w:t>
      </w:r>
      <w:r w:rsidRPr="00F602A7">
        <w:rPr>
          <w:rStyle w:val="StyleUnderline"/>
          <w:highlight w:val="cyan"/>
        </w:rPr>
        <w:t xml:space="preserve">minimum wage </w:t>
      </w:r>
      <w:proofErr w:type="gramStart"/>
      <w:r w:rsidRPr="00F602A7">
        <w:rPr>
          <w:rStyle w:val="StyleUnderline"/>
          <w:highlight w:val="cyan"/>
        </w:rPr>
        <w:t>increase</w:t>
      </w:r>
      <w:proofErr w:type="gramEnd"/>
      <w:r w:rsidRPr="00DF219F">
        <w:rPr>
          <w:rStyle w:val="StyleUnderline"/>
        </w:rPr>
        <w:t xml:space="preserve"> to be part of the Covid relief package</w:t>
      </w:r>
      <w:r>
        <w:t>.</w:t>
      </w:r>
    </w:p>
    <w:p w14:paraId="547D33CF" w14:textId="77777777" w:rsidR="00FC6FD9" w:rsidRDefault="00FC6FD9" w:rsidP="00FC6FD9">
      <w:pPr>
        <w:pStyle w:val="Heading4"/>
        <w:rPr>
          <w:u w:val="single"/>
        </w:rPr>
      </w:pPr>
      <w:r>
        <w:t xml:space="preserve">Passage allows an </w:t>
      </w:r>
      <w:r>
        <w:rPr>
          <w:u w:val="single"/>
        </w:rPr>
        <w:t xml:space="preserve">unprecedented </w:t>
      </w:r>
      <w:r>
        <w:t xml:space="preserve">investment in </w:t>
      </w:r>
      <w:r>
        <w:rPr>
          <w:u w:val="single"/>
        </w:rPr>
        <w:t>combatting climate change</w:t>
      </w:r>
    </w:p>
    <w:p w14:paraId="62397639" w14:textId="77777777" w:rsidR="00FC6FD9" w:rsidRPr="00CB7CE2" w:rsidRDefault="00FC6FD9" w:rsidP="00FC6FD9">
      <w:r>
        <w:rPr>
          <w:rStyle w:val="Style13ptBold"/>
        </w:rPr>
        <w:t xml:space="preserve">Morton 10/28 </w:t>
      </w:r>
      <w:r>
        <w:t>[Joseph Morton, "Democrats tout climate spending in reconciliation", 10/28/21, https://www.rollcall.com/2021/10/28/framework-includes-clean-energy-tax-credits-omits-methane-fee/]</w:t>
      </w:r>
    </w:p>
    <w:p w14:paraId="5179435F" w14:textId="77777777" w:rsidR="00FC6FD9" w:rsidRDefault="00FC6FD9" w:rsidP="00FC6FD9">
      <w:r>
        <w:t xml:space="preserve">“At the same time, </w:t>
      </w:r>
      <w:r w:rsidRPr="00CB7CE2">
        <w:rPr>
          <w:rStyle w:val="StyleUnderline"/>
        </w:rPr>
        <w:t xml:space="preserve">substantial </w:t>
      </w:r>
      <w:r w:rsidRPr="00CB7CE2">
        <w:rPr>
          <w:rStyle w:val="StyleUnderline"/>
          <w:highlight w:val="cyan"/>
        </w:rPr>
        <w:t>investments in e</w:t>
      </w:r>
      <w:r w:rsidRPr="00CB7CE2">
        <w:rPr>
          <w:rStyle w:val="StyleUnderline"/>
        </w:rPr>
        <w:t xml:space="preserve">lectric </w:t>
      </w:r>
      <w:r w:rsidRPr="00CB7CE2">
        <w:rPr>
          <w:rStyle w:val="StyleUnderline"/>
          <w:highlight w:val="cyan"/>
        </w:rPr>
        <w:t>v</w:t>
      </w:r>
      <w:r w:rsidRPr="00CB7CE2">
        <w:rPr>
          <w:rStyle w:val="StyleUnderline"/>
        </w:rPr>
        <w:t xml:space="preserve">ehicle charging stations and clean heavy-duty vehicles, like school buses, will serve the dual purpose of </w:t>
      </w:r>
      <w:r w:rsidRPr="00CB7CE2">
        <w:rPr>
          <w:rStyle w:val="Emphasis"/>
          <w:highlight w:val="cyan"/>
        </w:rPr>
        <w:t>slashing</w:t>
      </w:r>
      <w:r w:rsidRPr="00CB7CE2">
        <w:rPr>
          <w:rStyle w:val="Emphasis"/>
        </w:rPr>
        <w:t xml:space="preserve"> our </w:t>
      </w:r>
      <w:r w:rsidRPr="00CB7CE2">
        <w:rPr>
          <w:rStyle w:val="Emphasis"/>
          <w:highlight w:val="cyan"/>
        </w:rPr>
        <w:t>carbon emissions</w:t>
      </w:r>
      <w:r w:rsidRPr="00CB7CE2">
        <w:rPr>
          <w:rStyle w:val="StyleUnderline"/>
        </w:rPr>
        <w:t xml:space="preserve"> while helping American manufacturing stay globally competitive</w:t>
      </w:r>
      <w:r>
        <w:t>,” Pallone said.</w:t>
      </w:r>
    </w:p>
    <w:p w14:paraId="341A651C" w14:textId="77777777" w:rsidR="00FC6FD9" w:rsidRDefault="00FC6FD9" w:rsidP="00FC6FD9">
      <w:r>
        <w:t xml:space="preserve">Rep. Cindy </w:t>
      </w:r>
      <w:proofErr w:type="spellStart"/>
      <w:r>
        <w:t>Axne</w:t>
      </w:r>
      <w:proofErr w:type="spellEnd"/>
      <w:r>
        <w:t>, D-Iowa, had pushed for funding to support biofuels infrastructure, complaining it was left out of the bipartisan infrastructure bill even as that measure delivered significant funding for electric vehicles.</w:t>
      </w:r>
    </w:p>
    <w:p w14:paraId="73A5B597" w14:textId="77777777" w:rsidR="00FC6FD9" w:rsidRDefault="00FC6FD9" w:rsidP="00FC6FD9">
      <w:r>
        <w:t xml:space="preserve">The latest reconciliation package text includes $1 billion over 10 years in funding for the Agriculture Department to provide grants for expanding biofuel pump infrastructure, upgrade existing infrastructure </w:t>
      </w:r>
      <w:proofErr w:type="gramStart"/>
      <w:r>
        <w:t>and  increase</w:t>
      </w:r>
      <w:proofErr w:type="gramEnd"/>
      <w:r>
        <w:t xml:space="preserve"> usage of higher blends of ethanol and biodiesel.</w:t>
      </w:r>
    </w:p>
    <w:p w14:paraId="37345A91" w14:textId="77777777" w:rsidR="00FC6FD9" w:rsidRDefault="00FC6FD9" w:rsidP="00FC6FD9">
      <w:r>
        <w:t xml:space="preserve">“Not only does the </w:t>
      </w:r>
      <w:r w:rsidRPr="00CB7CE2">
        <w:rPr>
          <w:rStyle w:val="StyleUnderline"/>
        </w:rPr>
        <w:t xml:space="preserve">Build Back Better Act represent the </w:t>
      </w:r>
      <w:r w:rsidRPr="00CB7CE2">
        <w:rPr>
          <w:rStyle w:val="Emphasis"/>
          <w:highlight w:val="cyan"/>
        </w:rPr>
        <w:t>largest investment</w:t>
      </w:r>
      <w:r w:rsidRPr="00CB7CE2">
        <w:rPr>
          <w:rStyle w:val="StyleUnderline"/>
          <w:highlight w:val="cyan"/>
        </w:rPr>
        <w:t xml:space="preserve"> in </w:t>
      </w:r>
      <w:r w:rsidRPr="00CB7CE2">
        <w:rPr>
          <w:rStyle w:val="Emphasis"/>
          <w:highlight w:val="cyan"/>
        </w:rPr>
        <w:t>clean energy</w:t>
      </w:r>
      <w:r w:rsidRPr="00CB7CE2">
        <w:rPr>
          <w:rStyle w:val="StyleUnderline"/>
          <w:highlight w:val="cyan"/>
        </w:rPr>
        <w:t xml:space="preserve"> and </w:t>
      </w:r>
      <w:r w:rsidRPr="00CB7CE2">
        <w:rPr>
          <w:rStyle w:val="Emphasis"/>
          <w:highlight w:val="cyan"/>
        </w:rPr>
        <w:t>combating climate change</w:t>
      </w:r>
      <w:r w:rsidRPr="00CB7CE2">
        <w:rPr>
          <w:rStyle w:val="StyleUnderline"/>
          <w:highlight w:val="cyan"/>
        </w:rPr>
        <w:t xml:space="preserve"> ever</w:t>
      </w:r>
      <w:r w:rsidRPr="00CB7CE2">
        <w:rPr>
          <w:rStyle w:val="StyleUnderline"/>
        </w:rPr>
        <w:t xml:space="preserve"> </w:t>
      </w:r>
      <w:r w:rsidRPr="00CB7CE2">
        <w:t>— it also confirms that my colleagues have listened to my central argument in our clean energy discussions: biofuels can and should be a part of our fight against climate change</w:t>
      </w:r>
      <w:r>
        <w:t xml:space="preserve">,” </w:t>
      </w:r>
      <w:proofErr w:type="spellStart"/>
      <w:r>
        <w:t>Axne</w:t>
      </w:r>
      <w:proofErr w:type="spellEnd"/>
      <w:r>
        <w:t xml:space="preserve"> said in a statement.</w:t>
      </w:r>
    </w:p>
    <w:p w14:paraId="6E833820" w14:textId="77777777" w:rsidR="00FC6FD9" w:rsidRPr="00CB7CE2" w:rsidRDefault="00FC6FD9" w:rsidP="00FC6FD9">
      <w:pPr>
        <w:rPr>
          <w:rStyle w:val="StyleUnderline"/>
        </w:rPr>
      </w:pPr>
      <w:r>
        <w:t xml:space="preserve">The White House framework released earlier in the day envisions that </w:t>
      </w:r>
      <w:r w:rsidRPr="00CB7CE2">
        <w:rPr>
          <w:rStyle w:val="StyleUnderline"/>
          <w:highlight w:val="cyan"/>
        </w:rPr>
        <w:t>$320 billion</w:t>
      </w:r>
      <w:r w:rsidRPr="00CB7CE2">
        <w:rPr>
          <w:rStyle w:val="StyleUnderline"/>
        </w:rPr>
        <w:t xml:space="preserve"> would be delivered </w:t>
      </w:r>
      <w:r w:rsidRPr="00CB7CE2">
        <w:rPr>
          <w:rStyle w:val="StyleUnderline"/>
          <w:highlight w:val="cyan"/>
        </w:rPr>
        <w:t>in</w:t>
      </w:r>
      <w:r w:rsidRPr="00CB7CE2">
        <w:rPr>
          <w:rStyle w:val="StyleUnderline"/>
        </w:rPr>
        <w:t xml:space="preserve"> the form of </w:t>
      </w:r>
      <w:r w:rsidRPr="00CB7CE2">
        <w:rPr>
          <w:rStyle w:val="Emphasis"/>
          <w:highlight w:val="cyan"/>
        </w:rPr>
        <w:t>clean energy tax credits</w:t>
      </w:r>
      <w:r w:rsidRPr="00CB7CE2">
        <w:rPr>
          <w:rStyle w:val="StyleUnderline"/>
          <w:highlight w:val="cyan"/>
        </w:rPr>
        <w:t xml:space="preserve"> to </w:t>
      </w:r>
      <w:r w:rsidRPr="00CB7CE2">
        <w:rPr>
          <w:rStyle w:val="Emphasis"/>
          <w:highlight w:val="cyan"/>
        </w:rPr>
        <w:t>accelerate the transition</w:t>
      </w:r>
      <w:r w:rsidRPr="00CB7CE2">
        <w:rPr>
          <w:rStyle w:val="StyleUnderline"/>
        </w:rPr>
        <w:t xml:space="preserve"> from coal and gas-fired power plants to renewable energy sources such as wind turbines and solar panels.</w:t>
      </w:r>
    </w:p>
    <w:p w14:paraId="3B0D2075" w14:textId="77777777" w:rsidR="00FC6FD9" w:rsidRDefault="00FC6FD9" w:rsidP="00FC6FD9">
      <w:r>
        <w:t xml:space="preserve">That </w:t>
      </w:r>
      <w:r w:rsidRPr="00CB7CE2">
        <w:rPr>
          <w:rStyle w:val="StyleUnderline"/>
        </w:rPr>
        <w:t xml:space="preserve">includes </w:t>
      </w:r>
      <w:r w:rsidRPr="00CB7CE2">
        <w:rPr>
          <w:rStyle w:val="StyleUnderline"/>
          <w:highlight w:val="cyan"/>
        </w:rPr>
        <w:t>incentives for</w:t>
      </w:r>
      <w:r w:rsidRPr="00CB7CE2">
        <w:rPr>
          <w:rStyle w:val="StyleUnderline"/>
        </w:rPr>
        <w:t xml:space="preserve"> both </w:t>
      </w:r>
      <w:r w:rsidRPr="00CB7CE2">
        <w:rPr>
          <w:rStyle w:val="StyleUnderline"/>
          <w:highlight w:val="cyan"/>
        </w:rPr>
        <w:t>utilities</w:t>
      </w:r>
      <w:r w:rsidRPr="00CB7CE2">
        <w:rPr>
          <w:rStyle w:val="StyleUnderline"/>
        </w:rPr>
        <w:t xml:space="preserve"> and </w:t>
      </w:r>
      <w:r w:rsidRPr="00CB7CE2">
        <w:rPr>
          <w:rStyle w:val="StyleUnderline"/>
          <w:highlight w:val="cyan"/>
        </w:rPr>
        <w:t>residents</w:t>
      </w:r>
      <w:r w:rsidRPr="00CB7CE2">
        <w:rPr>
          <w:rStyle w:val="StyleUnderline"/>
        </w:rPr>
        <w:t xml:space="preserve"> and </w:t>
      </w:r>
      <w:r w:rsidRPr="00CB7CE2">
        <w:rPr>
          <w:rStyle w:val="StyleUnderline"/>
          <w:highlight w:val="cyan"/>
        </w:rPr>
        <w:t>support for</w:t>
      </w:r>
      <w:r w:rsidRPr="00CB7CE2">
        <w:rPr>
          <w:rStyle w:val="StyleUnderline"/>
        </w:rPr>
        <w:t xml:space="preserve"> additional </w:t>
      </w:r>
      <w:r w:rsidRPr="00CB7CE2">
        <w:rPr>
          <w:rStyle w:val="StyleUnderline"/>
          <w:highlight w:val="cyan"/>
        </w:rPr>
        <w:t>transmission and storage</w:t>
      </w:r>
      <w:r w:rsidRPr="00CB7CE2">
        <w:rPr>
          <w:rStyle w:val="StyleUnderline"/>
        </w:rPr>
        <w:t xml:space="preserve"> capacity — </w:t>
      </w:r>
      <w:r w:rsidRPr="00CB7CE2">
        <w:rPr>
          <w:rStyle w:val="StyleUnderline"/>
          <w:highlight w:val="cyan"/>
        </w:rPr>
        <w:t>areas where bottlenecks</w:t>
      </w:r>
      <w:r w:rsidRPr="00CB7CE2">
        <w:rPr>
          <w:rStyle w:val="StyleUnderline"/>
        </w:rPr>
        <w:t xml:space="preserve"> have </w:t>
      </w:r>
      <w:r w:rsidRPr="00CB7CE2">
        <w:rPr>
          <w:rStyle w:val="StyleUnderline"/>
          <w:highlight w:val="cyan"/>
        </w:rPr>
        <w:t>hampered</w:t>
      </w:r>
      <w:r w:rsidRPr="00CB7CE2">
        <w:rPr>
          <w:rStyle w:val="StyleUnderline"/>
        </w:rPr>
        <w:t xml:space="preserve"> the development of </w:t>
      </w:r>
      <w:r w:rsidRPr="00CB7CE2">
        <w:rPr>
          <w:rStyle w:val="StyleUnderline"/>
          <w:highlight w:val="cyan"/>
        </w:rPr>
        <w:t>renewable</w:t>
      </w:r>
      <w:r w:rsidRPr="00CB7CE2">
        <w:rPr>
          <w:rStyle w:val="StyleUnderline"/>
        </w:rPr>
        <w:t xml:space="preserve"> </w:t>
      </w:r>
      <w:r w:rsidRPr="00CB7CE2">
        <w:rPr>
          <w:rStyle w:val="StyleUnderline"/>
          <w:highlight w:val="cyan"/>
        </w:rPr>
        <w:t>energy</w:t>
      </w:r>
      <w:r w:rsidRPr="00CB7CE2">
        <w:rPr>
          <w:rStyle w:val="StyleUnderline"/>
        </w:rPr>
        <w:t xml:space="preserve"> sources</w:t>
      </w:r>
      <w:r>
        <w:t>.</w:t>
      </w:r>
    </w:p>
    <w:p w14:paraId="01A2F3A9" w14:textId="77777777" w:rsidR="00FC6FD9" w:rsidRDefault="00FC6FD9" w:rsidP="00FC6FD9">
      <w:r>
        <w:t>The framework includes incentives intended to cut the cost for Americans to put rooftop solar panels on their homes and make it easier to purchase electric vehicles. New EV tax credits would lower the cost of a vehicle by $12,500 for a middle-class family, according to the White House.</w:t>
      </w:r>
    </w:p>
    <w:p w14:paraId="636A54FD" w14:textId="77777777" w:rsidR="00FC6FD9" w:rsidRDefault="00FC6FD9" w:rsidP="00FC6FD9">
      <w:r>
        <w:t>The framework calls for $105 billion for climate resiliency and addressing legacy pollution in communities.</w:t>
      </w:r>
    </w:p>
    <w:p w14:paraId="014B4967" w14:textId="77777777" w:rsidR="00FC6FD9" w:rsidRDefault="00FC6FD9" w:rsidP="00FC6FD9">
      <w:r>
        <w:t xml:space="preserve">For example, a new Clean Energy and Sustainability Accelerator that would invest in climate-related projects around the country would allocate 40 percent of those benefits to disadvantaged </w:t>
      </w:r>
      <w:r>
        <w:lastRenderedPageBreak/>
        <w:t>communities — part of a pledge the Biden administration has made to deliver climate spending to communities traditionally on the front lines of environmental damage.</w:t>
      </w:r>
    </w:p>
    <w:p w14:paraId="404BAB0A" w14:textId="77777777" w:rsidR="00FC6FD9" w:rsidRDefault="00FC6FD9" w:rsidP="00FC6FD9">
      <w:r>
        <w:t>It also would fund grants to support environmental justice in disadvantaged communities and create a new Civilian Climate Corps with more than 300,000 members working on conservation projects that could help mitigate climate change.</w:t>
      </w:r>
    </w:p>
    <w:p w14:paraId="31ED886F" w14:textId="77777777" w:rsidR="00FC6FD9" w:rsidRDefault="00FC6FD9" w:rsidP="00FC6FD9">
      <w:r>
        <w:t xml:space="preserve">The framework includes $110 billion in spending and incentives to boost domestic supply chains supporting solar power and batteries. It also would fund grants, loans and tax credits aimed at moving steel, </w:t>
      </w:r>
      <w:proofErr w:type="gramStart"/>
      <w:r>
        <w:t>cement</w:t>
      </w:r>
      <w:proofErr w:type="gramEnd"/>
      <w:r>
        <w:t xml:space="preserve"> and aluminum industries toward decarbonization.</w:t>
      </w:r>
    </w:p>
    <w:p w14:paraId="0097DB8D" w14:textId="77777777" w:rsidR="00FC6FD9" w:rsidRDefault="00FC6FD9" w:rsidP="00FC6FD9">
      <w:r>
        <w:t xml:space="preserve">There’s </w:t>
      </w:r>
      <w:r w:rsidRPr="00CB7CE2">
        <w:rPr>
          <w:rStyle w:val="StyleUnderline"/>
        </w:rPr>
        <w:t xml:space="preserve">also $20 billion for the government to purchase new technologies such as long-duration storage, small modular </w:t>
      </w:r>
      <w:proofErr w:type="gramStart"/>
      <w:r w:rsidRPr="00CB7CE2">
        <w:rPr>
          <w:rStyle w:val="StyleUnderline"/>
        </w:rPr>
        <w:t>reactors</w:t>
      </w:r>
      <w:proofErr w:type="gramEnd"/>
      <w:r w:rsidRPr="00CB7CE2">
        <w:rPr>
          <w:rStyle w:val="StyleUnderline"/>
        </w:rPr>
        <w:t xml:space="preserve"> and clean construction materials</w:t>
      </w:r>
      <w:r>
        <w:t>.</w:t>
      </w:r>
    </w:p>
    <w:p w14:paraId="5CCE5FCD" w14:textId="77777777" w:rsidR="00FC6FD9" w:rsidRDefault="00FC6FD9" w:rsidP="00FC6FD9">
      <w:r>
        <w:t>While the size of the package falls short of initial proposals, some Capitol Hill Democrats declined to say they were disappointed with the climate portion.</w:t>
      </w:r>
    </w:p>
    <w:p w14:paraId="743E226C" w14:textId="77777777" w:rsidR="00FC6FD9" w:rsidRDefault="00FC6FD9" w:rsidP="00FC6FD9">
      <w:r>
        <w:t>Sen. Christopher S. Murphy, D-Conn., said he didn’t want to undersell the framework, as it would represent the most significant spending on climate policy since he joined Congress.</w:t>
      </w:r>
    </w:p>
    <w:p w14:paraId="0EBB8492" w14:textId="77777777" w:rsidR="00FC6FD9" w:rsidRDefault="00FC6FD9" w:rsidP="00FC6FD9">
      <w:r w:rsidRPr="00CB7CE2">
        <w:rPr>
          <w:rStyle w:val="StyleUnderline"/>
        </w:rPr>
        <w:t xml:space="preserve">The fact that </w:t>
      </w:r>
      <w:r w:rsidRPr="00CB7CE2">
        <w:rPr>
          <w:rStyle w:val="StyleUnderline"/>
          <w:highlight w:val="cyan"/>
        </w:rPr>
        <w:t>climate</w:t>
      </w:r>
      <w:r w:rsidRPr="00CB7CE2">
        <w:rPr>
          <w:rStyle w:val="StyleUnderline"/>
        </w:rPr>
        <w:t xml:space="preserve"> makes up about </w:t>
      </w:r>
      <w:r w:rsidRPr="00CB7CE2">
        <w:rPr>
          <w:rStyle w:val="Emphasis"/>
          <w:highlight w:val="cyan"/>
        </w:rPr>
        <w:t>one-third of the overall spending</w:t>
      </w:r>
      <w:r w:rsidRPr="00CB7CE2">
        <w:rPr>
          <w:rStyle w:val="StyleUnderline"/>
        </w:rPr>
        <w:t xml:space="preserve"> shows how much </w:t>
      </w:r>
      <w:r w:rsidRPr="00CB7CE2">
        <w:rPr>
          <w:rStyle w:val="StyleUnderline"/>
          <w:highlight w:val="cyan"/>
        </w:rPr>
        <w:t>the issue</w:t>
      </w:r>
      <w:r w:rsidRPr="00CB7CE2">
        <w:rPr>
          <w:rStyle w:val="StyleUnderline"/>
        </w:rPr>
        <w:t xml:space="preserve"> has been </w:t>
      </w:r>
      <w:r w:rsidRPr="00CB7CE2">
        <w:rPr>
          <w:rStyle w:val="StyleUnderline"/>
          <w:highlight w:val="cyan"/>
        </w:rPr>
        <w:t xml:space="preserve">elevated within the </w:t>
      </w:r>
      <w:r w:rsidRPr="00CB7CE2">
        <w:rPr>
          <w:rStyle w:val="StyleUnderline"/>
        </w:rPr>
        <w:t xml:space="preserve">Democratic </w:t>
      </w:r>
      <w:r w:rsidRPr="00CB7CE2">
        <w:rPr>
          <w:rStyle w:val="StyleUnderline"/>
          <w:highlight w:val="cyan"/>
        </w:rPr>
        <w:t>Party</w:t>
      </w:r>
      <w:r>
        <w:t>, he said, and negotiations over bolstering it aren’t finished.</w:t>
      </w:r>
    </w:p>
    <w:p w14:paraId="4AD987EA" w14:textId="77777777" w:rsidR="00FC6FD9" w:rsidRPr="00CB7CE2" w:rsidRDefault="00FC6FD9" w:rsidP="00FC6FD9">
      <w:r>
        <w:t xml:space="preserve">“I think there's a number of things that we can still find consensus on that might not be in this agreement. </w:t>
      </w:r>
      <w:proofErr w:type="gramStart"/>
      <w:r>
        <w:t>So</w:t>
      </w:r>
      <w:proofErr w:type="gramEnd"/>
      <w:r>
        <w:t xml:space="preserve"> climate is something you’ve got to work on every single day,” Murphy said. “If we're not passing climate change legislation every year, then we're not doing our job. </w:t>
      </w:r>
      <w:proofErr w:type="gramStart"/>
      <w:r>
        <w:t>So</w:t>
      </w:r>
      <w:proofErr w:type="gramEnd"/>
      <w:r>
        <w:t xml:space="preserve"> this is just one admittedly very big piece of the overall policy puzzle.”</w:t>
      </w:r>
    </w:p>
    <w:p w14:paraId="164002AA" w14:textId="77777777" w:rsidR="00FC6FD9" w:rsidRDefault="00FC6FD9" w:rsidP="00FC6FD9"/>
    <w:p w14:paraId="30B2E164" w14:textId="77777777" w:rsidR="00FC6FD9" w:rsidRPr="00B34BB4" w:rsidRDefault="00FC6FD9" w:rsidP="00FC6FD9">
      <w:pPr>
        <w:pStyle w:val="Heading4"/>
        <w:rPr>
          <w:rFonts w:cs="Arial"/>
        </w:rPr>
      </w:pPr>
      <w:r>
        <w:rPr>
          <w:rFonts w:cs="Arial"/>
        </w:rPr>
        <w:t>It</w:t>
      </w:r>
      <w:r w:rsidRPr="00B34BB4">
        <w:rPr>
          <w:rFonts w:cs="Arial"/>
        </w:rPr>
        <w:t xml:space="preserve"> causes extinction</w:t>
      </w:r>
      <w:r>
        <w:rPr>
          <w:rFonts w:cs="Arial"/>
        </w:rPr>
        <w:t>.</w:t>
      </w:r>
    </w:p>
    <w:p w14:paraId="597D848E" w14:textId="77777777" w:rsidR="00FC6FD9" w:rsidRPr="00B34BB4" w:rsidRDefault="00FC6FD9" w:rsidP="00FC6FD9">
      <w:r w:rsidRPr="00B34BB4">
        <w:rPr>
          <w:rStyle w:val="Style13ptBold"/>
        </w:rPr>
        <w:t>Dunlop 17</w:t>
      </w:r>
      <w:r w:rsidRPr="00B34BB4">
        <w:t xml:space="preserve">. (Ian Dunlop chaired the Australian Coal Association in 1987-88, chaired the Australian Greenhouse Office Experts Group on Emissions Trading from 1998-2000 and was CEO of the Australian Institute of Company Directors from 1997-2001. He has a particular interest in the interaction of corporate governance, corporate </w:t>
      </w:r>
      <w:proofErr w:type="gramStart"/>
      <w:r w:rsidRPr="00B34BB4">
        <w:t>responsibility</w:t>
      </w:r>
      <w:proofErr w:type="gramEnd"/>
      <w:r w:rsidRPr="00B34BB4">
        <w:t xml:space="preserve"> and sustainability. An engineer by qualification, he holds an MA (Mechanical Sciences) degree from the University of Cambridge, he is a Fellow of the Australian Institute of Company Directors, the Australasian Institute of Mining and Metallurgy, and the Energy Institute (UK), and a Member of the Society of Petroleum Engineers of AIME (USA). He also chairs the Australian National Wildlife Collection Foundation. David Spratt is a Research Director for Breakthrough and co-author of Climate Code Red: The case for emergency action (Scribe 2008). His recent reports include Recount: It’s time to “Do the math” again; Climate Reality Check and Antarctic Tipping Points for a Multi-</w:t>
      </w:r>
      <w:proofErr w:type="spellStart"/>
      <w:r w:rsidRPr="00B34BB4">
        <w:t>metre</w:t>
      </w:r>
      <w:proofErr w:type="spellEnd"/>
      <w:r w:rsidRPr="00B34BB4">
        <w:t xml:space="preserve"> Sea-level Rise. A Failure of Imagination on Climate Risks. July 26, 2017. www.resilience.org/stories/2017-07-26/a-failure-of-imagination-on-climate-risks/)</w:t>
      </w:r>
    </w:p>
    <w:p w14:paraId="3F532383" w14:textId="1E7BCFBC" w:rsidR="00FC6FD9" w:rsidRDefault="00FC6FD9" w:rsidP="00FC6FD9">
      <w:r w:rsidRPr="00B34BB4">
        <w:rPr>
          <w:rStyle w:val="Emphasis"/>
          <w:highlight w:val="cyan"/>
        </w:rPr>
        <w:t>Climate change</w:t>
      </w:r>
      <w:r w:rsidRPr="00B34BB4">
        <w:rPr>
          <w:sz w:val="24"/>
          <w:highlight w:val="cyan"/>
          <w:u w:val="single"/>
        </w:rPr>
        <w:t xml:space="preserve"> </w:t>
      </w:r>
      <w:r w:rsidRPr="006D7C22">
        <w:rPr>
          <w:sz w:val="24"/>
          <w:u w:val="single"/>
        </w:rPr>
        <w:t xml:space="preserve">is an </w:t>
      </w:r>
      <w:r w:rsidRPr="006D7C22">
        <w:rPr>
          <w:rStyle w:val="Emphasis"/>
        </w:rPr>
        <w:t>existential risk</w:t>
      </w:r>
      <w:r w:rsidRPr="006D7C22">
        <w:rPr>
          <w:sz w:val="24"/>
          <w:u w:val="single"/>
        </w:rPr>
        <w:t xml:space="preserve"> that could</w:t>
      </w:r>
      <w:r w:rsidRPr="00B34BB4">
        <w:rPr>
          <w:sz w:val="24"/>
          <w:u w:val="single"/>
        </w:rPr>
        <w:t xml:space="preserve"> abruptly </w:t>
      </w:r>
      <w:r w:rsidRPr="00B34BB4">
        <w:rPr>
          <w:rStyle w:val="Emphasis"/>
          <w:highlight w:val="cyan"/>
        </w:rPr>
        <w:t>end</w:t>
      </w:r>
      <w:r w:rsidRPr="00B34BB4">
        <w:rPr>
          <w:rStyle w:val="Emphasis"/>
        </w:rPr>
        <w:t xml:space="preserve"> human </w:t>
      </w:r>
      <w:proofErr w:type="spellStart"/>
      <w:r w:rsidRPr="00B34BB4">
        <w:rPr>
          <w:rStyle w:val="Emphasis"/>
          <w:highlight w:val="cyan"/>
        </w:rPr>
        <w:t>civilisation</w:t>
      </w:r>
      <w:proofErr w:type="spellEnd"/>
      <w:r w:rsidRPr="00B34BB4">
        <w:t xml:space="preserve"> because of a catastrophic “failure of imagination” by global leaders to understand and act on the science and evidence before them. At the London School of Economics in 2008, Queen Elizabeth questioned: “Why did no one foresee the timing, extent and severity of the Global Financial Crisis?” The British Academy answered a year later: “A psychology of denial gripped the financial and corporate world… [it was] the failure of the collective imagination of many bright people… to understand the risks to </w:t>
      </w:r>
      <w:r w:rsidRPr="00B34BB4">
        <w:lastRenderedPageBreak/>
        <w:t>the system as a whole”. A “failure of imagination” has also been identified as one of the reasons for the breakdown in US intelligence around the 9/11 attacks in 2001. A similar failure is occurring with climate change today. The problem is widespread at the senior levels of government and global corporations. A 2016 report, Thinking the unthinkable, based on interviews with top leaders around the world, found that: “A proliferation of ‘unthinkable’ events… has revealed a new fragility at the highest levels of corporate and public service leaderships. Their ability to spot, identify and handle unexpected, non-normative events is… perilously inadequate at critical moments… Remarkably</w:t>
      </w:r>
      <w:r w:rsidRPr="006D7C22">
        <w:t xml:space="preserve">, </w:t>
      </w:r>
      <w:r w:rsidRPr="006D7C22">
        <w:rPr>
          <w:sz w:val="24"/>
          <w:u w:val="single"/>
        </w:rPr>
        <w:t xml:space="preserve">there remains a deep </w:t>
      </w:r>
      <w:r w:rsidRPr="006D7C22">
        <w:rPr>
          <w:rStyle w:val="Emphasis"/>
        </w:rPr>
        <w:t>reluctance</w:t>
      </w:r>
      <w:r w:rsidRPr="006D7C22">
        <w:t xml:space="preserve">, or what might be called ‘executive myopia’, </w:t>
      </w:r>
      <w:r w:rsidRPr="006D7C22">
        <w:rPr>
          <w:sz w:val="24"/>
          <w:u w:val="single"/>
        </w:rPr>
        <w:t>to see and contemplate even the possibility that ‘</w:t>
      </w:r>
      <w:proofErr w:type="spellStart"/>
      <w:r w:rsidRPr="006D7C22">
        <w:rPr>
          <w:sz w:val="24"/>
          <w:u w:val="single"/>
        </w:rPr>
        <w:t>unthinkables</w:t>
      </w:r>
      <w:proofErr w:type="spellEnd"/>
      <w:r w:rsidRPr="006D7C22">
        <w:rPr>
          <w:sz w:val="24"/>
          <w:u w:val="single"/>
        </w:rPr>
        <w:t>’ might happen</w:t>
      </w:r>
      <w:r w:rsidRPr="006D7C22">
        <w:t>, let alone how to handle them. Such failures are manifested</w:t>
      </w:r>
      <w:r w:rsidRPr="00B34BB4">
        <w:t xml:space="preserve"> in two ways in climate policy. At the political, </w:t>
      </w:r>
      <w:proofErr w:type="gramStart"/>
      <w:r w:rsidRPr="00B34BB4">
        <w:t>bureaucratic</w:t>
      </w:r>
      <w:proofErr w:type="gramEnd"/>
      <w:r w:rsidRPr="00B34BB4">
        <w:t xml:space="preserve"> and business level in underplaying the high-end risks and in failing to </w:t>
      </w:r>
      <w:proofErr w:type="spellStart"/>
      <w:r w:rsidRPr="00B34BB4">
        <w:t>recognise</w:t>
      </w:r>
      <w:proofErr w:type="spellEnd"/>
      <w:r w:rsidRPr="00B34BB4">
        <w:t xml:space="preserve"> that the existential risk of climate change is totally different from other risk categories. And </w:t>
      </w:r>
      <w:r w:rsidRPr="00B34BB4">
        <w:rPr>
          <w:sz w:val="24"/>
          <w:u w:val="single"/>
        </w:rPr>
        <w:t xml:space="preserve">at </w:t>
      </w:r>
      <w:r w:rsidRPr="00B34BB4">
        <w:rPr>
          <w:sz w:val="24"/>
          <w:highlight w:val="cyan"/>
          <w:u w:val="single"/>
        </w:rPr>
        <w:t xml:space="preserve">the </w:t>
      </w:r>
      <w:r w:rsidRPr="00B34BB4">
        <w:rPr>
          <w:rStyle w:val="Emphasis"/>
          <w:highlight w:val="cyan"/>
        </w:rPr>
        <w:t>research level</w:t>
      </w:r>
      <w:r w:rsidRPr="00B34BB4">
        <w:rPr>
          <w:sz w:val="24"/>
          <w:highlight w:val="cyan"/>
          <w:u w:val="single"/>
        </w:rPr>
        <w:t xml:space="preserve"> </w:t>
      </w:r>
      <w:r w:rsidRPr="00B34BB4">
        <w:rPr>
          <w:sz w:val="24"/>
          <w:u w:val="single"/>
        </w:rPr>
        <w:t xml:space="preserve">in </w:t>
      </w:r>
      <w:r w:rsidRPr="00B34BB4">
        <w:rPr>
          <w:rStyle w:val="Emphasis"/>
          <w:highlight w:val="cyan"/>
        </w:rPr>
        <w:t>underestimating</w:t>
      </w:r>
      <w:r w:rsidRPr="00B34BB4">
        <w:rPr>
          <w:sz w:val="24"/>
          <w:highlight w:val="cyan"/>
          <w:u w:val="single"/>
        </w:rPr>
        <w:t xml:space="preserve"> the</w:t>
      </w:r>
      <w:r w:rsidRPr="00B34BB4">
        <w:rPr>
          <w:sz w:val="24"/>
          <w:u w:val="single"/>
        </w:rPr>
        <w:t xml:space="preserve"> rate of </w:t>
      </w:r>
      <w:r w:rsidRPr="00B34BB4">
        <w:rPr>
          <w:sz w:val="24"/>
          <w:highlight w:val="cyan"/>
          <w:u w:val="single"/>
        </w:rPr>
        <w:t xml:space="preserve">climate </w:t>
      </w:r>
      <w:r w:rsidRPr="00B34BB4">
        <w:rPr>
          <w:sz w:val="24"/>
          <w:u w:val="single"/>
        </w:rPr>
        <w:t xml:space="preserve">change </w:t>
      </w:r>
      <w:r w:rsidRPr="00B34BB4">
        <w:rPr>
          <w:rStyle w:val="Emphasis"/>
          <w:highlight w:val="cyan"/>
        </w:rPr>
        <w:t>impact</w:t>
      </w:r>
      <w:r w:rsidRPr="00B34BB4">
        <w:rPr>
          <w:sz w:val="24"/>
          <w:u w:val="single"/>
        </w:rPr>
        <w:t xml:space="preserve"> and costs, </w:t>
      </w:r>
      <w:r w:rsidRPr="00B34BB4">
        <w:rPr>
          <w:sz w:val="24"/>
          <w:highlight w:val="cyan"/>
          <w:u w:val="single"/>
        </w:rPr>
        <w:t>along with</w:t>
      </w:r>
      <w:r w:rsidRPr="00B34BB4">
        <w:rPr>
          <w:sz w:val="24"/>
          <w:u w:val="single"/>
        </w:rPr>
        <w:t xml:space="preserve"> an </w:t>
      </w:r>
      <w:r w:rsidRPr="00B34BB4">
        <w:rPr>
          <w:rStyle w:val="Emphasis"/>
          <w:highlight w:val="cyan"/>
        </w:rPr>
        <w:t>under-emphasis</w:t>
      </w:r>
      <w:r w:rsidRPr="00B34BB4">
        <w:rPr>
          <w:sz w:val="24"/>
          <w:highlight w:val="cyan"/>
          <w:u w:val="single"/>
        </w:rPr>
        <w:t xml:space="preserve"> on</w:t>
      </w:r>
      <w:r w:rsidRPr="00B34BB4">
        <w:rPr>
          <w:sz w:val="24"/>
          <w:u w:val="single"/>
        </w:rPr>
        <w:t xml:space="preserve">, and poor communication of, those </w:t>
      </w:r>
      <w:r w:rsidRPr="00B34BB4">
        <w:rPr>
          <w:rStyle w:val="Emphasis"/>
          <w:highlight w:val="cyan"/>
        </w:rPr>
        <w:t>high-end risks</w:t>
      </w:r>
      <w:r w:rsidRPr="00B34BB4">
        <w:t xml:space="preserve">. Existential risk </w:t>
      </w:r>
      <w:proofErr w:type="gramStart"/>
      <w:r w:rsidRPr="00B34BB4">
        <w:t>An</w:t>
      </w:r>
      <w:proofErr w:type="gramEnd"/>
      <w:r w:rsidRPr="00B34BB4">
        <w:t xml:space="preserve"> existential risk is an adverse outcome that would either annihilate intelligent life or permanently and drastically curtail its potential. For example, a big meteor impact, large-scale nuclear war, or sea levels 70 </w:t>
      </w:r>
      <w:proofErr w:type="spellStart"/>
      <w:r w:rsidRPr="00B34BB4">
        <w:t>metres</w:t>
      </w:r>
      <w:proofErr w:type="spellEnd"/>
      <w:r w:rsidRPr="00B34BB4">
        <w:t xml:space="preserve"> higher than today. </w:t>
      </w:r>
      <w:r w:rsidRPr="006D7C22">
        <w:rPr>
          <w:sz w:val="24"/>
          <w:u w:val="single"/>
        </w:rPr>
        <w:t>Existential risks are not amenable to the reactive</w:t>
      </w:r>
      <w:r w:rsidRPr="006D7C22">
        <w:t xml:space="preserve"> (learn from failure) </w:t>
      </w:r>
      <w:r w:rsidRPr="006D7C22">
        <w:rPr>
          <w:sz w:val="24"/>
          <w:u w:val="single"/>
        </w:rPr>
        <w:t xml:space="preserve">approach of </w:t>
      </w:r>
      <w:r w:rsidRPr="006D7C22">
        <w:rPr>
          <w:rStyle w:val="Emphasis"/>
        </w:rPr>
        <w:t>conventional risk management</w:t>
      </w:r>
      <w:r w:rsidRPr="006D7C22">
        <w:t xml:space="preserve">, </w:t>
      </w:r>
      <w:r w:rsidRPr="006D7C22">
        <w:rPr>
          <w:sz w:val="24"/>
          <w:u w:val="single"/>
        </w:rPr>
        <w:t>and we cannot necessarily rely on the</w:t>
      </w:r>
      <w:r w:rsidRPr="006D7C22">
        <w:t xml:space="preserve"> institutions, moral norms, or </w:t>
      </w:r>
      <w:r w:rsidRPr="006D7C22">
        <w:rPr>
          <w:rStyle w:val="Emphasis"/>
        </w:rPr>
        <w:t>social attitudes</w:t>
      </w:r>
      <w:r w:rsidRPr="006D7C22">
        <w:rPr>
          <w:sz w:val="24"/>
          <w:u w:val="single"/>
        </w:rPr>
        <w:t xml:space="preserve"> developed from our experience with managing </w:t>
      </w:r>
      <w:r w:rsidRPr="006D7C22">
        <w:rPr>
          <w:rStyle w:val="Emphasis"/>
        </w:rPr>
        <w:t>other</w:t>
      </w:r>
      <w:r w:rsidRPr="006D7C22">
        <w:rPr>
          <w:sz w:val="24"/>
          <w:u w:val="single"/>
        </w:rPr>
        <w:t xml:space="preserve"> sorts of </w:t>
      </w:r>
      <w:r w:rsidRPr="006D7C22">
        <w:rPr>
          <w:rStyle w:val="Emphasis"/>
        </w:rPr>
        <w:t>risks</w:t>
      </w:r>
      <w:r w:rsidRPr="006D7C22">
        <w:t xml:space="preserve">. </w:t>
      </w:r>
      <w:r w:rsidRPr="006D7C22">
        <w:rPr>
          <w:sz w:val="24"/>
          <w:u w:val="single"/>
        </w:rPr>
        <w:t>Because the consequences are so severe</w:t>
      </w:r>
      <w:r w:rsidRPr="006D7C22">
        <w:t xml:space="preserve"> — perhaps </w:t>
      </w:r>
      <w:r w:rsidRPr="006D7C22">
        <w:rPr>
          <w:sz w:val="24"/>
          <w:u w:val="single"/>
        </w:rPr>
        <w:t xml:space="preserve">the end of human global </w:t>
      </w:r>
      <w:proofErr w:type="spellStart"/>
      <w:r w:rsidRPr="006D7C22">
        <w:rPr>
          <w:sz w:val="24"/>
          <w:u w:val="single"/>
        </w:rPr>
        <w:t>civilisation</w:t>
      </w:r>
      <w:proofErr w:type="spellEnd"/>
      <w:r w:rsidRPr="006D7C22">
        <w:t xml:space="preserve"> as we know it — researchers say that </w:t>
      </w:r>
      <w:r w:rsidRPr="006D7C22">
        <w:rPr>
          <w:sz w:val="24"/>
          <w:u w:val="single"/>
        </w:rPr>
        <w:t>“even for an honest, truth-seeking, and well-intentioned investigator it is difficult to think and act rationally in regard to… existential risks”.</w:t>
      </w:r>
      <w:r w:rsidRPr="00B34BB4">
        <w:t xml:space="preserve"> Yet </w:t>
      </w:r>
      <w:r w:rsidRPr="00B34BB4">
        <w:rPr>
          <w:sz w:val="24"/>
          <w:highlight w:val="cyan"/>
          <w:u w:val="single"/>
        </w:rPr>
        <w:t xml:space="preserve">the </w:t>
      </w:r>
      <w:r w:rsidRPr="00B34BB4">
        <w:rPr>
          <w:rStyle w:val="Emphasis"/>
          <w:highlight w:val="cyan"/>
        </w:rPr>
        <w:t>evidence is clear</w:t>
      </w:r>
      <w:r w:rsidRPr="00B34BB4">
        <w:rPr>
          <w:sz w:val="24"/>
          <w:highlight w:val="cyan"/>
          <w:u w:val="single"/>
        </w:rPr>
        <w:t xml:space="preserve"> </w:t>
      </w:r>
      <w:r w:rsidRPr="00B34BB4">
        <w:rPr>
          <w:sz w:val="24"/>
          <w:u w:val="single"/>
        </w:rPr>
        <w:t xml:space="preserve">that </w:t>
      </w:r>
      <w:r w:rsidRPr="00B34BB4">
        <w:rPr>
          <w:sz w:val="24"/>
          <w:highlight w:val="cyan"/>
          <w:u w:val="single"/>
        </w:rPr>
        <w:t>climate change</w:t>
      </w:r>
      <w:r w:rsidRPr="00B34BB4">
        <w:rPr>
          <w:sz w:val="24"/>
          <w:u w:val="single"/>
        </w:rPr>
        <w:t xml:space="preserve"> already </w:t>
      </w:r>
      <w:r w:rsidRPr="00B34BB4">
        <w:rPr>
          <w:sz w:val="24"/>
          <w:highlight w:val="cyan"/>
          <w:u w:val="single"/>
        </w:rPr>
        <w:t xml:space="preserve">poses an </w:t>
      </w:r>
      <w:r w:rsidRPr="00B34BB4">
        <w:rPr>
          <w:rStyle w:val="Emphasis"/>
          <w:highlight w:val="cyan"/>
        </w:rPr>
        <w:t>existential risk</w:t>
      </w:r>
      <w:r w:rsidRPr="00B34BB4">
        <w:rPr>
          <w:sz w:val="24"/>
          <w:highlight w:val="cyan"/>
          <w:u w:val="single"/>
        </w:rPr>
        <w:t xml:space="preserve"> to </w:t>
      </w:r>
      <w:r w:rsidRPr="00B34BB4">
        <w:rPr>
          <w:rStyle w:val="Emphasis"/>
          <w:highlight w:val="cyan"/>
        </w:rPr>
        <w:t>global</w:t>
      </w:r>
      <w:r w:rsidRPr="00B34BB4">
        <w:rPr>
          <w:sz w:val="24"/>
          <w:u w:val="single"/>
        </w:rPr>
        <w:t xml:space="preserve"> economic and societal </w:t>
      </w:r>
      <w:r w:rsidRPr="00B34BB4">
        <w:rPr>
          <w:rStyle w:val="Emphasis"/>
          <w:highlight w:val="cyan"/>
        </w:rPr>
        <w:t>stability</w:t>
      </w:r>
      <w:r w:rsidRPr="00B34BB4">
        <w:rPr>
          <w:sz w:val="24"/>
          <w:u w:val="single"/>
        </w:rPr>
        <w:t xml:space="preserve"> and to </w:t>
      </w:r>
      <w:r w:rsidRPr="00B34BB4">
        <w:rPr>
          <w:rStyle w:val="Emphasis"/>
        </w:rPr>
        <w:t xml:space="preserve">human </w:t>
      </w:r>
      <w:proofErr w:type="spellStart"/>
      <w:r w:rsidRPr="00B34BB4">
        <w:rPr>
          <w:rStyle w:val="Emphasis"/>
        </w:rPr>
        <w:t>civilisation</w:t>
      </w:r>
      <w:proofErr w:type="spellEnd"/>
      <w:r w:rsidRPr="00B34BB4">
        <w:rPr>
          <w:sz w:val="24"/>
          <w:u w:val="single"/>
        </w:rPr>
        <w:t xml:space="preserve"> </w:t>
      </w:r>
      <w:r w:rsidRPr="006D7C22">
        <w:rPr>
          <w:sz w:val="24"/>
          <w:u w:val="single"/>
        </w:rPr>
        <w:t>that</w:t>
      </w:r>
      <w:r w:rsidRPr="00B34BB4">
        <w:rPr>
          <w:sz w:val="24"/>
          <w:u w:val="single"/>
        </w:rPr>
        <w:t xml:space="preserve"> </w:t>
      </w:r>
      <w:r w:rsidRPr="00B34BB4">
        <w:rPr>
          <w:sz w:val="24"/>
          <w:highlight w:val="cyan"/>
          <w:u w:val="single"/>
        </w:rPr>
        <w:t xml:space="preserve">requires an </w:t>
      </w:r>
      <w:r w:rsidRPr="00B34BB4">
        <w:rPr>
          <w:rStyle w:val="Emphasis"/>
          <w:highlight w:val="cyan"/>
        </w:rPr>
        <w:t>emergency response</w:t>
      </w:r>
      <w:r w:rsidRPr="00B34BB4">
        <w:t xml:space="preserve">. Temperature rises that are now in prospect could reduce the global human population by 80% or 90%. But this conversation is taboo, and </w:t>
      </w:r>
      <w:r w:rsidRPr="006D7C22">
        <w:rPr>
          <w:sz w:val="24"/>
          <w:u w:val="single"/>
        </w:rPr>
        <w:t xml:space="preserve">the few who speak out are admonished as being </w:t>
      </w:r>
      <w:r w:rsidRPr="006D7C22">
        <w:rPr>
          <w:rStyle w:val="Emphasis"/>
        </w:rPr>
        <w:t>overly alarmist</w:t>
      </w:r>
      <w:r w:rsidRPr="00B34BB4">
        <w:t>. Prof. Kevin Anderson considers that “</w:t>
      </w:r>
      <w:r w:rsidRPr="00B34BB4">
        <w:rPr>
          <w:sz w:val="24"/>
          <w:u w:val="single"/>
        </w:rPr>
        <w:t xml:space="preserve">a </w:t>
      </w:r>
      <w:r w:rsidRPr="00B34BB4">
        <w:rPr>
          <w:sz w:val="24"/>
          <w:highlight w:val="cyan"/>
          <w:u w:val="single"/>
        </w:rPr>
        <w:t>4°</w:t>
      </w:r>
      <w:r w:rsidRPr="00B34BB4">
        <w:rPr>
          <w:sz w:val="24"/>
          <w:u w:val="single"/>
        </w:rPr>
        <w:t>C future</w:t>
      </w:r>
      <w:r w:rsidRPr="00B34BB4">
        <w:t xml:space="preserve"> [relative to pre-industrial levels] </w:t>
      </w:r>
      <w:r w:rsidRPr="00B34BB4">
        <w:rPr>
          <w:sz w:val="24"/>
          <w:highlight w:val="cyan"/>
          <w:u w:val="single"/>
        </w:rPr>
        <w:t>is incompatible with an organized global community</w:t>
      </w:r>
      <w:r w:rsidRPr="00B34BB4">
        <w:t xml:space="preserve">, </w:t>
      </w:r>
      <w:r w:rsidRPr="00B34BB4">
        <w:rPr>
          <w:sz w:val="24"/>
          <w:u w:val="single"/>
        </w:rPr>
        <w:t xml:space="preserve">is likely to be </w:t>
      </w:r>
      <w:r w:rsidRPr="00B34BB4">
        <w:rPr>
          <w:rStyle w:val="Emphasis"/>
          <w:highlight w:val="cyan"/>
        </w:rPr>
        <w:t>beyond</w:t>
      </w:r>
      <w:r w:rsidRPr="00B34BB4">
        <w:rPr>
          <w:rStyle w:val="Emphasis"/>
        </w:rPr>
        <w:t xml:space="preserve"> ‘</w:t>
      </w:r>
      <w:r w:rsidRPr="00B34BB4">
        <w:rPr>
          <w:rStyle w:val="Emphasis"/>
          <w:highlight w:val="cyan"/>
        </w:rPr>
        <w:t>adaptation’</w:t>
      </w:r>
      <w:r w:rsidRPr="00B34BB4">
        <w:rPr>
          <w:sz w:val="24"/>
          <w:u w:val="single"/>
        </w:rPr>
        <w:t xml:space="preserve">, is </w:t>
      </w:r>
      <w:r w:rsidRPr="00B34BB4">
        <w:rPr>
          <w:sz w:val="24"/>
          <w:highlight w:val="cyan"/>
          <w:u w:val="single"/>
        </w:rPr>
        <w:t>devastating to</w:t>
      </w:r>
      <w:r w:rsidRPr="00B34BB4">
        <w:rPr>
          <w:sz w:val="24"/>
          <w:u w:val="single"/>
        </w:rPr>
        <w:t xml:space="preserve"> the majority of </w:t>
      </w:r>
      <w:r w:rsidRPr="00B34BB4">
        <w:rPr>
          <w:rStyle w:val="Emphasis"/>
          <w:highlight w:val="cyan"/>
        </w:rPr>
        <w:t>ecosystems</w:t>
      </w:r>
      <w:r w:rsidRPr="00B34BB4">
        <w:rPr>
          <w:sz w:val="24"/>
          <w:highlight w:val="cyan"/>
          <w:u w:val="single"/>
        </w:rPr>
        <w:t>, and</w:t>
      </w:r>
      <w:r w:rsidRPr="00B34BB4">
        <w:rPr>
          <w:sz w:val="24"/>
          <w:u w:val="single"/>
        </w:rPr>
        <w:t xml:space="preserve"> has a high probability of </w:t>
      </w:r>
      <w:r w:rsidRPr="00B34BB4">
        <w:rPr>
          <w:sz w:val="24"/>
          <w:highlight w:val="cyan"/>
          <w:u w:val="single"/>
        </w:rPr>
        <w:t>not</w:t>
      </w:r>
      <w:r w:rsidRPr="00B34BB4">
        <w:rPr>
          <w:sz w:val="24"/>
          <w:u w:val="single"/>
        </w:rPr>
        <w:t xml:space="preserve"> being </w:t>
      </w:r>
      <w:r w:rsidRPr="00B34BB4">
        <w:rPr>
          <w:sz w:val="24"/>
          <w:highlight w:val="cyan"/>
          <w:u w:val="single"/>
        </w:rPr>
        <w:t>stable</w:t>
      </w:r>
      <w:r w:rsidRPr="00B34BB4">
        <w:t xml:space="preserve">”. He says: “If you have got a population of nine billion by 2050 and you hit 4°C, 5°C or 6°C, you might have half a billion people surviving”. Asked at a 2011 conference in Melbourne about the difference between a 2°C world and a 4°C world, Prof. Hans Joachim </w:t>
      </w:r>
      <w:proofErr w:type="spellStart"/>
      <w:r w:rsidRPr="00B34BB4">
        <w:t>Schellnhuber</w:t>
      </w:r>
      <w:proofErr w:type="spellEnd"/>
      <w:r w:rsidRPr="00B34BB4">
        <w:t xml:space="preserve"> replied in two words: “Human </w:t>
      </w:r>
      <w:proofErr w:type="spellStart"/>
      <w:r w:rsidRPr="00B34BB4">
        <w:t>civilisation</w:t>
      </w:r>
      <w:proofErr w:type="spellEnd"/>
      <w:r w:rsidRPr="00B34BB4">
        <w:t>”.</w:t>
      </w:r>
    </w:p>
    <w:p w14:paraId="5647D802" w14:textId="77777777" w:rsidR="006B3B08" w:rsidRPr="00E71691" w:rsidRDefault="006B3B08" w:rsidP="006B3B08">
      <w:pPr>
        <w:pStyle w:val="Heading3"/>
        <w:rPr>
          <w:rFonts w:cs="Arial"/>
        </w:rPr>
      </w:pPr>
      <w:r w:rsidRPr="00E71691">
        <w:rPr>
          <w:rFonts w:cs="Arial"/>
        </w:rPr>
        <w:lastRenderedPageBreak/>
        <w:t xml:space="preserve">NC – Econ DA </w:t>
      </w:r>
    </w:p>
    <w:p w14:paraId="1D36B01A" w14:textId="77777777" w:rsidR="006B3B08" w:rsidRPr="00E71691" w:rsidRDefault="006B3B08" w:rsidP="006B3B08">
      <w:pPr>
        <w:pStyle w:val="Heading4"/>
        <w:rPr>
          <w:rFonts w:cs="Arial"/>
        </w:rPr>
      </w:pPr>
      <w:r w:rsidRPr="00E71691">
        <w:rPr>
          <w:rFonts w:cs="Arial"/>
        </w:rPr>
        <w:t>Business recovery is strong. Business confidence is high.</w:t>
      </w:r>
    </w:p>
    <w:p w14:paraId="560E9416" w14:textId="77777777" w:rsidR="006B3B08" w:rsidRPr="00E71691" w:rsidRDefault="006B3B08" w:rsidP="006B3B08">
      <w:r w:rsidRPr="00E71691">
        <w:rPr>
          <w:rStyle w:val="Style13ptBold"/>
        </w:rPr>
        <w:t>Halloran ’9-14</w:t>
      </w:r>
      <w:r w:rsidRPr="00E71691">
        <w:t xml:space="preserve"> [Michael; 2021; M.B.A. from Carnegie Mellon University, former aerospace research engineer, Equity Strategist; Janney, “Despite Potential Headwinds, Key Labor Market Indicators Bode Well for the Economy,” https://www.janney.com/latest-articles-commentary/all-insights/insights/2021/09/14/despite-potential-headwinds-key-labor-market-indicators-bode-well-for-the-economy]</w:t>
      </w:r>
    </w:p>
    <w:p w14:paraId="0853E424" w14:textId="77777777" w:rsidR="006B3B08" w:rsidRPr="00E71691" w:rsidRDefault="006B3B08" w:rsidP="006B3B08">
      <w:pPr>
        <w:rPr>
          <w:sz w:val="16"/>
        </w:rPr>
      </w:pPr>
      <w:r w:rsidRPr="00E71691">
        <w:rPr>
          <w:sz w:val="16"/>
        </w:rPr>
        <w:t xml:space="preserve">However, </w:t>
      </w:r>
      <w:r w:rsidRPr="00E71691">
        <w:rPr>
          <w:rStyle w:val="StyleUnderline"/>
        </w:rPr>
        <w:t xml:space="preserve">we </w:t>
      </w:r>
      <w:r w:rsidRPr="00E71691">
        <w:rPr>
          <w:rStyle w:val="Emphasis"/>
        </w:rPr>
        <w:t xml:space="preserve">remain </w:t>
      </w:r>
      <w:r w:rsidRPr="00E71691">
        <w:rPr>
          <w:rStyle w:val="Emphasis"/>
          <w:highlight w:val="cyan"/>
        </w:rPr>
        <w:t>encouraged</w:t>
      </w:r>
      <w:r w:rsidRPr="00E71691">
        <w:rPr>
          <w:rStyle w:val="StyleUnderline"/>
          <w:highlight w:val="cyan"/>
        </w:rPr>
        <w:t xml:space="preserve"> by</w:t>
      </w:r>
      <w:r w:rsidRPr="00E71691">
        <w:rPr>
          <w:rStyle w:val="StyleUnderline"/>
        </w:rPr>
        <w:t xml:space="preserve"> the </w:t>
      </w:r>
      <w:r w:rsidRPr="00E71691">
        <w:rPr>
          <w:rStyle w:val="StyleUnderline"/>
          <w:highlight w:val="cyan"/>
        </w:rPr>
        <w:t>recovery</w:t>
      </w:r>
      <w:r w:rsidRPr="00E71691">
        <w:rPr>
          <w:rStyle w:val="StyleUnderline"/>
        </w:rPr>
        <w:t xml:space="preserve"> </w:t>
      </w:r>
      <w:r w:rsidRPr="00E71691">
        <w:rPr>
          <w:sz w:val="16"/>
        </w:rPr>
        <w:t xml:space="preserve">that has been unfolding since the economy began reopening. We </w:t>
      </w:r>
      <w:r w:rsidRPr="00E71691">
        <w:rPr>
          <w:rStyle w:val="StyleUnderline"/>
        </w:rPr>
        <w:t xml:space="preserve">continue to see improvement </w:t>
      </w:r>
      <w:r w:rsidRPr="00E71691">
        <w:rPr>
          <w:rStyle w:val="StyleUnderline"/>
          <w:highlight w:val="cyan"/>
        </w:rPr>
        <w:t>in important</w:t>
      </w:r>
      <w:r w:rsidRPr="00E71691">
        <w:rPr>
          <w:rStyle w:val="StyleUnderline"/>
        </w:rPr>
        <w:t xml:space="preserve"> cyclical </w:t>
      </w:r>
      <w:r w:rsidRPr="00E71691">
        <w:rPr>
          <w:rStyle w:val="StyleUnderline"/>
          <w:highlight w:val="cyan"/>
        </w:rPr>
        <w:t>sectors</w:t>
      </w:r>
      <w:r w:rsidRPr="00E71691">
        <w:rPr>
          <w:rStyle w:val="StyleUnderline"/>
        </w:rPr>
        <w:t xml:space="preserve"> of the economy </w:t>
      </w:r>
      <w:r w:rsidRPr="00E71691">
        <w:rPr>
          <w:sz w:val="16"/>
        </w:rPr>
        <w:t xml:space="preserve">while </w:t>
      </w:r>
      <w:r w:rsidRPr="00E71691">
        <w:rPr>
          <w:rStyle w:val="StyleUnderline"/>
          <w:highlight w:val="cyan"/>
        </w:rPr>
        <w:t>consumers are</w:t>
      </w:r>
      <w:r w:rsidRPr="00E71691">
        <w:rPr>
          <w:rStyle w:val="StyleUnderline"/>
        </w:rPr>
        <w:t xml:space="preserve"> </w:t>
      </w:r>
      <w:r w:rsidRPr="00E71691">
        <w:rPr>
          <w:rStyle w:val="Emphasis"/>
        </w:rPr>
        <w:t xml:space="preserve">historically </w:t>
      </w:r>
      <w:r w:rsidRPr="00E71691">
        <w:rPr>
          <w:rStyle w:val="Emphasis"/>
          <w:highlight w:val="cyan"/>
        </w:rPr>
        <w:t>healthy</w:t>
      </w:r>
      <w:r w:rsidRPr="00E71691">
        <w:rPr>
          <w:rStyle w:val="StyleUnderline"/>
          <w:highlight w:val="cyan"/>
        </w:rPr>
        <w:t xml:space="preserve"> and</w:t>
      </w:r>
      <w:r w:rsidRPr="00E71691">
        <w:rPr>
          <w:rStyle w:val="StyleUnderline"/>
        </w:rPr>
        <w:t xml:space="preserve"> </w:t>
      </w:r>
      <w:r w:rsidRPr="00E71691">
        <w:rPr>
          <w:rStyle w:val="Emphasis"/>
        </w:rPr>
        <w:t xml:space="preserve">still have pent-up </w:t>
      </w:r>
      <w:r w:rsidRPr="00E71691">
        <w:rPr>
          <w:rStyle w:val="Emphasis"/>
          <w:highlight w:val="cyan"/>
        </w:rPr>
        <w:t>demand</w:t>
      </w:r>
      <w:r w:rsidRPr="00E71691">
        <w:rPr>
          <w:rStyle w:val="StyleUnderline"/>
          <w:highlight w:val="cyan"/>
        </w:rPr>
        <w:t>. Bus</w:t>
      </w:r>
      <w:r w:rsidRPr="00E71691">
        <w:rPr>
          <w:rStyle w:val="StyleUnderline"/>
        </w:rPr>
        <w:t xml:space="preserve">iness </w:t>
      </w:r>
      <w:r w:rsidRPr="00E71691">
        <w:rPr>
          <w:rStyle w:val="StyleUnderline"/>
          <w:highlight w:val="cyan"/>
        </w:rPr>
        <w:t>con</w:t>
      </w:r>
      <w:r w:rsidRPr="00E71691">
        <w:rPr>
          <w:rStyle w:val="StyleUnderline"/>
        </w:rPr>
        <w:t>fidence</w:t>
      </w:r>
      <w:r w:rsidRPr="00E71691">
        <w:rPr>
          <w:sz w:val="16"/>
        </w:rPr>
        <w:t xml:space="preserve"> has </w:t>
      </w:r>
      <w:r w:rsidRPr="00E71691">
        <w:rPr>
          <w:rStyle w:val="Emphasis"/>
          <w:highlight w:val="cyan"/>
        </w:rPr>
        <w:t>rebounded</w:t>
      </w:r>
      <w:r w:rsidRPr="00E71691">
        <w:rPr>
          <w:rStyle w:val="StyleUnderline"/>
          <w:highlight w:val="cyan"/>
        </w:rPr>
        <w:t xml:space="preserve"> with</w:t>
      </w:r>
      <w:r w:rsidRPr="00E71691">
        <w:rPr>
          <w:rStyle w:val="StyleUnderline"/>
        </w:rPr>
        <w:t xml:space="preserve"> </w:t>
      </w:r>
      <w:r w:rsidRPr="00E71691">
        <w:rPr>
          <w:rStyle w:val="Emphasis"/>
        </w:rPr>
        <w:t xml:space="preserve">strong corporate </w:t>
      </w:r>
      <w:r w:rsidRPr="00E71691">
        <w:rPr>
          <w:rStyle w:val="Emphasis"/>
          <w:highlight w:val="cyan"/>
        </w:rPr>
        <w:t>profits</w:t>
      </w:r>
      <w:r w:rsidRPr="00E71691">
        <w:rPr>
          <w:rStyle w:val="StyleUnderline"/>
          <w:highlight w:val="cyan"/>
        </w:rPr>
        <w:t xml:space="preserve"> that</w:t>
      </w:r>
      <w:r w:rsidRPr="00E71691">
        <w:rPr>
          <w:rStyle w:val="StyleUnderline"/>
        </w:rPr>
        <w:t xml:space="preserve"> should </w:t>
      </w:r>
      <w:r w:rsidRPr="00E71691">
        <w:rPr>
          <w:rStyle w:val="StyleUnderline"/>
          <w:highlight w:val="cyan"/>
        </w:rPr>
        <w:t>support</w:t>
      </w:r>
      <w:r w:rsidRPr="00E71691">
        <w:rPr>
          <w:rStyle w:val="StyleUnderline"/>
        </w:rPr>
        <w:t xml:space="preserve"> </w:t>
      </w:r>
      <w:r w:rsidRPr="00E71691">
        <w:rPr>
          <w:rStyle w:val="Emphasis"/>
        </w:rPr>
        <w:t xml:space="preserve">further </w:t>
      </w:r>
      <w:r w:rsidRPr="00E71691">
        <w:rPr>
          <w:rStyle w:val="Emphasis"/>
          <w:highlight w:val="cyan"/>
        </w:rPr>
        <w:t>capital</w:t>
      </w:r>
      <w:r w:rsidRPr="00E71691">
        <w:rPr>
          <w:rStyle w:val="Emphasis"/>
        </w:rPr>
        <w:t xml:space="preserve"> spending </w:t>
      </w:r>
      <w:r w:rsidRPr="00E71691">
        <w:rPr>
          <w:rStyle w:val="Emphasis"/>
          <w:highlight w:val="cyan"/>
        </w:rPr>
        <w:t>and hiring</w:t>
      </w:r>
      <w:r w:rsidRPr="00E71691">
        <w:rPr>
          <w:rStyle w:val="StyleUnderline"/>
        </w:rPr>
        <w:t xml:space="preserve"> (there are </w:t>
      </w:r>
      <w:r w:rsidRPr="00E71691">
        <w:rPr>
          <w:rStyle w:val="Emphasis"/>
        </w:rPr>
        <w:t>now more job openings</w:t>
      </w:r>
      <w:r w:rsidRPr="00E71691">
        <w:rPr>
          <w:rStyle w:val="StyleUnderline"/>
        </w:rPr>
        <w:t xml:space="preserve"> than</w:t>
      </w:r>
      <w:r w:rsidRPr="00E71691">
        <w:rPr>
          <w:sz w:val="16"/>
        </w:rPr>
        <w:t xml:space="preserve"> there are </w:t>
      </w:r>
      <w:r w:rsidRPr="00E71691">
        <w:rPr>
          <w:rStyle w:val="StyleUnderline"/>
        </w:rPr>
        <w:t xml:space="preserve">unemployed people by a </w:t>
      </w:r>
      <w:r w:rsidRPr="00E71691">
        <w:rPr>
          <w:rStyle w:val="Emphasis"/>
        </w:rPr>
        <w:t>record amount</w:t>
      </w:r>
      <w:r w:rsidRPr="00E71691">
        <w:rPr>
          <w:rStyle w:val="StyleUnderline"/>
        </w:rPr>
        <w:t>).</w:t>
      </w:r>
    </w:p>
    <w:p w14:paraId="1563EBE2" w14:textId="77777777" w:rsidR="006B3B08" w:rsidRPr="00E71691" w:rsidRDefault="006B3B08" w:rsidP="006B3B08">
      <w:pPr>
        <w:rPr>
          <w:sz w:val="16"/>
        </w:rPr>
      </w:pPr>
      <w:r w:rsidRPr="00E71691">
        <w:rPr>
          <w:rStyle w:val="StyleUnderline"/>
        </w:rPr>
        <w:t xml:space="preserve">We </w:t>
      </w:r>
      <w:r w:rsidRPr="00E71691">
        <w:rPr>
          <w:rStyle w:val="StyleUnderline"/>
          <w:highlight w:val="cyan"/>
        </w:rPr>
        <w:t>expect</w:t>
      </w:r>
      <w:r w:rsidRPr="00E71691">
        <w:rPr>
          <w:sz w:val="16"/>
        </w:rPr>
        <w:t xml:space="preserve"> to see </w:t>
      </w:r>
      <w:r w:rsidRPr="00E71691">
        <w:rPr>
          <w:rStyle w:val="Emphasis"/>
        </w:rPr>
        <w:t xml:space="preserve">further </w:t>
      </w:r>
      <w:r w:rsidRPr="00E71691">
        <w:rPr>
          <w:rStyle w:val="Emphasis"/>
          <w:highlight w:val="cyan"/>
        </w:rPr>
        <w:t>improvement</w:t>
      </w:r>
      <w:r w:rsidRPr="00E71691">
        <w:rPr>
          <w:sz w:val="16"/>
        </w:rPr>
        <w:t xml:space="preserve"> in the international backdrop, </w:t>
      </w:r>
      <w:r w:rsidRPr="00E71691">
        <w:rPr>
          <w:rStyle w:val="StyleUnderline"/>
          <w:highlight w:val="cyan"/>
        </w:rPr>
        <w:t>supported by</w:t>
      </w:r>
      <w:r w:rsidRPr="00E71691">
        <w:rPr>
          <w:rStyle w:val="StyleUnderline"/>
        </w:rPr>
        <w:t xml:space="preserve"> </w:t>
      </w:r>
      <w:r w:rsidRPr="00E71691">
        <w:rPr>
          <w:rStyle w:val="Emphasis"/>
        </w:rPr>
        <w:t xml:space="preserve">unprecedented fiscal and monetary </w:t>
      </w:r>
      <w:r w:rsidRPr="00E71691">
        <w:rPr>
          <w:rStyle w:val="Emphasis"/>
          <w:highlight w:val="cyan"/>
        </w:rPr>
        <w:t>stimulus</w:t>
      </w:r>
      <w:r w:rsidRPr="00E71691">
        <w:rPr>
          <w:rStyle w:val="StyleUnderline"/>
        </w:rPr>
        <w:t xml:space="preserve"> </w:t>
      </w:r>
      <w:r w:rsidRPr="00E71691">
        <w:rPr>
          <w:rStyle w:val="StyleUnderline"/>
          <w:highlight w:val="cyan"/>
        </w:rPr>
        <w:t>and</w:t>
      </w:r>
      <w:r w:rsidRPr="00E71691">
        <w:rPr>
          <w:rStyle w:val="StyleUnderline"/>
        </w:rPr>
        <w:t xml:space="preserve"> </w:t>
      </w:r>
      <w:r w:rsidRPr="00E71691">
        <w:rPr>
          <w:rStyle w:val="Emphasis"/>
        </w:rPr>
        <w:t xml:space="preserve">accelerating rates of </w:t>
      </w:r>
      <w:r w:rsidRPr="00E71691">
        <w:rPr>
          <w:rStyle w:val="Emphasis"/>
          <w:highlight w:val="cyan"/>
        </w:rPr>
        <w:t>vaccination</w:t>
      </w:r>
      <w:r w:rsidRPr="00E71691">
        <w:rPr>
          <w:rStyle w:val="StyleUnderline"/>
        </w:rPr>
        <w:t>. Although</w:t>
      </w:r>
      <w:r w:rsidRPr="00E71691">
        <w:rPr>
          <w:sz w:val="16"/>
        </w:rPr>
        <w:t xml:space="preserve"> the impact of the </w:t>
      </w:r>
      <w:r w:rsidRPr="00E71691">
        <w:rPr>
          <w:rStyle w:val="StyleUnderline"/>
        </w:rPr>
        <w:t>Delta</w:t>
      </w:r>
      <w:r w:rsidRPr="00E71691">
        <w:rPr>
          <w:sz w:val="16"/>
        </w:rPr>
        <w:t xml:space="preserve"> wave </w:t>
      </w:r>
      <w:r w:rsidRPr="00E71691">
        <w:rPr>
          <w:rStyle w:val="StyleUnderline"/>
        </w:rPr>
        <w:t>is</w:t>
      </w:r>
      <w:r w:rsidRPr="00E71691">
        <w:rPr>
          <w:sz w:val="16"/>
        </w:rPr>
        <w:t xml:space="preserve"> still being </w:t>
      </w:r>
      <w:r w:rsidRPr="00E71691">
        <w:rPr>
          <w:rStyle w:val="StyleUnderline"/>
        </w:rPr>
        <w:t xml:space="preserve">felt, </w:t>
      </w:r>
      <w:r w:rsidRPr="00E71691">
        <w:rPr>
          <w:rStyle w:val="Emphasis"/>
        </w:rPr>
        <w:t>recent evidence</w:t>
      </w:r>
      <w:r w:rsidRPr="00E71691">
        <w:rPr>
          <w:rStyle w:val="StyleUnderline"/>
        </w:rPr>
        <w:t xml:space="preserve"> confirms</w:t>
      </w:r>
      <w:r w:rsidRPr="00E71691">
        <w:rPr>
          <w:sz w:val="16"/>
        </w:rPr>
        <w:t xml:space="preserve"> the </w:t>
      </w:r>
      <w:r w:rsidRPr="00E71691">
        <w:rPr>
          <w:rStyle w:val="StyleUnderline"/>
        </w:rPr>
        <w:t>effectiveness of vaccines in limiting deaths</w:t>
      </w:r>
      <w:r w:rsidRPr="00E71691">
        <w:rPr>
          <w:sz w:val="16"/>
        </w:rPr>
        <w:t xml:space="preserve"> and hospitalizations. With the pace of vaccination now picking up in the areas most impacted by this wave—Asia and Australia—the case for fading headwinds leading to improving economic growth later this year remains positive.</w:t>
      </w:r>
    </w:p>
    <w:p w14:paraId="355CF66C" w14:textId="77777777" w:rsidR="006B3B08" w:rsidRPr="00E71691" w:rsidRDefault="006B3B08" w:rsidP="006B3B08">
      <w:pPr>
        <w:rPr>
          <w:sz w:val="16"/>
        </w:rPr>
      </w:pPr>
      <w:r w:rsidRPr="00E71691">
        <w:rPr>
          <w:sz w:val="16"/>
        </w:rPr>
        <w:t xml:space="preserve">The </w:t>
      </w:r>
      <w:r w:rsidRPr="00E71691">
        <w:rPr>
          <w:rStyle w:val="StyleUnderline"/>
          <w:highlight w:val="cyan"/>
        </w:rPr>
        <w:t>signals from</w:t>
      </w:r>
      <w:r w:rsidRPr="00E71691">
        <w:rPr>
          <w:rStyle w:val="StyleUnderline"/>
        </w:rPr>
        <w:t xml:space="preserve"> </w:t>
      </w:r>
      <w:r w:rsidRPr="00E71691">
        <w:rPr>
          <w:rStyle w:val="Emphasis"/>
        </w:rPr>
        <w:t xml:space="preserve">financial </w:t>
      </w:r>
      <w:r w:rsidRPr="00E71691">
        <w:rPr>
          <w:rStyle w:val="Emphasis"/>
          <w:highlight w:val="cyan"/>
        </w:rPr>
        <w:t>markets</w:t>
      </w:r>
      <w:r w:rsidRPr="00E71691">
        <w:rPr>
          <w:sz w:val="16"/>
        </w:rPr>
        <w:t xml:space="preserve"> themselves </w:t>
      </w:r>
      <w:r w:rsidRPr="00E71691">
        <w:rPr>
          <w:rStyle w:val="StyleUnderline"/>
          <w:highlight w:val="cyan"/>
        </w:rPr>
        <w:t xml:space="preserve">remain </w:t>
      </w:r>
      <w:r w:rsidRPr="00E71691">
        <w:rPr>
          <w:rStyle w:val="Emphasis"/>
          <w:highlight w:val="cyan"/>
        </w:rPr>
        <w:t>positive</w:t>
      </w:r>
      <w:r w:rsidRPr="00E71691">
        <w:rPr>
          <w:sz w:val="16"/>
        </w:rPr>
        <w:t xml:space="preserve">. Despite consolidating last week, </w:t>
      </w:r>
      <w:r w:rsidRPr="00E71691">
        <w:rPr>
          <w:rStyle w:val="StyleUnderline"/>
          <w:highlight w:val="cyan"/>
        </w:rPr>
        <w:t>stocks</w:t>
      </w:r>
      <w:r w:rsidRPr="00E71691">
        <w:rPr>
          <w:rStyle w:val="StyleUnderline"/>
        </w:rPr>
        <w:t xml:space="preserve"> remain </w:t>
      </w:r>
      <w:r w:rsidRPr="00E71691">
        <w:rPr>
          <w:rStyle w:val="Emphasis"/>
        </w:rPr>
        <w:t xml:space="preserve">near record </w:t>
      </w:r>
      <w:r w:rsidRPr="00E71691">
        <w:rPr>
          <w:rStyle w:val="Emphasis"/>
          <w:highlight w:val="cyan"/>
        </w:rPr>
        <w:t>high</w:t>
      </w:r>
      <w:r w:rsidRPr="00E71691">
        <w:rPr>
          <w:rStyle w:val="Emphasis"/>
        </w:rPr>
        <w:t>s</w:t>
      </w:r>
      <w:r w:rsidRPr="00E71691">
        <w:rPr>
          <w:sz w:val="16"/>
        </w:rPr>
        <w:t xml:space="preserve"> while </w:t>
      </w:r>
      <w:r w:rsidRPr="00E71691">
        <w:rPr>
          <w:rStyle w:val="StyleUnderline"/>
        </w:rPr>
        <w:t xml:space="preserve">the 10-year </w:t>
      </w:r>
      <w:r w:rsidRPr="00E71691">
        <w:rPr>
          <w:rStyle w:val="StyleUnderline"/>
          <w:highlight w:val="cyan"/>
        </w:rPr>
        <w:t>Treasury</w:t>
      </w:r>
      <w:r w:rsidRPr="00E71691">
        <w:rPr>
          <w:rStyle w:val="StyleUnderline"/>
        </w:rPr>
        <w:t xml:space="preserve"> remains well </w:t>
      </w:r>
      <w:r w:rsidRPr="00E71691">
        <w:rPr>
          <w:rStyle w:val="StyleUnderline"/>
          <w:highlight w:val="cyan"/>
        </w:rPr>
        <w:t xml:space="preserve">above the </w:t>
      </w:r>
      <w:r w:rsidRPr="00E71691">
        <w:rPr>
          <w:rStyle w:val="Emphasis"/>
          <w:highlight w:val="cyan"/>
        </w:rPr>
        <w:t>lows</w:t>
      </w:r>
      <w:r w:rsidRPr="00E71691">
        <w:rPr>
          <w:rStyle w:val="Emphasis"/>
        </w:rPr>
        <w:t xml:space="preserve"> of earlier this summer</w:t>
      </w:r>
      <w:r w:rsidRPr="00E71691">
        <w:rPr>
          <w:sz w:val="16"/>
        </w:rPr>
        <w:t xml:space="preserve"> when concerns about Delta first emerged.</w:t>
      </w:r>
    </w:p>
    <w:p w14:paraId="4A66655A" w14:textId="77777777" w:rsidR="006B3B08" w:rsidRPr="00E71691" w:rsidRDefault="006B3B08" w:rsidP="006B3B08">
      <w:r w:rsidRPr="00E71691">
        <w:rPr>
          <w:sz w:val="16"/>
        </w:rPr>
        <w:t xml:space="preserve">These factors </w:t>
      </w:r>
      <w:r w:rsidRPr="00E71691">
        <w:rPr>
          <w:rStyle w:val="StyleUnderline"/>
          <w:highlight w:val="cyan"/>
        </w:rPr>
        <w:t>support</w:t>
      </w:r>
      <w:r w:rsidRPr="00E71691">
        <w:rPr>
          <w:sz w:val="16"/>
        </w:rPr>
        <w:t xml:space="preserve"> our </w:t>
      </w:r>
      <w:r w:rsidRPr="00E71691">
        <w:rPr>
          <w:rStyle w:val="StyleUnderline"/>
          <w:highlight w:val="cyan"/>
        </w:rPr>
        <w:t>view of</w:t>
      </w:r>
      <w:r w:rsidRPr="00E71691">
        <w:rPr>
          <w:rStyle w:val="StyleUnderline"/>
        </w:rPr>
        <w:t xml:space="preserve"> a </w:t>
      </w:r>
      <w:r w:rsidRPr="00E71691">
        <w:rPr>
          <w:rStyle w:val="Emphasis"/>
          <w:highlight w:val="cyan"/>
        </w:rPr>
        <w:t>durable</w:t>
      </w:r>
      <w:r w:rsidRPr="00E71691">
        <w:rPr>
          <w:rStyle w:val="Emphasis"/>
        </w:rPr>
        <w:t xml:space="preserve"> economic </w:t>
      </w:r>
      <w:r w:rsidRPr="00E71691">
        <w:rPr>
          <w:rStyle w:val="Emphasis"/>
          <w:highlight w:val="cyan"/>
        </w:rPr>
        <w:t>recovery</w:t>
      </w:r>
      <w:r w:rsidRPr="00E71691">
        <w:rPr>
          <w:rStyle w:val="StyleUnderline"/>
        </w:rPr>
        <w:t xml:space="preserve"> from the pandemic</w:t>
      </w:r>
      <w:r w:rsidRPr="00E71691">
        <w:rPr>
          <w:sz w:val="16"/>
        </w:rPr>
        <w:t xml:space="preserve"> that should continue supporting stock prices. A healthy labor market is a critical element for a sustainable recovery that supports profit growth and last week’s news from the labor market remains encouraging.</w:t>
      </w:r>
    </w:p>
    <w:p w14:paraId="554AF88C" w14:textId="77777777" w:rsidR="006B3B08" w:rsidRPr="00E71691" w:rsidRDefault="006B3B08" w:rsidP="006B3B08">
      <w:pPr>
        <w:pStyle w:val="Heading4"/>
        <w:rPr>
          <w:rFonts w:cs="Arial"/>
        </w:rPr>
      </w:pPr>
      <w:r w:rsidRPr="00E71691">
        <w:rPr>
          <w:rFonts w:cs="Arial"/>
        </w:rPr>
        <w:t xml:space="preserve">Unions devastate </w:t>
      </w:r>
      <w:r w:rsidRPr="00E71691">
        <w:rPr>
          <w:rFonts w:cs="Arial"/>
          <w:u w:val="single"/>
        </w:rPr>
        <w:t>growth</w:t>
      </w:r>
      <w:r w:rsidRPr="00E71691">
        <w:rPr>
          <w:rFonts w:cs="Arial"/>
        </w:rPr>
        <w:t xml:space="preserve"> and </w:t>
      </w:r>
      <w:r w:rsidRPr="00E71691">
        <w:rPr>
          <w:rFonts w:cs="Arial"/>
          <w:u w:val="single"/>
        </w:rPr>
        <w:t>worsen inequality</w:t>
      </w:r>
      <w:r w:rsidRPr="00E71691">
        <w:rPr>
          <w:rFonts w:cs="Arial"/>
        </w:rPr>
        <w:t xml:space="preserve"> – gains for workers </w:t>
      </w:r>
      <w:r w:rsidRPr="00E71691">
        <w:rPr>
          <w:rFonts w:cs="Arial"/>
          <w:u w:val="single"/>
        </w:rPr>
        <w:t>shift costs</w:t>
      </w:r>
      <w:r w:rsidRPr="00E71691">
        <w:rPr>
          <w:rFonts w:cs="Arial"/>
        </w:rPr>
        <w:t xml:space="preserve"> to other parts of the economy </w:t>
      </w:r>
    </w:p>
    <w:p w14:paraId="382DFE4F" w14:textId="77777777" w:rsidR="006B3B08" w:rsidRPr="00E71691" w:rsidRDefault="006B3B08" w:rsidP="006B3B08">
      <w:r w:rsidRPr="00E71691">
        <w:rPr>
          <w:rStyle w:val="Style13ptBold"/>
        </w:rPr>
        <w:t>Epstein 20</w:t>
      </w:r>
      <w:r w:rsidRPr="00E71691">
        <w:t xml:space="preserve"> [Richard A. Epstein Peter and Kirsten Bedford Senior Fellow @ the Hoover Institution. "The Decline </w:t>
      </w:r>
      <w:proofErr w:type="gramStart"/>
      <w:r w:rsidRPr="00E71691">
        <w:t>Of</w:t>
      </w:r>
      <w:proofErr w:type="gramEnd"/>
      <w:r w:rsidRPr="00E71691">
        <w:t xml:space="preserve"> Unions Is Good News." https://www.hoover.org/research/decline-unions-good-news]</w:t>
      </w:r>
    </w:p>
    <w:p w14:paraId="5781E24E" w14:textId="77777777" w:rsidR="006B3B08" w:rsidRPr="00E71691" w:rsidRDefault="006B3B08" w:rsidP="006B3B08">
      <w:pPr>
        <w:rPr>
          <w:rStyle w:val="StyleUnderline"/>
        </w:rPr>
      </w:pPr>
      <w:r w:rsidRPr="00E71691">
        <w:rPr>
          <w:sz w:val="16"/>
        </w:rPr>
        <w:t xml:space="preserve">This continued trend has elicited howls of protest from </w:t>
      </w:r>
      <w:r w:rsidRPr="00E71691">
        <w:rPr>
          <w:rStyle w:val="StyleUnderline"/>
        </w:rPr>
        <w:t>union supporters</w:t>
      </w:r>
      <w:r w:rsidRPr="00E71691">
        <w:rPr>
          <w:sz w:val="16"/>
        </w:rPr>
        <w:t xml:space="preserve"> who, of course, </w:t>
      </w:r>
      <w:r w:rsidRPr="00E71691">
        <w:rPr>
          <w:rStyle w:val="StyleUnderline"/>
        </w:rPr>
        <w:t xml:space="preserve">want to see an increase in union </w:t>
      </w:r>
      <w:r w:rsidRPr="00E71691">
        <w:rPr>
          <w:rStyle w:val="Emphasis"/>
        </w:rPr>
        <w:t>membership</w:t>
      </w:r>
      <w:r w:rsidRPr="00E71691">
        <w:rPr>
          <w:sz w:val="16"/>
        </w:rPr>
        <w:t xml:space="preserve">. It has also led several Democratic presidential candidates to make calls to reconfigure labor law. </w:t>
      </w:r>
      <w:r w:rsidRPr="00F160B5">
        <w:rPr>
          <w:rStyle w:val="StyleUnderline"/>
          <w:highlight w:val="cyan"/>
        </w:rPr>
        <w:t>Bernie</w:t>
      </w:r>
      <w:r w:rsidRPr="00E71691">
        <w:rPr>
          <w:sz w:val="16"/>
        </w:rPr>
        <w:t xml:space="preserve"> Sanders </w:t>
      </w:r>
      <w:r w:rsidRPr="00F160B5">
        <w:rPr>
          <w:rStyle w:val="StyleUnderline"/>
          <w:highlight w:val="cyan"/>
        </w:rPr>
        <w:t>wants</w:t>
      </w:r>
      <w:r w:rsidRPr="00E71691">
        <w:rPr>
          <w:rStyle w:val="StyleUnderline"/>
        </w:rPr>
        <w:t xml:space="preserve"> to double union membership</w:t>
      </w:r>
      <w:r w:rsidRPr="00E71691">
        <w:rPr>
          <w:sz w:val="16"/>
        </w:rPr>
        <w:t xml:space="preserve"> </w:t>
      </w:r>
      <w:r w:rsidRPr="00E71691">
        <w:rPr>
          <w:rStyle w:val="StyleUnderline"/>
        </w:rPr>
        <w:t>and give</w:t>
      </w:r>
      <w:r w:rsidRPr="00E71691">
        <w:rPr>
          <w:sz w:val="16"/>
        </w:rPr>
        <w:t xml:space="preserve"> federal workers </w:t>
      </w:r>
      <w:r w:rsidRPr="00F160B5">
        <w:rPr>
          <w:rStyle w:val="StyleUnderline"/>
          <w:highlight w:val="cyan"/>
        </w:rPr>
        <w:t>the</w:t>
      </w:r>
      <w:r w:rsidRPr="00F160B5">
        <w:rPr>
          <w:sz w:val="16"/>
          <w:highlight w:val="cyan"/>
        </w:rPr>
        <w:t xml:space="preserve"> </w:t>
      </w:r>
      <w:r w:rsidRPr="00F160B5">
        <w:rPr>
          <w:rStyle w:val="Emphasis"/>
          <w:highlight w:val="cyan"/>
        </w:rPr>
        <w:t>right to strike</w:t>
      </w:r>
      <w:r w:rsidRPr="00E71691">
        <w:rPr>
          <w:sz w:val="16"/>
        </w:rPr>
        <w:t xml:space="preserve">, as well as ban at-will contracts of employment, so that any dismissal could be subject to litigation under a “for cause” standard. </w:t>
      </w:r>
      <w:r w:rsidRPr="00E71691">
        <w:rPr>
          <w:rStyle w:val="StyleUnderline"/>
        </w:rPr>
        <w:t>Not to be outdone</w:t>
      </w:r>
      <w:r w:rsidRPr="00E71691">
        <w:rPr>
          <w:sz w:val="16"/>
        </w:rPr>
        <w:t xml:space="preserve">, Elizabeth </w:t>
      </w:r>
      <w:r w:rsidRPr="00E71691">
        <w:rPr>
          <w:rStyle w:val="StyleUnderline"/>
        </w:rPr>
        <w:t>Warren wants to make it illegal for firms to hire permanent replacements for striking workers</w:t>
      </w:r>
      <w:r w:rsidRPr="00E71691">
        <w:rPr>
          <w:sz w:val="16"/>
        </w:rPr>
        <w:t xml:space="preserve">. They are joined by Pete Buttigieg in demanding a change in federal labor law so that states may no longer pass right-to-work laws that insulate workers from the requirement to pay union dues in unionized firms. </w:t>
      </w:r>
      <w:proofErr w:type="gramStart"/>
      <w:r w:rsidRPr="00E71691">
        <w:rPr>
          <w:rStyle w:val="StyleUnderline"/>
        </w:rPr>
        <w:t>All of</w:t>
      </w:r>
      <w:proofErr w:type="gramEnd"/>
      <w:r w:rsidRPr="00E71691">
        <w:rPr>
          <w:rStyle w:val="StyleUnderline"/>
        </w:rPr>
        <w:t xml:space="preserve"> </w:t>
      </w:r>
      <w:r w:rsidRPr="00F160B5">
        <w:rPr>
          <w:rStyle w:val="StyleUnderline"/>
          <w:highlight w:val="cyan"/>
        </w:rPr>
        <w:t>these</w:t>
      </w:r>
      <w:r w:rsidRPr="00E71691">
        <w:rPr>
          <w:rStyle w:val="StyleUnderline"/>
        </w:rPr>
        <w:t xml:space="preserve"> new devices </w:t>
      </w:r>
      <w:r w:rsidRPr="00F160B5">
        <w:rPr>
          <w:rStyle w:val="StyleUnderline"/>
          <w:highlight w:val="cyan"/>
        </w:rPr>
        <w:t xml:space="preserve">are </w:t>
      </w:r>
      <w:r w:rsidRPr="00F160B5">
        <w:rPr>
          <w:rStyle w:val="Emphasis"/>
          <w:highlight w:val="cyan"/>
        </w:rPr>
        <w:t>proven job killers</w:t>
      </w:r>
      <w:r w:rsidRPr="00E71691">
        <w:rPr>
          <w:rStyle w:val="StyleUnderline"/>
        </w:rPr>
        <w:t>.</w:t>
      </w:r>
    </w:p>
    <w:p w14:paraId="2CD3C0B9" w14:textId="77777777" w:rsidR="006B3B08" w:rsidRPr="00E71691" w:rsidRDefault="006B3B08" w:rsidP="006B3B08">
      <w:pPr>
        <w:rPr>
          <w:sz w:val="16"/>
        </w:rPr>
      </w:pPr>
      <w:r w:rsidRPr="00F160B5">
        <w:rPr>
          <w:rStyle w:val="StyleUnderline"/>
          <w:highlight w:val="cyan"/>
        </w:rPr>
        <w:t>The arguments</w:t>
      </w:r>
      <w:r w:rsidRPr="00E71691">
        <w:rPr>
          <w:rStyle w:val="StyleUnderline"/>
        </w:rPr>
        <w:t xml:space="preserve"> in favor of </w:t>
      </w:r>
      <w:r w:rsidRPr="00E71691">
        <w:rPr>
          <w:rStyle w:val="Emphasis"/>
        </w:rPr>
        <w:t>unions</w:t>
      </w:r>
      <w:r w:rsidRPr="00E71691">
        <w:rPr>
          <w:rStyle w:val="StyleUnderline"/>
        </w:rPr>
        <w:t xml:space="preserve"> are also coming from some unexpected sources in academia</w:t>
      </w:r>
      <w:r w:rsidRPr="00E71691">
        <w:rPr>
          <w:sz w:val="16"/>
        </w:rPr>
        <w:t xml:space="preserve">, where a conservative case has been put forward on the ground that an increase in </w:t>
      </w:r>
      <w:r w:rsidRPr="00F160B5">
        <w:rPr>
          <w:rStyle w:val="StyleUnderline"/>
          <w:highlight w:val="cyan"/>
        </w:rPr>
        <w:t xml:space="preserve">union membership is </w:t>
      </w:r>
      <w:r w:rsidRPr="00F160B5">
        <w:rPr>
          <w:rStyle w:val="Emphasis"/>
          <w:highlight w:val="cyan"/>
        </w:rPr>
        <w:t>needed</w:t>
      </w:r>
      <w:r w:rsidRPr="00F160B5">
        <w:rPr>
          <w:sz w:val="16"/>
          <w:highlight w:val="cyan"/>
        </w:rPr>
        <w:t xml:space="preserve"> </w:t>
      </w:r>
      <w:r w:rsidRPr="00F160B5">
        <w:rPr>
          <w:rStyle w:val="StyleUnderline"/>
          <w:highlight w:val="cyan"/>
        </w:rPr>
        <w:t>to combat</w:t>
      </w:r>
      <w:r w:rsidRPr="00E71691">
        <w:rPr>
          <w:rStyle w:val="StyleUnderline"/>
        </w:rPr>
        <w:t xml:space="preserve"> job insecurity and </w:t>
      </w:r>
      <w:r w:rsidRPr="00E71691">
        <w:rPr>
          <w:rStyle w:val="Emphasis"/>
        </w:rPr>
        <w:t xml:space="preserve">economic </w:t>
      </w:r>
      <w:r w:rsidRPr="00F160B5">
        <w:rPr>
          <w:rStyle w:val="Emphasis"/>
          <w:highlight w:val="cyan"/>
        </w:rPr>
        <w:t>inequality</w:t>
      </w:r>
      <w:r w:rsidRPr="00E71691">
        <w:rPr>
          <w:sz w:val="16"/>
        </w:rPr>
        <w:t>.</w:t>
      </w:r>
    </w:p>
    <w:p w14:paraId="529552BF" w14:textId="77777777" w:rsidR="006B3B08" w:rsidRPr="00E71691" w:rsidRDefault="006B3B08" w:rsidP="006B3B08">
      <w:pPr>
        <w:rPr>
          <w:sz w:val="16"/>
        </w:rPr>
      </w:pPr>
      <w:proofErr w:type="gramStart"/>
      <w:r w:rsidRPr="00E71691">
        <w:rPr>
          <w:rStyle w:val="StyleUnderline"/>
        </w:rPr>
        <w:t>All of</w:t>
      </w:r>
      <w:proofErr w:type="gramEnd"/>
      <w:r w:rsidRPr="00E71691">
        <w:rPr>
          <w:rStyle w:val="StyleUnderline"/>
        </w:rPr>
        <w:t xml:space="preserve"> these pro-union critiques </w:t>
      </w:r>
      <w:r w:rsidRPr="00F160B5">
        <w:rPr>
          <w:rStyle w:val="StyleUnderline"/>
          <w:highlight w:val="cyan"/>
        </w:rPr>
        <w:t xml:space="preserve">miss the </w:t>
      </w:r>
      <w:r w:rsidRPr="00F160B5">
        <w:rPr>
          <w:rStyle w:val="Emphasis"/>
          <w:highlight w:val="cyan"/>
        </w:rPr>
        <w:t>basic point</w:t>
      </w:r>
      <w:r w:rsidRPr="00F160B5">
        <w:rPr>
          <w:rStyle w:val="StyleUnderline"/>
          <w:highlight w:val="cyan"/>
        </w:rPr>
        <w:t xml:space="preserve"> that</w:t>
      </w:r>
      <w:r w:rsidRPr="00E71691">
        <w:rPr>
          <w:rStyle w:val="StyleUnderline"/>
        </w:rPr>
        <w:t xml:space="preserve"> the </w:t>
      </w:r>
      <w:r w:rsidRPr="00F160B5">
        <w:rPr>
          <w:rStyle w:val="Emphasis"/>
          <w:highlight w:val="cyan"/>
        </w:rPr>
        <w:t>decline</w:t>
      </w:r>
      <w:r w:rsidRPr="00F160B5">
        <w:rPr>
          <w:sz w:val="16"/>
          <w:highlight w:val="cyan"/>
        </w:rPr>
        <w:t xml:space="preserve"> </w:t>
      </w:r>
      <w:r w:rsidRPr="00F160B5">
        <w:rPr>
          <w:rStyle w:val="StyleUnderline"/>
          <w:highlight w:val="cyan"/>
        </w:rPr>
        <w:t xml:space="preserve">of union power is </w:t>
      </w:r>
      <w:r w:rsidRPr="00F160B5">
        <w:rPr>
          <w:rStyle w:val="Emphasis"/>
          <w:highlight w:val="cyan"/>
        </w:rPr>
        <w:t>good news</w:t>
      </w:r>
      <w:r w:rsidRPr="00E71691">
        <w:rPr>
          <w:rStyle w:val="StyleUnderline"/>
        </w:rPr>
        <w:t xml:space="preserve">, not bad. That conclusion is driven not by some insidious effort to </w:t>
      </w:r>
      <w:r w:rsidRPr="00E71691">
        <w:rPr>
          <w:rStyle w:val="Emphasis"/>
        </w:rPr>
        <w:t>stifle</w:t>
      </w:r>
      <w:r w:rsidRPr="00E71691">
        <w:rPr>
          <w:rStyle w:val="StyleUnderline"/>
        </w:rPr>
        <w:t xml:space="preserve"> the </w:t>
      </w:r>
      <w:r w:rsidRPr="00E71691">
        <w:rPr>
          <w:rStyle w:val="Emphasis"/>
        </w:rPr>
        <w:t>welfare</w:t>
      </w:r>
      <w:r w:rsidRPr="00E71691">
        <w:rPr>
          <w:rStyle w:val="StyleUnderline"/>
        </w:rPr>
        <w:t xml:space="preserve"> of workers, but by the simple and profound point that </w:t>
      </w:r>
      <w:r w:rsidRPr="00F160B5">
        <w:rPr>
          <w:rStyle w:val="StyleUnderline"/>
          <w:highlight w:val="cyan"/>
        </w:rPr>
        <w:t xml:space="preserve">the greatest </w:t>
      </w:r>
      <w:r w:rsidRPr="00F160B5">
        <w:rPr>
          <w:rStyle w:val="Emphasis"/>
          <w:highlight w:val="cyan"/>
        </w:rPr>
        <w:t>protection</w:t>
      </w:r>
      <w:r w:rsidRPr="00E71691">
        <w:rPr>
          <w:sz w:val="16"/>
        </w:rPr>
        <w:t xml:space="preserve"> </w:t>
      </w:r>
      <w:r w:rsidRPr="00E71691">
        <w:rPr>
          <w:rStyle w:val="StyleUnderline"/>
        </w:rPr>
        <w:t xml:space="preserve">for workers </w:t>
      </w:r>
      <w:r w:rsidRPr="00F160B5">
        <w:rPr>
          <w:rStyle w:val="StyleUnderline"/>
          <w:highlight w:val="cyan"/>
        </w:rPr>
        <w:t xml:space="preserve">lies in a </w:t>
      </w:r>
      <w:r w:rsidRPr="00F160B5">
        <w:rPr>
          <w:rStyle w:val="Emphasis"/>
          <w:highlight w:val="cyan"/>
        </w:rPr>
        <w:t xml:space="preserve">competitive </w:t>
      </w:r>
      <w:r w:rsidRPr="00F160B5">
        <w:rPr>
          <w:rStyle w:val="Emphasis"/>
          <w:highlight w:val="cyan"/>
        </w:rPr>
        <w:lastRenderedPageBreak/>
        <w:t>economy</w:t>
      </w:r>
      <w:r w:rsidRPr="00E71691">
        <w:rPr>
          <w:rStyle w:val="StyleUnderline"/>
        </w:rPr>
        <w:t xml:space="preserve"> that </w:t>
      </w:r>
      <w:proofErr w:type="gramStart"/>
      <w:r w:rsidRPr="00E71691">
        <w:rPr>
          <w:rStyle w:val="StyleUnderline"/>
        </w:rPr>
        <w:t>opens up</w:t>
      </w:r>
      <w:proofErr w:type="gramEnd"/>
      <w:r w:rsidRPr="00E71691">
        <w:rPr>
          <w:rStyle w:val="StyleUnderline"/>
        </w:rPr>
        <w:t xml:space="preserve"> more doors than it closes</w:t>
      </w:r>
      <w:r w:rsidRPr="00E71691">
        <w:rPr>
          <w:sz w:val="16"/>
        </w:rPr>
        <w:t xml:space="preserve">. </w:t>
      </w:r>
      <w:r w:rsidRPr="00F160B5">
        <w:rPr>
          <w:rStyle w:val="StyleUnderline"/>
          <w:highlight w:val="cyan"/>
        </w:rPr>
        <w:t>The only way</w:t>
      </w:r>
      <w:r w:rsidRPr="00E71691">
        <w:rPr>
          <w:rStyle w:val="StyleUnderline"/>
        </w:rPr>
        <w:t xml:space="preserve"> to achieve that result </w:t>
      </w:r>
      <w:r w:rsidRPr="00F160B5">
        <w:rPr>
          <w:rStyle w:val="StyleUnderline"/>
          <w:highlight w:val="cyan"/>
        </w:rPr>
        <w:t xml:space="preserve">is by </w:t>
      </w:r>
      <w:r w:rsidRPr="00F160B5">
        <w:rPr>
          <w:rStyle w:val="Emphasis"/>
          <w:highlight w:val="cyan"/>
        </w:rPr>
        <w:t>slashing</w:t>
      </w:r>
      <w:r w:rsidRPr="00E71691">
        <w:rPr>
          <w:rStyle w:val="StyleUnderline"/>
        </w:rPr>
        <w:t xml:space="preserve"> the various </w:t>
      </w:r>
      <w:r w:rsidRPr="00E71691">
        <w:rPr>
          <w:rStyle w:val="Emphasis"/>
        </w:rPr>
        <w:t>restrictions</w:t>
      </w:r>
      <w:r w:rsidRPr="00E71691">
        <w:rPr>
          <w:sz w:val="16"/>
        </w:rPr>
        <w:t xml:space="preserve"> </w:t>
      </w:r>
      <w:r w:rsidRPr="00E71691">
        <w:rPr>
          <w:rStyle w:val="StyleUnderline"/>
        </w:rPr>
        <w:t>that prevent job formation</w:t>
      </w:r>
      <w:r w:rsidRPr="00E71691">
        <w:rPr>
          <w:sz w:val="16"/>
        </w:rPr>
        <w:t xml:space="preserve">, as Justin Haskins of the Heartland Institute notes in a recent article at The Hill. </w:t>
      </w:r>
      <w:r w:rsidRPr="00E71691">
        <w:rPr>
          <w:rStyle w:val="StyleUnderline"/>
        </w:rPr>
        <w:t xml:space="preserve">The central economic insight is that </w:t>
      </w:r>
      <w:r w:rsidRPr="00F160B5">
        <w:rPr>
          <w:rStyle w:val="StyleUnderline"/>
          <w:highlight w:val="cyan"/>
        </w:rPr>
        <w:t>jobs get created</w:t>
      </w:r>
      <w:r w:rsidRPr="00E71691">
        <w:rPr>
          <w:rStyle w:val="StyleUnderline"/>
        </w:rPr>
        <w:t xml:space="preserve"> only </w:t>
      </w:r>
      <w:r w:rsidRPr="00F160B5">
        <w:rPr>
          <w:rStyle w:val="StyleUnderline"/>
          <w:highlight w:val="cyan"/>
        </w:rPr>
        <w:t>when there is the prospect of</w:t>
      </w:r>
      <w:r w:rsidRPr="00E71691">
        <w:rPr>
          <w:rStyle w:val="StyleUnderline"/>
        </w:rPr>
        <w:t xml:space="preserve"> </w:t>
      </w:r>
      <w:r w:rsidRPr="00F160B5">
        <w:rPr>
          <w:rStyle w:val="StyleUnderline"/>
          <w:highlight w:val="cyan"/>
        </w:rPr>
        <w:t>gains from trade</w:t>
      </w:r>
      <w:r w:rsidRPr="00E71691">
        <w:rPr>
          <w:sz w:val="16"/>
        </w:rPr>
        <w:t xml:space="preserve">. </w:t>
      </w:r>
      <w:r w:rsidRPr="00F160B5">
        <w:rPr>
          <w:rStyle w:val="StyleUnderline"/>
          <w:highlight w:val="cyan"/>
        </w:rPr>
        <w:t>Those</w:t>
      </w:r>
      <w:r w:rsidRPr="00E71691">
        <w:rPr>
          <w:rStyle w:val="StyleUnderline"/>
        </w:rPr>
        <w:t xml:space="preserve"> gains in turn </w:t>
      </w:r>
      <w:r w:rsidRPr="00F160B5">
        <w:rPr>
          <w:rStyle w:val="StyleUnderline"/>
          <w:highlight w:val="cyan"/>
        </w:rPr>
        <w:t xml:space="preserve">are </w:t>
      </w:r>
      <w:r w:rsidRPr="00F160B5">
        <w:rPr>
          <w:rStyle w:val="Emphasis"/>
          <w:highlight w:val="cyan"/>
        </w:rPr>
        <w:t>maximized</w:t>
      </w:r>
      <w:r w:rsidRPr="00F160B5">
        <w:rPr>
          <w:rStyle w:val="StyleUnderline"/>
          <w:highlight w:val="cyan"/>
        </w:rPr>
        <w:t xml:space="preserve"> by cutting</w:t>
      </w:r>
      <w:r w:rsidRPr="00E71691">
        <w:rPr>
          <w:rStyle w:val="StyleUnderline"/>
        </w:rPr>
        <w:t xml:space="preserve"> the multitude of </w:t>
      </w:r>
      <w:r w:rsidRPr="00F160B5">
        <w:rPr>
          <w:rStyle w:val="Emphasis"/>
          <w:highlight w:val="cyan"/>
        </w:rPr>
        <w:t>regulations</w:t>
      </w:r>
      <w:r w:rsidRPr="00F160B5">
        <w:rPr>
          <w:rStyle w:val="StyleUnderline"/>
          <w:highlight w:val="cyan"/>
        </w:rPr>
        <w:t xml:space="preserve"> and </w:t>
      </w:r>
      <w:r w:rsidRPr="00F160B5">
        <w:rPr>
          <w:rStyle w:val="Emphasis"/>
          <w:highlight w:val="cyan"/>
        </w:rPr>
        <w:t>taxes</w:t>
      </w:r>
      <w:r w:rsidRPr="00E71691">
        <w:rPr>
          <w:sz w:val="16"/>
        </w:rPr>
        <w:t xml:space="preserve"> </w:t>
      </w:r>
      <w:r w:rsidRPr="00E71691">
        <w:rPr>
          <w:rStyle w:val="StyleUnderline"/>
        </w:rPr>
        <w:t xml:space="preserve">that do nothing more than shrink overall wealth by directing social resources to less </w:t>
      </w:r>
      <w:r w:rsidRPr="00E71691">
        <w:rPr>
          <w:rStyle w:val="Emphasis"/>
        </w:rPr>
        <w:t>productive ends</w:t>
      </w:r>
      <w:r w:rsidRPr="00E71691">
        <w:rPr>
          <w:sz w:val="16"/>
        </w:rPr>
        <w:t>.</w:t>
      </w:r>
    </w:p>
    <w:p w14:paraId="0DA39206" w14:textId="77777777" w:rsidR="006B3B08" w:rsidRPr="00E71691" w:rsidRDefault="006B3B08" w:rsidP="006B3B08">
      <w:pPr>
        <w:pStyle w:val="Heading4"/>
        <w:rPr>
          <w:rFonts w:cs="Arial"/>
        </w:rPr>
      </w:pPr>
      <w:r w:rsidRPr="00E71691">
        <w:rPr>
          <w:rFonts w:cs="Arial"/>
        </w:rPr>
        <w:t xml:space="preserve">Recessions cause </w:t>
      </w:r>
      <w:r w:rsidRPr="00E71691">
        <w:rPr>
          <w:rFonts w:cs="Arial"/>
          <w:u w:val="single"/>
        </w:rPr>
        <w:t>global crises</w:t>
      </w:r>
      <w:r w:rsidRPr="00E71691">
        <w:rPr>
          <w:rFonts w:cs="Arial"/>
        </w:rPr>
        <w:t xml:space="preserve"> – ensuring </w:t>
      </w:r>
      <w:r w:rsidRPr="00E71691">
        <w:rPr>
          <w:rFonts w:cs="Arial"/>
          <w:u w:val="single"/>
        </w:rPr>
        <w:t>continued growth</w:t>
      </w:r>
      <w:r w:rsidRPr="00E71691">
        <w:rPr>
          <w:rFonts w:cs="Arial"/>
        </w:rPr>
        <w:t xml:space="preserve"> is key  </w:t>
      </w:r>
    </w:p>
    <w:p w14:paraId="57259B7D" w14:textId="77777777" w:rsidR="006B3B08" w:rsidRPr="00E71691" w:rsidRDefault="006B3B08" w:rsidP="006B3B08">
      <w:r w:rsidRPr="00E71691">
        <w:rPr>
          <w:rStyle w:val="Style13ptBold"/>
        </w:rPr>
        <w:t xml:space="preserve">Baird ’20 </w:t>
      </w:r>
      <w:r w:rsidRPr="00E71691">
        <w:t>[Zoe; October 2020; C.E.O. and President of the Markle Foundation, Member of the Aspen Strategy Group and former Trustee at the Council on Foreign Relations, J.D. and A.B. from the University of California at Berkeley; Domestic and International (Dis)order: A Strategic Response, “Equitable Economic Recovery is a National Security Imperative,” Ch. 13]</w:t>
      </w:r>
    </w:p>
    <w:p w14:paraId="58CAE3CC" w14:textId="77777777" w:rsidR="006B3B08" w:rsidRPr="00E71691" w:rsidRDefault="006B3B08" w:rsidP="006B3B08">
      <w:pPr>
        <w:rPr>
          <w:sz w:val="16"/>
        </w:rPr>
      </w:pPr>
      <w:r w:rsidRPr="00E71691">
        <w:rPr>
          <w:rStyle w:val="StyleUnderline"/>
        </w:rPr>
        <w:t xml:space="preserve">A </w:t>
      </w:r>
      <w:r w:rsidRPr="00E71691">
        <w:rPr>
          <w:rStyle w:val="StyleUnderline"/>
          <w:highlight w:val="cyan"/>
        </w:rPr>
        <w:t>strong</w:t>
      </w:r>
      <w:r w:rsidRPr="00E71691">
        <w:rPr>
          <w:sz w:val="16"/>
        </w:rPr>
        <w:t xml:space="preserve"> and inclusive </w:t>
      </w:r>
      <w:r w:rsidRPr="00E71691">
        <w:rPr>
          <w:rStyle w:val="StyleUnderline"/>
          <w:highlight w:val="cyan"/>
        </w:rPr>
        <w:t xml:space="preserve">economy is </w:t>
      </w:r>
      <w:r w:rsidRPr="00E71691">
        <w:rPr>
          <w:rStyle w:val="Emphasis"/>
          <w:highlight w:val="cyan"/>
        </w:rPr>
        <w:t>essential</w:t>
      </w:r>
      <w:r w:rsidRPr="00E71691">
        <w:rPr>
          <w:rStyle w:val="StyleUnderline"/>
          <w:highlight w:val="cyan"/>
        </w:rPr>
        <w:t xml:space="preserve"> for</w:t>
      </w:r>
      <w:r w:rsidRPr="00E71691">
        <w:rPr>
          <w:rStyle w:val="StyleUnderline"/>
        </w:rPr>
        <w:t xml:space="preserve"> American </w:t>
      </w:r>
      <w:r w:rsidRPr="00E71691">
        <w:rPr>
          <w:rStyle w:val="Emphasis"/>
        </w:rPr>
        <w:t>national security</w:t>
      </w:r>
      <w:r w:rsidRPr="00E71691">
        <w:rPr>
          <w:rStyle w:val="StyleUnderline"/>
        </w:rPr>
        <w:t xml:space="preserve"> and </w:t>
      </w:r>
      <w:r w:rsidRPr="00E71691">
        <w:rPr>
          <w:rStyle w:val="Emphasis"/>
        </w:rPr>
        <w:t xml:space="preserve">global </w:t>
      </w:r>
      <w:r w:rsidRPr="00E71691">
        <w:rPr>
          <w:rStyle w:val="Emphasis"/>
          <w:highlight w:val="cyan"/>
        </w:rPr>
        <w:t>leadership</w:t>
      </w:r>
      <w:r w:rsidRPr="00E71691">
        <w:rPr>
          <w:rStyle w:val="StyleUnderline"/>
        </w:rPr>
        <w:t>. As the nation seeks to return from</w:t>
      </w:r>
      <w:r w:rsidRPr="00E71691">
        <w:rPr>
          <w:sz w:val="16"/>
        </w:rPr>
        <w:t xml:space="preserve"> a </w:t>
      </w:r>
      <w:r w:rsidRPr="00E71691">
        <w:rPr>
          <w:rStyle w:val="StyleUnderline"/>
        </w:rPr>
        <w:t>historic economic crisis, the</w:t>
      </w:r>
      <w:r w:rsidRPr="00E71691">
        <w:rPr>
          <w:sz w:val="16"/>
        </w:rPr>
        <w:t xml:space="preserve"> national </w:t>
      </w:r>
      <w:r w:rsidRPr="00E71691">
        <w:rPr>
          <w:rStyle w:val="StyleUnderline"/>
        </w:rPr>
        <w:t>security community should support</w:t>
      </w:r>
      <w:r w:rsidRPr="00E71691">
        <w:rPr>
          <w:sz w:val="16"/>
        </w:rPr>
        <w:t xml:space="preserve"> an equitable </w:t>
      </w:r>
      <w:r w:rsidRPr="00E71691">
        <w:rPr>
          <w:rStyle w:val="StyleUnderline"/>
        </w:rPr>
        <w:t>recovery that helps</w:t>
      </w:r>
      <w:r w:rsidRPr="00E71691">
        <w:rPr>
          <w:sz w:val="16"/>
        </w:rPr>
        <w:t xml:space="preserve"> every worker </w:t>
      </w:r>
      <w:r w:rsidRPr="00E71691">
        <w:rPr>
          <w:rStyle w:val="StyleUnderline"/>
        </w:rPr>
        <w:t xml:space="preserve">adapt to the </w:t>
      </w:r>
      <w:r w:rsidRPr="00E71691">
        <w:rPr>
          <w:rStyle w:val="Emphasis"/>
        </w:rPr>
        <w:t>seismic shifts</w:t>
      </w:r>
      <w:r w:rsidRPr="00E71691">
        <w:rPr>
          <w:sz w:val="16"/>
        </w:rPr>
        <w:t xml:space="preserve"> underway </w:t>
      </w:r>
      <w:r w:rsidRPr="00E71691">
        <w:rPr>
          <w:rStyle w:val="StyleUnderline"/>
        </w:rPr>
        <w:t>in our economy</w:t>
      </w:r>
      <w:r w:rsidRPr="00E71691">
        <w:rPr>
          <w:sz w:val="16"/>
        </w:rPr>
        <w:t>.</w:t>
      </w:r>
    </w:p>
    <w:p w14:paraId="7A91FDB2" w14:textId="77777777" w:rsidR="006B3B08" w:rsidRPr="00E71691" w:rsidRDefault="006B3B08" w:rsidP="006B3B08">
      <w:pPr>
        <w:rPr>
          <w:sz w:val="16"/>
        </w:rPr>
      </w:pPr>
      <w:r w:rsidRPr="00E71691">
        <w:rPr>
          <w:rStyle w:val="StyleUnderline"/>
        </w:rPr>
        <w:t xml:space="preserve">Broadly shared economic prosperity is </w:t>
      </w:r>
      <w:r w:rsidRPr="00E71691">
        <w:rPr>
          <w:rStyle w:val="StyleUnderline"/>
          <w:highlight w:val="cyan"/>
        </w:rPr>
        <w:t xml:space="preserve">a </w:t>
      </w:r>
      <w:r w:rsidRPr="00E71691">
        <w:rPr>
          <w:rStyle w:val="Emphasis"/>
          <w:highlight w:val="cyan"/>
        </w:rPr>
        <w:t>bedrock</w:t>
      </w:r>
      <w:r w:rsidRPr="00E71691">
        <w:rPr>
          <w:rStyle w:val="StyleUnderline"/>
          <w:highlight w:val="cyan"/>
        </w:rPr>
        <w:t xml:space="preserve"> of America’s</w:t>
      </w:r>
      <w:r w:rsidRPr="00E71691">
        <w:rPr>
          <w:rStyle w:val="TitleChar"/>
          <w:rFonts w:ascii="Arial" w:eastAsiaTheme="minorHAnsi" w:hAnsi="Arial" w:cs="Arial"/>
        </w:rPr>
        <w:t xml:space="preserve"> </w:t>
      </w:r>
      <w:r w:rsidRPr="00E71691">
        <w:rPr>
          <w:rStyle w:val="Emphasis"/>
        </w:rPr>
        <w:t>economic</w:t>
      </w:r>
      <w:r w:rsidRPr="00E71691">
        <w:rPr>
          <w:rStyle w:val="TitleChar"/>
          <w:rFonts w:ascii="Arial" w:eastAsiaTheme="minorHAnsi" w:hAnsi="Arial" w:cs="Arial"/>
        </w:rPr>
        <w:t xml:space="preserve"> </w:t>
      </w:r>
      <w:r w:rsidRPr="00E71691">
        <w:rPr>
          <w:rStyle w:val="StyleUnderline"/>
        </w:rPr>
        <w:t>and</w:t>
      </w:r>
      <w:r w:rsidRPr="00E71691">
        <w:rPr>
          <w:rStyle w:val="TitleChar"/>
          <w:rFonts w:ascii="Arial" w:eastAsiaTheme="minorHAnsi" w:hAnsi="Arial" w:cs="Arial"/>
        </w:rPr>
        <w:t xml:space="preserve"> </w:t>
      </w:r>
      <w:r w:rsidRPr="00E71691">
        <w:rPr>
          <w:rStyle w:val="Emphasis"/>
        </w:rPr>
        <w:t xml:space="preserve">political </w:t>
      </w:r>
      <w:r w:rsidRPr="00E71691">
        <w:rPr>
          <w:rStyle w:val="Emphasis"/>
          <w:highlight w:val="cyan"/>
        </w:rPr>
        <w:t>strength</w:t>
      </w:r>
      <w:r w:rsidRPr="00E71691">
        <w:rPr>
          <w:rStyle w:val="StyleUnderline"/>
        </w:rPr>
        <w:t xml:space="preserve">—both </w:t>
      </w:r>
      <w:r w:rsidRPr="00E71691">
        <w:rPr>
          <w:rStyle w:val="Emphasis"/>
        </w:rPr>
        <w:t>domestically</w:t>
      </w:r>
      <w:r w:rsidRPr="00E71691">
        <w:rPr>
          <w:rStyle w:val="StyleUnderline"/>
        </w:rPr>
        <w:t xml:space="preserve"> and in the </w:t>
      </w:r>
      <w:r w:rsidRPr="00E71691">
        <w:rPr>
          <w:rStyle w:val="Emphasis"/>
        </w:rPr>
        <w:t>international</w:t>
      </w:r>
      <w:r w:rsidRPr="00E71691">
        <w:rPr>
          <w:rStyle w:val="StyleUnderline"/>
        </w:rPr>
        <w:t xml:space="preserve"> arena. A </w:t>
      </w:r>
      <w:r w:rsidRPr="00E71691">
        <w:rPr>
          <w:rStyle w:val="Emphasis"/>
        </w:rPr>
        <w:t>strong</w:t>
      </w:r>
      <w:r w:rsidRPr="00E71691">
        <w:rPr>
          <w:rStyle w:val="StyleUnderline"/>
        </w:rPr>
        <w:t xml:space="preserve"> and </w:t>
      </w:r>
      <w:r w:rsidRPr="00E71691">
        <w:rPr>
          <w:rStyle w:val="Emphasis"/>
          <w:highlight w:val="cyan"/>
        </w:rPr>
        <w:t>equitable</w:t>
      </w:r>
      <w:r w:rsidRPr="00E71691">
        <w:rPr>
          <w:rStyle w:val="StyleUnderline"/>
          <w:highlight w:val="cyan"/>
        </w:rPr>
        <w:t xml:space="preserve"> recovery</w:t>
      </w:r>
      <w:r w:rsidRPr="00E71691">
        <w:rPr>
          <w:rStyle w:val="StyleUnderline"/>
        </w:rPr>
        <w:t xml:space="preserve"> from the economic crisis created by COVID-19 </w:t>
      </w:r>
      <w:r w:rsidRPr="00E71691">
        <w:rPr>
          <w:rStyle w:val="StyleUnderline"/>
          <w:highlight w:val="cyan"/>
        </w:rPr>
        <w:t>would be</w:t>
      </w:r>
      <w:r w:rsidRPr="00E71691">
        <w:rPr>
          <w:rStyle w:val="StyleUnderline"/>
        </w:rPr>
        <w:t xml:space="preserve"> a </w:t>
      </w:r>
      <w:r w:rsidRPr="00E71691">
        <w:rPr>
          <w:rStyle w:val="Emphasis"/>
          <w:highlight w:val="cyan"/>
        </w:rPr>
        <w:t>powerful</w:t>
      </w:r>
      <w:r w:rsidRPr="00E71691">
        <w:rPr>
          <w:rStyle w:val="Emphasis"/>
        </w:rPr>
        <w:t xml:space="preserve"> testament</w:t>
      </w:r>
      <w:r w:rsidRPr="00E71691">
        <w:rPr>
          <w:rStyle w:val="StyleUnderline"/>
        </w:rPr>
        <w:t xml:space="preserve"> to the</w:t>
      </w:r>
      <w:r w:rsidRPr="00E71691">
        <w:rPr>
          <w:rStyle w:val="TitleChar"/>
          <w:rFonts w:ascii="Arial" w:eastAsiaTheme="minorHAnsi" w:hAnsi="Arial" w:cs="Arial"/>
        </w:rPr>
        <w:t xml:space="preserve"> </w:t>
      </w:r>
      <w:r w:rsidRPr="00E71691">
        <w:rPr>
          <w:rStyle w:val="Emphasis"/>
        </w:rPr>
        <w:t>resilience</w:t>
      </w:r>
      <w:r w:rsidRPr="00E71691">
        <w:rPr>
          <w:rStyle w:val="StyleUnderline"/>
        </w:rPr>
        <w:t xml:space="preserve"> of the American system and its</w:t>
      </w:r>
      <w:r w:rsidRPr="00E71691">
        <w:rPr>
          <w:rStyle w:val="TitleChar"/>
          <w:rFonts w:ascii="Arial" w:eastAsiaTheme="minorHAnsi" w:hAnsi="Arial" w:cs="Arial"/>
        </w:rPr>
        <w:t xml:space="preserve"> </w:t>
      </w:r>
      <w:r w:rsidRPr="00E71691">
        <w:rPr>
          <w:rStyle w:val="Emphasis"/>
        </w:rPr>
        <w:t>ability to create prosperity</w:t>
      </w:r>
      <w:r w:rsidRPr="00E71691">
        <w:rPr>
          <w:rStyle w:val="StyleUnderline"/>
        </w:rPr>
        <w:t xml:space="preserve"> at a time of </w:t>
      </w:r>
      <w:r w:rsidRPr="00E71691">
        <w:rPr>
          <w:rStyle w:val="Emphasis"/>
        </w:rPr>
        <w:t>seismic change</w:t>
      </w:r>
      <w:r w:rsidRPr="00E71691">
        <w:rPr>
          <w:rStyle w:val="StyleUnderline"/>
        </w:rPr>
        <w:t xml:space="preserve"> and persistent </w:t>
      </w:r>
      <w:r w:rsidRPr="00E71691">
        <w:rPr>
          <w:rStyle w:val="Emphasis"/>
        </w:rPr>
        <w:t>global crisis</w:t>
      </w:r>
      <w:r w:rsidRPr="00E71691">
        <w:rPr>
          <w:sz w:val="16"/>
        </w:rPr>
        <w:t xml:space="preserve">. Such a recovery could attack the profound economic inequities that have developed over the past several decades. </w:t>
      </w:r>
      <w:r w:rsidRPr="00E71691">
        <w:rPr>
          <w:rStyle w:val="StyleUnderline"/>
        </w:rPr>
        <w:t>Without</w:t>
      </w:r>
      <w:r w:rsidRPr="00E71691">
        <w:rPr>
          <w:rStyle w:val="TitleChar"/>
          <w:rFonts w:ascii="Arial" w:eastAsiaTheme="minorHAnsi" w:hAnsi="Arial" w:cs="Arial"/>
        </w:rPr>
        <w:t xml:space="preserve"> </w:t>
      </w:r>
      <w:r w:rsidRPr="00E71691">
        <w:rPr>
          <w:rStyle w:val="Emphasis"/>
        </w:rPr>
        <w:t>bold action</w:t>
      </w:r>
      <w:r w:rsidRPr="00E71691">
        <w:rPr>
          <w:sz w:val="16"/>
        </w:rPr>
        <w:t xml:space="preserve"> to help all workers access good jobs as the economy returns, </w:t>
      </w:r>
      <w:r w:rsidRPr="00E71691">
        <w:rPr>
          <w:rStyle w:val="StyleUnderline"/>
        </w:rPr>
        <w:t>the</w:t>
      </w:r>
      <w:r w:rsidRPr="00E71691">
        <w:rPr>
          <w:rStyle w:val="TitleChar"/>
          <w:rFonts w:ascii="Arial" w:eastAsiaTheme="minorHAnsi" w:hAnsi="Arial" w:cs="Arial"/>
        </w:rPr>
        <w:t xml:space="preserve"> </w:t>
      </w:r>
      <w:r w:rsidRPr="00E71691">
        <w:rPr>
          <w:rStyle w:val="Emphasis"/>
          <w:highlight w:val="cyan"/>
        </w:rPr>
        <w:t>U</w:t>
      </w:r>
      <w:r w:rsidRPr="00E71691">
        <w:rPr>
          <w:sz w:val="16"/>
        </w:rPr>
        <w:t xml:space="preserve">nited </w:t>
      </w:r>
      <w:r w:rsidRPr="00E71691">
        <w:rPr>
          <w:rStyle w:val="Emphasis"/>
          <w:highlight w:val="cyan"/>
        </w:rPr>
        <w:t>S</w:t>
      </w:r>
      <w:r w:rsidRPr="00E71691">
        <w:rPr>
          <w:sz w:val="16"/>
        </w:rPr>
        <w:t xml:space="preserve">tates </w:t>
      </w:r>
      <w:r w:rsidRPr="00E71691">
        <w:rPr>
          <w:rStyle w:val="StyleUnderline"/>
          <w:highlight w:val="cyan"/>
        </w:rPr>
        <w:t>risks</w:t>
      </w:r>
      <w:r w:rsidRPr="00E71691">
        <w:rPr>
          <w:rStyle w:val="TitleChar"/>
          <w:rFonts w:ascii="Arial" w:eastAsiaTheme="minorHAnsi" w:hAnsi="Arial" w:cs="Arial"/>
          <w:highlight w:val="cyan"/>
        </w:rPr>
        <w:t xml:space="preserve"> </w:t>
      </w:r>
      <w:r w:rsidRPr="00E71691">
        <w:rPr>
          <w:rStyle w:val="Emphasis"/>
          <w:highlight w:val="cyan"/>
        </w:rPr>
        <w:t>undermining</w:t>
      </w:r>
      <w:r w:rsidRPr="00E71691">
        <w:rPr>
          <w:rStyle w:val="StyleUnderline"/>
        </w:rPr>
        <w:t xml:space="preserve"> the</w:t>
      </w:r>
      <w:r w:rsidRPr="00E71691">
        <w:rPr>
          <w:rStyle w:val="TitleChar"/>
          <w:rFonts w:ascii="Arial" w:eastAsiaTheme="minorHAnsi" w:hAnsi="Arial" w:cs="Arial"/>
        </w:rPr>
        <w:t xml:space="preserve"> </w:t>
      </w:r>
      <w:r w:rsidRPr="00E71691">
        <w:rPr>
          <w:rStyle w:val="Emphasis"/>
          <w:highlight w:val="cyan"/>
        </w:rPr>
        <w:t>legitimacy</w:t>
      </w:r>
      <w:r w:rsidRPr="00E71691">
        <w:rPr>
          <w:rStyle w:val="Emphasis"/>
        </w:rPr>
        <w:t xml:space="preserve"> of its institutions</w:t>
      </w:r>
      <w:r w:rsidRPr="00E71691">
        <w:rPr>
          <w:rStyle w:val="StyleUnderline"/>
        </w:rPr>
        <w:t xml:space="preserve"> </w:t>
      </w:r>
      <w:r w:rsidRPr="00E71691">
        <w:rPr>
          <w:rStyle w:val="StyleUnderline"/>
          <w:highlight w:val="cyan"/>
        </w:rPr>
        <w:t>and</w:t>
      </w:r>
      <w:r w:rsidRPr="00E71691">
        <w:rPr>
          <w:rStyle w:val="StyleUnderline"/>
        </w:rPr>
        <w:t xml:space="preserve"> its </w:t>
      </w:r>
      <w:r w:rsidRPr="00E71691">
        <w:rPr>
          <w:rStyle w:val="Emphasis"/>
          <w:highlight w:val="cyan"/>
        </w:rPr>
        <w:t>international standing</w:t>
      </w:r>
      <w:r w:rsidRPr="00E71691">
        <w:rPr>
          <w:rStyle w:val="StyleUnderline"/>
        </w:rPr>
        <w:t>. The</w:t>
      </w:r>
      <w:r w:rsidRPr="00E71691">
        <w:rPr>
          <w:rStyle w:val="TitleChar"/>
          <w:rFonts w:ascii="Arial" w:eastAsiaTheme="minorHAnsi" w:hAnsi="Arial" w:cs="Arial"/>
        </w:rPr>
        <w:t xml:space="preserve"> </w:t>
      </w:r>
      <w:r w:rsidRPr="00E71691">
        <w:rPr>
          <w:rStyle w:val="Emphasis"/>
        </w:rPr>
        <w:t>outcome</w:t>
      </w:r>
      <w:r w:rsidRPr="00E71691">
        <w:rPr>
          <w:rStyle w:val="StyleUnderline"/>
        </w:rPr>
        <w:t xml:space="preserve"> will be a </w:t>
      </w:r>
      <w:r w:rsidRPr="00E71691">
        <w:rPr>
          <w:rStyle w:val="Emphasis"/>
        </w:rPr>
        <w:t>key determinant</w:t>
      </w:r>
      <w:r w:rsidRPr="00E71691">
        <w:rPr>
          <w:rStyle w:val="StyleUnderline"/>
        </w:rPr>
        <w:t xml:space="preserve"> of America’s </w:t>
      </w:r>
      <w:r w:rsidRPr="00E71691">
        <w:rPr>
          <w:rStyle w:val="Emphasis"/>
        </w:rPr>
        <w:t>national security</w:t>
      </w:r>
      <w:r w:rsidRPr="00E71691">
        <w:rPr>
          <w:rStyle w:val="TitleChar"/>
          <w:rFonts w:ascii="Arial" w:eastAsiaTheme="minorHAnsi" w:hAnsi="Arial" w:cs="Arial"/>
        </w:rPr>
        <w:t xml:space="preserve"> </w:t>
      </w:r>
      <w:r w:rsidRPr="00E71691">
        <w:rPr>
          <w:rStyle w:val="StyleUnderline"/>
        </w:rPr>
        <w:t>for years to come</w:t>
      </w:r>
      <w:r w:rsidRPr="00E71691">
        <w:rPr>
          <w:sz w:val="16"/>
        </w:rPr>
        <w:t>.</w:t>
      </w:r>
    </w:p>
    <w:p w14:paraId="4DBE87C8" w14:textId="77777777" w:rsidR="006B3B08" w:rsidRPr="00E71691" w:rsidRDefault="006B3B08" w:rsidP="006B3B08">
      <w:pPr>
        <w:rPr>
          <w:sz w:val="16"/>
          <w:szCs w:val="18"/>
        </w:rPr>
      </w:pPr>
      <w:r w:rsidRPr="00E71691">
        <w:rPr>
          <w:sz w:val="16"/>
          <w:szCs w:val="18"/>
        </w:rPr>
        <w:t>An equitable recovery requires a national commitment to help all workers obtain good jobs—particularly the two-thirds of adults without a bachelor’s degree and people of color who have been most affected by the crisis and were denied opportunity before it. As the nation engages in a historic debate about how to accelerate economic recovery, ambitious public investment is necessary to put Americans back to work with dignity and opportunity. We need an intentional effort to make sure that the jobs that come back are good jobs with decent wages, benefits, and mobility and to empower workers to access these opportunities in a profoundly changed labor market.</w:t>
      </w:r>
    </w:p>
    <w:p w14:paraId="216BCFB6" w14:textId="77777777" w:rsidR="006B3B08" w:rsidRPr="00E71691" w:rsidRDefault="006B3B08" w:rsidP="006B3B08">
      <w:pPr>
        <w:rPr>
          <w:sz w:val="16"/>
        </w:rPr>
      </w:pPr>
      <w:r w:rsidRPr="00E71691">
        <w:rPr>
          <w:rStyle w:val="StyleUnderline"/>
        </w:rPr>
        <w:t xml:space="preserve">To achieve these goals, </w:t>
      </w:r>
      <w:r w:rsidRPr="00E71691">
        <w:rPr>
          <w:rStyle w:val="Emphasis"/>
          <w:highlight w:val="cyan"/>
        </w:rPr>
        <w:t>America</w:t>
      </w:r>
      <w:r w:rsidRPr="00E71691">
        <w:rPr>
          <w:rStyle w:val="StyleUnderline"/>
        </w:rPr>
        <w:t xml:space="preserve">n policy makers </w:t>
      </w:r>
      <w:r w:rsidRPr="00E71691">
        <w:rPr>
          <w:rStyle w:val="StyleUnderline"/>
          <w:highlight w:val="cyan"/>
        </w:rPr>
        <w:t>need</w:t>
      </w:r>
      <w:r w:rsidRPr="00E71691">
        <w:rPr>
          <w:rStyle w:val="StyleUnderline"/>
        </w:rPr>
        <w:t xml:space="preserve"> to establish</w:t>
      </w:r>
      <w:r w:rsidRPr="00E71691">
        <w:rPr>
          <w:rStyle w:val="TitleChar"/>
          <w:rFonts w:ascii="Arial" w:eastAsiaTheme="minorHAnsi" w:hAnsi="Arial" w:cs="Arial"/>
        </w:rPr>
        <w:t xml:space="preserve"> </w:t>
      </w:r>
      <w:r w:rsidRPr="00E71691">
        <w:rPr>
          <w:rStyle w:val="Emphasis"/>
        </w:rPr>
        <w:t xml:space="preserve">job </w:t>
      </w:r>
      <w:r w:rsidRPr="00E71691">
        <w:rPr>
          <w:rStyle w:val="Emphasis"/>
          <w:highlight w:val="cyan"/>
        </w:rPr>
        <w:t>growth strategies</w:t>
      </w:r>
      <w:r w:rsidRPr="00E71691">
        <w:rPr>
          <w:rStyle w:val="StyleUnderline"/>
        </w:rPr>
        <w:t xml:space="preserve"> that address </w:t>
      </w:r>
      <w:r w:rsidRPr="00E71691">
        <w:rPr>
          <w:rStyle w:val="Emphasis"/>
        </w:rPr>
        <w:t>urgent public needs</w:t>
      </w:r>
      <w:r w:rsidRPr="00E71691">
        <w:rPr>
          <w:rStyle w:val="TitleChar"/>
          <w:rFonts w:ascii="Arial" w:eastAsiaTheme="minorHAnsi" w:hAnsi="Arial" w:cs="Arial"/>
        </w:rPr>
        <w:t xml:space="preserve"> </w:t>
      </w:r>
      <w:r w:rsidRPr="00E71691">
        <w:rPr>
          <w:rStyle w:val="StyleUnderline"/>
        </w:rPr>
        <w:t>through</w:t>
      </w:r>
      <w:r w:rsidRPr="00E71691">
        <w:rPr>
          <w:rStyle w:val="TitleChar"/>
          <w:rFonts w:ascii="Arial" w:eastAsiaTheme="minorHAnsi" w:hAnsi="Arial" w:cs="Arial"/>
        </w:rPr>
        <w:t xml:space="preserve"> </w:t>
      </w:r>
      <w:r w:rsidRPr="00E71691">
        <w:rPr>
          <w:rStyle w:val="Emphasis"/>
        </w:rPr>
        <w:t>major programs</w:t>
      </w:r>
      <w:r w:rsidRPr="00E71691">
        <w:rPr>
          <w:rStyle w:val="TitleChar"/>
          <w:rFonts w:ascii="Arial" w:eastAsiaTheme="minorHAnsi" w:hAnsi="Arial" w:cs="Arial"/>
        </w:rPr>
        <w:t xml:space="preserve"> </w:t>
      </w:r>
      <w:r w:rsidRPr="00E71691">
        <w:rPr>
          <w:rStyle w:val="StyleUnderline"/>
        </w:rPr>
        <w:t>in green energy, infrastructure, and health</w:t>
      </w:r>
      <w:r w:rsidRPr="00E71691">
        <w:rPr>
          <w:sz w:val="16"/>
        </w:rPr>
        <w:t>. Alongside these job growth strategies, we need to recognize and develop the talents of workers by creating an adult learning system that meets workers’ needs and develops skills for the digital economy. The national security community must lend its support to this cause. And as it does so, it can bring home the lessons from the advances made in these areas in other countries, particularly our European allies, and consider this a realm of international cooperation and international engagement.</w:t>
      </w:r>
    </w:p>
    <w:p w14:paraId="400C3A9B" w14:textId="77777777" w:rsidR="006B3B08" w:rsidRPr="00E71691" w:rsidRDefault="006B3B08" w:rsidP="006B3B08">
      <w:pPr>
        <w:rPr>
          <w:sz w:val="16"/>
        </w:rPr>
      </w:pPr>
      <w:r w:rsidRPr="00E71691">
        <w:rPr>
          <w:sz w:val="16"/>
        </w:rPr>
        <w:t>Shared Economic Prosperity Is a National Security Asset</w:t>
      </w:r>
    </w:p>
    <w:p w14:paraId="30311CB5" w14:textId="77777777" w:rsidR="006B3B08" w:rsidRPr="00E71691" w:rsidRDefault="006B3B08" w:rsidP="006B3B08">
      <w:pPr>
        <w:rPr>
          <w:sz w:val="16"/>
        </w:rPr>
      </w:pPr>
      <w:r w:rsidRPr="00E71691">
        <w:rPr>
          <w:rStyle w:val="StyleUnderline"/>
        </w:rPr>
        <w:t xml:space="preserve">A </w:t>
      </w:r>
      <w:r w:rsidRPr="00E71691">
        <w:rPr>
          <w:rStyle w:val="Emphasis"/>
        </w:rPr>
        <w:t>strong economy</w:t>
      </w:r>
      <w:r w:rsidRPr="00E71691">
        <w:rPr>
          <w:rStyle w:val="StyleUnderline"/>
        </w:rPr>
        <w:t xml:space="preserve"> is</w:t>
      </w:r>
      <w:r w:rsidRPr="00E71691">
        <w:rPr>
          <w:rStyle w:val="TitleChar"/>
          <w:rFonts w:ascii="Arial" w:eastAsiaTheme="minorHAnsi" w:hAnsi="Arial" w:cs="Arial"/>
        </w:rPr>
        <w:t xml:space="preserve"> </w:t>
      </w:r>
      <w:r w:rsidRPr="00E71691">
        <w:rPr>
          <w:rStyle w:val="Emphasis"/>
        </w:rPr>
        <w:t>essential</w:t>
      </w:r>
      <w:r w:rsidRPr="00E71691">
        <w:rPr>
          <w:rStyle w:val="StyleUnderline"/>
        </w:rPr>
        <w:t xml:space="preserve"> to America’s</w:t>
      </w:r>
      <w:r w:rsidRPr="00E71691">
        <w:rPr>
          <w:rStyle w:val="TitleChar"/>
          <w:rFonts w:ascii="Arial" w:eastAsiaTheme="minorHAnsi" w:hAnsi="Arial" w:cs="Arial"/>
        </w:rPr>
        <w:t xml:space="preserve"> </w:t>
      </w:r>
      <w:r w:rsidRPr="00E71691">
        <w:rPr>
          <w:rStyle w:val="Emphasis"/>
        </w:rPr>
        <w:t>security and diplomatic strategy</w:t>
      </w:r>
      <w:r w:rsidRPr="00E71691">
        <w:rPr>
          <w:rStyle w:val="StyleUnderline"/>
        </w:rPr>
        <w:t xml:space="preserve">. Economic </w:t>
      </w:r>
      <w:r w:rsidRPr="00E71691">
        <w:rPr>
          <w:rStyle w:val="StyleUnderline"/>
          <w:highlight w:val="cyan"/>
        </w:rPr>
        <w:t>strength increases</w:t>
      </w:r>
      <w:r w:rsidRPr="00E71691">
        <w:rPr>
          <w:rStyle w:val="StyleUnderline"/>
        </w:rPr>
        <w:t xml:space="preserve"> our </w:t>
      </w:r>
      <w:r w:rsidRPr="00E71691">
        <w:rPr>
          <w:rStyle w:val="Emphasis"/>
          <w:highlight w:val="cyan"/>
        </w:rPr>
        <w:t>influence</w:t>
      </w:r>
      <w:r w:rsidRPr="00E71691">
        <w:rPr>
          <w:rStyle w:val="StyleUnderline"/>
        </w:rPr>
        <w:t xml:space="preserve"> on the global stage,</w:t>
      </w:r>
      <w:r w:rsidRPr="00E71691">
        <w:rPr>
          <w:rStyle w:val="TitleChar"/>
          <w:rFonts w:ascii="Arial" w:eastAsiaTheme="minorHAnsi" w:hAnsi="Arial" w:cs="Arial"/>
        </w:rPr>
        <w:t xml:space="preserve"> </w:t>
      </w:r>
      <w:r w:rsidRPr="00E71691">
        <w:rPr>
          <w:rStyle w:val="Emphasis"/>
        </w:rPr>
        <w:t>expands markets</w:t>
      </w:r>
      <w:r w:rsidRPr="00E71691">
        <w:rPr>
          <w:rStyle w:val="StyleUnderline"/>
        </w:rPr>
        <w:t xml:space="preserve">, </w:t>
      </w:r>
      <w:r w:rsidRPr="00E71691">
        <w:rPr>
          <w:rStyle w:val="StyleUnderline"/>
          <w:highlight w:val="cyan"/>
        </w:rPr>
        <w:t>and</w:t>
      </w:r>
      <w:r w:rsidRPr="00E71691">
        <w:rPr>
          <w:rStyle w:val="TitleChar"/>
          <w:rFonts w:ascii="Arial" w:eastAsiaTheme="minorHAnsi" w:hAnsi="Arial" w:cs="Arial"/>
          <w:highlight w:val="cyan"/>
        </w:rPr>
        <w:t xml:space="preserve"> </w:t>
      </w:r>
      <w:r w:rsidRPr="00E71691">
        <w:rPr>
          <w:rStyle w:val="Emphasis"/>
          <w:highlight w:val="cyan"/>
        </w:rPr>
        <w:t>funds</w:t>
      </w:r>
      <w:r w:rsidRPr="00E71691">
        <w:rPr>
          <w:rStyle w:val="StyleUnderline"/>
          <w:highlight w:val="cyan"/>
        </w:rPr>
        <w:t xml:space="preserve"> a</w:t>
      </w:r>
      <w:r w:rsidRPr="00E71691">
        <w:rPr>
          <w:rStyle w:val="TitleChar"/>
          <w:rFonts w:ascii="Arial" w:eastAsiaTheme="minorHAnsi" w:hAnsi="Arial" w:cs="Arial"/>
          <w:highlight w:val="cyan"/>
        </w:rPr>
        <w:t xml:space="preserve"> </w:t>
      </w:r>
      <w:r w:rsidRPr="00E71691">
        <w:rPr>
          <w:rStyle w:val="Emphasis"/>
          <w:highlight w:val="cyan"/>
        </w:rPr>
        <w:t>strong</w:t>
      </w:r>
      <w:r w:rsidRPr="00E71691">
        <w:rPr>
          <w:rStyle w:val="Emphasis"/>
        </w:rPr>
        <w:t xml:space="preserve"> and agile </w:t>
      </w:r>
      <w:r w:rsidRPr="00E71691">
        <w:rPr>
          <w:rStyle w:val="Emphasis"/>
          <w:highlight w:val="cyan"/>
        </w:rPr>
        <w:t>military</w:t>
      </w:r>
      <w:r w:rsidRPr="00E71691">
        <w:rPr>
          <w:rStyle w:val="StyleUnderline"/>
        </w:rPr>
        <w:t xml:space="preserve"> and</w:t>
      </w:r>
      <w:r w:rsidRPr="00E71691">
        <w:rPr>
          <w:rStyle w:val="TitleChar"/>
          <w:rFonts w:ascii="Arial" w:eastAsiaTheme="minorHAnsi" w:hAnsi="Arial" w:cs="Arial"/>
        </w:rPr>
        <w:t xml:space="preserve"> </w:t>
      </w:r>
      <w:r w:rsidRPr="00E71691">
        <w:rPr>
          <w:rStyle w:val="Emphasis"/>
        </w:rPr>
        <w:t>national defense</w:t>
      </w:r>
      <w:r w:rsidRPr="00E71691">
        <w:rPr>
          <w:sz w:val="16"/>
        </w:rPr>
        <w:t xml:space="preserve">. Yet it is not enough for America’s economy to be strong for some—prosperity must be broadly shared. </w:t>
      </w:r>
      <w:r w:rsidRPr="00E71691">
        <w:rPr>
          <w:rStyle w:val="Emphasis"/>
        </w:rPr>
        <w:t xml:space="preserve">Widespread </w:t>
      </w:r>
      <w:r w:rsidRPr="00E71691">
        <w:rPr>
          <w:rStyle w:val="Emphasis"/>
          <w:highlight w:val="cyan"/>
        </w:rPr>
        <w:t>belief</w:t>
      </w:r>
      <w:r w:rsidRPr="00E71691">
        <w:rPr>
          <w:rStyle w:val="StyleUnderline"/>
          <w:highlight w:val="cyan"/>
        </w:rPr>
        <w:t xml:space="preserve"> in the</w:t>
      </w:r>
      <w:r w:rsidRPr="00E71691">
        <w:rPr>
          <w:rStyle w:val="StyleUnderline"/>
        </w:rPr>
        <w:t xml:space="preserve"> ability of the American </w:t>
      </w:r>
      <w:r w:rsidRPr="00E71691">
        <w:rPr>
          <w:rStyle w:val="Emphasis"/>
        </w:rPr>
        <w:t xml:space="preserve">economic </w:t>
      </w:r>
      <w:r w:rsidRPr="00E71691">
        <w:rPr>
          <w:rStyle w:val="Emphasis"/>
          <w:highlight w:val="cyan"/>
        </w:rPr>
        <w:t>system</w:t>
      </w:r>
      <w:r w:rsidRPr="00E71691">
        <w:rPr>
          <w:rStyle w:val="StyleUnderline"/>
        </w:rPr>
        <w:t xml:space="preserve"> to create economic security and mobility for all</w:t>
      </w:r>
      <w:r w:rsidRPr="00E71691">
        <w:rPr>
          <w:sz w:val="16"/>
        </w:rPr>
        <w:t xml:space="preserve">—the American Dream— </w:t>
      </w:r>
      <w:r w:rsidRPr="00E71691">
        <w:rPr>
          <w:rStyle w:val="StyleUnderline"/>
          <w:highlight w:val="cyan"/>
        </w:rPr>
        <w:t xml:space="preserve">creates </w:t>
      </w:r>
      <w:r w:rsidRPr="00E71691">
        <w:rPr>
          <w:rStyle w:val="Emphasis"/>
          <w:highlight w:val="cyan"/>
        </w:rPr>
        <w:t>credibility</w:t>
      </w:r>
      <w:r w:rsidRPr="00E71691">
        <w:rPr>
          <w:rStyle w:val="StyleUnderline"/>
        </w:rPr>
        <w:t xml:space="preserve"> and</w:t>
      </w:r>
      <w:r w:rsidRPr="00E71691">
        <w:rPr>
          <w:rStyle w:val="TitleChar"/>
          <w:rFonts w:ascii="Arial" w:eastAsiaTheme="minorHAnsi" w:hAnsi="Arial" w:cs="Arial"/>
        </w:rPr>
        <w:t xml:space="preserve"> </w:t>
      </w:r>
      <w:r w:rsidRPr="00E71691">
        <w:rPr>
          <w:rStyle w:val="Emphasis"/>
        </w:rPr>
        <w:t>legitimacy</w:t>
      </w:r>
      <w:r w:rsidRPr="00E71691">
        <w:rPr>
          <w:rStyle w:val="StyleUnderline"/>
        </w:rPr>
        <w:t xml:space="preserve"> </w:t>
      </w:r>
      <w:r w:rsidRPr="00E71691">
        <w:rPr>
          <w:rStyle w:val="StyleUnderline"/>
          <w:highlight w:val="cyan"/>
        </w:rPr>
        <w:t>for</w:t>
      </w:r>
      <w:r w:rsidRPr="00E71691">
        <w:rPr>
          <w:rStyle w:val="StyleUnderline"/>
        </w:rPr>
        <w:t xml:space="preserve"> America’s</w:t>
      </w:r>
      <w:r w:rsidRPr="00E71691">
        <w:rPr>
          <w:rStyle w:val="TitleChar"/>
          <w:rFonts w:ascii="Arial" w:eastAsiaTheme="minorHAnsi" w:hAnsi="Arial" w:cs="Arial"/>
        </w:rPr>
        <w:t xml:space="preserve"> </w:t>
      </w:r>
      <w:r w:rsidRPr="00E71691">
        <w:rPr>
          <w:rStyle w:val="Emphasis"/>
          <w:highlight w:val="cyan"/>
        </w:rPr>
        <w:t>values</w:t>
      </w:r>
      <w:r w:rsidRPr="00E71691">
        <w:rPr>
          <w:rStyle w:val="TitleChar"/>
          <w:rFonts w:ascii="Arial" w:eastAsiaTheme="minorHAnsi" w:hAnsi="Arial" w:cs="Arial"/>
        </w:rPr>
        <w:t xml:space="preserve">, </w:t>
      </w:r>
      <w:r w:rsidRPr="00E71691">
        <w:rPr>
          <w:rStyle w:val="Emphasis"/>
        </w:rPr>
        <w:t>governance</w:t>
      </w:r>
      <w:r w:rsidRPr="00E71691">
        <w:rPr>
          <w:rStyle w:val="StyleUnderline"/>
        </w:rPr>
        <w:t xml:space="preserve">, </w:t>
      </w:r>
      <w:r w:rsidRPr="00E71691">
        <w:rPr>
          <w:rStyle w:val="StyleUnderline"/>
          <w:highlight w:val="cyan"/>
        </w:rPr>
        <w:t>and</w:t>
      </w:r>
      <w:r w:rsidRPr="00E71691">
        <w:rPr>
          <w:rStyle w:val="TitleChar"/>
          <w:rFonts w:ascii="Arial" w:eastAsiaTheme="minorHAnsi" w:hAnsi="Arial" w:cs="Arial"/>
          <w:highlight w:val="cyan"/>
        </w:rPr>
        <w:t xml:space="preserve"> </w:t>
      </w:r>
      <w:r w:rsidRPr="00E71691">
        <w:rPr>
          <w:rStyle w:val="Emphasis"/>
          <w:highlight w:val="cyan"/>
        </w:rPr>
        <w:t>alliances</w:t>
      </w:r>
      <w:r w:rsidRPr="00E71691">
        <w:rPr>
          <w:rStyle w:val="StyleUnderline"/>
        </w:rPr>
        <w:t xml:space="preserve"> around the world</w:t>
      </w:r>
      <w:r w:rsidRPr="00E71691">
        <w:rPr>
          <w:sz w:val="16"/>
        </w:rPr>
        <w:t>.</w:t>
      </w:r>
    </w:p>
    <w:p w14:paraId="672721C5" w14:textId="77777777" w:rsidR="006B3B08" w:rsidRPr="00E71691" w:rsidRDefault="006B3B08" w:rsidP="006B3B08">
      <w:pPr>
        <w:rPr>
          <w:sz w:val="16"/>
        </w:rPr>
      </w:pPr>
      <w:r w:rsidRPr="00E71691">
        <w:rPr>
          <w:rStyle w:val="StyleUnderline"/>
        </w:rPr>
        <w:t xml:space="preserve">After World War II, the </w:t>
      </w:r>
      <w:r w:rsidRPr="00E71691">
        <w:rPr>
          <w:rStyle w:val="Emphasis"/>
        </w:rPr>
        <w:t>U</w:t>
      </w:r>
      <w:r w:rsidRPr="00E71691">
        <w:rPr>
          <w:sz w:val="16"/>
        </w:rPr>
        <w:t xml:space="preserve">nited </w:t>
      </w:r>
      <w:r w:rsidRPr="00E71691">
        <w:rPr>
          <w:rStyle w:val="Emphasis"/>
        </w:rPr>
        <w:t>S</w:t>
      </w:r>
      <w:r w:rsidRPr="00E71691">
        <w:rPr>
          <w:sz w:val="16"/>
        </w:rPr>
        <w:t xml:space="preserve">tates </w:t>
      </w:r>
      <w:r w:rsidRPr="00E71691">
        <w:rPr>
          <w:rStyle w:val="StyleUnderline"/>
        </w:rPr>
        <w:t xml:space="preserve">grew the middle class to historic size and strength. This achievement made America </w:t>
      </w:r>
      <w:r w:rsidRPr="00E71691">
        <w:rPr>
          <w:rStyle w:val="StyleUnderline"/>
          <w:highlight w:val="cyan"/>
        </w:rPr>
        <w:t>the</w:t>
      </w:r>
      <w:r w:rsidRPr="00E71691">
        <w:rPr>
          <w:rStyle w:val="TitleChar"/>
          <w:rFonts w:ascii="Arial" w:eastAsiaTheme="minorHAnsi" w:hAnsi="Arial" w:cs="Arial"/>
          <w:highlight w:val="cyan"/>
        </w:rPr>
        <w:t xml:space="preserve"> </w:t>
      </w:r>
      <w:r w:rsidRPr="00E71691">
        <w:rPr>
          <w:rStyle w:val="Emphasis"/>
          <w:highlight w:val="cyan"/>
        </w:rPr>
        <w:t>model</w:t>
      </w:r>
      <w:r w:rsidRPr="00E71691">
        <w:rPr>
          <w:rStyle w:val="StyleUnderline"/>
        </w:rPr>
        <w:t xml:space="preserve"> of the free world—</w:t>
      </w:r>
      <w:r w:rsidRPr="00E71691">
        <w:rPr>
          <w:rStyle w:val="Emphasis"/>
          <w:highlight w:val="cyan"/>
        </w:rPr>
        <w:t>set</w:t>
      </w:r>
      <w:r w:rsidRPr="00E71691">
        <w:rPr>
          <w:rStyle w:val="Emphasis"/>
        </w:rPr>
        <w:t xml:space="preserve">ting </w:t>
      </w:r>
      <w:r w:rsidRPr="00E71691">
        <w:rPr>
          <w:rStyle w:val="Emphasis"/>
          <w:highlight w:val="cyan"/>
        </w:rPr>
        <w:t>the stage</w:t>
      </w:r>
      <w:r w:rsidRPr="00E71691">
        <w:rPr>
          <w:rStyle w:val="StyleUnderline"/>
          <w:highlight w:val="cyan"/>
        </w:rPr>
        <w:t xml:space="preserve"> for</w:t>
      </w:r>
      <w:r w:rsidRPr="00E71691">
        <w:rPr>
          <w:rStyle w:val="StyleUnderline"/>
        </w:rPr>
        <w:t xml:space="preserve"> decades of </w:t>
      </w:r>
      <w:r w:rsidRPr="00E71691">
        <w:rPr>
          <w:rStyle w:val="StyleUnderline"/>
        </w:rPr>
        <w:lastRenderedPageBreak/>
        <w:t xml:space="preserve">American political and economic </w:t>
      </w:r>
      <w:r w:rsidRPr="00E71691">
        <w:rPr>
          <w:rStyle w:val="Emphasis"/>
          <w:highlight w:val="cyan"/>
        </w:rPr>
        <w:t>leadership</w:t>
      </w:r>
      <w:r w:rsidRPr="00E71691">
        <w:rPr>
          <w:rStyle w:val="StyleUnderline"/>
        </w:rPr>
        <w:t>. Domestically, broad participation in the economy is</w:t>
      </w:r>
      <w:r w:rsidRPr="00E71691">
        <w:rPr>
          <w:rStyle w:val="TitleChar"/>
          <w:rFonts w:ascii="Arial" w:eastAsiaTheme="minorHAnsi" w:hAnsi="Arial" w:cs="Arial"/>
        </w:rPr>
        <w:t xml:space="preserve"> </w:t>
      </w:r>
      <w:r w:rsidRPr="00E71691">
        <w:rPr>
          <w:rStyle w:val="Emphasis"/>
        </w:rPr>
        <w:t>core</w:t>
      </w:r>
      <w:r w:rsidRPr="00E71691">
        <w:rPr>
          <w:rStyle w:val="StyleUnderline"/>
        </w:rPr>
        <w:t xml:space="preserve"> to the </w:t>
      </w:r>
      <w:r w:rsidRPr="00E71691">
        <w:rPr>
          <w:rStyle w:val="Emphasis"/>
        </w:rPr>
        <w:t>legitimacy</w:t>
      </w:r>
      <w:r w:rsidRPr="00E71691">
        <w:rPr>
          <w:rStyle w:val="StyleUnderline"/>
        </w:rPr>
        <w:t xml:space="preserve"> of</w:t>
      </w:r>
      <w:r w:rsidRPr="00E71691">
        <w:rPr>
          <w:sz w:val="16"/>
        </w:rPr>
        <w:t xml:space="preserve"> our </w:t>
      </w:r>
      <w:r w:rsidRPr="00E71691">
        <w:rPr>
          <w:rStyle w:val="StyleUnderline"/>
        </w:rPr>
        <w:t>democracy and the strength of</w:t>
      </w:r>
      <w:r w:rsidRPr="00E71691">
        <w:rPr>
          <w:sz w:val="16"/>
        </w:rPr>
        <w:t xml:space="preserve"> our </w:t>
      </w:r>
      <w:r w:rsidRPr="00E71691">
        <w:rPr>
          <w:rStyle w:val="StyleUnderline"/>
        </w:rPr>
        <w:t>political institutions</w:t>
      </w:r>
      <w:r w:rsidRPr="00E71691">
        <w:rPr>
          <w:sz w:val="16"/>
        </w:rPr>
        <w:t>. A belief that the economic system works for millions is an important part of creating trust in a democratic government’s ability to meet the needs of the people.</w:t>
      </w:r>
    </w:p>
    <w:p w14:paraId="6347707C" w14:textId="77777777" w:rsidR="006B3B08" w:rsidRPr="00E71691" w:rsidRDefault="006B3B08" w:rsidP="006B3B08">
      <w:pPr>
        <w:rPr>
          <w:sz w:val="16"/>
          <w:szCs w:val="18"/>
        </w:rPr>
      </w:pPr>
      <w:r w:rsidRPr="00E71691">
        <w:rPr>
          <w:sz w:val="16"/>
          <w:szCs w:val="18"/>
        </w:rPr>
        <w:t>The COVID-19 Crisis Puts Millions of American Workers at Risk</w:t>
      </w:r>
    </w:p>
    <w:p w14:paraId="46B330CB" w14:textId="77777777" w:rsidR="006B3B08" w:rsidRPr="00E71691" w:rsidRDefault="006B3B08" w:rsidP="006B3B08">
      <w:pPr>
        <w:rPr>
          <w:sz w:val="16"/>
          <w:szCs w:val="18"/>
        </w:rPr>
      </w:pPr>
      <w:r w:rsidRPr="00E71691">
        <w:rPr>
          <w:sz w:val="16"/>
          <w:szCs w:val="18"/>
        </w:rPr>
        <w:t>For the last several decades, the American Dream has been on the wane. Opportunity has been increasingly concentrated in the hands of a small share of workers able to access the knowledge economy. Too many Americans, particularly those without four-year degrees, experienced stagnant wages, less stability, and fewer opportunities for advancement.</w:t>
      </w:r>
    </w:p>
    <w:p w14:paraId="6363BD3A" w14:textId="77777777" w:rsidR="006B3B08" w:rsidRPr="00E71691" w:rsidRDefault="006B3B08" w:rsidP="006B3B08">
      <w:pPr>
        <w:rPr>
          <w:sz w:val="16"/>
          <w:szCs w:val="18"/>
        </w:rPr>
      </w:pPr>
      <w:r w:rsidRPr="00E71691">
        <w:rPr>
          <w:sz w:val="16"/>
          <w:szCs w:val="18"/>
        </w:rPr>
        <w:t>Since COVID-19 hit, millions have lost their jobs or income and are struggling to meet their basic needs—including food, housing, and medical care.1 The crisis has impacted sectors like hospitality, leisure, and retail, which employ a large share of America’s most economically vulnerable workers, resulting in alarming disparities in unemployment rates along education and racial lines. In August, the unemployment rate for those with a high school degree or less was more than double the rate for those with a bachelor’s degree.2 Black and Hispanic Americans are experiencing disproportionately high unemployment, with the gulf widening as the crisis continues.3</w:t>
      </w:r>
    </w:p>
    <w:p w14:paraId="045F3FFA" w14:textId="77777777" w:rsidR="006B3B08" w:rsidRPr="00E71691" w:rsidRDefault="006B3B08" w:rsidP="006B3B08">
      <w:pPr>
        <w:rPr>
          <w:sz w:val="16"/>
          <w:szCs w:val="18"/>
        </w:rPr>
      </w:pPr>
      <w:r w:rsidRPr="00E71691">
        <w:rPr>
          <w:sz w:val="16"/>
          <w:szCs w:val="18"/>
        </w:rPr>
        <w:t xml:space="preserve">The experience of the Great Recession shows that without intentional effort to drive an inclusive recovery, inequality may get worse: while workers with a high school education or less experienced </w:t>
      </w:r>
      <w:proofErr w:type="gramStart"/>
      <w:r w:rsidRPr="00E71691">
        <w:rPr>
          <w:sz w:val="16"/>
          <w:szCs w:val="18"/>
        </w:rPr>
        <w:t>the majority of</w:t>
      </w:r>
      <w:proofErr w:type="gramEnd"/>
      <w:r w:rsidRPr="00E71691">
        <w:rPr>
          <w:sz w:val="16"/>
          <w:szCs w:val="18"/>
        </w:rPr>
        <w:t xml:space="preserve"> job losses, nearly all new jobs went to workers with postsecondary education. Inequalities across racial lines also increased as workers of color worked in the hardest-hit sectors and were slower to recover earnings and income than White workers.4</w:t>
      </w:r>
    </w:p>
    <w:p w14:paraId="55260E7E" w14:textId="77777777" w:rsidR="006B3B08" w:rsidRPr="00E71691" w:rsidRDefault="006B3B08" w:rsidP="006B3B08">
      <w:pPr>
        <w:rPr>
          <w:sz w:val="16"/>
          <w:szCs w:val="18"/>
        </w:rPr>
      </w:pPr>
      <w:r w:rsidRPr="00E71691">
        <w:rPr>
          <w:sz w:val="16"/>
          <w:szCs w:val="18"/>
        </w:rPr>
        <w:t>The Case for an Inclusive Recovery</w:t>
      </w:r>
    </w:p>
    <w:p w14:paraId="3006EC37" w14:textId="77777777" w:rsidR="006B3B08" w:rsidRPr="00E71691" w:rsidRDefault="006B3B08" w:rsidP="006B3B08">
      <w:pPr>
        <w:rPr>
          <w:sz w:val="16"/>
        </w:rPr>
      </w:pPr>
      <w:r w:rsidRPr="00E71691">
        <w:rPr>
          <w:rStyle w:val="StyleUnderline"/>
        </w:rPr>
        <w:t xml:space="preserve">A </w:t>
      </w:r>
      <w:r w:rsidRPr="00E71691">
        <w:rPr>
          <w:rStyle w:val="StyleUnderline"/>
          <w:highlight w:val="cyan"/>
        </w:rPr>
        <w:t>recovery</w:t>
      </w:r>
      <w:r w:rsidRPr="00E71691">
        <w:rPr>
          <w:rStyle w:val="StyleUnderline"/>
        </w:rPr>
        <w:t xml:space="preserve"> that promotes broad economic participation, renewed opportunity, and equity will strengthen American moral and political authority</w:t>
      </w:r>
      <w:r w:rsidRPr="00E71691">
        <w:rPr>
          <w:rStyle w:val="TitleChar"/>
          <w:rFonts w:ascii="Arial" w:eastAsiaTheme="minorHAnsi" w:hAnsi="Arial" w:cs="Arial"/>
        </w:rPr>
        <w:t xml:space="preserve"> </w:t>
      </w:r>
      <w:r w:rsidRPr="00E71691">
        <w:rPr>
          <w:rStyle w:val="Emphasis"/>
        </w:rPr>
        <w:t>around the world</w:t>
      </w:r>
      <w:r w:rsidRPr="00E71691">
        <w:rPr>
          <w:rStyle w:val="StyleUnderline"/>
        </w:rPr>
        <w:t xml:space="preserve">. It </w:t>
      </w:r>
      <w:r w:rsidRPr="00E71691">
        <w:rPr>
          <w:rStyle w:val="StyleUnderline"/>
          <w:highlight w:val="cyan"/>
        </w:rPr>
        <w:t>will</w:t>
      </w:r>
      <w:r w:rsidRPr="00E71691">
        <w:rPr>
          <w:rStyle w:val="TitleChar"/>
          <w:rFonts w:ascii="Arial" w:eastAsiaTheme="minorHAnsi" w:hAnsi="Arial" w:cs="Arial"/>
          <w:highlight w:val="cyan"/>
        </w:rPr>
        <w:t xml:space="preserve"> </w:t>
      </w:r>
      <w:r w:rsidRPr="00E71691">
        <w:rPr>
          <w:rStyle w:val="Emphasis"/>
          <w:highlight w:val="cyan"/>
        </w:rPr>
        <w:t>send a</w:t>
      </w:r>
      <w:r w:rsidRPr="00E71691">
        <w:rPr>
          <w:rStyle w:val="Emphasis"/>
        </w:rPr>
        <w:t xml:space="preserve"> strong </w:t>
      </w:r>
      <w:r w:rsidRPr="00E71691">
        <w:rPr>
          <w:rStyle w:val="Emphasis"/>
          <w:highlight w:val="cyan"/>
        </w:rPr>
        <w:t>message</w:t>
      </w:r>
      <w:r w:rsidRPr="00E71691">
        <w:rPr>
          <w:rStyle w:val="StyleUnderline"/>
          <w:highlight w:val="cyan"/>
        </w:rPr>
        <w:t xml:space="preserve"> about</w:t>
      </w:r>
      <w:r w:rsidRPr="00E71691">
        <w:rPr>
          <w:rStyle w:val="StyleUnderline"/>
        </w:rPr>
        <w:t xml:space="preserve"> the strength and </w:t>
      </w:r>
      <w:r w:rsidRPr="00E71691">
        <w:rPr>
          <w:rStyle w:val="Emphasis"/>
          <w:highlight w:val="cyan"/>
        </w:rPr>
        <w:t>resilience</w:t>
      </w:r>
      <w:r w:rsidRPr="00E71691">
        <w:rPr>
          <w:rStyle w:val="StyleUnderline"/>
          <w:highlight w:val="cyan"/>
        </w:rPr>
        <w:t xml:space="preserve"> of </w:t>
      </w:r>
      <w:r w:rsidRPr="00E71691">
        <w:rPr>
          <w:rStyle w:val="Emphasis"/>
          <w:highlight w:val="cyan"/>
        </w:rPr>
        <w:t>democratic government</w:t>
      </w:r>
      <w:r w:rsidRPr="00E71691">
        <w:rPr>
          <w:rStyle w:val="StyleUnderline"/>
        </w:rPr>
        <w:t xml:space="preserve"> and the American people’s</w:t>
      </w:r>
      <w:r w:rsidRPr="00E71691">
        <w:rPr>
          <w:rStyle w:val="TitleChar"/>
          <w:rFonts w:ascii="Arial" w:eastAsiaTheme="minorHAnsi" w:hAnsi="Arial" w:cs="Arial"/>
        </w:rPr>
        <w:t xml:space="preserve"> </w:t>
      </w:r>
      <w:r w:rsidRPr="00E71691">
        <w:rPr>
          <w:rStyle w:val="Emphasis"/>
        </w:rPr>
        <w:t>ability to adapt</w:t>
      </w:r>
      <w:r w:rsidRPr="00E71691">
        <w:rPr>
          <w:rStyle w:val="StyleUnderline"/>
        </w:rPr>
        <w:t xml:space="preserve"> to a changing global economic landscape</w:t>
      </w:r>
      <w:r w:rsidRPr="00E71691">
        <w:rPr>
          <w:sz w:val="16"/>
        </w:rPr>
        <w:t xml:space="preserve">. An inclusive recovery will reaffirm American leadership as core to the success of our most critical international alliances, which are rooted in the notion of shared destiny and interdependence. For example, NATO, which has been a cornerstone of U.S. foreign policy and a force of global stability for decades, has suffered from American disengagement in recent years. </w:t>
      </w:r>
      <w:r w:rsidRPr="00E71691">
        <w:rPr>
          <w:rStyle w:val="StyleUnderline"/>
          <w:highlight w:val="cyan"/>
        </w:rPr>
        <w:t>A strong</w:t>
      </w:r>
      <w:r w:rsidRPr="00E71691">
        <w:rPr>
          <w:rStyle w:val="StyleUnderline"/>
        </w:rPr>
        <w:t xml:space="preserve"> American </w:t>
      </w:r>
      <w:r w:rsidRPr="00E71691">
        <w:rPr>
          <w:rStyle w:val="StyleUnderline"/>
          <w:highlight w:val="cyan"/>
        </w:rPr>
        <w:t>recovery</w:t>
      </w:r>
      <w:r w:rsidRPr="00E71691">
        <w:rPr>
          <w:sz w:val="16"/>
        </w:rPr>
        <w:t>—coupled with a renewed openness to international collaboration—</w:t>
      </w:r>
      <w:r w:rsidRPr="00E71691">
        <w:rPr>
          <w:rStyle w:val="StyleUnderline"/>
          <w:highlight w:val="cyan"/>
        </w:rPr>
        <w:t>is core to</w:t>
      </w:r>
      <w:r w:rsidRPr="00E71691">
        <w:rPr>
          <w:rStyle w:val="StyleUnderline"/>
        </w:rPr>
        <w:t xml:space="preserve"> </w:t>
      </w:r>
      <w:r w:rsidRPr="00E71691">
        <w:rPr>
          <w:rStyle w:val="Emphasis"/>
        </w:rPr>
        <w:t xml:space="preserve">NATO’s </w:t>
      </w:r>
      <w:r w:rsidRPr="00E71691">
        <w:rPr>
          <w:rStyle w:val="Emphasis"/>
          <w:highlight w:val="cyan"/>
        </w:rPr>
        <w:t>ability</w:t>
      </w:r>
      <w:r w:rsidRPr="00E71691">
        <w:rPr>
          <w:rStyle w:val="StyleUnderline"/>
          <w:highlight w:val="cyan"/>
        </w:rPr>
        <w:t xml:space="preserve"> to solve</w:t>
      </w:r>
      <w:r w:rsidRPr="00E71691">
        <w:rPr>
          <w:rStyle w:val="TitleChar"/>
          <w:rFonts w:ascii="Arial" w:eastAsiaTheme="minorHAnsi" w:hAnsi="Arial" w:cs="Arial"/>
          <w:highlight w:val="cyan"/>
        </w:rPr>
        <w:t xml:space="preserve"> </w:t>
      </w:r>
      <w:r w:rsidRPr="00E71691">
        <w:rPr>
          <w:rStyle w:val="Emphasis"/>
          <w:highlight w:val="cyan"/>
        </w:rPr>
        <w:t>shared geopolitical</w:t>
      </w:r>
      <w:r w:rsidRPr="00E71691">
        <w:rPr>
          <w:rStyle w:val="Emphasis"/>
        </w:rPr>
        <w:t xml:space="preserve"> and security </w:t>
      </w:r>
      <w:r w:rsidRPr="00E71691">
        <w:rPr>
          <w:rStyle w:val="Emphasis"/>
          <w:highlight w:val="cyan"/>
        </w:rPr>
        <w:t>challenges</w:t>
      </w:r>
      <w:r w:rsidRPr="00E71691">
        <w:rPr>
          <w:rStyle w:val="StyleUnderline"/>
        </w:rPr>
        <w:t>. A renewed partnership</w:t>
      </w:r>
      <w:r w:rsidRPr="00E71691">
        <w:rPr>
          <w:sz w:val="16"/>
        </w:rPr>
        <w:t xml:space="preserve"> with our European allies </w:t>
      </w:r>
      <w:r w:rsidRPr="00E71691">
        <w:rPr>
          <w:rStyle w:val="StyleUnderline"/>
        </w:rPr>
        <w:t xml:space="preserve">from </w:t>
      </w:r>
      <w:r w:rsidRPr="00E71691">
        <w:rPr>
          <w:rStyle w:val="StyleUnderline"/>
          <w:highlight w:val="cyan"/>
        </w:rPr>
        <w:t>a</w:t>
      </w:r>
      <w:r w:rsidRPr="00E71691">
        <w:rPr>
          <w:rStyle w:val="TitleChar"/>
          <w:rFonts w:ascii="Arial" w:eastAsiaTheme="minorHAnsi" w:hAnsi="Arial" w:cs="Arial"/>
          <w:highlight w:val="cyan"/>
        </w:rPr>
        <w:t xml:space="preserve"> </w:t>
      </w:r>
      <w:r w:rsidRPr="00E71691">
        <w:rPr>
          <w:rStyle w:val="Emphasis"/>
          <w:highlight w:val="cyan"/>
        </w:rPr>
        <w:t>position of</w:t>
      </w:r>
      <w:r w:rsidRPr="00E71691">
        <w:rPr>
          <w:rStyle w:val="Emphasis"/>
        </w:rPr>
        <w:t xml:space="preserve"> economic </w:t>
      </w:r>
      <w:r w:rsidRPr="00E71691">
        <w:rPr>
          <w:rStyle w:val="Emphasis"/>
          <w:highlight w:val="cyan"/>
        </w:rPr>
        <w:t>strength</w:t>
      </w:r>
      <w:r w:rsidRPr="00E71691">
        <w:rPr>
          <w:rStyle w:val="StyleUnderline"/>
        </w:rPr>
        <w:t xml:space="preserve"> will </w:t>
      </w:r>
      <w:r w:rsidRPr="00E71691">
        <w:rPr>
          <w:rStyle w:val="StyleUnderline"/>
          <w:highlight w:val="cyan"/>
        </w:rPr>
        <w:t>enable us to address</w:t>
      </w:r>
      <w:r w:rsidRPr="00E71691">
        <w:rPr>
          <w:rStyle w:val="TitleChar"/>
          <w:rFonts w:ascii="Arial" w:eastAsiaTheme="minorHAnsi" w:hAnsi="Arial" w:cs="Arial"/>
          <w:highlight w:val="cyan"/>
        </w:rPr>
        <w:t xml:space="preserve"> </w:t>
      </w:r>
      <w:r w:rsidRPr="00E71691">
        <w:rPr>
          <w:rStyle w:val="Emphasis"/>
          <w:szCs w:val="26"/>
          <w:highlight w:val="cyan"/>
        </w:rPr>
        <w:t>global crises</w:t>
      </w:r>
      <w:r w:rsidRPr="00E71691">
        <w:rPr>
          <w:rStyle w:val="StyleUnderline"/>
          <w:highlight w:val="cyan"/>
        </w:rPr>
        <w:t xml:space="preserve"> such as </w:t>
      </w:r>
      <w:r w:rsidRPr="00E71691">
        <w:rPr>
          <w:rStyle w:val="Emphasis"/>
          <w:highlight w:val="cyan"/>
        </w:rPr>
        <w:t>climate</w:t>
      </w:r>
      <w:r w:rsidRPr="00E71691">
        <w:rPr>
          <w:rStyle w:val="Emphasis"/>
        </w:rPr>
        <w:t xml:space="preserve"> change</w:t>
      </w:r>
      <w:r w:rsidRPr="00E71691">
        <w:rPr>
          <w:rStyle w:val="TitleChar"/>
          <w:rFonts w:ascii="Arial" w:eastAsiaTheme="minorHAnsi" w:hAnsi="Arial" w:cs="Arial"/>
        </w:rPr>
        <w:t xml:space="preserve">, </w:t>
      </w:r>
      <w:r w:rsidRPr="00E71691">
        <w:rPr>
          <w:rStyle w:val="Emphasis"/>
        </w:rPr>
        <w:t xml:space="preserve">global </w:t>
      </w:r>
      <w:r w:rsidRPr="00E71691">
        <w:rPr>
          <w:rStyle w:val="Emphasis"/>
          <w:highlight w:val="cyan"/>
        </w:rPr>
        <w:t>pandemics</w:t>
      </w:r>
      <w:r w:rsidRPr="00E71691">
        <w:rPr>
          <w:rStyle w:val="StyleUnderline"/>
          <w:highlight w:val="cyan"/>
        </w:rPr>
        <w:t>, and</w:t>
      </w:r>
      <w:r w:rsidRPr="00E71691">
        <w:rPr>
          <w:rStyle w:val="TitleChar"/>
          <w:rFonts w:ascii="Arial" w:eastAsiaTheme="minorHAnsi" w:hAnsi="Arial" w:cs="Arial"/>
          <w:highlight w:val="cyan"/>
        </w:rPr>
        <w:t xml:space="preserve"> </w:t>
      </w:r>
      <w:r w:rsidRPr="00E71691">
        <w:rPr>
          <w:rStyle w:val="Emphasis"/>
          <w:highlight w:val="cyan"/>
        </w:rPr>
        <w:t>refugees</w:t>
      </w:r>
      <w:r w:rsidRPr="00E71691">
        <w:rPr>
          <w:sz w:val="16"/>
        </w:rPr>
        <w:t>. Together, the United States and Europe can pursue a commitment to investing in workers for shared economic competitiveness, innovation, and long-term prosperity.</w:t>
      </w:r>
    </w:p>
    <w:p w14:paraId="14A0B7CD" w14:textId="77777777" w:rsidR="006B3B08" w:rsidRPr="00E71691" w:rsidRDefault="006B3B08" w:rsidP="006B3B08">
      <w:pPr>
        <w:rPr>
          <w:sz w:val="16"/>
        </w:rPr>
      </w:pPr>
      <w:r w:rsidRPr="00E71691">
        <w:rPr>
          <w:rStyle w:val="StyleUnderline"/>
        </w:rPr>
        <w:t xml:space="preserve">The </w:t>
      </w:r>
      <w:r w:rsidRPr="00E71691">
        <w:rPr>
          <w:rStyle w:val="StyleUnderline"/>
          <w:highlight w:val="cyan"/>
        </w:rPr>
        <w:t>U.S. has</w:t>
      </w:r>
      <w:r w:rsidRPr="00E71691">
        <w:rPr>
          <w:rStyle w:val="TitleChar"/>
          <w:rFonts w:ascii="Arial" w:eastAsiaTheme="minorHAnsi" w:hAnsi="Arial" w:cs="Arial"/>
          <w:highlight w:val="cyan"/>
        </w:rPr>
        <w:t xml:space="preserve"> </w:t>
      </w:r>
      <w:r w:rsidRPr="00E71691">
        <w:rPr>
          <w:rStyle w:val="Emphasis"/>
          <w:highlight w:val="cyan"/>
        </w:rPr>
        <w:t>unique</w:t>
      </w:r>
      <w:r w:rsidRPr="00E71691">
        <w:rPr>
          <w:rStyle w:val="Emphasis"/>
        </w:rPr>
        <w:t xml:space="preserve"> advantages</w:t>
      </w:r>
      <w:r w:rsidRPr="00E71691">
        <w:rPr>
          <w:rStyle w:val="StyleUnderline"/>
        </w:rPr>
        <w:t xml:space="preserve"> that give it the </w:t>
      </w:r>
      <w:r w:rsidRPr="00E71691">
        <w:rPr>
          <w:rStyle w:val="Emphasis"/>
          <w:highlight w:val="cyan"/>
        </w:rPr>
        <w:t>tools</w:t>
      </w:r>
      <w:r w:rsidRPr="00E71691">
        <w:rPr>
          <w:rStyle w:val="StyleUnderline"/>
        </w:rPr>
        <w:t xml:space="preserve"> to emerge from the crisis with</w:t>
      </w:r>
      <w:r w:rsidRPr="00E71691">
        <w:rPr>
          <w:rStyle w:val="TitleChar"/>
          <w:rFonts w:ascii="Arial" w:eastAsiaTheme="minorHAnsi" w:hAnsi="Arial" w:cs="Arial"/>
        </w:rPr>
        <w:t xml:space="preserve"> </w:t>
      </w:r>
      <w:r w:rsidRPr="00E71691">
        <w:rPr>
          <w:rStyle w:val="Emphasis"/>
        </w:rPr>
        <w:t>tremendous economic strength</w:t>
      </w:r>
      <w:r w:rsidRPr="00E71691">
        <w:rPr>
          <w:sz w:val="16"/>
        </w:rPr>
        <w:t>— including an entrepreneurial spirit and the technological and scientific infrastructure to lead global efforts in developing industries like green energy and biosciences that will shape the international economy for decades to come.</w:t>
      </w:r>
    </w:p>
    <w:p w14:paraId="0EDD2E59" w14:textId="5C2DD4C3" w:rsidR="006B3B08" w:rsidRPr="00B34BB4" w:rsidRDefault="00F255F5" w:rsidP="00F255F5">
      <w:pPr>
        <w:pStyle w:val="Heading3"/>
      </w:pPr>
      <w:r>
        <w:lastRenderedPageBreak/>
        <w:t>cp</w:t>
      </w:r>
    </w:p>
    <w:p w14:paraId="514A047D" w14:textId="77777777" w:rsidR="00F255F5" w:rsidRDefault="00F255F5" w:rsidP="00F255F5">
      <w:pPr>
        <w:pStyle w:val="Heading4"/>
      </w:pPr>
      <w:r w:rsidRPr="00E81005">
        <w:t>CP</w:t>
      </w:r>
      <w:r>
        <w:t xml:space="preserve"> Text</w:t>
      </w:r>
      <w:r w:rsidRPr="00E81005">
        <w:t xml:space="preserve">: A just government ought to </w:t>
      </w:r>
      <w:r>
        <w:t>raise the minimum wage of healthcare workers, address volatility in their scheduling, and ensure they have access to hazard pay and paid sick leave.</w:t>
      </w:r>
    </w:p>
    <w:p w14:paraId="1F9B0175" w14:textId="77777777" w:rsidR="00F255F5" w:rsidRDefault="00F255F5" w:rsidP="00F255F5">
      <w:pPr>
        <w:rPr>
          <w:sz w:val="16"/>
        </w:rPr>
      </w:pPr>
      <w:r>
        <w:rPr>
          <w:rStyle w:val="Style13ptBold"/>
        </w:rPr>
        <w:t xml:space="preserve">McDermott and </w:t>
      </w:r>
      <w:proofErr w:type="spellStart"/>
      <w:r>
        <w:rPr>
          <w:rStyle w:val="Style13ptBold"/>
        </w:rPr>
        <w:t>Goger</w:t>
      </w:r>
      <w:proofErr w:type="spellEnd"/>
      <w:r>
        <w:rPr>
          <w:rStyle w:val="Style13ptBold"/>
        </w:rPr>
        <w:t xml:space="preserve"> 20 </w:t>
      </w:r>
      <w:r>
        <w:rPr>
          <w:sz w:val="16"/>
        </w:rPr>
        <w:t xml:space="preserve">Janie </w:t>
      </w:r>
      <w:proofErr w:type="spellStart"/>
      <w:r>
        <w:rPr>
          <w:sz w:val="16"/>
        </w:rPr>
        <w:t>Mcdermott</w:t>
      </w:r>
      <w:proofErr w:type="spellEnd"/>
      <w:r>
        <w:rPr>
          <w:sz w:val="16"/>
        </w:rPr>
        <w:t xml:space="preserve"> and Annelies </w:t>
      </w:r>
      <w:proofErr w:type="spellStart"/>
      <w:r>
        <w:rPr>
          <w:sz w:val="16"/>
        </w:rPr>
        <w:t>Goger</w:t>
      </w:r>
      <w:proofErr w:type="spellEnd"/>
      <w:r>
        <w:rPr>
          <w:sz w:val="16"/>
        </w:rPr>
        <w:t>, 12-2-2020, "The health care workforce needs higher wages and better opportunities," Brookings, https://www.brookings.edu/blog/the-avenue/2020/12/02/the-heath-care-workforce-needs-higher-wages-and-better-opportunities/</w:t>
      </w:r>
    </w:p>
    <w:p w14:paraId="1893BB60" w14:textId="77777777" w:rsidR="00F255F5" w:rsidRDefault="00F255F5" w:rsidP="00F255F5">
      <w:pPr>
        <w:rPr>
          <w:sz w:val="16"/>
        </w:rPr>
      </w:pPr>
      <w:r w:rsidRPr="00E81005">
        <w:rPr>
          <w:sz w:val="16"/>
        </w:rPr>
        <w:t xml:space="preserve">Building a stronger health care workforce </w:t>
      </w:r>
      <w:r w:rsidRPr="00F255F5">
        <w:rPr>
          <w:rStyle w:val="StyleUnderline"/>
          <w:highlight w:val="cyan"/>
        </w:rPr>
        <w:t>Improving job quality for low-wage health care workers will</w:t>
      </w:r>
      <w:r w:rsidRPr="00E81005">
        <w:rPr>
          <w:sz w:val="16"/>
        </w:rPr>
        <w:t xml:space="preserve"> likely </w:t>
      </w:r>
      <w:r w:rsidRPr="00F255F5">
        <w:rPr>
          <w:rStyle w:val="StyleUnderline"/>
          <w:highlight w:val="cyan"/>
        </w:rPr>
        <w:t>require</w:t>
      </w:r>
      <w:r w:rsidRPr="00E81005">
        <w:rPr>
          <w:rStyle w:val="StyleUnderline"/>
        </w:rPr>
        <w:t xml:space="preserve"> federal </w:t>
      </w:r>
      <w:r w:rsidRPr="00E81005">
        <w:rPr>
          <w:sz w:val="16"/>
        </w:rPr>
        <w:t xml:space="preserve">and state </w:t>
      </w:r>
      <w:r w:rsidRPr="00F255F5">
        <w:rPr>
          <w:rStyle w:val="StyleUnderline"/>
        </w:rPr>
        <w:t>actions</w:t>
      </w:r>
      <w:r w:rsidRPr="00E81005">
        <w:rPr>
          <w:sz w:val="16"/>
        </w:rPr>
        <w:t xml:space="preserve"> to improve standards and pay. </w:t>
      </w:r>
      <w:r w:rsidRPr="00E81005">
        <w:rPr>
          <w:rStyle w:val="StyleUnderline"/>
        </w:rPr>
        <w:t xml:space="preserve">These </w:t>
      </w:r>
      <w:proofErr w:type="gramStart"/>
      <w:r w:rsidRPr="00E81005">
        <w:rPr>
          <w:rStyle w:val="StyleUnderline"/>
        </w:rPr>
        <w:t>include:</w:t>
      </w:r>
      <w:proofErr w:type="gramEnd"/>
      <w:r w:rsidRPr="00E81005">
        <w:rPr>
          <w:rStyle w:val="StyleUnderline"/>
        </w:rPr>
        <w:t xml:space="preserve"> </w:t>
      </w:r>
      <w:r w:rsidRPr="00F255F5">
        <w:rPr>
          <w:rStyle w:val="StyleUnderline"/>
          <w:highlight w:val="cyan"/>
        </w:rPr>
        <w:t>Raising the minimum wage</w:t>
      </w:r>
      <w:r w:rsidRPr="00E81005">
        <w:rPr>
          <w:rStyle w:val="StyleUnderline"/>
        </w:rPr>
        <w:t>,</w:t>
      </w:r>
      <w:r w:rsidRPr="00E81005">
        <w:rPr>
          <w:sz w:val="16"/>
        </w:rPr>
        <w:t xml:space="preserve"> raising reimbursement rates for Medicare and Medicaid, and creating wage boards. </w:t>
      </w:r>
      <w:r w:rsidRPr="00F255F5">
        <w:rPr>
          <w:rStyle w:val="StyleUnderline"/>
          <w:highlight w:val="cyan"/>
        </w:rPr>
        <w:t>Addressing volatility in scheduling</w:t>
      </w:r>
      <w:r w:rsidRPr="00E81005">
        <w:rPr>
          <w:sz w:val="16"/>
        </w:rPr>
        <w:t xml:space="preserve"> by requiring more transparency, notice, and predictable pay. </w:t>
      </w:r>
      <w:r w:rsidRPr="00F255F5">
        <w:rPr>
          <w:rStyle w:val="StyleUnderline"/>
          <w:highlight w:val="cyan"/>
        </w:rPr>
        <w:t>Ensuring that frontline health care workers have</w:t>
      </w:r>
      <w:r w:rsidRPr="00E81005">
        <w:rPr>
          <w:sz w:val="16"/>
        </w:rPr>
        <w:t xml:space="preserve"> consistent </w:t>
      </w:r>
      <w:r w:rsidRPr="00F255F5">
        <w:rPr>
          <w:rStyle w:val="StyleUnderline"/>
          <w:highlight w:val="cyan"/>
        </w:rPr>
        <w:t>access</w:t>
      </w:r>
      <w:r w:rsidRPr="00E81005">
        <w:rPr>
          <w:rStyle w:val="StyleUnderline"/>
        </w:rPr>
        <w:t xml:space="preserve"> </w:t>
      </w:r>
      <w:r w:rsidRPr="00F255F5">
        <w:rPr>
          <w:rStyle w:val="StyleUnderline"/>
          <w:highlight w:val="cyan"/>
        </w:rPr>
        <w:t>to</w:t>
      </w:r>
      <w:r w:rsidRPr="00E81005">
        <w:rPr>
          <w:rStyle w:val="StyleUnderline"/>
        </w:rPr>
        <w:t xml:space="preserve"> </w:t>
      </w:r>
      <w:r w:rsidRPr="00F255F5">
        <w:rPr>
          <w:rStyle w:val="StyleUnderline"/>
          <w:highlight w:val="cyan"/>
        </w:rPr>
        <w:t>p</w:t>
      </w:r>
      <w:r w:rsidRPr="00E81005">
        <w:rPr>
          <w:sz w:val="16"/>
        </w:rPr>
        <w:t xml:space="preserve">ersonal </w:t>
      </w:r>
      <w:r w:rsidRPr="00F255F5">
        <w:rPr>
          <w:rStyle w:val="StyleUnderline"/>
          <w:highlight w:val="cyan"/>
        </w:rPr>
        <w:t>p</w:t>
      </w:r>
      <w:r w:rsidRPr="00E81005">
        <w:rPr>
          <w:sz w:val="16"/>
        </w:rPr>
        <w:t xml:space="preserve">rotective </w:t>
      </w:r>
      <w:r w:rsidRPr="00F255F5">
        <w:rPr>
          <w:rStyle w:val="StyleUnderline"/>
          <w:highlight w:val="cyan"/>
        </w:rPr>
        <w:t>e</w:t>
      </w:r>
      <w:r w:rsidRPr="00E81005">
        <w:rPr>
          <w:sz w:val="16"/>
        </w:rPr>
        <w:t xml:space="preserve">quipment, </w:t>
      </w:r>
      <w:r w:rsidRPr="00F255F5">
        <w:rPr>
          <w:rStyle w:val="StyleUnderline"/>
          <w:highlight w:val="cyan"/>
        </w:rPr>
        <w:t>hazard pay, and paid sick leave</w:t>
      </w:r>
      <w:r w:rsidRPr="00E81005">
        <w:rPr>
          <w:sz w:val="16"/>
        </w:rPr>
        <w:t xml:space="preserve"> for the duration of the pandemic.</w:t>
      </w:r>
    </w:p>
    <w:p w14:paraId="4D4C33A6" w14:textId="637BF62B" w:rsidR="006B3B08" w:rsidRDefault="006B3B08" w:rsidP="006B3B08">
      <w:pPr>
        <w:pStyle w:val="Heading1"/>
      </w:pPr>
      <w:r>
        <w:lastRenderedPageBreak/>
        <w:t>Case</w:t>
      </w:r>
    </w:p>
    <w:p w14:paraId="7AE0FBC3" w14:textId="50BAD5F3" w:rsidR="00104273" w:rsidRDefault="00104273" w:rsidP="006B3B08">
      <w:pPr>
        <w:pStyle w:val="Heading4"/>
      </w:pPr>
      <w:r>
        <w:t>We agree with their standard of maximizing expected well being</w:t>
      </w:r>
    </w:p>
    <w:p w14:paraId="6332567E" w14:textId="1D41A844" w:rsidR="006B3B08" w:rsidRDefault="006B3B08" w:rsidP="006B3B08">
      <w:pPr>
        <w:pStyle w:val="Heading4"/>
      </w:pPr>
      <w:r>
        <w:t xml:space="preserve">They don’t solve for anything, there is no certainty the right to strike will improve staff shortages. Don’t let them say anything in the 1ar that they should’ve just made in the 1ac. </w:t>
      </w:r>
    </w:p>
    <w:p w14:paraId="22394962" w14:textId="2A10ED2D" w:rsidR="006B3B08" w:rsidRDefault="006B3B08" w:rsidP="006B3B08"/>
    <w:p w14:paraId="2E96F4AF" w14:textId="5B9FF807" w:rsidR="00F255F5" w:rsidRPr="00AC1A38" w:rsidRDefault="00F255F5" w:rsidP="00F255F5">
      <w:pPr>
        <w:pStyle w:val="Heading4"/>
        <w:rPr>
          <w:rFonts w:asciiTheme="majorHAnsi" w:hAnsiTheme="majorHAnsi" w:cstheme="majorHAnsi"/>
        </w:rPr>
      </w:pPr>
      <w:r>
        <w:rPr>
          <w:rFonts w:asciiTheme="majorHAnsi" w:hAnsiTheme="majorHAnsi" w:cstheme="majorHAnsi"/>
        </w:rPr>
        <w:t xml:space="preserve">Turn: </w:t>
      </w:r>
      <w:r w:rsidRPr="00AC1A38">
        <w:rPr>
          <w:rFonts w:asciiTheme="majorHAnsi" w:hAnsiTheme="majorHAnsi" w:cstheme="majorHAnsi"/>
        </w:rPr>
        <w:t xml:space="preserve">Nurse strikes </w:t>
      </w:r>
      <w:r w:rsidRPr="00AC1A38">
        <w:rPr>
          <w:rFonts w:asciiTheme="majorHAnsi" w:hAnsiTheme="majorHAnsi" w:cstheme="majorHAnsi"/>
          <w:u w:val="single"/>
        </w:rPr>
        <w:t>devastate</w:t>
      </w:r>
      <w:r w:rsidRPr="00AC1A38">
        <w:rPr>
          <w:rFonts w:asciiTheme="majorHAnsi" w:hAnsiTheme="majorHAnsi" w:cstheme="majorHAnsi"/>
        </w:rPr>
        <w:t xml:space="preserve"> hospitals</w:t>
      </w:r>
    </w:p>
    <w:p w14:paraId="7035B251" w14:textId="77777777" w:rsidR="00F255F5" w:rsidRPr="00AC1A38" w:rsidRDefault="00F255F5" w:rsidP="00F255F5">
      <w:pPr>
        <w:rPr>
          <w:rFonts w:asciiTheme="majorHAnsi" w:hAnsiTheme="majorHAnsi" w:cstheme="majorHAnsi"/>
        </w:rPr>
      </w:pPr>
      <w:r w:rsidRPr="00AC1A38">
        <w:rPr>
          <w:rStyle w:val="Style13ptBold"/>
          <w:rFonts w:asciiTheme="majorHAnsi" w:hAnsiTheme="majorHAnsi" w:cstheme="majorHAnsi"/>
        </w:rPr>
        <w:t>Wright 10</w:t>
      </w:r>
      <w:r w:rsidRPr="00AC1A38">
        <w:rPr>
          <w:rFonts w:asciiTheme="majorHAnsi" w:hAnsiTheme="majorHAnsi" w:cstheme="majorHAnsi"/>
        </w:rPr>
        <w:t xml:space="preserve"> Sarah H. Wright July 2010 "Evidence on the Effects of Nurses' Strikes" </w:t>
      </w:r>
      <w:hyperlink r:id="rId9" w:history="1">
        <w:r w:rsidRPr="00AC1A38">
          <w:rPr>
            <w:rStyle w:val="FollowedHyperlink"/>
            <w:rFonts w:asciiTheme="majorHAnsi" w:hAnsiTheme="majorHAnsi" w:cstheme="majorHAnsi"/>
          </w:rPr>
          <w:t>https://www.nber.org/digest/jul10/evidence-effects-nurses-strikes</w:t>
        </w:r>
      </w:hyperlink>
      <w:r w:rsidRPr="00AC1A38">
        <w:rPr>
          <w:rFonts w:asciiTheme="majorHAnsi" w:hAnsiTheme="majorHAnsi" w:cstheme="majorHAnsi"/>
        </w:rPr>
        <w:t xml:space="preserve"> (Researcher at National Bureau of Economic Research)</w:t>
      </w:r>
    </w:p>
    <w:p w14:paraId="5706B7F9" w14:textId="273BFCF1" w:rsidR="00F255F5" w:rsidRDefault="00F255F5" w:rsidP="00F255F5">
      <w:pPr>
        <w:ind w:left="720"/>
        <w:rPr>
          <w:rFonts w:asciiTheme="majorHAnsi" w:hAnsiTheme="majorHAnsi" w:cstheme="majorHAnsi"/>
          <w:u w:val="single"/>
        </w:rPr>
      </w:pPr>
      <w:r w:rsidRPr="00AC1A38">
        <w:rPr>
          <w:rFonts w:asciiTheme="majorHAnsi" w:hAnsiTheme="majorHAnsi" w:cstheme="majorHAnsi"/>
          <w:u w:val="single"/>
        </w:rPr>
        <w:t xml:space="preserve">U.S. </w:t>
      </w:r>
      <w:r w:rsidRPr="00AC1A38">
        <w:rPr>
          <w:rFonts w:asciiTheme="majorHAnsi" w:hAnsiTheme="majorHAnsi" w:cstheme="majorHAnsi"/>
          <w:highlight w:val="yellow"/>
          <w:u w:val="single"/>
        </w:rPr>
        <w:t xml:space="preserve">hospitals </w:t>
      </w:r>
      <w:r w:rsidRPr="00AC1A38">
        <w:rPr>
          <w:rFonts w:asciiTheme="majorHAnsi" w:hAnsiTheme="majorHAnsi" w:cstheme="majorHAnsi"/>
          <w:u w:val="single"/>
        </w:rPr>
        <w:t xml:space="preserve">were </w:t>
      </w:r>
      <w:r w:rsidRPr="00AC1A38">
        <w:rPr>
          <w:rFonts w:asciiTheme="majorHAnsi" w:hAnsiTheme="majorHAnsi" w:cstheme="majorHAnsi"/>
          <w:highlight w:val="yellow"/>
          <w:u w:val="single"/>
        </w:rPr>
        <w:t xml:space="preserve">excluded from collective bargaining laws </w:t>
      </w:r>
      <w:r w:rsidRPr="00AC1A38">
        <w:rPr>
          <w:rFonts w:asciiTheme="majorHAnsi" w:hAnsiTheme="majorHAnsi" w:cstheme="majorHAnsi"/>
          <w:u w:val="single"/>
        </w:rPr>
        <w:t xml:space="preserve">for three decades longer than other sectors </w:t>
      </w:r>
      <w:r w:rsidRPr="00AC1A38">
        <w:rPr>
          <w:rFonts w:asciiTheme="majorHAnsi" w:hAnsiTheme="majorHAnsi" w:cstheme="majorHAnsi"/>
          <w:highlight w:val="yellow"/>
          <w:u w:val="single"/>
        </w:rPr>
        <w:t xml:space="preserve">because of fears </w:t>
      </w:r>
      <w:r w:rsidRPr="00AC1A38">
        <w:rPr>
          <w:rFonts w:asciiTheme="majorHAnsi" w:hAnsiTheme="majorHAnsi" w:cstheme="majorHAnsi"/>
          <w:b/>
          <w:bCs/>
          <w:highlight w:val="yellow"/>
          <w:u w:val="single"/>
        </w:rPr>
        <w:t>that strikes by nurses might imperil patients' health</w:t>
      </w:r>
      <w:r w:rsidRPr="00AC1A38">
        <w:rPr>
          <w:rFonts w:asciiTheme="majorHAnsi" w:hAnsiTheme="majorHAnsi" w:cstheme="majorHAnsi"/>
          <w:sz w:val="12"/>
        </w:rPr>
        <w:t>. Today, while unionization has been declining in general, it is growing rapidly in hospitals, with the number of unionized workers rising from 679,000 in 1990 to nearly one million in 2008</w:t>
      </w:r>
      <w:r w:rsidRPr="00AC1A38">
        <w:rPr>
          <w:rFonts w:asciiTheme="majorHAnsi" w:hAnsiTheme="majorHAnsi" w:cstheme="majorHAnsi"/>
          <w:u w:val="single"/>
        </w:rPr>
        <w:t xml:space="preserve">. In Do Strikes Kill? Evidence from New York State (NBER Working Paper No. 15855), co-authors Jonathan Gruber and Samuel Kleiner carefully examine the effects of nursing strikes on patient care and outcomes. The researchers match </w:t>
      </w:r>
      <w:r w:rsidRPr="00AC1A38">
        <w:rPr>
          <w:rFonts w:asciiTheme="majorHAnsi" w:hAnsiTheme="majorHAnsi" w:cstheme="majorHAnsi"/>
          <w:highlight w:val="yellow"/>
          <w:u w:val="single"/>
        </w:rPr>
        <w:t xml:space="preserve">data on nurses' strikes </w:t>
      </w:r>
      <w:r w:rsidRPr="00AC1A38">
        <w:rPr>
          <w:rFonts w:asciiTheme="majorHAnsi" w:hAnsiTheme="majorHAnsi" w:cstheme="majorHAnsi"/>
          <w:u w:val="single"/>
        </w:rPr>
        <w:t>in New York State from 1984 to 2004 to data on hospital discharges, including information on treatment intensity, patient mortality, and hospital readmission</w:t>
      </w:r>
      <w:r w:rsidRPr="00AC1A38">
        <w:rPr>
          <w:rFonts w:asciiTheme="majorHAnsi" w:hAnsiTheme="majorHAnsi" w:cstheme="majorHAnsi"/>
          <w:sz w:val="12"/>
        </w:rPr>
        <w:t xml:space="preserve">. </w:t>
      </w:r>
      <w:r w:rsidRPr="00AC1A38">
        <w:rPr>
          <w:rFonts w:asciiTheme="majorHAnsi" w:hAnsiTheme="majorHAnsi" w:cstheme="majorHAnsi"/>
          <w:u w:val="single"/>
        </w:rPr>
        <w:t xml:space="preserve">They conclude that nurses' strikes were </w:t>
      </w:r>
      <w:r w:rsidRPr="00AC1A38">
        <w:rPr>
          <w:rFonts w:asciiTheme="majorHAnsi" w:hAnsiTheme="majorHAnsi" w:cstheme="majorHAnsi"/>
          <w:b/>
          <w:bCs/>
          <w:highlight w:val="yellow"/>
          <w:u w:val="single"/>
        </w:rPr>
        <w:t>costly to hospital patients</w:t>
      </w:r>
      <w:r w:rsidRPr="00AC1A38">
        <w:rPr>
          <w:rFonts w:asciiTheme="majorHAnsi" w:hAnsiTheme="majorHAnsi" w:cstheme="majorHAnsi"/>
          <w:u w:val="single"/>
        </w:rPr>
        <w:t xml:space="preserve">: </w:t>
      </w:r>
      <w:r w:rsidRPr="00AC1A38">
        <w:rPr>
          <w:rFonts w:asciiTheme="majorHAnsi" w:hAnsiTheme="majorHAnsi" w:cstheme="majorHAnsi"/>
          <w:highlight w:val="yellow"/>
          <w:u w:val="single"/>
        </w:rPr>
        <w:t xml:space="preserve">in-hospital mortality </w:t>
      </w:r>
      <w:r w:rsidRPr="00AC1A38">
        <w:rPr>
          <w:rFonts w:asciiTheme="majorHAnsi" w:hAnsiTheme="majorHAnsi" w:cstheme="majorHAnsi"/>
          <w:b/>
          <w:bCs/>
          <w:highlight w:val="yellow"/>
          <w:u w:val="single"/>
        </w:rPr>
        <w:t>increased by 19.4 percent</w:t>
      </w:r>
      <w:r w:rsidRPr="00AC1A38">
        <w:rPr>
          <w:rFonts w:asciiTheme="majorHAnsi" w:hAnsiTheme="majorHAnsi" w:cstheme="majorHAnsi"/>
          <w:highlight w:val="yellow"/>
          <w:u w:val="single"/>
        </w:rPr>
        <w:t xml:space="preserve"> and hospital readmissions </w:t>
      </w:r>
      <w:r w:rsidRPr="00AC1A38">
        <w:rPr>
          <w:rFonts w:asciiTheme="majorHAnsi" w:hAnsiTheme="majorHAnsi" w:cstheme="majorHAnsi"/>
          <w:b/>
          <w:bCs/>
          <w:highlight w:val="yellow"/>
          <w:u w:val="single"/>
        </w:rPr>
        <w:t>increased by 6.5 percen</w:t>
      </w:r>
      <w:r w:rsidRPr="00AC1A38">
        <w:rPr>
          <w:rFonts w:asciiTheme="majorHAnsi" w:hAnsiTheme="majorHAnsi" w:cstheme="majorHAnsi"/>
          <w:u w:val="single"/>
        </w:rPr>
        <w:t>t for patients admitted during a strike</w:t>
      </w:r>
      <w:r w:rsidRPr="00AC1A38">
        <w:rPr>
          <w:rFonts w:asciiTheme="majorHAnsi" w:hAnsiTheme="majorHAnsi" w:cstheme="majorHAnsi"/>
          <w:sz w:val="12"/>
        </w:rPr>
        <w:t xml:space="preserve">. </w:t>
      </w:r>
      <w:r w:rsidRPr="00AC1A38">
        <w:rPr>
          <w:rFonts w:asciiTheme="majorHAnsi" w:hAnsiTheme="majorHAnsi" w:cstheme="majorHAnsi"/>
          <w:u w:val="single"/>
        </w:rPr>
        <w:t xml:space="preserve">Among their sample of 38,228 such patients, an estimated </w:t>
      </w:r>
      <w:r w:rsidRPr="00AC1A38">
        <w:rPr>
          <w:rFonts w:asciiTheme="majorHAnsi" w:hAnsiTheme="majorHAnsi" w:cstheme="majorHAnsi"/>
          <w:b/>
          <w:bCs/>
          <w:u w:val="single"/>
        </w:rPr>
        <w:t>138 more individuals died than would have without a stri</w:t>
      </w:r>
      <w:r w:rsidRPr="00AC1A38">
        <w:rPr>
          <w:rFonts w:asciiTheme="majorHAnsi" w:hAnsiTheme="majorHAnsi" w:cstheme="majorHAnsi"/>
          <w:u w:val="single"/>
        </w:rPr>
        <w:t>ke, and 344 more patients were readmitted to the hospital than if there had been no strike</w:t>
      </w:r>
      <w:r w:rsidRPr="00AC1A38">
        <w:rPr>
          <w:rFonts w:asciiTheme="majorHAnsi" w:hAnsiTheme="majorHAnsi" w:cstheme="majorHAnsi"/>
          <w:sz w:val="12"/>
        </w:rPr>
        <w:t>. "</w:t>
      </w:r>
      <w:r w:rsidRPr="00AC1A38">
        <w:rPr>
          <w:rFonts w:asciiTheme="majorHAnsi" w:hAnsiTheme="majorHAnsi" w:cstheme="majorHAnsi"/>
          <w:highlight w:val="yellow"/>
          <w:u w:val="single"/>
        </w:rPr>
        <w:t>Hospitals</w:t>
      </w:r>
      <w:r w:rsidRPr="00AC1A38">
        <w:rPr>
          <w:rFonts w:asciiTheme="majorHAnsi" w:hAnsiTheme="majorHAnsi" w:cstheme="majorHAnsi"/>
          <w:sz w:val="12"/>
          <w:highlight w:val="yellow"/>
        </w:rPr>
        <w:t xml:space="preserve"> </w:t>
      </w:r>
      <w:r w:rsidRPr="00AC1A38">
        <w:rPr>
          <w:rFonts w:asciiTheme="majorHAnsi" w:hAnsiTheme="majorHAnsi" w:cstheme="majorHAnsi"/>
          <w:highlight w:val="yellow"/>
          <w:u w:val="single"/>
        </w:rPr>
        <w:t>functioning</w:t>
      </w:r>
      <w:r w:rsidRPr="00AC1A38">
        <w:rPr>
          <w:rFonts w:asciiTheme="majorHAnsi" w:hAnsiTheme="majorHAnsi" w:cstheme="majorHAnsi"/>
          <w:sz w:val="12"/>
          <w:highlight w:val="yellow"/>
        </w:rPr>
        <w:t xml:space="preserve"> </w:t>
      </w:r>
      <w:r w:rsidRPr="00AC1A38">
        <w:rPr>
          <w:rFonts w:asciiTheme="majorHAnsi" w:hAnsiTheme="majorHAnsi" w:cstheme="majorHAnsi"/>
          <w:highlight w:val="yellow"/>
          <w:u w:val="single"/>
        </w:rPr>
        <w:t>during</w:t>
      </w:r>
      <w:r w:rsidRPr="00AC1A38">
        <w:rPr>
          <w:rFonts w:asciiTheme="majorHAnsi" w:hAnsiTheme="majorHAnsi" w:cstheme="majorHAnsi"/>
          <w:sz w:val="12"/>
          <w:highlight w:val="yellow"/>
        </w:rPr>
        <w:t xml:space="preserve"> </w:t>
      </w:r>
      <w:r w:rsidRPr="00AC1A38">
        <w:rPr>
          <w:rFonts w:asciiTheme="majorHAnsi" w:hAnsiTheme="majorHAnsi" w:cstheme="majorHAnsi"/>
          <w:highlight w:val="yellow"/>
          <w:u w:val="single"/>
        </w:rPr>
        <w:t xml:space="preserve">nurses' strikes </w:t>
      </w:r>
      <w:r w:rsidRPr="00AC1A38">
        <w:rPr>
          <w:rFonts w:asciiTheme="majorHAnsi" w:hAnsiTheme="majorHAnsi" w:cstheme="majorHAnsi"/>
          <w:b/>
          <w:bCs/>
          <w:highlight w:val="yellow"/>
          <w:u w:val="single"/>
        </w:rPr>
        <w:t>do so at a lower quality of patient care,"</w:t>
      </w:r>
      <w:r w:rsidRPr="00AC1A38">
        <w:rPr>
          <w:rFonts w:asciiTheme="majorHAnsi" w:hAnsiTheme="majorHAnsi" w:cstheme="majorHAnsi"/>
          <w:sz w:val="12"/>
          <w:highlight w:val="yellow"/>
        </w:rPr>
        <w:t xml:space="preserve"> </w:t>
      </w:r>
      <w:r w:rsidRPr="00AC1A38">
        <w:rPr>
          <w:rFonts w:asciiTheme="majorHAnsi" w:hAnsiTheme="majorHAnsi" w:cstheme="majorHAnsi"/>
          <w:sz w:val="12"/>
        </w:rPr>
        <w:t xml:space="preserve">they write. Still, at hospitals experiencing strikes, the measures of treatment intensity -- that is, the length of hospital </w:t>
      </w:r>
      <w:proofErr w:type="gramStart"/>
      <w:r w:rsidRPr="00AC1A38">
        <w:rPr>
          <w:rFonts w:asciiTheme="majorHAnsi" w:hAnsiTheme="majorHAnsi" w:cstheme="majorHAnsi"/>
          <w:sz w:val="12"/>
        </w:rPr>
        <w:t>stay</w:t>
      </w:r>
      <w:proofErr w:type="gramEnd"/>
      <w:r w:rsidRPr="00AC1A38">
        <w:rPr>
          <w:rFonts w:asciiTheme="majorHAnsi" w:hAnsiTheme="majorHAnsi" w:cstheme="majorHAnsi"/>
          <w:sz w:val="12"/>
        </w:rPr>
        <w:t xml:space="preserve">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sidRPr="00AC1A38">
        <w:rPr>
          <w:rFonts w:asciiTheme="majorHAnsi" w:hAnsiTheme="majorHAnsi" w:cstheme="majorHAnsi"/>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sidRPr="00AC1A38">
        <w:rPr>
          <w:rFonts w:asciiTheme="majorHAnsi" w:hAnsiTheme="majorHAnsi" w:cstheme="majorHAnsi"/>
          <w:sz w:val="12"/>
        </w:rPr>
        <w:t xml:space="preserve"> </w:t>
      </w:r>
      <w:proofErr w:type="gramStart"/>
      <w:r w:rsidRPr="00AC1A38">
        <w:rPr>
          <w:rFonts w:asciiTheme="majorHAnsi" w:hAnsiTheme="majorHAnsi" w:cstheme="majorHAnsi"/>
          <w:sz w:val="12"/>
        </w:rPr>
        <w:t>And,</w:t>
      </w:r>
      <w:proofErr w:type="gramEnd"/>
      <w:r w:rsidRPr="00AC1A38">
        <w:rPr>
          <w:rFonts w:asciiTheme="majorHAnsi" w:hAnsiTheme="majorHAnsi" w:cstheme="majorHAnsi"/>
          <w:sz w:val="12"/>
        </w:rPr>
        <w:t xml:space="preserve"> the poor health outcomes do not appear to do be due to different types of patients being admitted during strike periods, because patients admitted during a strike are very similar to those admitted during other periods. </w:t>
      </w:r>
      <w:r w:rsidRPr="00AC1A38">
        <w:rPr>
          <w:rFonts w:asciiTheme="majorHAnsi" w:hAnsiTheme="majorHAnsi" w:cstheme="majorHAnsi"/>
          <w:u w:val="single"/>
        </w:rPr>
        <w:t xml:space="preserve">Hiring </w:t>
      </w:r>
      <w:r w:rsidRPr="00AC1A38">
        <w:rPr>
          <w:rFonts w:asciiTheme="majorHAnsi" w:hAnsiTheme="majorHAnsi" w:cstheme="majorHAnsi"/>
          <w:highlight w:val="yellow"/>
          <w:u w:val="single"/>
        </w:rPr>
        <w:t>replacement workers</w:t>
      </w:r>
      <w:r w:rsidRPr="00AC1A38">
        <w:rPr>
          <w:rFonts w:asciiTheme="majorHAnsi" w:hAnsiTheme="majorHAnsi" w:cstheme="majorHAnsi"/>
          <w:u w:val="single"/>
        </w:rPr>
        <w:t xml:space="preserve"> apparently </w:t>
      </w:r>
      <w:r w:rsidRPr="00AC1A38">
        <w:rPr>
          <w:rFonts w:asciiTheme="majorHAnsi" w:hAnsiTheme="majorHAnsi" w:cstheme="majorHAnsi"/>
          <w:highlight w:val="yellow"/>
          <w:u w:val="single"/>
        </w:rPr>
        <w:t xml:space="preserve">does not </w:t>
      </w:r>
      <w:proofErr w:type="gramStart"/>
      <w:r w:rsidRPr="00AC1A38">
        <w:rPr>
          <w:rFonts w:asciiTheme="majorHAnsi" w:hAnsiTheme="majorHAnsi" w:cstheme="majorHAnsi"/>
          <w:highlight w:val="yellow"/>
          <w:u w:val="single"/>
        </w:rPr>
        <w:t>help</w:t>
      </w:r>
      <w:r w:rsidRPr="00AC1A38">
        <w:rPr>
          <w:rFonts w:asciiTheme="majorHAnsi" w:hAnsiTheme="majorHAnsi" w:cstheme="majorHAnsi"/>
          <w:u w:val="single"/>
        </w:rPr>
        <w:t>:</w:t>
      </w:r>
      <w:proofErr w:type="gramEnd"/>
      <w:r w:rsidRPr="00AC1A38">
        <w:rPr>
          <w:rFonts w:asciiTheme="majorHAnsi" w:hAnsiTheme="majorHAnsi" w:cstheme="majorHAnsi"/>
          <w:u w:val="single"/>
        </w:rPr>
        <w:t xml:space="preserve"> hospitals that hired replacement workers </w:t>
      </w:r>
      <w:r w:rsidRPr="00AC1A38">
        <w:rPr>
          <w:rFonts w:asciiTheme="majorHAnsi" w:hAnsiTheme="majorHAnsi" w:cstheme="majorHAnsi"/>
          <w:b/>
          <w:bCs/>
          <w:highlight w:val="yellow"/>
          <w:u w:val="single"/>
        </w:rPr>
        <w:t>performed no better</w:t>
      </w:r>
      <w:r w:rsidRPr="00AC1A38">
        <w:rPr>
          <w:rFonts w:asciiTheme="majorHAnsi" w:hAnsiTheme="majorHAnsi" w:cstheme="majorHAnsi"/>
          <w:highlight w:val="yellow"/>
          <w:u w:val="single"/>
        </w:rPr>
        <w:t xml:space="preserve"> </w:t>
      </w:r>
      <w:r w:rsidRPr="00AC1A38">
        <w:rPr>
          <w:rFonts w:asciiTheme="majorHAnsi" w:hAnsiTheme="majorHAnsi" w:cstheme="majorHAnsi"/>
          <w:u w:val="single"/>
        </w:rPr>
        <w:t>during strikes than those that did not hire substitute employees. In each case, patients with conditions that required intensive nursing were more likely to fare worse in the presence of nurses' strikes.</w:t>
      </w:r>
    </w:p>
    <w:p w14:paraId="01E24801" w14:textId="77777777" w:rsidR="00F255F5" w:rsidRPr="00AC1A38" w:rsidRDefault="00F255F5" w:rsidP="00F255F5">
      <w:pPr>
        <w:pStyle w:val="Heading4"/>
        <w:rPr>
          <w:rFonts w:asciiTheme="majorHAnsi" w:hAnsiTheme="majorHAnsi" w:cstheme="majorHAnsi"/>
        </w:rPr>
      </w:pPr>
      <w:r w:rsidRPr="00AC1A38">
        <w:rPr>
          <w:rFonts w:asciiTheme="majorHAnsi" w:hAnsiTheme="majorHAnsi" w:cstheme="majorHAnsi"/>
        </w:rPr>
        <w:t xml:space="preserve">Hospitals are the critical </w:t>
      </w:r>
      <w:r w:rsidRPr="00AC1A38">
        <w:rPr>
          <w:rFonts w:asciiTheme="majorHAnsi" w:hAnsiTheme="majorHAnsi" w:cstheme="majorHAnsi"/>
          <w:u w:val="single"/>
        </w:rPr>
        <w:t>internal link</w:t>
      </w:r>
      <w:r w:rsidRPr="00AC1A38">
        <w:rPr>
          <w:rFonts w:asciiTheme="majorHAnsi" w:hAnsiTheme="majorHAnsi" w:cstheme="majorHAnsi"/>
        </w:rPr>
        <w:t xml:space="preserve"> for pandemic preparedness.</w:t>
      </w:r>
    </w:p>
    <w:p w14:paraId="60F0FE77" w14:textId="77777777" w:rsidR="00F255F5" w:rsidRPr="00AC1A38" w:rsidRDefault="00F255F5" w:rsidP="00F255F5">
      <w:pPr>
        <w:rPr>
          <w:rFonts w:asciiTheme="majorHAnsi" w:hAnsiTheme="majorHAnsi" w:cstheme="majorHAnsi"/>
        </w:rPr>
      </w:pPr>
      <w:r w:rsidRPr="00AC1A38">
        <w:rPr>
          <w:rStyle w:val="Style13ptBold"/>
          <w:rFonts w:asciiTheme="majorHAnsi" w:hAnsiTheme="majorHAnsi" w:cstheme="majorHAnsi"/>
        </w:rPr>
        <w:t xml:space="preserve">Al </w:t>
      </w:r>
      <w:proofErr w:type="spellStart"/>
      <w:r w:rsidRPr="00AC1A38">
        <w:rPr>
          <w:rStyle w:val="Style13ptBold"/>
          <w:rFonts w:asciiTheme="majorHAnsi" w:hAnsiTheme="majorHAnsi" w:cstheme="majorHAnsi"/>
        </w:rPr>
        <w:t>Thobaity</w:t>
      </w:r>
      <w:proofErr w:type="spellEnd"/>
      <w:r w:rsidRPr="00AC1A38">
        <w:rPr>
          <w:rStyle w:val="Style13ptBold"/>
          <w:rFonts w:asciiTheme="majorHAnsi" w:hAnsiTheme="majorHAnsi" w:cstheme="majorHAnsi"/>
        </w:rPr>
        <w:t xml:space="preserve"> 20</w:t>
      </w:r>
      <w:r w:rsidRPr="00AC1A38">
        <w:rPr>
          <w:rFonts w:asciiTheme="majorHAnsi" w:hAnsiTheme="majorHAnsi" w:cstheme="majorHAnsi"/>
        </w:rPr>
        <w:t xml:space="preserve">, </w:t>
      </w:r>
      <w:proofErr w:type="spellStart"/>
      <w:r w:rsidRPr="00AC1A38">
        <w:rPr>
          <w:rFonts w:asciiTheme="majorHAnsi" w:hAnsiTheme="majorHAnsi" w:cstheme="majorHAnsi"/>
        </w:rPr>
        <w:t>Abdullelah</w:t>
      </w:r>
      <w:proofErr w:type="spellEnd"/>
      <w:r w:rsidRPr="00AC1A38">
        <w:rPr>
          <w:rFonts w:asciiTheme="majorHAnsi" w:hAnsiTheme="majorHAnsi" w:cstheme="majorHAnsi"/>
        </w:rPr>
        <w:t xml:space="preserve">, and Farhan </w:t>
      </w:r>
      <w:proofErr w:type="spellStart"/>
      <w:r w:rsidRPr="00AC1A38">
        <w:rPr>
          <w:rFonts w:asciiTheme="majorHAnsi" w:hAnsiTheme="majorHAnsi" w:cstheme="majorHAnsi"/>
        </w:rPr>
        <w:t>Alshammari</w:t>
      </w:r>
      <w:proofErr w:type="spellEnd"/>
      <w:r w:rsidRPr="00AC1A38">
        <w:rPr>
          <w:rFonts w:asciiTheme="majorHAnsi" w:hAnsiTheme="majorHAnsi" w:cstheme="majorHAnsi"/>
        </w:rPr>
        <w:t>. "Nurses on the frontline against the COVID-19 pandemic: an Integrative review." Dubai Medical Journal 3.3 (2020): 87-92. (Associate Professor of Nursing at Taif University)</w:t>
      </w:r>
    </w:p>
    <w:p w14:paraId="185F0C9A" w14:textId="77777777" w:rsidR="00F255F5" w:rsidRPr="00AC1A38" w:rsidRDefault="00F255F5" w:rsidP="00F255F5">
      <w:pPr>
        <w:ind w:left="720"/>
        <w:rPr>
          <w:rFonts w:asciiTheme="majorHAnsi" w:hAnsiTheme="majorHAnsi" w:cstheme="majorHAnsi"/>
          <w:sz w:val="16"/>
        </w:rPr>
      </w:pPr>
      <w:r w:rsidRPr="00AC1A38">
        <w:rPr>
          <w:rFonts w:asciiTheme="majorHAnsi" w:hAnsiTheme="majorHAnsi" w:cstheme="majorHAnsi"/>
          <w:u w:val="single"/>
        </w:rPr>
        <w:lastRenderedPageBreak/>
        <w:t xml:space="preserve">The </w:t>
      </w:r>
      <w:r w:rsidRPr="00AC1A38">
        <w:rPr>
          <w:rFonts w:asciiTheme="majorHAnsi" w:hAnsiTheme="majorHAnsi" w:cstheme="majorHAnsi"/>
          <w:highlight w:val="yellow"/>
          <w:u w:val="single"/>
        </w:rPr>
        <w:t xml:space="preserve">majority of infected </w:t>
      </w:r>
      <w:r w:rsidRPr="00AC1A38">
        <w:rPr>
          <w:rFonts w:asciiTheme="majorHAnsi" w:hAnsiTheme="majorHAnsi" w:cstheme="majorHAnsi"/>
          <w:u w:val="single"/>
        </w:rPr>
        <w:t xml:space="preserve">or symptomatic </w:t>
      </w:r>
      <w:r w:rsidRPr="00AC1A38">
        <w:rPr>
          <w:rFonts w:asciiTheme="majorHAnsi" w:hAnsiTheme="majorHAnsi" w:cstheme="majorHAnsi"/>
          <w:highlight w:val="yellow"/>
          <w:u w:val="single"/>
        </w:rPr>
        <w:t xml:space="preserve">people seek medical treatment in </w:t>
      </w:r>
      <w:r w:rsidRPr="00AC1A38">
        <w:rPr>
          <w:rFonts w:asciiTheme="majorHAnsi" w:hAnsiTheme="majorHAnsi" w:cstheme="majorHAnsi"/>
          <w:u w:val="single"/>
        </w:rPr>
        <w:t xml:space="preserve">medical facilities, particularly </w:t>
      </w:r>
      <w:r w:rsidRPr="00AC1A38">
        <w:rPr>
          <w:rFonts w:asciiTheme="majorHAnsi" w:hAnsiTheme="majorHAnsi" w:cstheme="majorHAnsi"/>
          <w:highlight w:val="yellow"/>
          <w:u w:val="single"/>
        </w:rPr>
        <w:t>hospitals</w:t>
      </w:r>
      <w:r w:rsidRPr="00AC1A38">
        <w:rPr>
          <w:rFonts w:asciiTheme="majorHAnsi" w:hAnsiTheme="majorHAnsi" w:cstheme="majorHAnsi"/>
          <w:u w:val="single"/>
        </w:rPr>
        <w:t xml:space="preserve">, as a high number of cases, especially those in critical condition, will have an impact on hospitals [4]. The concept of </w:t>
      </w:r>
      <w:r w:rsidRPr="00AC1A38">
        <w:rPr>
          <w:rFonts w:asciiTheme="majorHAnsi" w:hAnsiTheme="majorHAnsi" w:cstheme="majorHAnsi"/>
          <w:highlight w:val="yellow"/>
          <w:u w:val="single"/>
        </w:rPr>
        <w:t xml:space="preserve">hospital resilience </w:t>
      </w:r>
      <w:r w:rsidRPr="00AC1A38">
        <w:rPr>
          <w:rFonts w:asciiTheme="majorHAnsi" w:hAnsiTheme="majorHAnsi" w:cstheme="majorHAnsi"/>
          <w:u w:val="single"/>
        </w:rPr>
        <w:t xml:space="preserve">in disaster situations is </w:t>
      </w:r>
      <w:r w:rsidRPr="00AC1A38">
        <w:rPr>
          <w:rFonts w:asciiTheme="majorHAnsi" w:hAnsiTheme="majorHAnsi" w:cstheme="majorHAnsi"/>
          <w:highlight w:val="yellow"/>
          <w:u w:val="single"/>
        </w:rPr>
        <w:t xml:space="preserve">defined as </w:t>
      </w:r>
      <w:r w:rsidRPr="00AC1A38">
        <w:rPr>
          <w:rFonts w:asciiTheme="majorHAnsi" w:hAnsiTheme="majorHAnsi" w:cstheme="majorHAnsi"/>
          <w:u w:val="single"/>
        </w:rPr>
        <w:t xml:space="preserve">the </w:t>
      </w:r>
      <w:r w:rsidRPr="00AC1A38">
        <w:rPr>
          <w:rFonts w:asciiTheme="majorHAnsi" w:hAnsiTheme="majorHAnsi" w:cstheme="majorHAnsi"/>
          <w:highlight w:val="yellow"/>
          <w:u w:val="single"/>
        </w:rPr>
        <w:t xml:space="preserve">ability to recover from </w:t>
      </w:r>
      <w:r w:rsidRPr="00AC1A38">
        <w:rPr>
          <w:rFonts w:asciiTheme="majorHAnsi" w:hAnsiTheme="majorHAnsi" w:cstheme="majorHAnsi"/>
          <w:u w:val="single"/>
        </w:rPr>
        <w:t xml:space="preserve">the damage caused by </w:t>
      </w:r>
      <w:r w:rsidRPr="00AC1A38">
        <w:rPr>
          <w:rFonts w:asciiTheme="majorHAnsi" w:hAnsiTheme="majorHAnsi" w:cstheme="majorHAnsi"/>
          <w:highlight w:val="yellow"/>
          <w:u w:val="single"/>
        </w:rPr>
        <w:t xml:space="preserve">huge disturbances </w:t>
      </w:r>
      <w:r w:rsidRPr="00AC1A38">
        <w:rPr>
          <w:rFonts w:asciiTheme="majorHAnsi" w:hAnsiTheme="majorHAnsi" w:cstheme="majorHAnsi"/>
          <w:u w:val="single"/>
        </w:rPr>
        <w:t>quickly [2].</w:t>
      </w:r>
      <w:r w:rsidRPr="00AC1A38">
        <w:rPr>
          <w:rFonts w:asciiTheme="majorHAnsi" w:hAnsiTheme="majorHAnsi" w:cstheme="majorHAnsi"/>
          <w:sz w:val="16"/>
        </w:rPr>
        <w:t xml:space="preserve"> The resilience of hospitals to pandemic cases depends on the preparedness of the institutions, and not all hospitals have the same resilience. </w:t>
      </w:r>
      <w:r w:rsidRPr="00AC1A38">
        <w:rPr>
          <w:rFonts w:asciiTheme="majorHAnsi" w:hAnsiTheme="majorHAnsi" w:cstheme="majorHAnsi"/>
          <w:highlight w:val="yellow"/>
          <w:u w:val="single"/>
        </w:rPr>
        <w:t xml:space="preserve">A lower resilience will affect </w:t>
      </w:r>
      <w:r w:rsidRPr="00AC1A38">
        <w:rPr>
          <w:rFonts w:asciiTheme="majorHAnsi" w:hAnsiTheme="majorHAnsi" w:cstheme="majorHAnsi"/>
          <w:u w:val="single"/>
        </w:rPr>
        <w:t xml:space="preserve">the </w:t>
      </w:r>
      <w:r w:rsidRPr="00AC1A38">
        <w:rPr>
          <w:rFonts w:asciiTheme="majorHAnsi" w:hAnsiTheme="majorHAnsi" w:cstheme="majorHAnsi"/>
          <w:b/>
          <w:bCs/>
          <w:highlight w:val="yellow"/>
          <w:u w:val="single"/>
        </w:rPr>
        <w:t>sustainability of the health services</w:t>
      </w:r>
      <w:r w:rsidRPr="00AC1A38">
        <w:rPr>
          <w:rFonts w:asciiTheme="majorHAnsi" w:hAnsiTheme="majorHAnsi" w:cstheme="majorHAnsi"/>
          <w:sz w:val="16"/>
        </w:rPr>
        <w:t xml:space="preserve">. This also affects healthcare providers such as doctors, nurses, and allied health professionals [5, 6]. </w:t>
      </w:r>
      <w:r w:rsidRPr="00AC1A38">
        <w:rPr>
          <w:rFonts w:asciiTheme="majorHAnsi" w:hAnsiTheme="majorHAnsi" w:cstheme="majorHAnsi"/>
          <w:u w:val="single"/>
        </w:rPr>
        <w:t xml:space="preserve">Despite the impact on healthcare providers, </w:t>
      </w:r>
      <w:r w:rsidRPr="00AC1A38">
        <w:rPr>
          <w:rFonts w:asciiTheme="majorHAnsi" w:hAnsiTheme="majorHAnsi" w:cstheme="majorHAnsi"/>
          <w:highlight w:val="yellow"/>
          <w:u w:val="single"/>
        </w:rPr>
        <w:t xml:space="preserve">excellent management of </w:t>
      </w:r>
      <w:r w:rsidRPr="00AC1A38">
        <w:rPr>
          <w:rFonts w:asciiTheme="majorHAnsi" w:hAnsiTheme="majorHAnsi" w:cstheme="majorHAnsi"/>
          <w:u w:val="single"/>
        </w:rPr>
        <w:t xml:space="preserve">a </w:t>
      </w:r>
      <w:r w:rsidRPr="00AC1A38">
        <w:rPr>
          <w:rFonts w:asciiTheme="majorHAnsi" w:hAnsiTheme="majorHAnsi" w:cstheme="majorHAnsi"/>
          <w:highlight w:val="yellow"/>
          <w:u w:val="single"/>
        </w:rPr>
        <w:t xml:space="preserve">pandemic depends on </w:t>
      </w:r>
      <w:r w:rsidRPr="00AC1A38">
        <w:rPr>
          <w:rFonts w:asciiTheme="majorHAnsi" w:hAnsiTheme="majorHAnsi" w:cstheme="majorHAnsi"/>
          <w:u w:val="single"/>
        </w:rPr>
        <w:t xml:space="preserve">the </w:t>
      </w:r>
      <w:r w:rsidRPr="00AC1A38">
        <w:rPr>
          <w:rFonts w:asciiTheme="majorHAnsi" w:hAnsiTheme="majorHAnsi" w:cstheme="majorHAnsi"/>
          <w:highlight w:val="yellow"/>
          <w:u w:val="single"/>
        </w:rPr>
        <w:t xml:space="preserve">level of </w:t>
      </w:r>
      <w:r w:rsidRPr="00AC1A38">
        <w:rPr>
          <w:rFonts w:asciiTheme="majorHAnsi" w:hAnsiTheme="majorHAnsi" w:cstheme="majorHAnsi"/>
          <w:b/>
          <w:bCs/>
          <w:highlight w:val="yellow"/>
          <w:u w:val="single"/>
        </w:rPr>
        <w:t>preparedness of healthcare providers</w:t>
      </w:r>
      <w:r w:rsidRPr="00AC1A38">
        <w:rPr>
          <w:rFonts w:asciiTheme="majorHAnsi" w:hAnsiTheme="majorHAnsi" w:cstheme="majorHAnsi"/>
          <w:b/>
          <w:bCs/>
          <w:u w:val="single"/>
        </w:rPr>
        <w:t xml:space="preserve">, </w:t>
      </w:r>
      <w:r w:rsidRPr="00AC1A38">
        <w:rPr>
          <w:rFonts w:asciiTheme="majorHAnsi" w:hAnsiTheme="majorHAnsi" w:cstheme="majorHAnsi"/>
          <w:b/>
          <w:bCs/>
          <w:highlight w:val="yellow"/>
          <w:u w:val="single"/>
        </w:rPr>
        <w:t>including nurses</w:t>
      </w:r>
      <w:r w:rsidRPr="00AC1A38">
        <w:rPr>
          <w:rFonts w:asciiTheme="majorHAnsi" w:hAnsiTheme="majorHAnsi" w:cstheme="majorHAnsi"/>
          <w:sz w:val="16"/>
        </w:rPr>
        <w:t>. This means that if it was impossible to be ready before a crisis or disaster, responsible people will do all but the impossible to save lives.</w:t>
      </w:r>
    </w:p>
    <w:p w14:paraId="43636425" w14:textId="11E10DFC" w:rsidR="00F255F5" w:rsidRPr="00AC1A38" w:rsidRDefault="00F255F5" w:rsidP="00F255F5">
      <w:pPr>
        <w:ind w:left="720"/>
        <w:rPr>
          <w:rFonts w:asciiTheme="majorHAnsi" w:hAnsiTheme="majorHAnsi" w:cstheme="majorHAnsi"/>
          <w:sz w:val="12"/>
        </w:rPr>
      </w:pPr>
    </w:p>
    <w:p w14:paraId="114374E8" w14:textId="77777777" w:rsidR="00F255F5" w:rsidRPr="00AC1A38" w:rsidRDefault="00F255F5" w:rsidP="00F255F5">
      <w:pPr>
        <w:pStyle w:val="Heading4"/>
        <w:rPr>
          <w:rFonts w:asciiTheme="majorHAnsi" w:hAnsiTheme="majorHAnsi" w:cstheme="majorHAnsi"/>
        </w:rPr>
      </w:pPr>
      <w:r w:rsidRPr="00AC1A38">
        <w:rPr>
          <w:rFonts w:asciiTheme="majorHAnsi" w:hAnsiTheme="majorHAnsi" w:cstheme="majorHAnsi"/>
        </w:rPr>
        <w:t xml:space="preserve">Healthcare workers are key to saving millions of lives during COVID-19 through treatment and administering vaccines </w:t>
      </w:r>
    </w:p>
    <w:p w14:paraId="63E8B5D5" w14:textId="77777777" w:rsidR="00F255F5" w:rsidRPr="00AC1A38" w:rsidRDefault="00F255F5" w:rsidP="00F255F5">
      <w:pPr>
        <w:rPr>
          <w:rFonts w:asciiTheme="majorHAnsi" w:hAnsiTheme="majorHAnsi" w:cstheme="majorHAnsi"/>
        </w:rPr>
      </w:pPr>
      <w:r w:rsidRPr="00AC1A38">
        <w:rPr>
          <w:rFonts w:asciiTheme="majorHAnsi" w:eastAsiaTheme="majorEastAsia" w:hAnsiTheme="majorHAnsi" w:cstheme="majorHAnsi"/>
          <w:b/>
          <w:bCs/>
          <w:sz w:val="26"/>
          <w:szCs w:val="26"/>
        </w:rPr>
        <w:t xml:space="preserve">Garrett </w:t>
      </w:r>
      <w:proofErr w:type="spellStart"/>
      <w:r w:rsidRPr="00AC1A38">
        <w:rPr>
          <w:rFonts w:asciiTheme="majorHAnsi" w:eastAsiaTheme="majorEastAsia" w:hAnsiTheme="majorHAnsi" w:cstheme="majorHAnsi"/>
          <w:b/>
          <w:bCs/>
          <w:sz w:val="26"/>
          <w:szCs w:val="26"/>
        </w:rPr>
        <w:t>Ilg</w:t>
      </w:r>
      <w:proofErr w:type="spellEnd"/>
      <w:r w:rsidRPr="00AC1A38">
        <w:rPr>
          <w:rFonts w:asciiTheme="majorHAnsi" w:eastAsiaTheme="majorEastAsia" w:hAnsiTheme="majorHAnsi" w:cstheme="majorHAnsi"/>
          <w:b/>
          <w:bCs/>
          <w:sz w:val="26"/>
          <w:szCs w:val="26"/>
        </w:rPr>
        <w:t>, 21</w:t>
      </w:r>
      <w:r w:rsidRPr="00AC1A38">
        <w:rPr>
          <w:rFonts w:asciiTheme="majorHAnsi" w:hAnsiTheme="majorHAnsi" w:cstheme="majorHAnsi"/>
        </w:rPr>
        <w:t xml:space="preserve"> - ("Celebrating Healthcare Workers and the Technology that Empowers Them," Oracle APAC, 4-7-2021, https://www.oracle.com/apac/news/announcement/blog/celebrating-healthcare-workers-technology-2021-04-05.html?source=:so:ch:or:awr::::)/AK</w:t>
      </w:r>
    </w:p>
    <w:p w14:paraId="71948624" w14:textId="77777777" w:rsidR="00F255F5" w:rsidRPr="00AC1A38" w:rsidRDefault="00F255F5" w:rsidP="00F255F5">
      <w:pPr>
        <w:ind w:left="720"/>
        <w:rPr>
          <w:rFonts w:asciiTheme="majorHAnsi" w:hAnsiTheme="majorHAnsi" w:cstheme="majorHAnsi"/>
          <w:sz w:val="14"/>
        </w:rPr>
      </w:pPr>
      <w:r w:rsidRPr="00AC1A38">
        <w:rPr>
          <w:rFonts w:asciiTheme="majorHAnsi" w:hAnsiTheme="majorHAnsi" w:cstheme="majorHAnsi"/>
          <w:sz w:val="14"/>
        </w:rPr>
        <w:t xml:space="preserve">As we observe the World Health Organization’s World Health Day on April 7, I want to celebrate the </w:t>
      </w:r>
      <w:r w:rsidRPr="00AC1A38">
        <w:rPr>
          <w:rStyle w:val="Emphasis"/>
          <w:rFonts w:asciiTheme="majorHAnsi" w:hAnsiTheme="majorHAnsi" w:cstheme="majorHAnsi"/>
          <w:highlight w:val="yellow"/>
        </w:rPr>
        <w:t>people and institutions on the front lines of healthcare worldwide</w:t>
      </w:r>
      <w:r w:rsidRPr="00AC1A38">
        <w:rPr>
          <w:rFonts w:asciiTheme="majorHAnsi" w:hAnsiTheme="majorHAnsi" w:cstheme="majorHAnsi"/>
          <w:sz w:val="14"/>
        </w:rPr>
        <w:t xml:space="preserve">—especially amid the COVID-19 pandemic. Their steely dedication and relentless innovation have produced multiple, highly effective coronavirus vaccines in record time. They’ve </w:t>
      </w:r>
      <w:r w:rsidRPr="00AC1A38">
        <w:rPr>
          <w:rStyle w:val="Emphasis"/>
          <w:rFonts w:asciiTheme="majorHAnsi" w:hAnsiTheme="majorHAnsi" w:cstheme="majorHAnsi"/>
          <w:highlight w:val="yellow"/>
        </w:rPr>
        <w:t>administered close to 460 million doses of those vaccines, according to the WHO, saving countless millions of lives</w:t>
      </w:r>
      <w:r w:rsidRPr="00AC1A38">
        <w:rPr>
          <w:rFonts w:asciiTheme="majorHAnsi" w:hAnsiTheme="majorHAnsi" w:cstheme="majorHAnsi"/>
          <w:sz w:val="14"/>
        </w:rPr>
        <w:t>. And they’ve treated a large subset of about 125 million confirmed cases, often at great personal risk and with insufficient resources. Oracle’s National Electronic Health Records Database and the Oracle Public Health Management System, built by a global team that worked round the clock, in partnership with government and non-government institutions, played a critical role in that Herculean effort. In addition to electronically screening hundreds of thousands of volunteers for COVID-19 clinical trials, the system has collected millions of daily health updates from patients and healthcare providers. It was designed from the ground up to scale to the populations of entire nations as COVID-19 vaccines become more widely available.</w:t>
      </w:r>
    </w:p>
    <w:p w14:paraId="3194F444" w14:textId="77777777" w:rsidR="00F255F5" w:rsidRDefault="00F255F5" w:rsidP="00F255F5">
      <w:pPr>
        <w:pStyle w:val="Heading4"/>
        <w:numPr>
          <w:ilvl w:val="0"/>
          <w:numId w:val="12"/>
        </w:numPr>
        <w:tabs>
          <w:tab w:val="num" w:pos="360"/>
        </w:tabs>
        <w:ind w:left="0" w:firstLine="0"/>
      </w:pPr>
      <w:r>
        <w:t xml:space="preserve">Strikes </w:t>
      </w:r>
      <w:r>
        <w:rPr>
          <w:u w:val="single"/>
        </w:rPr>
        <w:t>hurt everybody</w:t>
      </w:r>
      <w:r>
        <w:t xml:space="preserve"> including </w:t>
      </w:r>
      <w:r>
        <w:rPr>
          <w:u w:val="single"/>
        </w:rPr>
        <w:t>innocent people</w:t>
      </w:r>
      <w:r>
        <w:t xml:space="preserve"> not at the company</w:t>
      </w:r>
    </w:p>
    <w:p w14:paraId="3A6BAD6B" w14:textId="77777777" w:rsidR="00F255F5" w:rsidRPr="00224F03" w:rsidRDefault="00F255F5" w:rsidP="00F255F5">
      <w:pPr>
        <w:pStyle w:val="ListParagraph"/>
      </w:pPr>
      <w:r w:rsidRPr="00224F03">
        <w:rPr>
          <w:rStyle w:val="Style13ptBold"/>
        </w:rPr>
        <w:t>McElroy 19</w:t>
      </w:r>
      <w:r>
        <w:t xml:space="preserve"> </w:t>
      </w:r>
      <w:r w:rsidRPr="005C5C61">
        <w:rPr>
          <w:sz w:val="16"/>
          <w:szCs w:val="16"/>
        </w:rPr>
        <w:t xml:space="preserve">John McElroy 10-25-2019 "Strikes Hurt Everybody" </w:t>
      </w:r>
      <w:hyperlink r:id="rId10" w:history="1">
        <w:r w:rsidRPr="005C5C61">
          <w:rPr>
            <w:rStyle w:val="FollowedHyperlink"/>
            <w:sz w:val="16"/>
            <w:szCs w:val="16"/>
          </w:rPr>
          <w:t>https://www.wardsauto.com/ideaxchange/strikes-hurt-everybody</w:t>
        </w:r>
      </w:hyperlink>
      <w:r w:rsidRPr="005C5C61">
        <w:rPr>
          <w:sz w:val="16"/>
          <w:szCs w:val="16"/>
        </w:rPr>
        <w:t xml:space="preserve"> </w:t>
      </w:r>
      <w:hyperlink r:id="rId11" w:history="1">
        <w:r w:rsidRPr="005C5C61">
          <w:rPr>
            <w:rStyle w:val="FollowedHyperlink"/>
            <w:sz w:val="16"/>
            <w:szCs w:val="16"/>
          </w:rPr>
          <w:t>https://www.wardsauto.com/ideaxchange/strikes-hurt-everybody</w:t>
        </w:r>
      </w:hyperlink>
      <w:r w:rsidRPr="005C5C61">
        <w:rPr>
          <w:sz w:val="16"/>
          <w:szCs w:val="16"/>
        </w:rPr>
        <w:t xml:space="preserve"> (MPA at McCombs school of Business) </w:t>
      </w:r>
    </w:p>
    <w:p w14:paraId="4FE8BE1B" w14:textId="77777777" w:rsidR="00F255F5" w:rsidRPr="005C5C61" w:rsidRDefault="00F255F5" w:rsidP="00F255F5">
      <w:pPr>
        <w:pStyle w:val="ListParagraph"/>
        <w:rPr>
          <w:sz w:val="26"/>
          <w:szCs w:val="26"/>
          <w:u w:val="single"/>
        </w:rPr>
      </w:pPr>
      <w:r w:rsidRPr="005C5C61">
        <w:rPr>
          <w:sz w:val="26"/>
          <w:szCs w:val="26"/>
          <w:u w:val="single"/>
        </w:rPr>
        <w:t xml:space="preserve">But </w:t>
      </w:r>
      <w:r w:rsidRPr="005C5C61">
        <w:rPr>
          <w:b/>
          <w:bCs/>
          <w:sz w:val="26"/>
          <w:szCs w:val="26"/>
          <w:highlight w:val="green"/>
          <w:u w:val="single"/>
        </w:rPr>
        <w:t xml:space="preserve">strikes </w:t>
      </w:r>
      <w:r w:rsidRPr="005C5C61">
        <w:rPr>
          <w:b/>
          <w:bCs/>
          <w:sz w:val="26"/>
          <w:szCs w:val="26"/>
          <w:u w:val="single"/>
        </w:rPr>
        <w:t>don’t just hurt the people walking the picket lines or the company they’re striking against.</w:t>
      </w:r>
      <w:r w:rsidRPr="005C5C61">
        <w:rPr>
          <w:sz w:val="26"/>
          <w:szCs w:val="26"/>
          <w:u w:val="single"/>
        </w:rPr>
        <w:t xml:space="preserve"> They </w:t>
      </w:r>
      <w:r w:rsidRPr="005C5C61">
        <w:rPr>
          <w:b/>
          <w:bCs/>
          <w:sz w:val="26"/>
          <w:szCs w:val="26"/>
          <w:highlight w:val="green"/>
          <w:u w:val="single"/>
        </w:rPr>
        <w:t>hurt suppliers</w:t>
      </w:r>
      <w:r w:rsidRPr="005C5C61">
        <w:rPr>
          <w:b/>
          <w:bCs/>
          <w:sz w:val="26"/>
          <w:szCs w:val="26"/>
          <w:u w:val="single"/>
        </w:rPr>
        <w:t xml:space="preserve">, </w:t>
      </w:r>
      <w:r w:rsidRPr="005C5C61">
        <w:rPr>
          <w:b/>
          <w:bCs/>
          <w:sz w:val="26"/>
          <w:szCs w:val="26"/>
          <w:highlight w:val="green"/>
          <w:u w:val="single"/>
        </w:rPr>
        <w:t xml:space="preserve">car dealers and </w:t>
      </w:r>
      <w:r w:rsidRPr="005C5C61">
        <w:rPr>
          <w:b/>
          <w:bCs/>
          <w:sz w:val="26"/>
          <w:szCs w:val="26"/>
          <w:u w:val="single"/>
        </w:rPr>
        <w:t xml:space="preserve">the </w:t>
      </w:r>
      <w:r w:rsidRPr="005C5C61">
        <w:rPr>
          <w:b/>
          <w:bCs/>
          <w:sz w:val="26"/>
          <w:szCs w:val="26"/>
          <w:highlight w:val="green"/>
          <w:u w:val="single"/>
        </w:rPr>
        <w:t>communities</w:t>
      </w:r>
      <w:r w:rsidRPr="005C5C61">
        <w:rPr>
          <w:sz w:val="26"/>
          <w:szCs w:val="26"/>
          <w:highlight w:val="green"/>
          <w:u w:val="single"/>
        </w:rPr>
        <w:t xml:space="preserve"> </w:t>
      </w:r>
      <w:r w:rsidRPr="005C5C61">
        <w:rPr>
          <w:sz w:val="26"/>
          <w:szCs w:val="26"/>
          <w:u w:val="single"/>
        </w:rPr>
        <w:t>located near the plants.</w:t>
      </w:r>
      <w:r w:rsidRPr="005C5C61">
        <w:rPr>
          <w:sz w:val="14"/>
          <w:szCs w:val="26"/>
        </w:rPr>
        <w:t xml:space="preserve"> The Anderson Economic Group estimates that </w:t>
      </w:r>
      <w:r w:rsidRPr="005C5C61">
        <w:rPr>
          <w:sz w:val="26"/>
          <w:szCs w:val="26"/>
          <w:highlight w:val="green"/>
          <w:u w:val="single"/>
        </w:rPr>
        <w:t>75,000 workers</w:t>
      </w:r>
      <w:r w:rsidRPr="005C5C61">
        <w:rPr>
          <w:sz w:val="14"/>
          <w:szCs w:val="26"/>
          <w:highlight w:val="green"/>
        </w:rPr>
        <w:t xml:space="preserve"> </w:t>
      </w:r>
      <w:r w:rsidRPr="005C5C61">
        <w:rPr>
          <w:sz w:val="14"/>
          <w:szCs w:val="26"/>
        </w:rPr>
        <w:t xml:space="preserve">at supplier companies were </w:t>
      </w:r>
      <w:r w:rsidRPr="005C5C61">
        <w:rPr>
          <w:sz w:val="26"/>
          <w:szCs w:val="26"/>
          <w:highlight w:val="green"/>
          <w:u w:val="single"/>
        </w:rPr>
        <w:t>temporarily laid off</w:t>
      </w:r>
      <w:r w:rsidRPr="005C5C61">
        <w:rPr>
          <w:sz w:val="14"/>
          <w:szCs w:val="26"/>
          <w:highlight w:val="green"/>
        </w:rPr>
        <w:t xml:space="preserve"> </w:t>
      </w:r>
      <w:r w:rsidRPr="005C5C61">
        <w:rPr>
          <w:sz w:val="14"/>
          <w:szCs w:val="26"/>
        </w:rPr>
        <w:t xml:space="preserve">because of the GM strike. </w:t>
      </w:r>
      <w:r w:rsidRPr="005C5C61">
        <w:rPr>
          <w:sz w:val="26"/>
          <w:szCs w:val="26"/>
          <w:highlight w:val="green"/>
          <w:u w:val="single"/>
        </w:rPr>
        <w:t xml:space="preserve">Unlike </w:t>
      </w:r>
      <w:r w:rsidRPr="005C5C61">
        <w:rPr>
          <w:sz w:val="26"/>
          <w:szCs w:val="26"/>
          <w:u w:val="single"/>
        </w:rPr>
        <w:t xml:space="preserve">UAW </w:t>
      </w:r>
      <w:r w:rsidRPr="005C5C61">
        <w:rPr>
          <w:sz w:val="26"/>
          <w:szCs w:val="26"/>
          <w:highlight w:val="green"/>
          <w:u w:val="single"/>
        </w:rPr>
        <w:t>picketers</w:t>
      </w:r>
      <w:r w:rsidRPr="005C5C61">
        <w:rPr>
          <w:sz w:val="26"/>
          <w:szCs w:val="26"/>
          <w:u w:val="single"/>
        </w:rPr>
        <w:t xml:space="preserve">, </w:t>
      </w:r>
      <w:r w:rsidRPr="005C5C61">
        <w:rPr>
          <w:sz w:val="26"/>
          <w:szCs w:val="26"/>
          <w:highlight w:val="green"/>
          <w:u w:val="single"/>
        </w:rPr>
        <w:t xml:space="preserve">those supplier workers won’t </w:t>
      </w:r>
      <w:r w:rsidRPr="005C5C61">
        <w:rPr>
          <w:b/>
          <w:bCs/>
          <w:sz w:val="26"/>
          <w:szCs w:val="26"/>
          <w:highlight w:val="green"/>
          <w:u w:val="single"/>
        </w:rPr>
        <w:t>get any strike pay</w:t>
      </w:r>
      <w:r w:rsidRPr="005C5C61">
        <w:rPr>
          <w:sz w:val="26"/>
          <w:szCs w:val="26"/>
          <w:highlight w:val="green"/>
          <w:u w:val="single"/>
        </w:rPr>
        <w:t xml:space="preserve"> or </w:t>
      </w:r>
      <w:r w:rsidRPr="005C5C61">
        <w:rPr>
          <w:sz w:val="26"/>
          <w:szCs w:val="26"/>
          <w:u w:val="single"/>
        </w:rPr>
        <w:t xml:space="preserve">an $11,000 contract </w:t>
      </w:r>
      <w:r w:rsidRPr="005C5C61">
        <w:rPr>
          <w:b/>
          <w:bCs/>
          <w:sz w:val="26"/>
          <w:szCs w:val="26"/>
          <w:highlight w:val="green"/>
          <w:u w:val="single"/>
        </w:rPr>
        <w:t>signing bonus</w:t>
      </w:r>
      <w:r w:rsidRPr="005C5C61">
        <w:rPr>
          <w:sz w:val="26"/>
          <w:szCs w:val="26"/>
          <w:u w:val="single"/>
        </w:rPr>
        <w:t>. No, most of them lost close to a month’s worth of wages, which must be financially devastating for them.</w:t>
      </w:r>
      <w:r w:rsidRPr="005C5C61">
        <w:rPr>
          <w:sz w:val="14"/>
          <w:szCs w:val="26"/>
        </w:rPr>
        <w:t xml:space="preserve"> GM’s suppliers also lost a lot of money. </w:t>
      </w:r>
      <w:r w:rsidRPr="005C5C61">
        <w:rPr>
          <w:sz w:val="26"/>
          <w:szCs w:val="26"/>
          <w:u w:val="single"/>
        </w:rPr>
        <w:t>So now they’re cutting budgets and delaying capital investments to make up for the lost revenue, which is a further drag on the economy</w:t>
      </w:r>
      <w:r w:rsidRPr="005C5C61">
        <w:rPr>
          <w:sz w:val="14"/>
          <w:szCs w:val="26"/>
        </w:rPr>
        <w:t xml:space="preserve">. According to CAR, the </w:t>
      </w:r>
      <w:proofErr w:type="gramStart"/>
      <w:r w:rsidRPr="005C5C61">
        <w:rPr>
          <w:sz w:val="14"/>
          <w:szCs w:val="26"/>
        </w:rPr>
        <w:t>communities</w:t>
      </w:r>
      <w:proofErr w:type="gramEnd"/>
      <w:r w:rsidRPr="005C5C61">
        <w:rPr>
          <w:sz w:val="14"/>
          <w:szCs w:val="26"/>
        </w:rPr>
        <w:t xml:space="preserve"> and states where GM’s plants are located collectively lost a couple of hundred million dollars in payroll and tax revenue. Some economists warn that </w:t>
      </w:r>
      <w:r w:rsidRPr="005C5C61">
        <w:rPr>
          <w:sz w:val="26"/>
          <w:szCs w:val="26"/>
          <w:highlight w:val="green"/>
          <w:u w:val="single"/>
        </w:rPr>
        <w:t>if</w:t>
      </w:r>
      <w:r w:rsidRPr="005C5C61">
        <w:rPr>
          <w:sz w:val="14"/>
          <w:szCs w:val="26"/>
          <w:highlight w:val="green"/>
        </w:rPr>
        <w:t xml:space="preserve"> </w:t>
      </w:r>
      <w:r w:rsidRPr="005C5C61">
        <w:rPr>
          <w:sz w:val="14"/>
          <w:szCs w:val="26"/>
        </w:rPr>
        <w:t xml:space="preserve">the </w:t>
      </w:r>
      <w:r w:rsidRPr="005C5C61">
        <w:rPr>
          <w:sz w:val="26"/>
          <w:szCs w:val="26"/>
          <w:highlight w:val="green"/>
          <w:u w:val="single"/>
        </w:rPr>
        <w:t>strike</w:t>
      </w:r>
      <w:r w:rsidRPr="005C5C61">
        <w:rPr>
          <w:sz w:val="14"/>
          <w:szCs w:val="26"/>
          <w:highlight w:val="green"/>
        </w:rPr>
        <w:t xml:space="preserve"> </w:t>
      </w:r>
      <w:r w:rsidRPr="005C5C61">
        <w:rPr>
          <w:sz w:val="14"/>
          <w:szCs w:val="26"/>
        </w:rPr>
        <w:t xml:space="preserve">were </w:t>
      </w:r>
      <w:r w:rsidRPr="005C5C61">
        <w:rPr>
          <w:sz w:val="26"/>
          <w:szCs w:val="26"/>
          <w:highlight w:val="green"/>
          <w:u w:val="single"/>
        </w:rPr>
        <w:t>prolonged</w:t>
      </w:r>
      <w:r w:rsidRPr="005C5C61">
        <w:rPr>
          <w:sz w:val="14"/>
          <w:szCs w:val="26"/>
          <w:highlight w:val="green"/>
        </w:rPr>
        <w:t xml:space="preserve"> </w:t>
      </w:r>
      <w:r w:rsidRPr="005C5C61">
        <w:rPr>
          <w:sz w:val="26"/>
          <w:szCs w:val="26"/>
          <w:highlight w:val="green"/>
          <w:u w:val="single"/>
        </w:rPr>
        <w:t>it could knock</w:t>
      </w:r>
      <w:r w:rsidRPr="005C5C61">
        <w:rPr>
          <w:sz w:val="14"/>
          <w:szCs w:val="26"/>
          <w:highlight w:val="green"/>
        </w:rPr>
        <w:t xml:space="preserve"> </w:t>
      </w:r>
      <w:r w:rsidRPr="005C5C61">
        <w:rPr>
          <w:sz w:val="14"/>
          <w:szCs w:val="26"/>
        </w:rPr>
        <w:t xml:space="preserve">the state of </w:t>
      </w:r>
      <w:r w:rsidRPr="005C5C61">
        <w:rPr>
          <w:sz w:val="26"/>
          <w:szCs w:val="26"/>
          <w:highlight w:val="green"/>
          <w:u w:val="single"/>
        </w:rPr>
        <w:t>Michigan</w:t>
      </w:r>
      <w:r w:rsidRPr="005C5C61">
        <w:rPr>
          <w:sz w:val="14"/>
          <w:szCs w:val="26"/>
          <w:highlight w:val="green"/>
        </w:rPr>
        <w:t xml:space="preserve"> </w:t>
      </w:r>
      <w:r w:rsidRPr="005C5C61">
        <w:rPr>
          <w:sz w:val="14"/>
          <w:szCs w:val="26"/>
        </w:rPr>
        <w:t xml:space="preserve">– home to GM and the UAW – </w:t>
      </w:r>
      <w:r w:rsidRPr="005C5C61">
        <w:rPr>
          <w:b/>
          <w:bCs/>
          <w:sz w:val="26"/>
          <w:szCs w:val="26"/>
          <w:highlight w:val="green"/>
          <w:u w:val="single"/>
        </w:rPr>
        <w:t>into a recession.</w:t>
      </w:r>
      <w:r w:rsidRPr="005C5C61">
        <w:rPr>
          <w:sz w:val="14"/>
          <w:szCs w:val="26"/>
          <w:highlight w:val="green"/>
        </w:rPr>
        <w:t xml:space="preserve"> </w:t>
      </w:r>
      <w:r w:rsidRPr="005C5C61">
        <w:rPr>
          <w:sz w:val="14"/>
          <w:szCs w:val="26"/>
        </w:rPr>
        <w:t xml:space="preserve">That prompted the governor of Michigan, Gretchen </w:t>
      </w:r>
      <w:r w:rsidRPr="005C5C61">
        <w:rPr>
          <w:sz w:val="14"/>
          <w:szCs w:val="26"/>
        </w:rPr>
        <w:lastRenderedPageBreak/>
        <w:t xml:space="preserve">Whitmer, to call GM CEO Mary Barra and UAW leaders and urge them to settle as fast as possible. </w:t>
      </w:r>
      <w:r w:rsidRPr="005C5C61">
        <w:rPr>
          <w:sz w:val="26"/>
          <w:szCs w:val="26"/>
          <w:u w:val="single"/>
        </w:rPr>
        <w:t>So, while the UAW managed to get a nice raise for its members</w:t>
      </w:r>
      <w:r w:rsidRPr="005C5C61">
        <w:rPr>
          <w:sz w:val="26"/>
          <w:szCs w:val="26"/>
          <w:highlight w:val="green"/>
          <w:u w:val="single"/>
        </w:rPr>
        <w:t xml:space="preserve">, the strike </w:t>
      </w:r>
      <w:r w:rsidRPr="005C5C61">
        <w:rPr>
          <w:b/>
          <w:bCs/>
          <w:sz w:val="26"/>
          <w:szCs w:val="26"/>
          <w:highlight w:val="green"/>
          <w:u w:val="single"/>
        </w:rPr>
        <w:t>left a path of destruction</w:t>
      </w:r>
      <w:r w:rsidRPr="005C5C61">
        <w:rPr>
          <w:sz w:val="26"/>
          <w:szCs w:val="26"/>
          <w:highlight w:val="green"/>
          <w:u w:val="single"/>
        </w:rPr>
        <w:t xml:space="preserve"> in its wake</w:t>
      </w:r>
      <w:r w:rsidRPr="005C5C61">
        <w:rPr>
          <w:sz w:val="26"/>
          <w:szCs w:val="26"/>
          <w:u w:val="single"/>
        </w:rPr>
        <w:t xml:space="preserve">. </w:t>
      </w:r>
      <w:r w:rsidRPr="005C5C61">
        <w:rPr>
          <w:sz w:val="26"/>
          <w:szCs w:val="26"/>
          <w:highlight w:val="green"/>
          <w:u w:val="single"/>
        </w:rPr>
        <w:t xml:space="preserve">That’s not fair to </w:t>
      </w:r>
      <w:r w:rsidRPr="005C5C61">
        <w:rPr>
          <w:sz w:val="26"/>
          <w:szCs w:val="26"/>
          <w:u w:val="single"/>
        </w:rPr>
        <w:t xml:space="preserve">the </w:t>
      </w:r>
      <w:r w:rsidRPr="005C5C61">
        <w:rPr>
          <w:sz w:val="26"/>
          <w:szCs w:val="26"/>
          <w:highlight w:val="green"/>
          <w:u w:val="single"/>
        </w:rPr>
        <w:t xml:space="preserve">innocent bystanders </w:t>
      </w:r>
      <w:r w:rsidRPr="005C5C61">
        <w:rPr>
          <w:sz w:val="26"/>
          <w:szCs w:val="26"/>
          <w:u w:val="single"/>
        </w:rPr>
        <w:t>who will never regain what they lost.</w:t>
      </w:r>
    </w:p>
    <w:p w14:paraId="2C26FA7B" w14:textId="77777777" w:rsidR="00F255F5" w:rsidRDefault="00F255F5" w:rsidP="00F255F5">
      <w:pPr>
        <w:pStyle w:val="Heading4"/>
        <w:rPr>
          <w:rFonts w:ascii="Times New Roman" w:hAnsi="Times New Roman"/>
          <w:sz w:val="24"/>
        </w:rPr>
      </w:pPr>
      <w:proofErr w:type="spellStart"/>
      <w:r>
        <w:rPr>
          <w:rFonts w:ascii="Calibri" w:hAnsi="Calibri" w:cs="Calibri"/>
          <w:color w:val="000000"/>
        </w:rPr>
        <w:t>Squo</w:t>
      </w:r>
      <w:proofErr w:type="spellEnd"/>
      <w:r>
        <w:rPr>
          <w:rFonts w:ascii="Calibri" w:hAnsi="Calibri" w:cs="Calibri"/>
          <w:color w:val="000000"/>
        </w:rPr>
        <w:t xml:space="preserve"> solves – the AFF’s I/Ls are dependent on strike protections that the NLRA already grants</w:t>
      </w:r>
    </w:p>
    <w:p w14:paraId="6E6413A0" w14:textId="77777777" w:rsidR="00F255F5" w:rsidRDefault="00F255F5" w:rsidP="00F255F5">
      <w:pPr>
        <w:pStyle w:val="NormalWeb"/>
        <w:spacing w:before="0" w:beforeAutospacing="0" w:after="0" w:afterAutospacing="0"/>
      </w:pPr>
      <w:r>
        <w:rPr>
          <w:rFonts w:ascii="Calibri" w:hAnsi="Calibri" w:cs="Calibri"/>
          <w:b/>
          <w:bCs/>
          <w:color w:val="000000"/>
          <w:sz w:val="26"/>
          <w:szCs w:val="26"/>
        </w:rPr>
        <w:t>SHRM n.d.</w:t>
      </w:r>
      <w:r>
        <w:rPr>
          <w:rFonts w:ascii="Calibri" w:hAnsi="Calibri" w:cs="Calibri"/>
          <w:color w:val="000000"/>
          <w:sz w:val="22"/>
          <w:szCs w:val="22"/>
        </w:rPr>
        <w:t xml:space="preserve"> (SHRM – Society for Human Resource Management citing the National Labor Relations Act, “Are All Types of Labor Strikes Protected Under </w:t>
      </w:r>
      <w:proofErr w:type="gramStart"/>
      <w:r>
        <w:rPr>
          <w:rFonts w:ascii="Calibri" w:hAnsi="Calibri" w:cs="Calibri"/>
          <w:color w:val="000000"/>
          <w:sz w:val="22"/>
          <w:szCs w:val="22"/>
        </w:rPr>
        <w:t>The</w:t>
      </w:r>
      <w:proofErr w:type="gramEnd"/>
      <w:r>
        <w:rPr>
          <w:rFonts w:ascii="Calibri" w:hAnsi="Calibri" w:cs="Calibri"/>
          <w:color w:val="000000"/>
          <w:sz w:val="22"/>
          <w:szCs w:val="22"/>
        </w:rPr>
        <w:t xml:space="preserve"> National Labor Relations Act?”, https://www.shrm.org/resourcesandtools/tools-and-samples/hr-qa/pages/cms_021003.aspx, </w:t>
      </w:r>
      <w:proofErr w:type="spellStart"/>
      <w:r>
        <w:rPr>
          <w:rFonts w:ascii="Calibri" w:hAnsi="Calibri" w:cs="Calibri"/>
          <w:color w:val="000000"/>
          <w:sz w:val="22"/>
          <w:szCs w:val="22"/>
        </w:rPr>
        <w:t>EmmieeM</w:t>
      </w:r>
      <w:proofErr w:type="spellEnd"/>
      <w:r>
        <w:rPr>
          <w:rFonts w:ascii="Calibri" w:hAnsi="Calibri" w:cs="Calibri"/>
          <w:color w:val="000000"/>
          <w:sz w:val="22"/>
          <w:szCs w:val="22"/>
        </w:rPr>
        <w:t>)</w:t>
      </w:r>
    </w:p>
    <w:p w14:paraId="1051E441" w14:textId="77777777" w:rsidR="00F255F5" w:rsidRDefault="00F255F5" w:rsidP="00F255F5">
      <w:pPr>
        <w:pStyle w:val="NormalWeb"/>
        <w:spacing w:before="0" w:beforeAutospacing="0" w:after="0" w:afterAutospacing="0"/>
      </w:pPr>
      <w:r>
        <w:rPr>
          <w:rFonts w:ascii="Calibri" w:hAnsi="Calibri" w:cs="Calibri"/>
          <w:color w:val="000000"/>
          <w:sz w:val="16"/>
          <w:szCs w:val="16"/>
        </w:rPr>
        <w:t>An employee's right to strike is a critical component of the right to organize but is not without limitations. Certain strikes qualify as protected activity under the National Labor Relations Act (NLRA), but not all strikes are protected. The main types of</w:t>
      </w:r>
      <w:r>
        <w:rPr>
          <w:rFonts w:ascii="Calibri" w:hAnsi="Calibri" w:cs="Calibri"/>
          <w:color w:val="000000"/>
          <w:sz w:val="22"/>
          <w:szCs w:val="22"/>
        </w:rPr>
        <w:t xml:space="preserve"> </w:t>
      </w:r>
      <w:r>
        <w:rPr>
          <w:rFonts w:ascii="Calibri" w:hAnsi="Calibri" w:cs="Calibri"/>
          <w:color w:val="000000"/>
          <w:sz w:val="22"/>
          <w:szCs w:val="22"/>
          <w:u w:val="single"/>
          <w:shd w:val="clear" w:color="auto" w:fill="FFFF00"/>
        </w:rPr>
        <w:t>strikes covered by the NLRA are</w:t>
      </w:r>
      <w:r>
        <w:rPr>
          <w:rFonts w:ascii="Calibri" w:hAnsi="Calibri" w:cs="Calibri"/>
          <w:color w:val="000000"/>
          <w:sz w:val="16"/>
          <w:szCs w:val="16"/>
        </w:rPr>
        <w:t>:</w:t>
      </w:r>
    </w:p>
    <w:p w14:paraId="30AE404B" w14:textId="77777777" w:rsidR="00F255F5" w:rsidRDefault="00F255F5" w:rsidP="00F255F5">
      <w:pPr>
        <w:pStyle w:val="NormalWeb"/>
        <w:spacing w:before="0" w:beforeAutospacing="0" w:after="0" w:afterAutospacing="0"/>
      </w:pPr>
      <w:r>
        <w:rPr>
          <w:rFonts w:ascii="Calibri" w:hAnsi="Calibri" w:cs="Calibri"/>
          <w:color w:val="000000"/>
          <w:sz w:val="16"/>
          <w:szCs w:val="16"/>
        </w:rPr>
        <w:t>Unfair labor practice</w:t>
      </w:r>
      <w:r>
        <w:rPr>
          <w:rFonts w:ascii="Calibri" w:hAnsi="Calibri" w:cs="Calibri"/>
          <w:color w:val="000000"/>
          <w:sz w:val="22"/>
          <w:szCs w:val="22"/>
        </w:rPr>
        <w:t xml:space="preserve"> </w:t>
      </w:r>
      <w:r>
        <w:rPr>
          <w:rFonts w:ascii="Calibri" w:hAnsi="Calibri" w:cs="Calibri"/>
          <w:color w:val="000000"/>
          <w:sz w:val="22"/>
          <w:szCs w:val="22"/>
          <w:u w:val="single"/>
          <w:shd w:val="clear" w:color="auto" w:fill="FFFF00"/>
        </w:rPr>
        <w:t>strikes</w:t>
      </w:r>
      <w:r>
        <w:rPr>
          <w:rFonts w:ascii="Calibri" w:hAnsi="Calibri" w:cs="Calibri"/>
          <w:color w:val="000000"/>
          <w:sz w:val="16"/>
          <w:szCs w:val="16"/>
        </w:rPr>
        <w:t xml:space="preserve">, </w:t>
      </w:r>
      <w:r>
        <w:rPr>
          <w:rFonts w:ascii="Calibri" w:hAnsi="Calibri" w:cs="Calibri"/>
          <w:color w:val="000000"/>
          <w:sz w:val="22"/>
          <w:szCs w:val="22"/>
          <w:u w:val="single"/>
          <w:shd w:val="clear" w:color="auto" w:fill="FFFF00"/>
        </w:rPr>
        <w:t>which protest</w:t>
      </w:r>
      <w:r>
        <w:rPr>
          <w:rFonts w:ascii="Calibri" w:hAnsi="Calibri" w:cs="Calibri"/>
          <w:color w:val="000000"/>
          <w:sz w:val="22"/>
          <w:szCs w:val="22"/>
          <w:u w:val="single"/>
        </w:rPr>
        <w:t xml:space="preserve"> employers' </w:t>
      </w:r>
      <w:r>
        <w:rPr>
          <w:rFonts w:ascii="Calibri" w:hAnsi="Calibri" w:cs="Calibri"/>
          <w:color w:val="000000"/>
          <w:sz w:val="22"/>
          <w:szCs w:val="22"/>
          <w:u w:val="single"/>
          <w:shd w:val="clear" w:color="auto" w:fill="FFFF00"/>
        </w:rPr>
        <w:t>illegal activities</w:t>
      </w:r>
      <w:r>
        <w:rPr>
          <w:rFonts w:ascii="Calibri" w:hAnsi="Calibri" w:cs="Calibri"/>
          <w:color w:val="000000"/>
          <w:sz w:val="22"/>
          <w:szCs w:val="22"/>
        </w:rPr>
        <w:t>.</w:t>
      </w:r>
    </w:p>
    <w:p w14:paraId="27E55D4E" w14:textId="77777777" w:rsidR="00F255F5" w:rsidRDefault="00F255F5" w:rsidP="00F255F5">
      <w:pPr>
        <w:pStyle w:val="NormalWeb"/>
        <w:spacing w:before="0" w:beforeAutospacing="0" w:after="0" w:afterAutospacing="0"/>
      </w:pPr>
      <w:r>
        <w:rPr>
          <w:rFonts w:ascii="Calibri" w:hAnsi="Calibri" w:cs="Calibri"/>
          <w:color w:val="000000"/>
          <w:sz w:val="22"/>
          <w:szCs w:val="22"/>
          <w:u w:val="single"/>
          <w:shd w:val="clear" w:color="auto" w:fill="FFFF00"/>
        </w:rPr>
        <w:t>Economic strikes</w:t>
      </w:r>
      <w:r>
        <w:rPr>
          <w:rFonts w:ascii="Calibri" w:hAnsi="Calibri" w:cs="Calibri"/>
          <w:color w:val="000000"/>
          <w:sz w:val="16"/>
          <w:szCs w:val="16"/>
        </w:rPr>
        <w:t>, which may occur</w:t>
      </w:r>
      <w:r>
        <w:rPr>
          <w:rFonts w:ascii="Calibri" w:hAnsi="Calibri" w:cs="Calibri"/>
          <w:color w:val="000000"/>
          <w:sz w:val="22"/>
          <w:szCs w:val="22"/>
        </w:rPr>
        <w:t xml:space="preserve"> </w:t>
      </w:r>
      <w:r>
        <w:rPr>
          <w:rFonts w:ascii="Calibri" w:hAnsi="Calibri" w:cs="Calibri"/>
          <w:color w:val="000000"/>
          <w:sz w:val="22"/>
          <w:szCs w:val="22"/>
          <w:u w:val="single"/>
          <w:shd w:val="clear" w:color="auto" w:fill="FFFF00"/>
        </w:rPr>
        <w:t>when there are disputes over wages or benefits</w:t>
      </w:r>
      <w:r>
        <w:rPr>
          <w:rFonts w:ascii="Calibri" w:hAnsi="Calibri" w:cs="Calibri"/>
          <w:color w:val="000000"/>
          <w:sz w:val="16"/>
          <w:szCs w:val="16"/>
        </w:rPr>
        <w:t>.</w:t>
      </w:r>
    </w:p>
    <w:p w14:paraId="25394DEF" w14:textId="77777777" w:rsidR="00F255F5" w:rsidRDefault="00F255F5" w:rsidP="00F255F5">
      <w:pPr>
        <w:pStyle w:val="NormalWeb"/>
        <w:spacing w:before="0" w:beforeAutospacing="0" w:after="0" w:afterAutospacing="0"/>
      </w:pPr>
      <w:r>
        <w:rPr>
          <w:rFonts w:ascii="Calibri" w:hAnsi="Calibri" w:cs="Calibri"/>
          <w:color w:val="000000"/>
          <w:sz w:val="22"/>
          <w:szCs w:val="22"/>
          <w:u w:val="single"/>
          <w:shd w:val="clear" w:color="auto" w:fill="FFFF00"/>
        </w:rPr>
        <w:t>Recognition strikes</w:t>
      </w:r>
      <w:r>
        <w:rPr>
          <w:rFonts w:ascii="Calibri" w:hAnsi="Calibri" w:cs="Calibri"/>
          <w:color w:val="000000"/>
          <w:sz w:val="16"/>
          <w:szCs w:val="16"/>
        </w:rPr>
        <w:t xml:space="preserve">, which are intended </w:t>
      </w:r>
      <w:r>
        <w:rPr>
          <w:rFonts w:ascii="Calibri" w:hAnsi="Calibri" w:cs="Calibri"/>
          <w:color w:val="000000"/>
          <w:sz w:val="22"/>
          <w:szCs w:val="22"/>
          <w:u w:val="single"/>
          <w:shd w:val="clear" w:color="auto" w:fill="FFFF00"/>
        </w:rPr>
        <w:t>to force employers to recognize unions</w:t>
      </w:r>
      <w:r>
        <w:rPr>
          <w:rFonts w:ascii="Calibri" w:hAnsi="Calibri" w:cs="Calibri"/>
          <w:color w:val="000000"/>
          <w:sz w:val="16"/>
          <w:szCs w:val="16"/>
        </w:rPr>
        <w:t>.</w:t>
      </w:r>
    </w:p>
    <w:p w14:paraId="226F8013" w14:textId="77777777" w:rsidR="00F255F5" w:rsidRDefault="00F255F5" w:rsidP="00F255F5">
      <w:pPr>
        <w:pStyle w:val="NormalWeb"/>
        <w:spacing w:before="0" w:beforeAutospacing="0" w:after="0" w:afterAutospacing="0"/>
      </w:pPr>
      <w:r>
        <w:rPr>
          <w:rFonts w:ascii="Calibri" w:hAnsi="Calibri" w:cs="Calibri"/>
          <w:color w:val="000000"/>
          <w:sz w:val="16"/>
          <w:szCs w:val="16"/>
        </w:rPr>
        <w:t>Jurisdictional strikes, which are</w:t>
      </w:r>
      <w:r>
        <w:rPr>
          <w:rFonts w:ascii="Calibri" w:hAnsi="Calibri" w:cs="Calibri"/>
          <w:color w:val="000000"/>
          <w:sz w:val="22"/>
          <w:szCs w:val="22"/>
        </w:rPr>
        <w:t xml:space="preserve"> </w:t>
      </w:r>
      <w:r>
        <w:rPr>
          <w:rFonts w:ascii="Calibri" w:hAnsi="Calibri" w:cs="Calibri"/>
          <w:color w:val="000000"/>
          <w:sz w:val="22"/>
          <w:szCs w:val="22"/>
          <w:u w:val="single"/>
        </w:rPr>
        <w:t xml:space="preserve">concerted </w:t>
      </w:r>
      <w:r>
        <w:rPr>
          <w:rFonts w:ascii="Calibri" w:hAnsi="Calibri" w:cs="Calibri"/>
          <w:color w:val="000000"/>
          <w:sz w:val="22"/>
          <w:szCs w:val="22"/>
          <w:u w:val="single"/>
          <w:shd w:val="clear" w:color="auto" w:fill="FFFF00"/>
        </w:rPr>
        <w:t>refusals to work to affirm</w:t>
      </w:r>
      <w:r>
        <w:rPr>
          <w:rFonts w:ascii="Calibri" w:hAnsi="Calibri" w:cs="Calibri"/>
          <w:color w:val="000000"/>
          <w:sz w:val="22"/>
          <w:szCs w:val="22"/>
          <w:u w:val="single"/>
        </w:rPr>
        <w:t xml:space="preserve"> members' </w:t>
      </w:r>
      <w:r>
        <w:rPr>
          <w:rFonts w:ascii="Calibri" w:hAnsi="Calibri" w:cs="Calibri"/>
          <w:color w:val="000000"/>
          <w:sz w:val="22"/>
          <w:szCs w:val="22"/>
          <w:u w:val="single"/>
          <w:shd w:val="clear" w:color="auto" w:fill="FFFF00"/>
        </w:rPr>
        <w:t xml:space="preserve">right to </w:t>
      </w:r>
      <w:proofErr w:type="gramStart"/>
      <w:r>
        <w:rPr>
          <w:rFonts w:ascii="Calibri" w:hAnsi="Calibri" w:cs="Calibri"/>
          <w:color w:val="000000"/>
          <w:sz w:val="22"/>
          <w:szCs w:val="22"/>
          <w:u w:val="single"/>
          <w:shd w:val="clear" w:color="auto" w:fill="FFFF00"/>
        </w:rPr>
        <w:t>particular job</w:t>
      </w:r>
      <w:proofErr w:type="gramEnd"/>
      <w:r>
        <w:rPr>
          <w:rFonts w:ascii="Calibri" w:hAnsi="Calibri" w:cs="Calibri"/>
          <w:color w:val="000000"/>
          <w:sz w:val="22"/>
          <w:szCs w:val="22"/>
          <w:u w:val="single"/>
          <w:shd w:val="clear" w:color="auto" w:fill="FFFF00"/>
        </w:rPr>
        <w:t xml:space="preserve"> assignments and</w:t>
      </w:r>
      <w:r>
        <w:rPr>
          <w:rFonts w:ascii="Calibri" w:hAnsi="Calibri" w:cs="Calibri"/>
          <w:color w:val="000000"/>
          <w:sz w:val="22"/>
          <w:szCs w:val="22"/>
          <w:u w:val="single"/>
        </w:rPr>
        <w:t xml:space="preserve"> to </w:t>
      </w:r>
      <w:r>
        <w:rPr>
          <w:rFonts w:ascii="Calibri" w:hAnsi="Calibri" w:cs="Calibri"/>
          <w:color w:val="000000"/>
          <w:sz w:val="22"/>
          <w:szCs w:val="22"/>
          <w:u w:val="single"/>
          <w:shd w:val="clear" w:color="auto" w:fill="FFFF00"/>
        </w:rPr>
        <w:t>protest</w:t>
      </w:r>
      <w:r>
        <w:rPr>
          <w:rFonts w:ascii="Calibri" w:hAnsi="Calibri" w:cs="Calibri"/>
          <w:color w:val="000000"/>
          <w:sz w:val="22"/>
          <w:szCs w:val="22"/>
          <w:u w:val="single"/>
        </w:rPr>
        <w:t xml:space="preserve"> the </w:t>
      </w:r>
      <w:r>
        <w:rPr>
          <w:rFonts w:ascii="Calibri" w:hAnsi="Calibri" w:cs="Calibri"/>
          <w:color w:val="000000"/>
          <w:sz w:val="22"/>
          <w:szCs w:val="22"/>
          <w:u w:val="single"/>
          <w:shd w:val="clear" w:color="auto" w:fill="FFFF00"/>
        </w:rPr>
        <w:t>assignment of work to another union or</w:t>
      </w:r>
      <w:r>
        <w:rPr>
          <w:rFonts w:ascii="Calibri" w:hAnsi="Calibri" w:cs="Calibri"/>
          <w:color w:val="000000"/>
          <w:sz w:val="22"/>
          <w:szCs w:val="22"/>
        </w:rPr>
        <w:t xml:space="preserve"> </w:t>
      </w:r>
      <w:r>
        <w:rPr>
          <w:rFonts w:ascii="Calibri" w:hAnsi="Calibri" w:cs="Calibri"/>
          <w:color w:val="000000"/>
          <w:sz w:val="16"/>
          <w:szCs w:val="16"/>
        </w:rPr>
        <w:t>to</w:t>
      </w:r>
      <w:r>
        <w:rPr>
          <w:rFonts w:ascii="Calibri" w:hAnsi="Calibri" w:cs="Calibri"/>
          <w:color w:val="000000"/>
          <w:sz w:val="22"/>
          <w:szCs w:val="22"/>
        </w:rPr>
        <w:t xml:space="preserve"> </w:t>
      </w:r>
      <w:r>
        <w:rPr>
          <w:rFonts w:ascii="Calibri" w:hAnsi="Calibri" w:cs="Calibri"/>
          <w:color w:val="000000"/>
          <w:sz w:val="22"/>
          <w:szCs w:val="22"/>
          <w:u w:val="single"/>
          <w:shd w:val="clear" w:color="auto" w:fill="FFFF00"/>
        </w:rPr>
        <w:t>unorganized employees</w:t>
      </w:r>
      <w:r>
        <w:rPr>
          <w:rFonts w:ascii="Calibri" w:hAnsi="Calibri" w:cs="Calibri"/>
          <w:color w:val="000000"/>
          <w:sz w:val="16"/>
          <w:szCs w:val="16"/>
          <w:shd w:val="clear" w:color="auto" w:fill="FFFF00"/>
        </w:rPr>
        <w:t>.</w:t>
      </w:r>
    </w:p>
    <w:p w14:paraId="2A911FDC" w14:textId="77777777" w:rsidR="00F255F5" w:rsidRDefault="00F255F5" w:rsidP="00F255F5">
      <w:pPr>
        <w:pStyle w:val="NormalWeb"/>
        <w:spacing w:before="0" w:beforeAutospacing="0" w:after="0" w:afterAutospacing="0"/>
      </w:pPr>
      <w:r>
        <w:rPr>
          <w:rFonts w:ascii="Calibri" w:hAnsi="Calibri" w:cs="Calibri"/>
          <w:color w:val="000000"/>
          <w:sz w:val="16"/>
          <w:szCs w:val="16"/>
        </w:rPr>
        <w:t xml:space="preserve">A unionized employee's right to reinstatement after a </w:t>
      </w:r>
      <w:proofErr w:type="gramStart"/>
      <w:r>
        <w:rPr>
          <w:rFonts w:ascii="Calibri" w:hAnsi="Calibri" w:cs="Calibri"/>
          <w:color w:val="000000"/>
          <w:sz w:val="16"/>
          <w:szCs w:val="16"/>
        </w:rPr>
        <w:t>strike ends</w:t>
      </w:r>
      <w:proofErr w:type="gramEnd"/>
      <w:r>
        <w:rPr>
          <w:rFonts w:ascii="Calibri" w:hAnsi="Calibri" w:cs="Calibri"/>
          <w:color w:val="000000"/>
          <w:sz w:val="16"/>
          <w:szCs w:val="16"/>
        </w:rPr>
        <w:t xml:space="preserve"> varies based on the type of strike and the underlying reason for the strike. Employers are allowed to hire replacement workers during unfair labor practice strikes and economic strikes.</w:t>
      </w:r>
    </w:p>
    <w:p w14:paraId="1C80154A" w14:textId="77777777" w:rsidR="00F255F5" w:rsidRDefault="00F255F5" w:rsidP="00F255F5">
      <w:pPr>
        <w:pStyle w:val="NormalWeb"/>
        <w:spacing w:before="0" w:beforeAutospacing="0" w:after="0" w:afterAutospacing="0"/>
      </w:pPr>
      <w:r>
        <w:rPr>
          <w:rFonts w:ascii="Calibri" w:hAnsi="Calibri" w:cs="Calibri"/>
          <w:color w:val="000000"/>
          <w:sz w:val="16"/>
          <w:szCs w:val="16"/>
        </w:rPr>
        <w:t xml:space="preserve">Economic strikers who are striking </w:t>
      </w:r>
      <w:proofErr w:type="gramStart"/>
      <w:r>
        <w:rPr>
          <w:rFonts w:ascii="Calibri" w:hAnsi="Calibri" w:cs="Calibri"/>
          <w:color w:val="000000"/>
          <w:sz w:val="16"/>
          <w:szCs w:val="16"/>
        </w:rPr>
        <w:t>as a result of</w:t>
      </w:r>
      <w:proofErr w:type="gramEnd"/>
      <w:r>
        <w:rPr>
          <w:rFonts w:ascii="Calibri" w:hAnsi="Calibri" w:cs="Calibri"/>
          <w:color w:val="000000"/>
          <w:sz w:val="16"/>
          <w:szCs w:val="16"/>
        </w:rPr>
        <w:t xml:space="preserve"> the employer's failure to reach an agreement over wages or other working conditions may be permanently replaced but cannot be terminated</w:t>
      </w:r>
      <w:r>
        <w:rPr>
          <w:rFonts w:ascii="Calibri" w:hAnsi="Calibri" w:cs="Calibri"/>
          <w:color w:val="000000"/>
          <w:sz w:val="22"/>
          <w:szCs w:val="22"/>
        </w:rPr>
        <w:t xml:space="preserve">. </w:t>
      </w:r>
      <w:r>
        <w:rPr>
          <w:rFonts w:ascii="Calibri" w:hAnsi="Calibri" w:cs="Calibri"/>
          <w:b/>
          <w:bCs/>
          <w:color w:val="000000"/>
          <w:sz w:val="22"/>
          <w:szCs w:val="22"/>
          <w:u w:val="single"/>
          <w:shd w:val="clear" w:color="auto" w:fill="FFFF00"/>
        </w:rPr>
        <w:t>Strikers</w:t>
      </w:r>
      <w:r>
        <w:rPr>
          <w:rFonts w:ascii="Calibri" w:hAnsi="Calibri" w:cs="Calibri"/>
          <w:color w:val="000000"/>
          <w:sz w:val="22"/>
          <w:szCs w:val="22"/>
          <w:u w:val="single"/>
        </w:rPr>
        <w:t xml:space="preserve"> who are striking </w:t>
      </w:r>
      <w:proofErr w:type="gramStart"/>
      <w:r>
        <w:rPr>
          <w:rFonts w:ascii="Calibri" w:hAnsi="Calibri" w:cs="Calibri"/>
          <w:color w:val="000000"/>
          <w:sz w:val="22"/>
          <w:szCs w:val="22"/>
          <w:u w:val="single"/>
        </w:rPr>
        <w:t>as a result of</w:t>
      </w:r>
      <w:proofErr w:type="gramEnd"/>
      <w:r>
        <w:rPr>
          <w:rFonts w:ascii="Calibri" w:hAnsi="Calibri" w:cs="Calibri"/>
          <w:color w:val="000000"/>
          <w:sz w:val="22"/>
          <w:szCs w:val="22"/>
          <w:u w:val="single"/>
        </w:rPr>
        <w:t xml:space="preserve"> an unfair labor practice </w:t>
      </w:r>
      <w:r>
        <w:rPr>
          <w:rFonts w:ascii="Calibri" w:hAnsi="Calibri" w:cs="Calibri"/>
          <w:b/>
          <w:bCs/>
          <w:color w:val="000000"/>
          <w:sz w:val="22"/>
          <w:szCs w:val="22"/>
          <w:u w:val="single"/>
          <w:shd w:val="clear" w:color="auto" w:fill="FFFF00"/>
        </w:rPr>
        <w:t>cannot be permanently replaced or terminated</w:t>
      </w:r>
      <w:r>
        <w:rPr>
          <w:rFonts w:ascii="Calibri" w:hAnsi="Calibri" w:cs="Calibri"/>
          <w:color w:val="000000"/>
          <w:sz w:val="16"/>
          <w:szCs w:val="16"/>
          <w:shd w:val="clear" w:color="auto" w:fill="FFFF00"/>
        </w:rPr>
        <w:t>.</w:t>
      </w:r>
    </w:p>
    <w:p w14:paraId="78BD6D9A" w14:textId="77777777" w:rsidR="00F255F5" w:rsidRDefault="00F255F5" w:rsidP="00F255F5">
      <w:pPr>
        <w:pStyle w:val="NormalWeb"/>
        <w:spacing w:before="0" w:beforeAutospacing="0" w:after="0" w:afterAutospacing="0"/>
      </w:pPr>
      <w:r>
        <w:rPr>
          <w:rFonts w:ascii="Calibri" w:hAnsi="Calibri" w:cs="Calibri"/>
          <w:color w:val="000000"/>
          <w:sz w:val="22"/>
          <w:szCs w:val="22"/>
          <w:u w:val="single"/>
        </w:rPr>
        <w:t>At the end of a strike</w:t>
      </w:r>
      <w:r>
        <w:rPr>
          <w:rFonts w:ascii="Calibri" w:hAnsi="Calibri" w:cs="Calibri"/>
          <w:color w:val="000000"/>
          <w:sz w:val="22"/>
          <w:szCs w:val="22"/>
        </w:rPr>
        <w:t>,</w:t>
      </w:r>
      <w:r>
        <w:rPr>
          <w:rFonts w:ascii="Calibri" w:hAnsi="Calibri" w:cs="Calibri"/>
          <w:color w:val="000000"/>
          <w:sz w:val="16"/>
          <w:szCs w:val="16"/>
        </w:rPr>
        <w:t xml:space="preserve"> unfair labor practice </w:t>
      </w:r>
      <w:r>
        <w:rPr>
          <w:rFonts w:ascii="Calibri" w:hAnsi="Calibri" w:cs="Calibri"/>
          <w:color w:val="000000"/>
          <w:sz w:val="22"/>
          <w:szCs w:val="22"/>
          <w:u w:val="single"/>
          <w:shd w:val="clear" w:color="auto" w:fill="FFFF00"/>
        </w:rPr>
        <w:t>strikers are entitled to be reinstated to</w:t>
      </w:r>
      <w:r>
        <w:rPr>
          <w:rFonts w:ascii="Calibri" w:hAnsi="Calibri" w:cs="Calibri"/>
          <w:color w:val="000000"/>
          <w:sz w:val="22"/>
          <w:szCs w:val="22"/>
          <w:u w:val="single"/>
        </w:rPr>
        <w:t xml:space="preserve"> their </w:t>
      </w:r>
      <w:r>
        <w:rPr>
          <w:rFonts w:ascii="Calibri" w:hAnsi="Calibri" w:cs="Calibri"/>
          <w:color w:val="000000"/>
          <w:sz w:val="22"/>
          <w:szCs w:val="22"/>
          <w:u w:val="single"/>
          <w:shd w:val="clear" w:color="auto" w:fill="FFFF00"/>
        </w:rPr>
        <w:t>former positions</w:t>
      </w:r>
      <w:r>
        <w:rPr>
          <w:rFonts w:ascii="Calibri" w:hAnsi="Calibri" w:cs="Calibri"/>
          <w:color w:val="000000"/>
          <w:sz w:val="22"/>
          <w:szCs w:val="22"/>
        </w:rPr>
        <w:t xml:space="preserve"> </w:t>
      </w:r>
      <w:r>
        <w:rPr>
          <w:rFonts w:ascii="Calibri" w:hAnsi="Calibri" w:cs="Calibri"/>
          <w:color w:val="000000"/>
          <w:sz w:val="16"/>
          <w:szCs w:val="16"/>
        </w:rPr>
        <w:t>(</w:t>
      </w:r>
      <w:r>
        <w:rPr>
          <w:rFonts w:ascii="Calibri" w:hAnsi="Calibri" w:cs="Calibri"/>
          <w:color w:val="000000"/>
          <w:sz w:val="22"/>
          <w:szCs w:val="22"/>
          <w:u w:val="single"/>
          <w:shd w:val="clear" w:color="auto" w:fill="FFFF00"/>
        </w:rPr>
        <w:t>even if</w:t>
      </w:r>
      <w:r>
        <w:rPr>
          <w:rFonts w:ascii="Calibri" w:hAnsi="Calibri" w:cs="Calibri"/>
          <w:color w:val="000000"/>
          <w:sz w:val="22"/>
          <w:szCs w:val="22"/>
        </w:rPr>
        <w:t xml:space="preserve"> </w:t>
      </w:r>
      <w:r>
        <w:rPr>
          <w:rFonts w:ascii="Calibri" w:hAnsi="Calibri" w:cs="Calibri"/>
          <w:color w:val="000000"/>
          <w:sz w:val="16"/>
          <w:szCs w:val="16"/>
        </w:rPr>
        <w:t>that means</w:t>
      </w:r>
      <w:r>
        <w:rPr>
          <w:rFonts w:ascii="Calibri" w:hAnsi="Calibri" w:cs="Calibri"/>
          <w:color w:val="000000"/>
          <w:sz w:val="22"/>
          <w:szCs w:val="22"/>
        </w:rPr>
        <w:t xml:space="preserve"> </w:t>
      </w:r>
      <w:r>
        <w:rPr>
          <w:rFonts w:ascii="Calibri" w:hAnsi="Calibri" w:cs="Calibri"/>
          <w:color w:val="000000"/>
          <w:sz w:val="22"/>
          <w:szCs w:val="22"/>
          <w:u w:val="single"/>
          <w:shd w:val="clear" w:color="auto" w:fill="FFFF00"/>
        </w:rPr>
        <w:t xml:space="preserve">the employer </w:t>
      </w:r>
      <w:proofErr w:type="gramStart"/>
      <w:r>
        <w:rPr>
          <w:rFonts w:ascii="Calibri" w:hAnsi="Calibri" w:cs="Calibri"/>
          <w:color w:val="000000"/>
          <w:sz w:val="22"/>
          <w:szCs w:val="22"/>
          <w:u w:val="single"/>
          <w:shd w:val="clear" w:color="auto" w:fill="FFFF00"/>
        </w:rPr>
        <w:t>has to</w:t>
      </w:r>
      <w:proofErr w:type="gramEnd"/>
      <w:r>
        <w:rPr>
          <w:rFonts w:ascii="Calibri" w:hAnsi="Calibri" w:cs="Calibri"/>
          <w:color w:val="000000"/>
          <w:sz w:val="22"/>
          <w:szCs w:val="22"/>
          <w:u w:val="single"/>
          <w:shd w:val="clear" w:color="auto" w:fill="FFFF00"/>
        </w:rPr>
        <w:t xml:space="preserve"> terminate replacement workers</w:t>
      </w:r>
      <w:r>
        <w:rPr>
          <w:rFonts w:ascii="Calibri" w:hAnsi="Calibri" w:cs="Calibri"/>
          <w:color w:val="000000"/>
          <w:sz w:val="16"/>
          <w:szCs w:val="16"/>
        </w:rPr>
        <w:t>) as long as they have not participated in any misconduct. Economic strikers who offer to return to work after the employer has hired permanent replacement workers are not entitled to reinstatement. However, if they can't find equivalent employment elsewhere, they are entitled to be recalled as job openings become available.</w:t>
      </w:r>
    </w:p>
    <w:p w14:paraId="7C3470A2" w14:textId="77777777" w:rsidR="00B376E5" w:rsidRPr="00E71691" w:rsidRDefault="00B376E5" w:rsidP="00B376E5">
      <w:pPr>
        <w:pStyle w:val="Heading3"/>
        <w:rPr>
          <w:rFonts w:cs="Arial"/>
        </w:rPr>
      </w:pPr>
      <w:bookmarkStart w:id="0" w:name="_Hlk82073283"/>
      <w:r w:rsidRPr="00E71691">
        <w:rPr>
          <w:rFonts w:cs="Arial"/>
        </w:rPr>
        <w:lastRenderedPageBreak/>
        <w:t xml:space="preserve">NC – Trade DA </w:t>
      </w:r>
    </w:p>
    <w:p w14:paraId="02D1FFC0" w14:textId="77777777" w:rsidR="00B376E5" w:rsidRPr="00E71691" w:rsidRDefault="00B376E5" w:rsidP="00B376E5">
      <w:pPr>
        <w:pStyle w:val="Heading4"/>
        <w:rPr>
          <w:rFonts w:cs="Arial"/>
        </w:rPr>
      </w:pPr>
      <w:r w:rsidRPr="00E71691">
        <w:rPr>
          <w:rFonts w:cs="Arial"/>
        </w:rPr>
        <w:t xml:space="preserve">Unions cause </w:t>
      </w:r>
      <w:r w:rsidRPr="00E71691">
        <w:rPr>
          <w:rFonts w:cs="Arial"/>
          <w:u w:val="single"/>
        </w:rPr>
        <w:t>protectionism</w:t>
      </w:r>
      <w:r w:rsidRPr="00E71691">
        <w:rPr>
          <w:rFonts w:cs="Arial"/>
        </w:rPr>
        <w:t xml:space="preserve"> – that </w:t>
      </w:r>
      <w:r w:rsidRPr="00E71691">
        <w:rPr>
          <w:rFonts w:cs="Arial"/>
          <w:u w:val="single"/>
        </w:rPr>
        <w:t>slows growth</w:t>
      </w:r>
      <w:r w:rsidRPr="00E71691">
        <w:rPr>
          <w:rFonts w:cs="Arial"/>
        </w:rPr>
        <w:t xml:space="preserve"> and causes </w:t>
      </w:r>
      <w:r w:rsidRPr="00E71691">
        <w:rPr>
          <w:rFonts w:cs="Arial"/>
          <w:u w:val="single"/>
        </w:rPr>
        <w:t>tariffs</w:t>
      </w:r>
      <w:r w:rsidRPr="00E71691">
        <w:rPr>
          <w:rFonts w:cs="Arial"/>
        </w:rPr>
        <w:t xml:space="preserve"> </w:t>
      </w:r>
    </w:p>
    <w:p w14:paraId="4D4D16D5" w14:textId="77777777" w:rsidR="00B376E5" w:rsidRPr="00E71691" w:rsidRDefault="00B376E5" w:rsidP="00B376E5">
      <w:r w:rsidRPr="00E71691">
        <w:rPr>
          <w:rStyle w:val="Style13ptBold"/>
        </w:rPr>
        <w:t>Epstein 16</w:t>
      </w:r>
      <w:r w:rsidRPr="00E71691">
        <w:t xml:space="preserve"> [Richard A. Epstein Peter and Kirsten Bedford Senior Fellow @ the Hoover Institution. "The Rise of American Protectionism." https://www.hoover.org/research/rise-american-protectionism]</w:t>
      </w:r>
    </w:p>
    <w:p w14:paraId="2171B80F" w14:textId="77777777" w:rsidR="00B376E5" w:rsidRPr="00E71691" w:rsidRDefault="00B376E5" w:rsidP="00B376E5">
      <w:pPr>
        <w:rPr>
          <w:sz w:val="16"/>
        </w:rPr>
      </w:pPr>
      <w:r w:rsidRPr="00E71691">
        <w:rPr>
          <w:sz w:val="16"/>
        </w:rPr>
        <w:t xml:space="preserve">This point explains why </w:t>
      </w:r>
      <w:r w:rsidRPr="00971263">
        <w:rPr>
          <w:rStyle w:val="StyleUnderline"/>
          <w:highlight w:val="cyan"/>
        </w:rPr>
        <w:t>the</w:t>
      </w:r>
      <w:r w:rsidRPr="00E71691">
        <w:rPr>
          <w:sz w:val="16"/>
        </w:rPr>
        <w:t xml:space="preserve"> American </w:t>
      </w:r>
      <w:r w:rsidRPr="00971263">
        <w:rPr>
          <w:rStyle w:val="Emphasis"/>
          <w:highlight w:val="cyan"/>
        </w:rPr>
        <w:t>labor movement</w:t>
      </w:r>
      <w:r w:rsidRPr="00971263">
        <w:rPr>
          <w:sz w:val="16"/>
          <w:highlight w:val="cyan"/>
        </w:rPr>
        <w:t xml:space="preserve"> </w:t>
      </w:r>
      <w:r w:rsidRPr="00971263">
        <w:rPr>
          <w:rStyle w:val="StyleUnderline"/>
          <w:highlight w:val="cyan"/>
        </w:rPr>
        <w:t>has</w:t>
      </w:r>
      <w:r w:rsidRPr="00E71691">
        <w:rPr>
          <w:rStyle w:val="StyleUnderline"/>
        </w:rPr>
        <w:t xml:space="preserve"> historically </w:t>
      </w:r>
      <w:r w:rsidRPr="00971263">
        <w:rPr>
          <w:rStyle w:val="Emphasis"/>
          <w:highlight w:val="cyan"/>
        </w:rPr>
        <w:t>opposed</w:t>
      </w:r>
      <w:r w:rsidRPr="00971263">
        <w:rPr>
          <w:rStyle w:val="StyleUnderline"/>
          <w:highlight w:val="cyan"/>
        </w:rPr>
        <w:t xml:space="preserve"> free</w:t>
      </w:r>
      <w:r w:rsidRPr="00971263">
        <w:rPr>
          <w:sz w:val="16"/>
          <w:highlight w:val="cyan"/>
        </w:rPr>
        <w:t xml:space="preserve"> </w:t>
      </w:r>
      <w:r w:rsidRPr="00971263">
        <w:rPr>
          <w:rStyle w:val="Emphasis"/>
          <w:highlight w:val="cyan"/>
        </w:rPr>
        <w:t>trade</w:t>
      </w:r>
      <w:r w:rsidRPr="00E71691">
        <w:rPr>
          <w:sz w:val="16"/>
        </w:rPr>
        <w:t xml:space="preserve">. </w:t>
      </w:r>
      <w:r w:rsidRPr="00971263">
        <w:rPr>
          <w:rStyle w:val="StyleUnderline"/>
          <w:highlight w:val="cyan"/>
        </w:rPr>
        <w:t>The essence of unionism is</w:t>
      </w:r>
      <w:r w:rsidRPr="00E71691">
        <w:rPr>
          <w:sz w:val="16"/>
        </w:rPr>
        <w:t xml:space="preserve">, and always will be, </w:t>
      </w:r>
      <w:r w:rsidRPr="00E71691">
        <w:rPr>
          <w:rStyle w:val="StyleUnderline"/>
        </w:rPr>
        <w:t xml:space="preserve">the acquisition of </w:t>
      </w:r>
      <w:r w:rsidRPr="00971263">
        <w:rPr>
          <w:rStyle w:val="Emphasis"/>
          <w:highlight w:val="cyan"/>
        </w:rPr>
        <w:t>monopoly power</w:t>
      </w:r>
      <w:r w:rsidRPr="00E71691">
        <w:rPr>
          <w:sz w:val="16"/>
        </w:rPr>
        <w:t xml:space="preserve">. </w:t>
      </w:r>
      <w:r w:rsidRPr="00E71691">
        <w:rPr>
          <w:rStyle w:val="StyleUnderline"/>
        </w:rPr>
        <w:t>There is no way for a union to obtain that monopoly power in the marketplace</w:t>
      </w:r>
      <w:r w:rsidRPr="00E71691">
        <w:rPr>
          <w:sz w:val="16"/>
        </w:rPr>
        <w:t xml:space="preserve">. It can only secure it through legislation. The first step in that process was the exemption of unions from the antitrust laws under Section 6 of the Clayton Act of 1914. The second major step was the legitimation of collective bargaining under the National Labor Relations Act of 1935, which gave the union the exclusive bargaining rights against the firm once it was successful in a union election. </w:t>
      </w:r>
      <w:r w:rsidRPr="00E71691">
        <w:rPr>
          <w:rStyle w:val="StyleUnderline"/>
        </w:rPr>
        <w:t xml:space="preserve">These major statutory benefits strengthened </w:t>
      </w:r>
      <w:r w:rsidRPr="00971263">
        <w:rPr>
          <w:rStyle w:val="StyleUnderline"/>
          <w:highlight w:val="cyan"/>
        </w:rPr>
        <w:t>private sector unions</w:t>
      </w:r>
      <w:r w:rsidRPr="00E71691">
        <w:rPr>
          <w:rStyle w:val="StyleUnderline"/>
        </w:rPr>
        <w:t xml:space="preserve"> and </w:t>
      </w:r>
      <w:r w:rsidRPr="00971263">
        <w:rPr>
          <w:rStyle w:val="StyleUnderline"/>
          <w:highlight w:val="cyan"/>
        </w:rPr>
        <w:t xml:space="preserve">imposed </w:t>
      </w:r>
      <w:r w:rsidRPr="00971263">
        <w:rPr>
          <w:rStyle w:val="Emphasis"/>
          <w:highlight w:val="cyan"/>
        </w:rPr>
        <w:t>inefficiencies</w:t>
      </w:r>
      <w:r w:rsidRPr="00971263">
        <w:rPr>
          <w:rStyle w:val="StyleUnderline"/>
          <w:highlight w:val="cyan"/>
        </w:rPr>
        <w:t xml:space="preserve"> on</w:t>
      </w:r>
      <w:r w:rsidRPr="00E71691">
        <w:rPr>
          <w:rStyle w:val="StyleUnderline"/>
        </w:rPr>
        <w:t xml:space="preserve"> unionized </w:t>
      </w:r>
      <w:r w:rsidRPr="00971263">
        <w:rPr>
          <w:rStyle w:val="StyleUnderline"/>
          <w:highlight w:val="cyan"/>
        </w:rPr>
        <w:t>firms</w:t>
      </w:r>
      <w:r w:rsidRPr="00E71691">
        <w:rPr>
          <w:sz w:val="16"/>
        </w:rPr>
        <w:t xml:space="preserve">. </w:t>
      </w:r>
      <w:r w:rsidRPr="00E71691">
        <w:rPr>
          <w:rStyle w:val="StyleUnderline"/>
        </w:rPr>
        <w:t>This</w:t>
      </w:r>
      <w:r w:rsidRPr="00E71691">
        <w:rPr>
          <w:sz w:val="16"/>
        </w:rPr>
        <w:t xml:space="preserve">, in turn, </w:t>
      </w:r>
      <w:r w:rsidRPr="00E71691">
        <w:rPr>
          <w:rStyle w:val="StyleUnderline"/>
        </w:rPr>
        <w:t>opened the field for new firms</w:t>
      </w:r>
      <w:r w:rsidRPr="00E71691">
        <w:rPr>
          <w:sz w:val="16"/>
        </w:rPr>
        <w:t>, like the Japanese automobile companies</w:t>
      </w:r>
      <w:r w:rsidRPr="00E71691">
        <w:rPr>
          <w:rStyle w:val="StyleUnderline"/>
        </w:rPr>
        <w:t xml:space="preserve">, to organize outside the union envelope. In response, </w:t>
      </w:r>
      <w:r w:rsidRPr="00971263">
        <w:rPr>
          <w:rStyle w:val="StyleUnderline"/>
          <w:highlight w:val="cyan"/>
        </w:rPr>
        <w:t>labor’s strategy</w:t>
      </w:r>
      <w:r w:rsidRPr="00E71691">
        <w:rPr>
          <w:rStyle w:val="StyleUnderline"/>
        </w:rPr>
        <w:t xml:space="preserve"> went one step further.</w:t>
      </w:r>
      <w:r w:rsidRPr="00E71691">
        <w:rPr>
          <w:sz w:val="16"/>
        </w:rPr>
        <w:t xml:space="preserve"> </w:t>
      </w:r>
      <w:r w:rsidRPr="00E71691">
        <w:rPr>
          <w:rStyle w:val="StyleUnderline"/>
        </w:rPr>
        <w:t xml:space="preserve">It </w:t>
      </w:r>
      <w:r w:rsidRPr="00971263">
        <w:rPr>
          <w:rStyle w:val="StyleUnderline"/>
          <w:highlight w:val="cyan"/>
        </w:rPr>
        <w:t xml:space="preserve">pushed </w:t>
      </w:r>
      <w:r w:rsidRPr="00971263">
        <w:rPr>
          <w:rStyle w:val="Emphasis"/>
          <w:highlight w:val="cyan"/>
        </w:rPr>
        <w:t>hard on trade</w:t>
      </w:r>
      <w:r w:rsidRPr="00971263">
        <w:rPr>
          <w:rStyle w:val="StyleUnderline"/>
          <w:highlight w:val="cyan"/>
        </w:rPr>
        <w:t xml:space="preserve"> and </w:t>
      </w:r>
      <w:r w:rsidRPr="00971263">
        <w:rPr>
          <w:rStyle w:val="Emphasis"/>
          <w:highlight w:val="cyan"/>
        </w:rPr>
        <w:t>tariff barriers</w:t>
      </w:r>
      <w:r w:rsidRPr="00E71691">
        <w:rPr>
          <w:sz w:val="16"/>
        </w:rPr>
        <w:t xml:space="preserve"> </w:t>
      </w:r>
      <w:r w:rsidRPr="00E71691">
        <w:rPr>
          <w:rStyle w:val="StyleUnderline"/>
        </w:rPr>
        <w:t xml:space="preserve">to keep out foreign </w:t>
      </w:r>
      <w:proofErr w:type="gramStart"/>
      <w:r w:rsidRPr="00E71691">
        <w:rPr>
          <w:rStyle w:val="StyleUnderline"/>
        </w:rPr>
        <w:t xml:space="preserve">imports, </w:t>
      </w:r>
      <w:r w:rsidRPr="00971263">
        <w:rPr>
          <w:rStyle w:val="StyleUnderline"/>
          <w:highlight w:val="cyan"/>
        </w:rPr>
        <w:t>and</w:t>
      </w:r>
      <w:proofErr w:type="gramEnd"/>
      <w:r w:rsidRPr="00971263">
        <w:rPr>
          <w:rStyle w:val="StyleUnderline"/>
          <w:highlight w:val="cyan"/>
        </w:rPr>
        <w:t xml:space="preserve"> exerted</w:t>
      </w:r>
      <w:r w:rsidRPr="00E71691">
        <w:rPr>
          <w:rStyle w:val="StyleUnderline"/>
        </w:rPr>
        <w:t xml:space="preserve"> political </w:t>
      </w:r>
      <w:r w:rsidRPr="00971263">
        <w:rPr>
          <w:rStyle w:val="Emphasis"/>
          <w:highlight w:val="cyan"/>
        </w:rPr>
        <w:t>influence</w:t>
      </w:r>
      <w:r w:rsidRPr="00971263">
        <w:rPr>
          <w:rStyle w:val="StyleUnderline"/>
          <w:highlight w:val="cyan"/>
        </w:rPr>
        <w:t xml:space="preserve"> to encourage</w:t>
      </w:r>
      <w:r w:rsidRPr="00E71691">
        <w:rPr>
          <w:rStyle w:val="StyleUnderline"/>
        </w:rPr>
        <w:t xml:space="preserve"> local zoning </w:t>
      </w:r>
      <w:r w:rsidRPr="00971263">
        <w:rPr>
          <w:rStyle w:val="StyleUnderline"/>
          <w:highlight w:val="cyan"/>
        </w:rPr>
        <w:t xml:space="preserve">boards to </w:t>
      </w:r>
      <w:r w:rsidRPr="00971263">
        <w:rPr>
          <w:rStyle w:val="Emphasis"/>
          <w:highlight w:val="cyan"/>
        </w:rPr>
        <w:t>exclude</w:t>
      </w:r>
      <w:r w:rsidRPr="00E71691">
        <w:rPr>
          <w:rStyle w:val="StyleUnderline"/>
        </w:rPr>
        <w:t xml:space="preserve"> new </w:t>
      </w:r>
      <w:r w:rsidRPr="00971263">
        <w:rPr>
          <w:rStyle w:val="Emphasis"/>
          <w:highlight w:val="cyan"/>
        </w:rPr>
        <w:t>businesses</w:t>
      </w:r>
      <w:r w:rsidRPr="00E71691">
        <w:rPr>
          <w:rStyle w:val="StyleUnderline"/>
        </w:rPr>
        <w:t xml:space="preserve"> that do not use </w:t>
      </w:r>
      <w:r w:rsidRPr="00E71691">
        <w:rPr>
          <w:rStyle w:val="Emphasis"/>
        </w:rPr>
        <w:t>union labor</w:t>
      </w:r>
      <w:r w:rsidRPr="00E71691">
        <w:rPr>
          <w:sz w:val="16"/>
        </w:rPr>
        <w:t xml:space="preserve">. Add to these issues the aggressive rise of minimum wage laws and other mandates like Obamacare and family leave statutes, and </w:t>
      </w:r>
      <w:r w:rsidRPr="00971263">
        <w:rPr>
          <w:rStyle w:val="StyleUnderline"/>
          <w:highlight w:val="cyan"/>
        </w:rPr>
        <w:t xml:space="preserve">you construct a </w:t>
      </w:r>
      <w:r w:rsidRPr="00971263">
        <w:rPr>
          <w:rStyle w:val="Emphasis"/>
          <w:highlight w:val="cyan"/>
        </w:rPr>
        <w:t>regulatory fortress</w:t>
      </w:r>
      <w:r w:rsidRPr="00971263">
        <w:rPr>
          <w:sz w:val="16"/>
          <w:highlight w:val="cyan"/>
        </w:rPr>
        <w:t xml:space="preserve"> </w:t>
      </w:r>
      <w:r w:rsidRPr="00971263">
        <w:rPr>
          <w:rStyle w:val="StyleUnderline"/>
          <w:highlight w:val="cyan"/>
        </w:rPr>
        <w:t>that defeats</w:t>
      </w:r>
      <w:r w:rsidRPr="00E71691">
        <w:rPr>
          <w:rStyle w:val="StyleUnderline"/>
        </w:rPr>
        <w:t xml:space="preserve"> the corrective forces of </w:t>
      </w:r>
      <w:r w:rsidRPr="00971263">
        <w:rPr>
          <w:rStyle w:val="Emphasis"/>
          <w:highlight w:val="cyan"/>
        </w:rPr>
        <w:t>free trade</w:t>
      </w:r>
      <w:r w:rsidRPr="00971263">
        <w:rPr>
          <w:rStyle w:val="StyleUnderline"/>
          <w:highlight w:val="cyan"/>
        </w:rPr>
        <w:t xml:space="preserve"> and</w:t>
      </w:r>
      <w:r w:rsidRPr="00E71691">
        <w:rPr>
          <w:rStyle w:val="StyleUnderline"/>
        </w:rPr>
        <w:t xml:space="preserve"> </w:t>
      </w:r>
      <w:r w:rsidRPr="00971263">
        <w:rPr>
          <w:rStyle w:val="StyleUnderline"/>
          <w:highlight w:val="cyan"/>
        </w:rPr>
        <w:t>renders the nation less</w:t>
      </w:r>
      <w:r w:rsidRPr="00E71691">
        <w:rPr>
          <w:rStyle w:val="StyleUnderline"/>
        </w:rPr>
        <w:t xml:space="preserve"> economically </w:t>
      </w:r>
      <w:r w:rsidRPr="00971263">
        <w:rPr>
          <w:rStyle w:val="Emphasis"/>
          <w:highlight w:val="cyan"/>
        </w:rPr>
        <w:t>resilient</w:t>
      </w:r>
      <w:r w:rsidRPr="00971263">
        <w:rPr>
          <w:rStyle w:val="StyleUnderline"/>
          <w:highlight w:val="cyan"/>
        </w:rPr>
        <w:t xml:space="preserve"> and</w:t>
      </w:r>
      <w:r w:rsidRPr="00971263">
        <w:rPr>
          <w:sz w:val="16"/>
          <w:highlight w:val="cyan"/>
        </w:rPr>
        <w:t xml:space="preserve"> </w:t>
      </w:r>
      <w:r w:rsidRPr="00971263">
        <w:rPr>
          <w:rStyle w:val="Emphasis"/>
          <w:highlight w:val="cyan"/>
        </w:rPr>
        <w:t>productive</w:t>
      </w:r>
      <w:r w:rsidRPr="00E71691">
        <w:rPr>
          <w:sz w:val="16"/>
        </w:rPr>
        <w:t xml:space="preserve"> than before.</w:t>
      </w:r>
    </w:p>
    <w:p w14:paraId="22AED74A" w14:textId="77777777" w:rsidR="00B376E5" w:rsidRPr="00E71691" w:rsidRDefault="00B376E5" w:rsidP="00B376E5">
      <w:pPr>
        <w:rPr>
          <w:sz w:val="16"/>
        </w:rPr>
      </w:pPr>
      <w:r w:rsidRPr="00E71691">
        <w:rPr>
          <w:sz w:val="16"/>
        </w:rPr>
        <w:t xml:space="preserve">It is easy to say that people are “screwed” by free trade if you only look at the stories of those individuals who lose their jobs. It is much more difficult to make that case after </w:t>
      </w:r>
      <w:proofErr w:type="gramStart"/>
      <w:r w:rsidRPr="00E71691">
        <w:rPr>
          <w:sz w:val="16"/>
        </w:rPr>
        <w:t>taking into account</w:t>
      </w:r>
      <w:proofErr w:type="gramEnd"/>
      <w:r w:rsidRPr="00E71691">
        <w:rPr>
          <w:sz w:val="16"/>
        </w:rPr>
        <w:t xml:space="preserve"> the simple but powerful truth that overall levels of profitability and wealth increase under free trade. </w:t>
      </w:r>
      <w:r w:rsidRPr="00971263">
        <w:rPr>
          <w:rStyle w:val="StyleUnderline"/>
          <w:highlight w:val="cyan"/>
        </w:rPr>
        <w:t>The</w:t>
      </w:r>
      <w:r w:rsidRPr="00E71691">
        <w:rPr>
          <w:rStyle w:val="StyleUnderline"/>
        </w:rPr>
        <w:t xml:space="preserve"> short-term </w:t>
      </w:r>
      <w:r w:rsidRPr="00971263">
        <w:rPr>
          <w:rStyle w:val="StyleUnderline"/>
          <w:highlight w:val="cyan"/>
        </w:rPr>
        <w:t>relief</w:t>
      </w:r>
      <w:r w:rsidRPr="00E71691">
        <w:rPr>
          <w:rStyle w:val="StyleUnderline"/>
        </w:rPr>
        <w:t xml:space="preserve"> that targeted </w:t>
      </w:r>
      <w:r w:rsidRPr="00971263">
        <w:rPr>
          <w:rStyle w:val="StyleUnderline"/>
          <w:highlight w:val="cyan"/>
        </w:rPr>
        <w:t xml:space="preserve">groups get from </w:t>
      </w:r>
      <w:r w:rsidRPr="00971263">
        <w:rPr>
          <w:rStyle w:val="Emphasis"/>
          <w:highlight w:val="cyan"/>
        </w:rPr>
        <w:t>protectionist</w:t>
      </w:r>
      <w:r w:rsidRPr="00E71691">
        <w:rPr>
          <w:rStyle w:val="StyleUnderline"/>
        </w:rPr>
        <w:t xml:space="preserve"> measures </w:t>
      </w:r>
      <w:r w:rsidRPr="00971263">
        <w:rPr>
          <w:rStyle w:val="StyleUnderline"/>
          <w:highlight w:val="cyan"/>
        </w:rPr>
        <w:t>mask</w:t>
      </w:r>
      <w:r w:rsidRPr="00E71691">
        <w:rPr>
          <w:rStyle w:val="StyleUnderline"/>
        </w:rPr>
        <w:t xml:space="preserve"> the larger </w:t>
      </w:r>
      <w:r w:rsidRPr="00971263">
        <w:rPr>
          <w:rStyle w:val="Emphasis"/>
          <w:highlight w:val="cyan"/>
        </w:rPr>
        <w:t>inefficiencies</w:t>
      </w:r>
      <w:r w:rsidRPr="00971263">
        <w:rPr>
          <w:rStyle w:val="StyleUnderline"/>
          <w:highlight w:val="cyan"/>
        </w:rPr>
        <w:t xml:space="preserve"> that </w:t>
      </w:r>
      <w:r w:rsidRPr="00971263">
        <w:rPr>
          <w:rStyle w:val="Emphasis"/>
          <w:highlight w:val="cyan"/>
        </w:rPr>
        <w:t>slow down</w:t>
      </w:r>
      <w:r w:rsidRPr="00E71691">
        <w:rPr>
          <w:rStyle w:val="StyleUnderline"/>
        </w:rPr>
        <w:t xml:space="preserve"> the rate of </w:t>
      </w:r>
      <w:r w:rsidRPr="00971263">
        <w:rPr>
          <w:rStyle w:val="Emphasis"/>
          <w:highlight w:val="cyan"/>
        </w:rPr>
        <w:t>growth</w:t>
      </w:r>
      <w:r w:rsidRPr="00E71691">
        <w:rPr>
          <w:sz w:val="16"/>
        </w:rPr>
        <w:t xml:space="preserve">. </w:t>
      </w:r>
      <w:r w:rsidRPr="00E71691">
        <w:rPr>
          <w:rStyle w:val="StyleUnderline"/>
        </w:rPr>
        <w:t xml:space="preserve">Despite what the Democrats think, transfer programs are no </w:t>
      </w:r>
      <w:r w:rsidRPr="00E71691">
        <w:rPr>
          <w:rStyle w:val="Emphasis"/>
        </w:rPr>
        <w:t>substitute for growth</w:t>
      </w:r>
      <w:r w:rsidRPr="00E71691">
        <w:rPr>
          <w:sz w:val="16"/>
        </w:rPr>
        <w:t>. Indeed, the imposition of new taxes without return benefits on the firms taxed only depresses the rate of return on investment further, which will necessarily compound the problem.</w:t>
      </w:r>
    </w:p>
    <w:p w14:paraId="2886026F" w14:textId="77777777" w:rsidR="00B376E5" w:rsidRPr="00E71691" w:rsidRDefault="00B376E5" w:rsidP="00B376E5">
      <w:pPr>
        <w:pStyle w:val="Heading4"/>
        <w:rPr>
          <w:rFonts w:cs="Arial"/>
        </w:rPr>
      </w:pPr>
      <w:r w:rsidRPr="00E71691">
        <w:rPr>
          <w:rFonts w:cs="Arial"/>
        </w:rPr>
        <w:t xml:space="preserve">New </w:t>
      </w:r>
      <w:r w:rsidRPr="00E71691">
        <w:rPr>
          <w:rFonts w:cs="Arial"/>
          <w:u w:val="single"/>
        </w:rPr>
        <w:t>trade conflicts</w:t>
      </w:r>
      <w:r w:rsidRPr="00E71691">
        <w:rPr>
          <w:rFonts w:cs="Arial"/>
        </w:rPr>
        <w:t xml:space="preserve"> cause global war and undermine </w:t>
      </w:r>
      <w:r w:rsidRPr="00E71691">
        <w:rPr>
          <w:rFonts w:cs="Arial"/>
          <w:u w:val="single"/>
        </w:rPr>
        <w:t>cooperation</w:t>
      </w:r>
      <w:r w:rsidRPr="00E71691">
        <w:rPr>
          <w:rFonts w:cs="Arial"/>
        </w:rPr>
        <w:t xml:space="preserve"> on collective action problems </w:t>
      </w:r>
    </w:p>
    <w:p w14:paraId="381819EB" w14:textId="77777777" w:rsidR="00B376E5" w:rsidRPr="00E71691" w:rsidRDefault="00B376E5" w:rsidP="00B376E5">
      <w:r w:rsidRPr="00E71691">
        <w:t xml:space="preserve">Dr. Michael F. </w:t>
      </w:r>
      <w:r w:rsidRPr="00E71691">
        <w:rPr>
          <w:rStyle w:val="Style13ptBold"/>
        </w:rPr>
        <w:t>Oppenheimer 21</w:t>
      </w:r>
      <w:r w:rsidRPr="00E71691">
        <w:t xml:space="preserve">, Clinical Professor at the Center for Global Affairs at New York University, Senior Consulting Fellow for Scenario Planning at the International Institute for Strategic Studies, Former Executive Vice President at The Futures Group, Member of the Council on Foreign Relations, The Foreign Policy Roundtable at the Carnegie Council on Ethics and International Affairs, and The American Council on Germany, “The Turbulent Future of International Relations”, in The Future of Global Affairs: Managing Discontinuity, Disruption and Destruction, Ed. </w:t>
      </w:r>
      <w:proofErr w:type="spellStart"/>
      <w:r w:rsidRPr="00E71691">
        <w:t>Ankersen</w:t>
      </w:r>
      <w:proofErr w:type="spellEnd"/>
      <w:r w:rsidRPr="00E71691">
        <w:t xml:space="preserve"> and Sidhu, p. 23-30</w:t>
      </w:r>
    </w:p>
    <w:p w14:paraId="0FA70BB0" w14:textId="77777777" w:rsidR="00B376E5" w:rsidRPr="00E71691" w:rsidRDefault="00B376E5" w:rsidP="00B376E5">
      <w:pPr>
        <w:rPr>
          <w:sz w:val="16"/>
        </w:rPr>
      </w:pPr>
      <w:r w:rsidRPr="00E71691">
        <w:rPr>
          <w:sz w:val="16"/>
        </w:rPr>
        <w:t xml:space="preserve">Four </w:t>
      </w:r>
      <w:r w:rsidRPr="00E71691">
        <w:rPr>
          <w:rStyle w:val="StyleUnderline"/>
        </w:rPr>
        <w:t xml:space="preserve">structural forces will shape the future of </w:t>
      </w:r>
      <w:r w:rsidRPr="00E71691">
        <w:rPr>
          <w:rStyle w:val="Emphasis"/>
        </w:rPr>
        <w:t>I</w:t>
      </w:r>
      <w:r w:rsidRPr="00E71691">
        <w:rPr>
          <w:sz w:val="16"/>
        </w:rPr>
        <w:t xml:space="preserve">nternational </w:t>
      </w:r>
      <w:r w:rsidRPr="00E71691">
        <w:rPr>
          <w:rStyle w:val="Emphasis"/>
        </w:rPr>
        <w:t>R</w:t>
      </w:r>
      <w:r w:rsidRPr="00E71691">
        <w:rPr>
          <w:sz w:val="16"/>
        </w:rPr>
        <w:t xml:space="preserve">elations: </w:t>
      </w:r>
      <w:r w:rsidRPr="00E71691">
        <w:rPr>
          <w:rStyle w:val="Emphasis"/>
        </w:rPr>
        <w:t>globalization</w:t>
      </w:r>
      <w:r w:rsidRPr="00E71691">
        <w:rPr>
          <w:sz w:val="16"/>
        </w:rPr>
        <w:t xml:space="preserve"> (but without liberal rules, institutions, and leadership)1; multipolarity (the end of American hegemony and wider distribution of power among states and non-states2); the strengthening of distinctive, national and subnational identities, as persistent cultural differences are accentuated by the disruptive effects of Western style globalization (what Samuel Huntington called the “non-westernization of IR”3); and secular economic stagnation, a product of longer term global decline in birth rates combined with aging populations.4 These structural forces do not determine everything. </w:t>
      </w:r>
      <w:r w:rsidRPr="00E71691">
        <w:rPr>
          <w:rStyle w:val="Emphasis"/>
          <w:sz w:val="24"/>
          <w:szCs w:val="26"/>
          <w:highlight w:val="cyan"/>
        </w:rPr>
        <w:t>Environment</w:t>
      </w:r>
      <w:r w:rsidRPr="00E71691">
        <w:rPr>
          <w:rStyle w:val="StyleUnderline"/>
        </w:rPr>
        <w:t xml:space="preserve">al </w:t>
      </w:r>
      <w:r w:rsidRPr="00E71691">
        <w:rPr>
          <w:rStyle w:val="StyleUnderline"/>
          <w:highlight w:val="cyan"/>
        </w:rPr>
        <w:t>events</w:t>
      </w:r>
      <w:r w:rsidRPr="00E71691">
        <w:rPr>
          <w:rStyle w:val="StyleUnderline"/>
        </w:rPr>
        <w:t xml:space="preserve">, global </w:t>
      </w:r>
      <w:r w:rsidRPr="00E71691">
        <w:rPr>
          <w:rStyle w:val="Emphasis"/>
          <w:sz w:val="24"/>
          <w:szCs w:val="26"/>
          <w:highlight w:val="cyan"/>
        </w:rPr>
        <w:t>health</w:t>
      </w:r>
      <w:r w:rsidRPr="00E71691">
        <w:rPr>
          <w:rStyle w:val="StyleUnderline"/>
          <w:sz w:val="24"/>
          <w:szCs w:val="26"/>
        </w:rPr>
        <w:t xml:space="preserve"> </w:t>
      </w:r>
      <w:r w:rsidRPr="00E71691">
        <w:rPr>
          <w:rStyle w:val="StyleUnderline"/>
        </w:rPr>
        <w:t xml:space="preserve">challenges, </w:t>
      </w:r>
      <w:r w:rsidRPr="00E71691">
        <w:rPr>
          <w:rStyle w:val="Emphasis"/>
        </w:rPr>
        <w:t>internal political developments</w:t>
      </w:r>
      <w:r w:rsidRPr="00E71691">
        <w:rPr>
          <w:rStyle w:val="StyleUnderline"/>
        </w:rPr>
        <w:t xml:space="preserve">, policy mistakes, </w:t>
      </w:r>
      <w:r w:rsidRPr="00E71691">
        <w:rPr>
          <w:rStyle w:val="Emphasis"/>
          <w:sz w:val="24"/>
          <w:szCs w:val="26"/>
          <w:highlight w:val="cyan"/>
        </w:rPr>
        <w:t>tech</w:t>
      </w:r>
      <w:r w:rsidRPr="00E71691">
        <w:rPr>
          <w:rStyle w:val="Emphasis"/>
          <w:sz w:val="24"/>
          <w:szCs w:val="26"/>
        </w:rPr>
        <w:t xml:space="preserve">nology breakthroughs or </w:t>
      </w:r>
      <w:r w:rsidRPr="00E71691">
        <w:rPr>
          <w:rStyle w:val="Emphasis"/>
          <w:sz w:val="24"/>
          <w:szCs w:val="26"/>
          <w:highlight w:val="cyan"/>
        </w:rPr>
        <w:t>failures</w:t>
      </w:r>
      <w:r w:rsidRPr="00E71691">
        <w:rPr>
          <w:rStyle w:val="StyleUnderline"/>
        </w:rPr>
        <w:t xml:space="preserve">, will </w:t>
      </w:r>
      <w:r w:rsidRPr="00E71691">
        <w:rPr>
          <w:rStyle w:val="Emphasis"/>
        </w:rPr>
        <w:t>intersect</w:t>
      </w:r>
      <w:r w:rsidRPr="00E71691">
        <w:rPr>
          <w:rStyle w:val="StyleUnderline"/>
        </w:rPr>
        <w:t xml:space="preserve"> </w:t>
      </w:r>
      <w:r w:rsidRPr="00E71691">
        <w:rPr>
          <w:rStyle w:val="StyleUnderline"/>
          <w:highlight w:val="cyan"/>
        </w:rPr>
        <w:t>with</w:t>
      </w:r>
      <w:r w:rsidRPr="00E71691">
        <w:rPr>
          <w:rStyle w:val="StyleUnderline"/>
        </w:rPr>
        <w:t xml:space="preserve"> structure to </w:t>
      </w:r>
      <w:r w:rsidRPr="00E71691">
        <w:rPr>
          <w:rStyle w:val="Emphasis"/>
          <w:sz w:val="24"/>
          <w:szCs w:val="26"/>
          <w:highlight w:val="cyan"/>
        </w:rPr>
        <w:t>define our future</w:t>
      </w:r>
      <w:r w:rsidRPr="00E71691">
        <w:rPr>
          <w:rStyle w:val="StyleUnderline"/>
          <w:highlight w:val="cyan"/>
        </w:rPr>
        <w:t>. But</w:t>
      </w:r>
      <w:r w:rsidRPr="00E71691">
        <w:rPr>
          <w:sz w:val="16"/>
        </w:rPr>
        <w:t xml:space="preserve"> these four </w:t>
      </w:r>
      <w:r w:rsidRPr="00E71691">
        <w:rPr>
          <w:rStyle w:val="StyleUnderline"/>
          <w:highlight w:val="cyan"/>
        </w:rPr>
        <w:t>structural forces</w:t>
      </w:r>
      <w:r w:rsidRPr="00E71691">
        <w:rPr>
          <w:rStyle w:val="StyleUnderline"/>
        </w:rPr>
        <w:t xml:space="preserve"> will </w:t>
      </w:r>
      <w:r w:rsidRPr="00E71691">
        <w:rPr>
          <w:rStyle w:val="StyleUnderline"/>
          <w:highlight w:val="cyan"/>
        </w:rPr>
        <w:t>impact</w:t>
      </w:r>
      <w:r w:rsidRPr="00E71691">
        <w:rPr>
          <w:rStyle w:val="StyleUnderline"/>
        </w:rPr>
        <w:t xml:space="preserve"> the</w:t>
      </w:r>
      <w:r w:rsidRPr="00E71691">
        <w:rPr>
          <w:sz w:val="16"/>
        </w:rPr>
        <w:t xml:space="preserve"> way states behave, in </w:t>
      </w:r>
      <w:r w:rsidRPr="00E71691">
        <w:rPr>
          <w:rStyle w:val="StyleUnderline"/>
        </w:rPr>
        <w:t xml:space="preserve">the </w:t>
      </w:r>
      <w:r w:rsidRPr="00E71691">
        <w:rPr>
          <w:rStyle w:val="StyleUnderline"/>
          <w:highlight w:val="cyan"/>
        </w:rPr>
        <w:t>capacity of</w:t>
      </w:r>
      <w:r w:rsidRPr="00E71691">
        <w:rPr>
          <w:rStyle w:val="StyleUnderline"/>
        </w:rPr>
        <w:t xml:space="preserve"> great </w:t>
      </w:r>
      <w:r w:rsidRPr="00E71691">
        <w:rPr>
          <w:rStyle w:val="StyleUnderline"/>
          <w:highlight w:val="cyan"/>
        </w:rPr>
        <w:t>powers to</w:t>
      </w:r>
      <w:r w:rsidRPr="00E71691">
        <w:rPr>
          <w:rStyle w:val="StyleUnderline"/>
        </w:rPr>
        <w:t xml:space="preserve"> </w:t>
      </w:r>
      <w:r w:rsidRPr="00E71691">
        <w:rPr>
          <w:rStyle w:val="Emphasis"/>
        </w:rPr>
        <w:t>manage their differences</w:t>
      </w:r>
      <w:r w:rsidRPr="00E71691">
        <w:rPr>
          <w:rStyle w:val="StyleUnderline"/>
        </w:rPr>
        <w:t xml:space="preserve">, and to </w:t>
      </w:r>
      <w:r w:rsidRPr="00E71691">
        <w:rPr>
          <w:rStyle w:val="Emphasis"/>
        </w:rPr>
        <w:t>act collectively</w:t>
      </w:r>
      <w:r w:rsidRPr="00E71691">
        <w:rPr>
          <w:rStyle w:val="StyleUnderline"/>
        </w:rPr>
        <w:t xml:space="preserve"> to </w:t>
      </w:r>
      <w:r w:rsidRPr="00E71691">
        <w:rPr>
          <w:rStyle w:val="StyleUnderline"/>
          <w:highlight w:val="cyan"/>
        </w:rPr>
        <w:t>settle</w:t>
      </w:r>
      <w:r w:rsidRPr="00E71691">
        <w:rPr>
          <w:sz w:val="16"/>
        </w:rPr>
        <w:t xml:space="preserve">, rather than exploit, </w:t>
      </w:r>
      <w:r w:rsidRPr="00E71691">
        <w:rPr>
          <w:rStyle w:val="StyleUnderline"/>
        </w:rPr>
        <w:t xml:space="preserve">the </w:t>
      </w:r>
      <w:r w:rsidRPr="00E71691">
        <w:rPr>
          <w:rStyle w:val="Emphasis"/>
          <w:sz w:val="24"/>
          <w:szCs w:val="26"/>
          <w:highlight w:val="cyan"/>
        </w:rPr>
        <w:t>inevitable shocks</w:t>
      </w:r>
      <w:r w:rsidRPr="00E71691">
        <w:rPr>
          <w:rStyle w:val="StyleUnderline"/>
          <w:sz w:val="24"/>
          <w:szCs w:val="26"/>
        </w:rPr>
        <w:t xml:space="preserve"> </w:t>
      </w:r>
      <w:r w:rsidRPr="00E71691">
        <w:rPr>
          <w:rStyle w:val="StyleUnderline"/>
        </w:rPr>
        <w:t>of the next decade</w:t>
      </w:r>
      <w:r w:rsidRPr="00E71691">
        <w:rPr>
          <w:sz w:val="16"/>
        </w:rPr>
        <w:t>.</w:t>
      </w:r>
    </w:p>
    <w:p w14:paraId="16782513" w14:textId="77777777" w:rsidR="00B376E5" w:rsidRPr="00E71691" w:rsidRDefault="00B376E5" w:rsidP="00B376E5">
      <w:pPr>
        <w:rPr>
          <w:sz w:val="16"/>
        </w:rPr>
      </w:pPr>
      <w:r w:rsidRPr="00E71691">
        <w:rPr>
          <w:sz w:val="16"/>
        </w:rPr>
        <w:lastRenderedPageBreak/>
        <w:t xml:space="preserve">Some of </w:t>
      </w:r>
      <w:r w:rsidRPr="00E71691">
        <w:rPr>
          <w:rStyle w:val="StyleUnderline"/>
        </w:rPr>
        <w:t>these</w:t>
      </w:r>
      <w:r w:rsidRPr="00E71691">
        <w:rPr>
          <w:sz w:val="16"/>
        </w:rPr>
        <w:t xml:space="preserve"> structural forces </w:t>
      </w:r>
      <w:r w:rsidRPr="00E71691">
        <w:rPr>
          <w:rStyle w:val="StyleUnderline"/>
        </w:rPr>
        <w:t xml:space="preserve">could be managed to promote prosperity and </w:t>
      </w:r>
      <w:r w:rsidRPr="00E71691">
        <w:rPr>
          <w:rStyle w:val="Emphasis"/>
        </w:rPr>
        <w:t>avoid war</w:t>
      </w:r>
      <w:r w:rsidRPr="00E71691">
        <w:rPr>
          <w:sz w:val="16"/>
        </w:rPr>
        <w:t xml:space="preserve">. Multipolarity (inherently more prone to conflict than other configurations of power, given coordination problems)5 plus </w:t>
      </w:r>
      <w:r w:rsidRPr="00E71691">
        <w:rPr>
          <w:rStyle w:val="StyleUnderline"/>
        </w:rPr>
        <w:t xml:space="preserve">globalization can work in a world of prosperity, convergent values, and </w:t>
      </w:r>
      <w:r w:rsidRPr="00E71691">
        <w:rPr>
          <w:rStyle w:val="Emphasis"/>
        </w:rPr>
        <w:t>effective conflict management</w:t>
      </w:r>
      <w:r w:rsidRPr="00E71691">
        <w:rPr>
          <w:sz w:val="16"/>
        </w:rPr>
        <w:t xml:space="preserve">. The Congress of Vienna system achieved relative peace in Europe over a hundred-year period through informal cooperation among multiple states sharing a fear of populist revolution. It ended decisively in 1914. Contemporary neoliberal institutionalists, such as John </w:t>
      </w:r>
      <w:proofErr w:type="spellStart"/>
      <w:r w:rsidRPr="00E71691">
        <w:rPr>
          <w:sz w:val="16"/>
        </w:rPr>
        <w:t>Ikenberry</w:t>
      </w:r>
      <w:proofErr w:type="spellEnd"/>
      <w:r w:rsidRPr="00E71691">
        <w:rPr>
          <w:sz w:val="16"/>
        </w:rPr>
        <w:t xml:space="preserve">, accept multipolarity as our likely future, but are confident that globalization with liberal characteristics can be sustained without American hegemony, arguing that liberal values and practices have been fully accepted by states, global institutions, and private actors as imperative for growth and political legitimacy.6 Divergent values plus multipolarity can work, though at significantly lower levels of economic growth-in an autarchic world of isolated units, </w:t>
      </w:r>
      <w:r w:rsidRPr="00E71691">
        <w:rPr>
          <w:rStyle w:val="StyleUnderline"/>
        </w:rPr>
        <w:t xml:space="preserve">a world envisioned by the advocates of </w:t>
      </w:r>
      <w:r w:rsidRPr="00E71691">
        <w:rPr>
          <w:rStyle w:val="Emphasis"/>
          <w:highlight w:val="cyan"/>
        </w:rPr>
        <w:t>decoupling</w:t>
      </w:r>
      <w:r w:rsidRPr="00E71691">
        <w:rPr>
          <w:sz w:val="16"/>
        </w:rPr>
        <w:t xml:space="preserve">, including the current American president. 7 Divergent values plus globalization can be managed by hegemonic power, exemplified by the decade of the 1990s, when the Washington Consensus, imposed by American leverage exerted through the IMF and other U.S. dominated institutions, overrode national differences, but with real costs to those states undergoing “structural adjustment programs,”8 and ultimately at the cost of global growth, as states—especially in Asia—increased their savings to </w:t>
      </w:r>
      <w:proofErr w:type="spellStart"/>
      <w:r w:rsidRPr="00E71691">
        <w:rPr>
          <w:sz w:val="16"/>
        </w:rPr>
        <w:t>self insure</w:t>
      </w:r>
      <w:proofErr w:type="spellEnd"/>
      <w:r w:rsidRPr="00E71691">
        <w:rPr>
          <w:sz w:val="16"/>
        </w:rPr>
        <w:t xml:space="preserve"> against future financial crises.9</w:t>
      </w:r>
    </w:p>
    <w:p w14:paraId="1A32FDFB" w14:textId="77777777" w:rsidR="00B376E5" w:rsidRPr="00E71691" w:rsidRDefault="00B376E5" w:rsidP="00B376E5">
      <w:pPr>
        <w:rPr>
          <w:sz w:val="16"/>
        </w:rPr>
      </w:pPr>
      <w:r w:rsidRPr="00E71691">
        <w:rPr>
          <w:sz w:val="16"/>
        </w:rPr>
        <w:t xml:space="preserve">But all four forces operating simultaneously </w:t>
      </w:r>
      <w:r w:rsidRPr="00E71691">
        <w:rPr>
          <w:rStyle w:val="StyleUnderline"/>
          <w:highlight w:val="cyan"/>
        </w:rPr>
        <w:t>will produce</w:t>
      </w:r>
      <w:r w:rsidRPr="00E71691">
        <w:rPr>
          <w:rStyle w:val="StyleUnderline"/>
        </w:rPr>
        <w:t xml:space="preserve"> a future of </w:t>
      </w:r>
      <w:r w:rsidRPr="00E71691">
        <w:rPr>
          <w:rStyle w:val="Emphasis"/>
          <w:highlight w:val="cyan"/>
        </w:rPr>
        <w:t>increasing</w:t>
      </w:r>
      <w:r w:rsidRPr="00E71691">
        <w:rPr>
          <w:rStyle w:val="Emphasis"/>
        </w:rPr>
        <w:t xml:space="preserve"> internal </w:t>
      </w:r>
      <w:r w:rsidRPr="00E71691">
        <w:rPr>
          <w:rStyle w:val="Emphasis"/>
          <w:highlight w:val="cyan"/>
        </w:rPr>
        <w:t>polarization</w:t>
      </w:r>
      <w:r w:rsidRPr="00E71691">
        <w:rPr>
          <w:rStyle w:val="StyleUnderline"/>
          <w:highlight w:val="cyan"/>
        </w:rPr>
        <w:t xml:space="preserve"> and</w:t>
      </w:r>
      <w:r w:rsidRPr="00E71691">
        <w:rPr>
          <w:rStyle w:val="StyleUnderline"/>
        </w:rPr>
        <w:t xml:space="preserve"> </w:t>
      </w:r>
      <w:r w:rsidRPr="00E71691">
        <w:rPr>
          <w:rStyle w:val="Emphasis"/>
        </w:rPr>
        <w:t xml:space="preserve">cross border </w:t>
      </w:r>
      <w:r w:rsidRPr="00E71691">
        <w:rPr>
          <w:rStyle w:val="Emphasis"/>
          <w:highlight w:val="cyan"/>
        </w:rPr>
        <w:t>conflict</w:t>
      </w:r>
      <w:r w:rsidRPr="00E71691">
        <w:rPr>
          <w:sz w:val="16"/>
        </w:rPr>
        <w:t xml:space="preserve">, diminished economic growth and poverty alleviation, </w:t>
      </w:r>
      <w:r w:rsidRPr="00E71691">
        <w:rPr>
          <w:rStyle w:val="StyleUnderline"/>
          <w:highlight w:val="cyan"/>
        </w:rPr>
        <w:t>weakened</w:t>
      </w:r>
      <w:r w:rsidRPr="00E71691">
        <w:rPr>
          <w:rStyle w:val="StyleUnderline"/>
        </w:rPr>
        <w:t xml:space="preserve"> global </w:t>
      </w:r>
      <w:r w:rsidRPr="00E71691">
        <w:rPr>
          <w:rStyle w:val="Emphasis"/>
          <w:highlight w:val="cyan"/>
        </w:rPr>
        <w:t>institutions</w:t>
      </w:r>
      <w:r w:rsidRPr="00E71691">
        <w:rPr>
          <w:rStyle w:val="StyleUnderline"/>
          <w:highlight w:val="cyan"/>
        </w:rPr>
        <w:t xml:space="preserve"> and </w:t>
      </w:r>
      <w:r w:rsidRPr="00E71691">
        <w:rPr>
          <w:rStyle w:val="Emphasis"/>
          <w:highlight w:val="cyan"/>
        </w:rPr>
        <w:t>norms</w:t>
      </w:r>
      <w:r w:rsidRPr="00E71691">
        <w:rPr>
          <w:rStyle w:val="Emphasis"/>
        </w:rPr>
        <w:t xml:space="preserve"> of behavior</w:t>
      </w:r>
      <w:r w:rsidRPr="00E71691">
        <w:rPr>
          <w:rStyle w:val="StyleUnderline"/>
        </w:rPr>
        <w:t xml:space="preserve">, </w:t>
      </w:r>
      <w:r w:rsidRPr="00E71691">
        <w:rPr>
          <w:rStyle w:val="StyleUnderline"/>
          <w:highlight w:val="cyan"/>
        </w:rPr>
        <w:t xml:space="preserve">and </w:t>
      </w:r>
      <w:r w:rsidRPr="00E71691">
        <w:rPr>
          <w:rStyle w:val="Emphasis"/>
          <w:highlight w:val="cyan"/>
        </w:rPr>
        <w:t>reduced</w:t>
      </w:r>
      <w:r w:rsidRPr="00E71691">
        <w:rPr>
          <w:rStyle w:val="Emphasis"/>
        </w:rPr>
        <w:t xml:space="preserve"> collective </w:t>
      </w:r>
      <w:r w:rsidRPr="00E71691">
        <w:rPr>
          <w:rStyle w:val="Emphasis"/>
          <w:highlight w:val="cyan"/>
        </w:rPr>
        <w:t>capacity</w:t>
      </w:r>
      <w:r w:rsidRPr="00E71691">
        <w:rPr>
          <w:rStyle w:val="StyleUnderline"/>
          <w:highlight w:val="cyan"/>
        </w:rPr>
        <w:t xml:space="preserve"> to confront</w:t>
      </w:r>
      <w:r w:rsidRPr="00E71691">
        <w:rPr>
          <w:rStyle w:val="StyleUnderline"/>
        </w:rPr>
        <w:t xml:space="preserve"> emerging challenges of global </w:t>
      </w:r>
      <w:r w:rsidRPr="00E71691">
        <w:rPr>
          <w:rStyle w:val="Emphasis"/>
          <w:highlight w:val="cyan"/>
        </w:rPr>
        <w:t>warming</w:t>
      </w:r>
      <w:r w:rsidRPr="00E71691">
        <w:rPr>
          <w:rStyle w:val="StyleUnderline"/>
        </w:rPr>
        <w:t xml:space="preserve">, accelerating </w:t>
      </w:r>
      <w:r w:rsidRPr="00E71691">
        <w:rPr>
          <w:rStyle w:val="Emphasis"/>
          <w:highlight w:val="cyan"/>
        </w:rPr>
        <w:t>tech</w:t>
      </w:r>
      <w:r w:rsidRPr="00E71691">
        <w:rPr>
          <w:rStyle w:val="Emphasis"/>
        </w:rPr>
        <w:t xml:space="preserve">nology </w:t>
      </w:r>
      <w:r w:rsidRPr="00E71691">
        <w:rPr>
          <w:rStyle w:val="Emphasis"/>
          <w:highlight w:val="cyan"/>
        </w:rPr>
        <w:t>change</w:t>
      </w:r>
      <w:r w:rsidRPr="00E71691">
        <w:rPr>
          <w:rStyle w:val="StyleUnderline"/>
          <w:highlight w:val="cyan"/>
        </w:rPr>
        <w:t xml:space="preserve">, </w:t>
      </w:r>
      <w:r w:rsidRPr="00E71691">
        <w:rPr>
          <w:rStyle w:val="Emphasis"/>
          <w:highlight w:val="cyan"/>
        </w:rPr>
        <w:t>nuclear weapons</w:t>
      </w:r>
      <w:r w:rsidRPr="00E71691">
        <w:rPr>
          <w:rStyle w:val="StyleUnderline"/>
        </w:rPr>
        <w:t xml:space="preserve"> </w:t>
      </w:r>
      <w:proofErr w:type="gramStart"/>
      <w:r w:rsidRPr="00E71691">
        <w:rPr>
          <w:rStyle w:val="StyleUnderline"/>
        </w:rPr>
        <w:t>innovation</w:t>
      </w:r>
      <w:proofErr w:type="gramEnd"/>
      <w:r w:rsidRPr="00E71691">
        <w:rPr>
          <w:rStyle w:val="StyleUnderline"/>
        </w:rPr>
        <w:t xml:space="preserve"> </w:t>
      </w:r>
      <w:r w:rsidRPr="00E71691">
        <w:rPr>
          <w:rStyle w:val="StyleUnderline"/>
          <w:highlight w:val="cyan"/>
        </w:rPr>
        <w:t xml:space="preserve">and </w:t>
      </w:r>
      <w:r w:rsidRPr="00E71691">
        <w:rPr>
          <w:rStyle w:val="Emphasis"/>
          <w:highlight w:val="cyan"/>
        </w:rPr>
        <w:t>prolif</w:t>
      </w:r>
      <w:r w:rsidRPr="00E71691">
        <w:rPr>
          <w:rStyle w:val="StyleUnderline"/>
        </w:rPr>
        <w:t>eration</w:t>
      </w:r>
      <w:r w:rsidRPr="00E71691">
        <w:rPr>
          <w:sz w:val="16"/>
        </w:rPr>
        <w:t>. As in any effective scenario, this future is clearly visible to any keen observer. We have only to abolish wishful thinking and believe our own eyes.10</w:t>
      </w:r>
    </w:p>
    <w:p w14:paraId="314642E0" w14:textId="77777777" w:rsidR="00B376E5" w:rsidRPr="00E71691" w:rsidRDefault="00B376E5" w:rsidP="00B376E5">
      <w:pPr>
        <w:rPr>
          <w:sz w:val="8"/>
          <w:szCs w:val="14"/>
        </w:rPr>
      </w:pPr>
      <w:r w:rsidRPr="00E71691">
        <w:rPr>
          <w:sz w:val="8"/>
          <w:szCs w:val="14"/>
        </w:rPr>
        <w:t>Secular Stagnation</w:t>
      </w:r>
    </w:p>
    <w:p w14:paraId="6F806A28" w14:textId="77777777" w:rsidR="00B376E5" w:rsidRPr="00E71691" w:rsidRDefault="00B376E5" w:rsidP="00B376E5">
      <w:pPr>
        <w:rPr>
          <w:sz w:val="8"/>
          <w:szCs w:val="14"/>
        </w:rPr>
      </w:pPr>
      <w:r w:rsidRPr="00E71691">
        <w:rPr>
          <w:sz w:val="8"/>
          <w:szCs w:val="14"/>
        </w:rPr>
        <w:t xml:space="preserve">This </w:t>
      </w:r>
      <w:proofErr w:type="spellStart"/>
      <w:r w:rsidRPr="00E71691">
        <w:rPr>
          <w:sz w:val="8"/>
          <w:szCs w:val="14"/>
        </w:rPr>
        <w:t>unbrave</w:t>
      </w:r>
      <w:proofErr w:type="spellEnd"/>
      <w:r w:rsidRPr="00E71691">
        <w:rPr>
          <w:sz w:val="8"/>
          <w:szCs w:val="14"/>
        </w:rPr>
        <w:t xml:space="preserve"> new world has been emerging for some time, as US power has declined relative to other states, especially China, global liberalism has failed to deliver on its promises, and totalitarian capitalism has proven effective in leveraging globalization for economic growth and political legitimacy while exploiting technology and the state’s coercive powers to maintain internal political control. But this new era was jumpstarted by the world financial crisis of 2007, which revealed the bankruptcy of unregulated market capitalism, weakened faith in US leadership, exacerbated economic deprivation and inequality around the world, ignited growing populism, and undermined international liberal institutions. The skewed distribution of wealth experienced in most developed countries, politically tolerated in periods of growth, became intolerable as growth rates declined. A combination of aging populations, accelerating technology, and global populism/nationalism promises to make this growth decline very difficult to reverse. What Larry Summers and other international political economists have come to call “secular stagnation” increases the likelihood that illiberal globalization, multipolarity, and rising nationalism will define our future. Summers11 has argued that the world is entering a long period of diminishing economic growth. He suggests that secular stagnation “may be the defining macroeconomic challenge of our times.” Julius Probst, in his recent assessment of </w:t>
      </w:r>
      <w:proofErr w:type="gramStart"/>
      <w:r w:rsidRPr="00E71691">
        <w:rPr>
          <w:sz w:val="8"/>
          <w:szCs w:val="14"/>
        </w:rPr>
        <w:t>Summers’</w:t>
      </w:r>
      <w:proofErr w:type="gramEnd"/>
      <w:r w:rsidRPr="00E71691">
        <w:rPr>
          <w:sz w:val="8"/>
          <w:szCs w:val="14"/>
        </w:rPr>
        <w:t xml:space="preserve"> ideas, explains:</w:t>
      </w:r>
    </w:p>
    <w:p w14:paraId="2C75781E" w14:textId="77777777" w:rsidR="00B376E5" w:rsidRPr="00E71691" w:rsidRDefault="00B376E5" w:rsidP="00B376E5">
      <w:pPr>
        <w:ind w:left="720"/>
        <w:rPr>
          <w:sz w:val="8"/>
          <w:szCs w:val="14"/>
        </w:rPr>
      </w:pPr>
      <w:r w:rsidRPr="00E71691">
        <w:rPr>
          <w:sz w:val="8"/>
          <w:szCs w:val="14"/>
        </w:rPr>
        <w:t>…rich countries are ageing as birth rates decline and people live longer. This has pushed down real interest rates because investors think these trends will mean they will make lower returns from investing in future, making them more willing to accept a lower return on government debt as a result.</w:t>
      </w:r>
    </w:p>
    <w:p w14:paraId="318DECD8" w14:textId="77777777" w:rsidR="00B376E5" w:rsidRPr="00E71691" w:rsidRDefault="00B376E5" w:rsidP="00B376E5">
      <w:pPr>
        <w:ind w:left="720"/>
        <w:rPr>
          <w:sz w:val="8"/>
          <w:szCs w:val="14"/>
        </w:rPr>
      </w:pPr>
      <w:r w:rsidRPr="00E71691">
        <w:rPr>
          <w:sz w:val="8"/>
          <w:szCs w:val="14"/>
        </w:rPr>
        <w:t>Other factors that make investors similarly pessimistic include rising global inequality and the slowdown in productivity growth…</w:t>
      </w:r>
    </w:p>
    <w:p w14:paraId="2CC3DB0F" w14:textId="77777777" w:rsidR="00B376E5" w:rsidRPr="00E71691" w:rsidRDefault="00B376E5" w:rsidP="00B376E5">
      <w:pPr>
        <w:ind w:left="720"/>
        <w:rPr>
          <w:sz w:val="8"/>
          <w:szCs w:val="14"/>
        </w:rPr>
      </w:pPr>
      <w:r w:rsidRPr="00E71691">
        <w:rPr>
          <w:sz w:val="8"/>
          <w:szCs w:val="14"/>
        </w:rPr>
        <w:t>This decline in real interest rates matters because economists believe that to overcome an economic downturn, a central bank must drive down the real interest rate to a certain level to encourage more spending and investment… Because real interest rates are so low, Summers and his supporters believe that the rate required to reach full employment is so far into negative territory that it is effectively impossible.</w:t>
      </w:r>
    </w:p>
    <w:p w14:paraId="70B797F4" w14:textId="77777777" w:rsidR="00B376E5" w:rsidRPr="00E71691" w:rsidRDefault="00B376E5" w:rsidP="00B376E5">
      <w:pPr>
        <w:ind w:left="720"/>
        <w:rPr>
          <w:sz w:val="8"/>
          <w:szCs w:val="14"/>
        </w:rPr>
      </w:pPr>
      <w:r w:rsidRPr="00E71691">
        <w:rPr>
          <w:sz w:val="8"/>
          <w:szCs w:val="14"/>
        </w:rPr>
        <w:t xml:space="preserve">…in the long run, more immigration might be a vital part of curing secular stagnation. Summers also heavily prescribes increased government spending, arguing that it might </w:t>
      </w:r>
      <w:proofErr w:type="gramStart"/>
      <w:r w:rsidRPr="00E71691">
        <w:rPr>
          <w:sz w:val="8"/>
          <w:szCs w:val="14"/>
        </w:rPr>
        <w:t>actually be</w:t>
      </w:r>
      <w:proofErr w:type="gramEnd"/>
      <w:r w:rsidRPr="00E71691">
        <w:rPr>
          <w:sz w:val="8"/>
          <w:szCs w:val="14"/>
        </w:rPr>
        <w:t xml:space="preserve"> more prudent than cutting back – especially if the money is spent on infrastructure, education and research and development.</w:t>
      </w:r>
    </w:p>
    <w:p w14:paraId="4E4D4CBF" w14:textId="77777777" w:rsidR="00B376E5" w:rsidRPr="00E71691" w:rsidRDefault="00B376E5" w:rsidP="00B376E5">
      <w:pPr>
        <w:ind w:left="720"/>
        <w:rPr>
          <w:sz w:val="8"/>
          <w:szCs w:val="14"/>
        </w:rPr>
      </w:pPr>
      <w:r w:rsidRPr="00E71691">
        <w:rPr>
          <w:sz w:val="8"/>
          <w:szCs w:val="14"/>
        </w:rPr>
        <w:t>Of course, governments in Europe and the US are instead trying to shut their doors to migrants. And austerity policies have taken their toll on infrastructure and public research. This looks set to ensure that the next recession will be particularly nasty when it comes… Unless governments change course radically, we could be in for a sobering period ahead.12</w:t>
      </w:r>
    </w:p>
    <w:p w14:paraId="068624D1" w14:textId="77777777" w:rsidR="00B376E5" w:rsidRPr="00E71691" w:rsidRDefault="00B376E5" w:rsidP="00B376E5">
      <w:pPr>
        <w:rPr>
          <w:sz w:val="8"/>
          <w:szCs w:val="14"/>
        </w:rPr>
      </w:pPr>
      <w:r w:rsidRPr="00E71691">
        <w:rPr>
          <w:sz w:val="8"/>
          <w:szCs w:val="14"/>
        </w:rPr>
        <w:t>The rise of nationalism/populism is both cause and effect of this economic outlook. Lower growth will make every aspect of the liberal order more difficult to resuscitate post-Trump. Domestic politics will become more polarized and dysfunctional, as competition for diminishing resources intensifies. International collaboration, ad hoc or through institutions, will become politically toxic. Protectionism, in its multiple forms, will make economic recovery from “secular stagnation” a heavy lift, and the liberal hegemonic leadership and strong institutions that limited the damage of previous downturns, will be unavailable. A clear demonstration of this negative feedback loop is the economic damage being inflicted on the world by Trump’s trade war with China, which— despite the so-called phase one agreement—has predictably escalated from negotiating tactic to imbedded reality, with no end in sight. In a world already suffering from inadequate investment, the uncertainties generated by this confrontation will further curb the investments essential for future growth. Another demonstration of the intersection of structural forces is how populist-motivated controls on immigration (always a weakness in the hyper-globalization narrative) deprives developed countries of Summers’ recommended policy response to secular stagnation, which in a more open world would be a win-win for rich and poor countries alike, increasing wage rates and remittance revenues for the developing countries, replenishing the labor supply for rich countries experiencing low birth rates.</w:t>
      </w:r>
    </w:p>
    <w:p w14:paraId="633F08D7" w14:textId="77777777" w:rsidR="00B376E5" w:rsidRPr="00E71691" w:rsidRDefault="00B376E5" w:rsidP="00B376E5">
      <w:pPr>
        <w:rPr>
          <w:sz w:val="8"/>
          <w:szCs w:val="14"/>
        </w:rPr>
      </w:pPr>
      <w:r w:rsidRPr="00E71691">
        <w:rPr>
          <w:sz w:val="8"/>
          <w:szCs w:val="14"/>
        </w:rPr>
        <w:t>Illiberal Globalization</w:t>
      </w:r>
    </w:p>
    <w:p w14:paraId="044312AD" w14:textId="77777777" w:rsidR="00B376E5" w:rsidRPr="00E71691" w:rsidRDefault="00B376E5" w:rsidP="00B376E5">
      <w:pPr>
        <w:rPr>
          <w:sz w:val="8"/>
          <w:szCs w:val="14"/>
        </w:rPr>
      </w:pPr>
      <w:r w:rsidRPr="00E71691">
        <w:rPr>
          <w:sz w:val="8"/>
          <w:szCs w:val="14"/>
        </w:rPr>
        <w:t xml:space="preserve">Economic weakness and rising nationalism (along with multipolarity) will not end </w:t>
      </w:r>
      <w:proofErr w:type="gramStart"/>
      <w:r w:rsidRPr="00E71691">
        <w:rPr>
          <w:sz w:val="8"/>
          <w:szCs w:val="14"/>
        </w:rPr>
        <w:t>globalization, but</w:t>
      </w:r>
      <w:proofErr w:type="gramEnd"/>
      <w:r w:rsidRPr="00E71691">
        <w:rPr>
          <w:sz w:val="8"/>
          <w:szCs w:val="14"/>
        </w:rPr>
        <w:t xml:space="preserve"> will profoundly alter its character and greatly reduce its economic and political benefits. Liberal global institutions, under American hegemony, have served multiple purposes, enabling states to improve the quality of international relations and more fully satisfy the needs of their citizens, and provide companies with the legal and institutional stability necessary to manage the inherent risks of global investment. But under present and future conditions these institutions will become the battlegrounds—and the victims—of geopolitical competition. The Trump Administration’s frontal attack on multilateralism is but the final nail in the coffin of the Bretton Woods system in trade and finance, which has been in slow but accelerating decline since the end of the Cold War. Future American leadership may embrace renewed collaboration in global trade and finance, macroeconomic management, environmental </w:t>
      </w:r>
      <w:proofErr w:type="gramStart"/>
      <w:r w:rsidRPr="00E71691">
        <w:rPr>
          <w:sz w:val="8"/>
          <w:szCs w:val="14"/>
        </w:rPr>
        <w:t>sustainability</w:t>
      </w:r>
      <w:proofErr w:type="gramEnd"/>
      <w:r w:rsidRPr="00E71691">
        <w:rPr>
          <w:sz w:val="8"/>
          <w:szCs w:val="14"/>
        </w:rPr>
        <w:t xml:space="preserve"> and the like, but repairing the damage requires the heroic assumption that America’s own identity has not been fundamentally altered by the Trump era (four years or eight matters here), and by the internal and global forces that enabled his rise. The fact will remain that a sizeable portion of the American electorate, and a monolithically pro- Trump Republican Party, is committed to an illiberal future. And even if the effects are transitory, the causes of weakening global collaboration are structural, not subject to the efforts of some hypothetical future US liberal leadership. </w:t>
      </w:r>
      <w:proofErr w:type="gramStart"/>
      <w:r w:rsidRPr="00E71691">
        <w:rPr>
          <w:sz w:val="8"/>
          <w:szCs w:val="14"/>
        </w:rPr>
        <w:t>It is clear that the</w:t>
      </w:r>
      <w:proofErr w:type="gramEnd"/>
      <w:r w:rsidRPr="00E71691">
        <w:rPr>
          <w:sz w:val="8"/>
          <w:szCs w:val="14"/>
        </w:rPr>
        <w:t xml:space="preserve"> US has lost respect among its rivals, and trust among its allies. While its economic and military capacity is still greatly superior to all others, its political dysfunction has diminished its ability to convert this wealth into effective power.13 It will furthermore operate in a future system of diffusing material power, diverging economic and political governance approaches, and rising nationalism. Trump has promoted these forces, but did not invent them, and future US Administrations will struggle to cope with them.</w:t>
      </w:r>
    </w:p>
    <w:p w14:paraId="1C301FE9" w14:textId="77777777" w:rsidR="00B376E5" w:rsidRPr="00E71691" w:rsidRDefault="00B376E5" w:rsidP="00B376E5">
      <w:pPr>
        <w:rPr>
          <w:sz w:val="16"/>
          <w:szCs w:val="20"/>
        </w:rPr>
      </w:pPr>
      <w:r w:rsidRPr="00E71691">
        <w:rPr>
          <w:sz w:val="16"/>
          <w:szCs w:val="20"/>
        </w:rPr>
        <w:t xml:space="preserve">What will illiberal globalization look like? Consider recent events. The instruments of globalization have been weaponized by strong states in pursuit of their geopolitical objectives. This has turned the liberal argument on behalf of globalization on its head. Instead of interdependence as an unstoppable force pushing states toward collaboration and convergence around market-friendly domestic policies, states are exploiting interdependence to inflict harm on their adversaries, and even on their allies. </w:t>
      </w:r>
      <w:r w:rsidRPr="00E71691">
        <w:rPr>
          <w:rStyle w:val="StyleUnderline"/>
          <w:szCs w:val="20"/>
        </w:rPr>
        <w:t xml:space="preserve">The increasing interaction across national boundaries that globalization entails, now produces not </w:t>
      </w:r>
      <w:r w:rsidRPr="00E71691">
        <w:rPr>
          <w:rStyle w:val="Emphasis"/>
        </w:rPr>
        <w:t>harmonization</w:t>
      </w:r>
      <w:r w:rsidRPr="00E71691">
        <w:rPr>
          <w:rStyle w:val="StyleUnderline"/>
          <w:szCs w:val="20"/>
        </w:rPr>
        <w:t xml:space="preserve"> and cooperation, but </w:t>
      </w:r>
      <w:r w:rsidRPr="00E71691">
        <w:rPr>
          <w:rStyle w:val="Emphasis"/>
        </w:rPr>
        <w:t>friction</w:t>
      </w:r>
      <w:r w:rsidRPr="00E71691">
        <w:rPr>
          <w:rStyle w:val="StyleUnderline"/>
          <w:szCs w:val="20"/>
        </w:rPr>
        <w:t xml:space="preserve"> and </w:t>
      </w:r>
      <w:r w:rsidRPr="00E71691">
        <w:rPr>
          <w:rStyle w:val="Emphasis"/>
          <w:highlight w:val="cyan"/>
        </w:rPr>
        <w:t>escalating trade</w:t>
      </w:r>
      <w:r w:rsidRPr="00E71691">
        <w:rPr>
          <w:rStyle w:val="Emphasis"/>
        </w:rPr>
        <w:t xml:space="preserve"> and investment </w:t>
      </w:r>
      <w:r w:rsidRPr="00E71691">
        <w:rPr>
          <w:rStyle w:val="Emphasis"/>
          <w:highlight w:val="cyan"/>
        </w:rPr>
        <w:t>disputes</w:t>
      </w:r>
      <w:r w:rsidRPr="00E71691">
        <w:rPr>
          <w:sz w:val="16"/>
          <w:szCs w:val="20"/>
        </w:rPr>
        <w:t>.</w:t>
      </w:r>
      <w:r w:rsidRPr="00E71691">
        <w:rPr>
          <w:sz w:val="12"/>
          <w:szCs w:val="16"/>
        </w:rPr>
        <w:t xml:space="preserve">14 The Trump Administration is in the lead here, but it is not alone. Trade and investment friction with China is the most obvious and damaging example, precipitated by China’s long failure to conform to the World Trade Organization (WTO) principles, now escalated by President Trump into a trade and currency war disturbingly reminiscent of the 1930s that Bretton Woods was designed to prevent. Financial sanctions against Iran, in violation of US obligations in the Joint Comprehensive Plan </w:t>
      </w:r>
      <w:proofErr w:type="gramStart"/>
      <w:r w:rsidRPr="00E71691">
        <w:rPr>
          <w:sz w:val="12"/>
          <w:szCs w:val="16"/>
        </w:rPr>
        <w:t>Of</w:t>
      </w:r>
      <w:proofErr w:type="gramEnd"/>
      <w:r w:rsidRPr="00E71691">
        <w:rPr>
          <w:sz w:val="12"/>
          <w:szCs w:val="16"/>
        </w:rPr>
        <w:t xml:space="preserve"> Action (JCPOA), is another example of the rule of law succumbing to geopolitical competition. Though more mercantilist in intent than geopolitical, US tariffs on steel and aluminum, and their threatened use in </w:t>
      </w:r>
      <w:proofErr w:type="spellStart"/>
      <w:r w:rsidRPr="00E71691">
        <w:rPr>
          <w:sz w:val="12"/>
          <w:szCs w:val="16"/>
        </w:rPr>
        <w:t>automotives</w:t>
      </w:r>
      <w:proofErr w:type="spellEnd"/>
      <w:r w:rsidRPr="00E71691">
        <w:rPr>
          <w:sz w:val="12"/>
          <w:szCs w:val="16"/>
        </w:rPr>
        <w:t>, aimed at the EU, Canada, and Japan,15 are equally destructive of the liberal system and of future economic growth, imposed as they are by the author of that system, and will spread to others. And indeed, Japan has used export controls in its escalating conflict with South Korea16 (as did China in imposing controls on rare earth,17 and as the US has done as part of its trade war with China). Inward foreign direct investment restrictions are spreading. The vitality of the WTO is being sapped by its inability to complete the Doha Round, by the proliferation of bilateral and regional agreements, and now by the Trump Administration’s hold on appointments to WTO judicial panels. It should not surprise anyone if, during a second term, Trump formally withdrew the US from the WTO. At a minimum it will become a “dead letter regime.”18</w:t>
      </w:r>
    </w:p>
    <w:p w14:paraId="7D44F5CC" w14:textId="77777777" w:rsidR="00B376E5" w:rsidRPr="00E71691" w:rsidRDefault="00B376E5" w:rsidP="00B376E5">
      <w:pPr>
        <w:rPr>
          <w:sz w:val="16"/>
        </w:rPr>
      </w:pPr>
      <w:r w:rsidRPr="00E71691">
        <w:rPr>
          <w:rStyle w:val="StyleUnderline"/>
        </w:rPr>
        <w:t xml:space="preserve">As such measures </w:t>
      </w:r>
      <w:r w:rsidRPr="00E71691">
        <w:rPr>
          <w:rStyle w:val="Emphasis"/>
        </w:rPr>
        <w:t>gain traction</w:t>
      </w:r>
      <w:r w:rsidRPr="00E71691">
        <w:rPr>
          <w:rStyle w:val="StyleUnderline"/>
        </w:rPr>
        <w:t xml:space="preserve">, it will </w:t>
      </w:r>
      <w:r w:rsidRPr="00E71691">
        <w:rPr>
          <w:rStyle w:val="Emphasis"/>
        </w:rPr>
        <w:t>become clear</w:t>
      </w:r>
      <w:r w:rsidRPr="00E71691">
        <w:rPr>
          <w:rStyle w:val="StyleUnderline"/>
        </w:rPr>
        <w:t xml:space="preserve"> to states</w:t>
      </w:r>
      <w:r w:rsidRPr="00E71691">
        <w:rPr>
          <w:sz w:val="16"/>
        </w:rPr>
        <w:t>—and to companies—</w:t>
      </w:r>
      <w:r w:rsidRPr="00E71691">
        <w:rPr>
          <w:rStyle w:val="StyleUnderline"/>
        </w:rPr>
        <w:t xml:space="preserve">that a global trading system more responsive to raw power than to law entails </w:t>
      </w:r>
      <w:r w:rsidRPr="00E71691">
        <w:rPr>
          <w:rStyle w:val="Emphasis"/>
        </w:rPr>
        <w:t>escalating risk</w:t>
      </w:r>
      <w:r w:rsidRPr="00E71691">
        <w:rPr>
          <w:rStyle w:val="StyleUnderline"/>
        </w:rPr>
        <w:t xml:space="preserve"> and diminishing benefits. This </w:t>
      </w:r>
      <w:r w:rsidRPr="00E71691">
        <w:rPr>
          <w:rStyle w:val="StyleUnderline"/>
          <w:highlight w:val="cyan"/>
        </w:rPr>
        <w:t>will</w:t>
      </w:r>
      <w:r w:rsidRPr="00E71691">
        <w:rPr>
          <w:rStyle w:val="StyleUnderline"/>
        </w:rPr>
        <w:t xml:space="preserve"> be the </w:t>
      </w:r>
      <w:r w:rsidRPr="00E71691">
        <w:rPr>
          <w:rStyle w:val="Emphasis"/>
          <w:highlight w:val="cyan"/>
        </w:rPr>
        <w:t>end</w:t>
      </w:r>
      <w:r w:rsidRPr="00E71691">
        <w:rPr>
          <w:rStyle w:val="Emphasis"/>
        </w:rPr>
        <w:t xml:space="preserve"> of economic </w:t>
      </w:r>
      <w:r w:rsidRPr="00E71691">
        <w:rPr>
          <w:rStyle w:val="Emphasis"/>
          <w:highlight w:val="cyan"/>
        </w:rPr>
        <w:t>globalization</w:t>
      </w:r>
      <w:r w:rsidRPr="00E71691">
        <w:rPr>
          <w:sz w:val="16"/>
        </w:rPr>
        <w:t xml:space="preserve">, and its many benefits, as we know it. </w:t>
      </w:r>
      <w:r w:rsidRPr="00E71691">
        <w:rPr>
          <w:rStyle w:val="StyleUnderline"/>
        </w:rPr>
        <w:t>It represents</w:t>
      </w:r>
      <w:r w:rsidRPr="00E71691">
        <w:rPr>
          <w:sz w:val="16"/>
        </w:rPr>
        <w:t xml:space="preserve"> nothing less </w:t>
      </w:r>
      <w:r w:rsidRPr="00E71691">
        <w:rPr>
          <w:sz w:val="16"/>
        </w:rPr>
        <w:lastRenderedPageBreak/>
        <w:t xml:space="preserve">than </w:t>
      </w:r>
      <w:r w:rsidRPr="00E71691">
        <w:rPr>
          <w:rStyle w:val="StyleUnderline"/>
        </w:rPr>
        <w:t>the subordination of economic globalization</w:t>
      </w:r>
      <w:r w:rsidRPr="00E71691">
        <w:rPr>
          <w:sz w:val="16"/>
        </w:rPr>
        <w:t xml:space="preserve">, a system which many thought obeyed its own logic, </w:t>
      </w:r>
      <w:r w:rsidRPr="00E71691">
        <w:rPr>
          <w:rStyle w:val="StyleUnderline"/>
        </w:rPr>
        <w:t xml:space="preserve">to an international politics of </w:t>
      </w:r>
      <w:r w:rsidRPr="00E71691">
        <w:rPr>
          <w:rStyle w:val="Emphasis"/>
        </w:rPr>
        <w:t>zero-sum power competition</w:t>
      </w:r>
      <w:r w:rsidRPr="00E71691">
        <w:rPr>
          <w:rStyle w:val="StyleUnderline"/>
        </w:rPr>
        <w:t xml:space="preserve"> among multiple actors with divergent interests and values</w:t>
      </w:r>
      <w:r w:rsidRPr="00E71691">
        <w:rPr>
          <w:sz w:val="16"/>
        </w:rPr>
        <w:t>. The costs will be significant: Bloomberg Economics estimates that the cost in lost US GDP in 2019- dollar terms from the trade war with China has reached $134 billion to date and will rise to a total of $316 billion by the end of 2020.19 Economically, the just-in-time, maximally efficient world of global supply chains, driving down costs, incentivizing innovation, spreading investment, integrating new countries and populations into the global system, is being Balkanized. Bilateral and regional deals are proliferating, while global, nondiscriminatory trade agreements are at an end.</w:t>
      </w:r>
    </w:p>
    <w:p w14:paraId="5996903D" w14:textId="77777777" w:rsidR="00B376E5" w:rsidRPr="00E71691" w:rsidRDefault="00B376E5" w:rsidP="00B376E5">
      <w:pPr>
        <w:rPr>
          <w:sz w:val="16"/>
        </w:rPr>
      </w:pPr>
      <w:r w:rsidRPr="00E71691">
        <w:rPr>
          <w:sz w:val="16"/>
        </w:rPr>
        <w:t xml:space="preserve">Economies of scale will shrink, incentivizing less investment, increasing costs and prices, compromising growth, marginalizing countries whose growth and poverty reduction depended on participation in global supply chains. </w:t>
      </w:r>
      <w:r w:rsidRPr="00E71691">
        <w:rPr>
          <w:rStyle w:val="StyleUnderline"/>
          <w:highlight w:val="cyan"/>
        </w:rPr>
        <w:t>A world</w:t>
      </w:r>
      <w:r w:rsidRPr="00E71691">
        <w:rPr>
          <w:rStyle w:val="StyleUnderline"/>
        </w:rPr>
        <w:t xml:space="preserve"> already </w:t>
      </w:r>
      <w:r w:rsidRPr="00E71691">
        <w:rPr>
          <w:rStyle w:val="StyleUnderline"/>
          <w:highlight w:val="cyan"/>
        </w:rPr>
        <w:t>suffering from excess savings</w:t>
      </w:r>
      <w:r w:rsidRPr="00E71691">
        <w:rPr>
          <w:sz w:val="16"/>
        </w:rPr>
        <w:t xml:space="preserve"> (in the corporate sector, among mostly Asian countries) </w:t>
      </w:r>
      <w:r w:rsidRPr="00E71691">
        <w:rPr>
          <w:rStyle w:val="StyleUnderline"/>
          <w:highlight w:val="cyan"/>
        </w:rPr>
        <w:t xml:space="preserve">will </w:t>
      </w:r>
      <w:r w:rsidRPr="00E71691">
        <w:rPr>
          <w:rStyle w:val="Emphasis"/>
          <w:highlight w:val="cyan"/>
        </w:rPr>
        <w:t>respond</w:t>
      </w:r>
      <w:r w:rsidRPr="00E71691">
        <w:rPr>
          <w:rStyle w:val="StyleUnderline"/>
        </w:rPr>
        <w:t xml:space="preserve"> to heightened risk and uncertainty </w:t>
      </w:r>
      <w:r w:rsidRPr="00E71691">
        <w:rPr>
          <w:rStyle w:val="StyleUnderline"/>
          <w:highlight w:val="cyan"/>
        </w:rPr>
        <w:t>with</w:t>
      </w:r>
      <w:r w:rsidRPr="00E71691">
        <w:rPr>
          <w:rStyle w:val="StyleUnderline"/>
        </w:rPr>
        <w:t xml:space="preserve"> </w:t>
      </w:r>
      <w:r w:rsidRPr="00E71691">
        <w:rPr>
          <w:rStyle w:val="Emphasis"/>
        </w:rPr>
        <w:t xml:space="preserve">further </w:t>
      </w:r>
      <w:r w:rsidRPr="00E71691">
        <w:rPr>
          <w:rStyle w:val="Emphasis"/>
          <w:highlight w:val="cyan"/>
        </w:rPr>
        <w:t>retrenchment</w:t>
      </w:r>
      <w:r w:rsidRPr="00E71691">
        <w:rPr>
          <w:sz w:val="16"/>
        </w:rPr>
        <w:t>. The problem is perfectly captured by Tim Boyle, CEO of Columbia Sportswear, whose supply chain runs through China, reacting to yet another ratcheting up of US tariffs on Chinese imports, most recently on consumer goods:</w:t>
      </w:r>
    </w:p>
    <w:bookmarkEnd w:id="0"/>
    <w:p w14:paraId="66679337" w14:textId="77777777" w:rsidR="006B3B08" w:rsidRPr="006B3B08" w:rsidRDefault="006B3B08" w:rsidP="006B3B08"/>
    <w:sectPr w:rsidR="006B3B08" w:rsidRPr="006B3B0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2"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0DD2AC2"/>
    <w:multiLevelType w:val="hybridMultilevel"/>
    <w:tmpl w:val="909646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C6FD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4273"/>
    <w:rsid w:val="0011392E"/>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5969"/>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B08"/>
    <w:rsid w:val="006C3A56"/>
    <w:rsid w:val="006D13F4"/>
    <w:rsid w:val="006D6AED"/>
    <w:rsid w:val="006E6D0B"/>
    <w:rsid w:val="006F126E"/>
    <w:rsid w:val="006F32C9"/>
    <w:rsid w:val="006F3834"/>
    <w:rsid w:val="006F5693"/>
    <w:rsid w:val="006F5D4C"/>
    <w:rsid w:val="00717B01"/>
    <w:rsid w:val="007227D9"/>
    <w:rsid w:val="0072491F"/>
    <w:rsid w:val="00725598"/>
    <w:rsid w:val="00726BA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5856"/>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76E5"/>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55F5"/>
    <w:rsid w:val="00F277AA"/>
    <w:rsid w:val="00F31955"/>
    <w:rsid w:val="00F34C06"/>
    <w:rsid w:val="00F43EA3"/>
    <w:rsid w:val="00F50C55"/>
    <w:rsid w:val="00F57FFB"/>
    <w:rsid w:val="00F601E6"/>
    <w:rsid w:val="00F73954"/>
    <w:rsid w:val="00F94060"/>
    <w:rsid w:val="00FA56F6"/>
    <w:rsid w:val="00FB329D"/>
    <w:rsid w:val="00FC27E3"/>
    <w:rsid w:val="00FC6FD9"/>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5AE029"/>
  <w14:defaultImageDpi w14:val="300"/>
  <w15:docId w15:val="{0C28234E-7DC6-4740-8C1F-F9CD279F7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C6FD9"/>
    <w:pPr>
      <w:spacing w:after="160" w:line="259" w:lineRule="auto"/>
    </w:pPr>
    <w:rPr>
      <w:rFonts w:ascii="Garamond" w:hAnsi="Garamond"/>
      <w:sz w:val="22"/>
    </w:rPr>
  </w:style>
  <w:style w:type="paragraph" w:styleId="Heading1">
    <w:name w:val="heading 1"/>
    <w:aliases w:val="Pocket"/>
    <w:basedOn w:val="Normal"/>
    <w:next w:val="Normal"/>
    <w:link w:val="Heading1Char"/>
    <w:uiPriority w:val="9"/>
    <w:qFormat/>
    <w:rsid w:val="00FC6FD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C6FD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FC6FD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a"/>
    <w:basedOn w:val="Normal"/>
    <w:next w:val="Normal"/>
    <w:link w:val="Heading4Char"/>
    <w:uiPriority w:val="9"/>
    <w:unhideWhenUsed/>
    <w:qFormat/>
    <w:rsid w:val="00FC6FD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C6F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6FD9"/>
  </w:style>
  <w:style w:type="character" w:customStyle="1" w:styleId="Heading1Char">
    <w:name w:val="Heading 1 Char"/>
    <w:aliases w:val="Pocket Char"/>
    <w:basedOn w:val="DefaultParagraphFont"/>
    <w:link w:val="Heading1"/>
    <w:uiPriority w:val="9"/>
    <w:rsid w:val="00FC6FD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C6FD9"/>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9"/>
    <w:rsid w:val="00FC6FD9"/>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FC6FD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FC6FD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8"/>
    <w:basedOn w:val="DefaultParagraphFont"/>
    <w:uiPriority w:val="1"/>
    <w:qFormat/>
    <w:rsid w:val="00FC6FD9"/>
    <w:rPr>
      <w:b w:val="0"/>
      <w:sz w:val="22"/>
      <w:u w:val="single"/>
    </w:rPr>
  </w:style>
  <w:style w:type="character" w:styleId="Emphasis">
    <w:name w:val="Emphasis"/>
    <w:aliases w:val="Evidence,Minimized,minimized,Highlighted,tag2,Size 10,emphasis in card,CD Card,Underlined,ED - Tag,emphasis,Emphasis!!,Bold Underline,small,Qualifications,normal card text,Shrunk,bold underline,qualifications in card,qualifications,Style1,Box,B"/>
    <w:basedOn w:val="DefaultParagraphFont"/>
    <w:link w:val="textbold"/>
    <w:uiPriority w:val="20"/>
    <w:qFormat/>
    <w:rsid w:val="00FC6FD9"/>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FC6FD9"/>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Tags v 2 Char1,F2 - Heading 1 Char1,Text 7 Char1,TAG,TAG "/>
    <w:basedOn w:val="DefaultParagraphFont"/>
    <w:uiPriority w:val="99"/>
    <w:unhideWhenUsed/>
    <w:rsid w:val="00FC6FD9"/>
    <w:rPr>
      <w:color w:val="auto"/>
      <w:u w:val="none"/>
    </w:rPr>
  </w:style>
  <w:style w:type="paragraph" w:styleId="DocumentMap">
    <w:name w:val="Document Map"/>
    <w:basedOn w:val="Normal"/>
    <w:link w:val="DocumentMapChar"/>
    <w:uiPriority w:val="99"/>
    <w:semiHidden/>
    <w:unhideWhenUsed/>
    <w:rsid w:val="00FC6FD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C6FD9"/>
    <w:rPr>
      <w:rFonts w:ascii="Lucida Grande" w:hAnsi="Lucida Grande" w:cs="Lucida Grande"/>
    </w:rPr>
  </w:style>
  <w:style w:type="paragraph" w:customStyle="1" w:styleId="textbold">
    <w:name w:val="text bold"/>
    <w:basedOn w:val="Normal"/>
    <w:link w:val="Emphasis"/>
    <w:autoRedefine/>
    <w:uiPriority w:val="20"/>
    <w:qFormat/>
    <w:rsid w:val="00FC6FD9"/>
    <w:rPr>
      <w:rFonts w:ascii="Calibri" w:hAnsi="Calibri"/>
      <w:b/>
      <w:iCs/>
      <w:u w:val="single"/>
    </w:rPr>
  </w:style>
  <w:style w:type="paragraph" w:customStyle="1" w:styleId="Emphasis1">
    <w:name w:val="Emphasis1"/>
    <w:basedOn w:val="Normal"/>
    <w:autoRedefine/>
    <w:uiPriority w:val="20"/>
    <w:qFormat/>
    <w:rsid w:val="006B3B08"/>
    <w:pPr>
      <w:pBdr>
        <w:top w:val="single" w:sz="4" w:space="1" w:color="auto"/>
        <w:left w:val="single" w:sz="4" w:space="4" w:color="auto"/>
        <w:bottom w:val="single" w:sz="4" w:space="1" w:color="auto"/>
        <w:right w:val="single" w:sz="4" w:space="4" w:color="auto"/>
      </w:pBdr>
      <w:ind w:left="720"/>
      <w:jc w:val="both"/>
    </w:pPr>
    <w:rPr>
      <w:rFonts w:ascii="Calibri" w:hAnsi="Calibri"/>
      <w:b/>
      <w:iCs/>
      <w:u w:val="single"/>
    </w:rPr>
  </w:style>
  <w:style w:type="character" w:customStyle="1" w:styleId="TitleChar">
    <w:name w:val="Title Char"/>
    <w:basedOn w:val="DefaultParagraphFont"/>
    <w:uiPriority w:val="6"/>
    <w:qFormat/>
    <w:rsid w:val="006B3B08"/>
    <w:rPr>
      <w:rFonts w:asciiTheme="majorHAnsi" w:eastAsiaTheme="majorEastAsia" w:hAnsiTheme="majorHAnsi" w:cstheme="majorBidi"/>
      <w:spacing w:val="-10"/>
      <w:kern w:val="28"/>
      <w:sz w:val="56"/>
      <w:szCs w:val="56"/>
    </w:rPr>
  </w:style>
  <w:style w:type="paragraph" w:styleId="NormalWeb">
    <w:name w:val="Normal (Web)"/>
    <w:basedOn w:val="Normal"/>
    <w:uiPriority w:val="99"/>
    <w:semiHidden/>
    <w:unhideWhenUsed/>
    <w:rsid w:val="006B3B08"/>
    <w:pPr>
      <w:spacing w:before="100" w:beforeAutospacing="1" w:after="100" w:afterAutospacing="1" w:line="240" w:lineRule="auto"/>
    </w:pPr>
    <w:rPr>
      <w:rFonts w:ascii="Times New Roman" w:eastAsia="Times New Roman" w:hAnsi="Times New Roman" w:cs="Times New Roman"/>
      <w:sz w:val="24"/>
      <w:lang w:eastAsia="zh-CN"/>
    </w:rPr>
  </w:style>
  <w:style w:type="paragraph" w:styleId="ListParagraph">
    <w:name w:val="List Paragraph"/>
    <w:basedOn w:val="Normal"/>
    <w:uiPriority w:val="34"/>
    <w:qFormat/>
    <w:rsid w:val="00F255F5"/>
    <w:pPr>
      <w:ind w:left="720"/>
      <w:contextualSpacing/>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rdsauto.com/ideaxchange/strikes-hurt-everybody" TargetMode="External"/><Relationship Id="rId5" Type="http://schemas.openxmlformats.org/officeDocument/2006/relationships/numbering" Target="numbering.xml"/><Relationship Id="rId10" Type="http://schemas.openxmlformats.org/officeDocument/2006/relationships/hyperlink" Target="https://www.wardsauto.com/ideaxchange/strikes-hurt-everybody" TargetMode="External"/><Relationship Id="rId4" Type="http://schemas.openxmlformats.org/officeDocument/2006/relationships/customXml" Target="../customXml/item4.xml"/><Relationship Id="rId9" Type="http://schemas.openxmlformats.org/officeDocument/2006/relationships/hyperlink" Target="https://www.nber.org/digest/jul10/evidence-effects-nurses-strik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6Sofia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3343432F-C21C-444A-876C-16A277FE0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18</Pages>
  <Words>10036</Words>
  <Characters>57211</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67113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26SofiaShah</cp:lastModifiedBy>
  <cp:revision>5</cp:revision>
  <dcterms:created xsi:type="dcterms:W3CDTF">2021-11-06T19:47:00Z</dcterms:created>
  <dcterms:modified xsi:type="dcterms:W3CDTF">2021-11-06T21:02:00Z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