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96A4D" w14:textId="29FFDA93" w:rsidR="00E42E4C" w:rsidRDefault="002462C0" w:rsidP="002462C0">
      <w:pPr>
        <w:pStyle w:val="Heading2"/>
      </w:pPr>
      <w:r>
        <w:t>Value and value criterion</w:t>
      </w:r>
    </w:p>
    <w:p w14:paraId="30D1D392" w14:textId="77777777" w:rsidR="002462C0" w:rsidRDefault="002462C0" w:rsidP="002462C0">
      <w:pPr>
        <w:spacing w:after="0" w:line="240" w:lineRule="auto"/>
        <w:rPr>
          <w:rFonts w:ascii="Times New Roman" w:hAnsi="Times New Roman"/>
          <w:sz w:val="24"/>
        </w:rPr>
      </w:pPr>
    </w:p>
    <w:p w14:paraId="46BD3FA1" w14:textId="5A4D2DB4" w:rsidR="002462C0" w:rsidRDefault="002462C0" w:rsidP="002462C0">
      <w:pPr>
        <w:pStyle w:val="Heading4"/>
      </w:pPr>
      <w:r>
        <w:rPr>
          <w:rFonts w:cs="Calibri"/>
          <w:color w:val="000000"/>
        </w:rPr>
        <w:t xml:space="preserve">We believe that the </w:t>
      </w:r>
      <w:r>
        <w:rPr>
          <w:rFonts w:cs="Calibri"/>
          <w:color w:val="000000"/>
        </w:rPr>
        <w:t xml:space="preserve">standard </w:t>
      </w:r>
      <w:r>
        <w:rPr>
          <w:rFonts w:cs="Calibri"/>
          <w:color w:val="000000"/>
        </w:rPr>
        <w:t>should be</w:t>
      </w:r>
      <w:r>
        <w:rPr>
          <w:rFonts w:cs="Calibri"/>
          <w:color w:val="000000"/>
        </w:rPr>
        <w:t xml:space="preserve"> maximizing expected well-being</w:t>
      </w:r>
      <w:r>
        <w:rPr>
          <w:rFonts w:cs="Calibri"/>
          <w:color w:val="000000"/>
        </w:rPr>
        <w:t xml:space="preserve"> also known as utilitarianism. </w:t>
      </w:r>
    </w:p>
    <w:p w14:paraId="7418E077" w14:textId="77777777" w:rsidR="002462C0" w:rsidRDefault="002462C0" w:rsidP="002462C0">
      <w:pPr>
        <w:pStyle w:val="Heading4"/>
      </w:pPr>
      <w:r>
        <w:rPr>
          <w:rFonts w:cs="Calibri"/>
          <w:color w:val="000000"/>
        </w:rPr>
        <w:t>Uncertainty and social contract require governments use util </w:t>
      </w:r>
    </w:p>
    <w:p w14:paraId="79682EC3" w14:textId="77777777" w:rsidR="002462C0" w:rsidRDefault="002462C0" w:rsidP="002462C0">
      <w:pPr>
        <w:pStyle w:val="NormalWeb"/>
        <w:spacing w:before="0" w:beforeAutospacing="0" w:after="160" w:afterAutospacing="0"/>
      </w:pPr>
      <w:proofErr w:type="spellStart"/>
      <w:r>
        <w:rPr>
          <w:rFonts w:ascii="Calibri" w:hAnsi="Calibri" w:cs="Calibri"/>
          <w:b/>
          <w:bCs/>
          <w:color w:val="000000"/>
          <w:sz w:val="26"/>
          <w:szCs w:val="26"/>
        </w:rPr>
        <w:t>Goodin</w:t>
      </w:r>
      <w:proofErr w:type="spellEnd"/>
      <w:r>
        <w:rPr>
          <w:rFonts w:ascii="Calibri" w:hAnsi="Calibri" w:cs="Calibri"/>
          <w:b/>
          <w:bCs/>
          <w:color w:val="000000"/>
          <w:sz w:val="26"/>
          <w:szCs w:val="26"/>
        </w:rPr>
        <w:t xml:space="preserve">, </w:t>
      </w:r>
      <w:proofErr w:type="gramStart"/>
      <w:r>
        <w:rPr>
          <w:rFonts w:ascii="Calibri" w:hAnsi="Calibri" w:cs="Calibri"/>
          <w:b/>
          <w:bCs/>
          <w:color w:val="000000"/>
          <w:sz w:val="26"/>
          <w:szCs w:val="26"/>
        </w:rPr>
        <w:t>1995</w:t>
      </w:r>
      <w:r>
        <w:rPr>
          <w:rFonts w:ascii="Calibri" w:hAnsi="Calibri" w:cs="Calibri"/>
          <w:b/>
          <w:bCs/>
          <w:color w:val="000000"/>
          <w:sz w:val="16"/>
          <w:szCs w:val="16"/>
        </w:rPr>
        <w:t>  (</w:t>
      </w:r>
      <w:proofErr w:type="gramEnd"/>
      <w:r>
        <w:rPr>
          <w:rFonts w:ascii="Calibri" w:hAnsi="Calibri" w:cs="Calibri"/>
          <w:color w:val="000000"/>
          <w:sz w:val="16"/>
          <w:szCs w:val="16"/>
        </w:rPr>
        <w:t xml:space="preserve">Robert, </w:t>
      </w:r>
      <w:proofErr w:type="spellStart"/>
      <w:r>
        <w:rPr>
          <w:rFonts w:ascii="Calibri" w:hAnsi="Calibri" w:cs="Calibri"/>
          <w:color w:val="000000"/>
          <w:sz w:val="16"/>
          <w:szCs w:val="16"/>
        </w:rPr>
        <w:t>philsopher</w:t>
      </w:r>
      <w:proofErr w:type="spellEnd"/>
      <w:r>
        <w:rPr>
          <w:rFonts w:ascii="Calibri" w:hAnsi="Calibri" w:cs="Calibri"/>
          <w:color w:val="000000"/>
          <w:sz w:val="16"/>
          <w:szCs w:val="16"/>
        </w:rPr>
        <w:t xml:space="preserve"> at the Research School of the Social Sciences, </w:t>
      </w:r>
      <w:r>
        <w:rPr>
          <w:rFonts w:ascii="Calibri" w:hAnsi="Calibri" w:cs="Calibri"/>
          <w:color w:val="000000"/>
          <w:sz w:val="22"/>
          <w:szCs w:val="22"/>
          <w:u w:val="single"/>
        </w:rPr>
        <w:t>Utilitarianism as Public Philosophy</w:t>
      </w:r>
      <w:r>
        <w:rPr>
          <w:rFonts w:ascii="Calibri" w:hAnsi="Calibri" w:cs="Calibri"/>
          <w:color w:val="000000"/>
          <w:sz w:val="16"/>
          <w:szCs w:val="16"/>
        </w:rPr>
        <w:t>. P. 62-63)</w:t>
      </w:r>
    </w:p>
    <w:p w14:paraId="2CD6E0A8" w14:textId="09CB9510" w:rsidR="002462C0" w:rsidRDefault="002462C0" w:rsidP="002462C0">
      <w:pPr>
        <w:pStyle w:val="NormalWeb"/>
        <w:spacing w:before="0" w:beforeAutospacing="0" w:after="160" w:afterAutospacing="0"/>
        <w:rPr>
          <w:rFonts w:ascii="Calibri" w:hAnsi="Calibri" w:cs="Calibri"/>
          <w:color w:val="000000"/>
          <w:sz w:val="22"/>
          <w:szCs w:val="22"/>
          <w:u w:val="single"/>
        </w:rPr>
      </w:pPr>
      <w:r>
        <w:rPr>
          <w:rFonts w:ascii="Calibri" w:hAnsi="Calibri" w:cs="Calibri"/>
          <w:color w:val="000000"/>
          <w:sz w:val="16"/>
          <w:szCs w:val="16"/>
        </w:rPr>
        <w:t xml:space="preserve">Consider, first, the argument from necessity.  </w:t>
      </w:r>
      <w:r>
        <w:rPr>
          <w:rFonts w:ascii="Calibri" w:hAnsi="Calibri" w:cs="Calibri"/>
          <w:color w:val="000000"/>
          <w:sz w:val="22"/>
          <w:szCs w:val="22"/>
          <w:u w:val="single"/>
        </w:rPr>
        <w:t xml:space="preserve">Public </w:t>
      </w:r>
      <w:r>
        <w:rPr>
          <w:rFonts w:ascii="Calibri" w:hAnsi="Calibri" w:cs="Calibri"/>
          <w:color w:val="000000"/>
          <w:sz w:val="22"/>
          <w:szCs w:val="22"/>
          <w:u w:val="single"/>
          <w:shd w:val="clear" w:color="auto" w:fill="00FFFF"/>
        </w:rPr>
        <w:t>officials</w:t>
      </w:r>
      <w:r>
        <w:rPr>
          <w:rFonts w:ascii="Calibri" w:hAnsi="Calibri" w:cs="Calibri"/>
          <w:color w:val="000000"/>
          <w:sz w:val="22"/>
          <w:szCs w:val="22"/>
          <w:u w:val="single"/>
        </w:rPr>
        <w:t xml:space="preserve"> are obliged to </w:t>
      </w:r>
      <w:r>
        <w:rPr>
          <w:rFonts w:ascii="Calibri" w:hAnsi="Calibri" w:cs="Calibri"/>
          <w:color w:val="000000"/>
          <w:sz w:val="22"/>
          <w:szCs w:val="22"/>
          <w:u w:val="single"/>
          <w:shd w:val="clear" w:color="auto" w:fill="00FFFF"/>
        </w:rPr>
        <w:t>make</w:t>
      </w:r>
      <w:r>
        <w:rPr>
          <w:rFonts w:ascii="Calibri" w:hAnsi="Calibri" w:cs="Calibri"/>
          <w:color w:val="000000"/>
          <w:sz w:val="22"/>
          <w:szCs w:val="22"/>
          <w:u w:val="single"/>
        </w:rPr>
        <w:t xml:space="preserve"> their </w:t>
      </w:r>
      <w:r>
        <w:rPr>
          <w:rFonts w:ascii="Calibri" w:hAnsi="Calibri" w:cs="Calibri"/>
          <w:color w:val="000000"/>
          <w:sz w:val="22"/>
          <w:szCs w:val="22"/>
          <w:u w:val="single"/>
          <w:shd w:val="clear" w:color="auto" w:fill="00FFFF"/>
        </w:rPr>
        <w:t>choices under uncertainty</w:t>
      </w:r>
      <w:r>
        <w:rPr>
          <w:rFonts w:ascii="Calibri" w:hAnsi="Calibri" w:cs="Calibri"/>
          <w:color w:val="000000"/>
          <w:sz w:val="22"/>
          <w:szCs w:val="22"/>
          <w:u w:val="single"/>
        </w:rPr>
        <w:t xml:space="preserve">, </w:t>
      </w:r>
      <w:r>
        <w:rPr>
          <w:rFonts w:ascii="Calibri" w:hAnsi="Calibri" w:cs="Calibri"/>
          <w:color w:val="000000"/>
          <w:sz w:val="16"/>
          <w:szCs w:val="16"/>
        </w:rPr>
        <w:t xml:space="preserve">and uncertainty of a very special sort at that.  </w:t>
      </w:r>
      <w:r>
        <w:rPr>
          <w:rFonts w:ascii="Calibri" w:hAnsi="Calibri" w:cs="Calibri"/>
          <w:color w:val="000000"/>
          <w:sz w:val="22"/>
          <w:szCs w:val="22"/>
          <w:u w:val="single"/>
        </w:rPr>
        <w:t>All choices—public and private alike—are made under some degree of uncertainty,</w:t>
      </w:r>
      <w:r>
        <w:rPr>
          <w:rFonts w:ascii="Calibri" w:hAnsi="Calibri" w:cs="Calibri"/>
          <w:color w:val="000000"/>
          <w:sz w:val="16"/>
          <w:szCs w:val="16"/>
        </w:rPr>
        <w:t xml:space="preserve"> of course.  </w:t>
      </w:r>
      <w:r>
        <w:rPr>
          <w:rFonts w:ascii="Calibri" w:hAnsi="Calibri" w:cs="Calibri"/>
          <w:color w:val="000000"/>
          <w:sz w:val="22"/>
          <w:szCs w:val="22"/>
          <w:u w:val="single"/>
        </w:rPr>
        <w:t xml:space="preserve">But </w:t>
      </w:r>
      <w:proofErr w:type="gramStart"/>
      <w:r>
        <w:rPr>
          <w:rFonts w:ascii="Calibri" w:hAnsi="Calibri" w:cs="Calibri"/>
          <w:color w:val="000000"/>
          <w:sz w:val="22"/>
          <w:szCs w:val="22"/>
          <w:u w:val="single"/>
        </w:rPr>
        <w:t>in the nature of things</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private individuals</w:t>
      </w:r>
      <w:r>
        <w:rPr>
          <w:rFonts w:ascii="Calibri" w:hAnsi="Calibri" w:cs="Calibri"/>
          <w:color w:val="000000"/>
          <w:sz w:val="22"/>
          <w:szCs w:val="22"/>
          <w:u w:val="single"/>
        </w:rPr>
        <w:t xml:space="preserve"> will usually </w:t>
      </w:r>
      <w:r>
        <w:rPr>
          <w:rFonts w:ascii="Calibri" w:hAnsi="Calibri" w:cs="Calibri"/>
          <w:color w:val="000000"/>
          <w:sz w:val="22"/>
          <w:szCs w:val="22"/>
          <w:u w:val="single"/>
          <w:shd w:val="clear" w:color="auto" w:fill="00FFFF"/>
        </w:rPr>
        <w:t>have more complete information</w:t>
      </w:r>
      <w:r>
        <w:rPr>
          <w:rFonts w:ascii="Calibri" w:hAnsi="Calibri" w:cs="Calibri"/>
          <w:color w:val="000000"/>
          <w:sz w:val="16"/>
          <w:szCs w:val="16"/>
        </w:rPr>
        <w:t xml:space="preserve"> </w:t>
      </w:r>
      <w:r>
        <w:rPr>
          <w:rFonts w:ascii="Calibri" w:hAnsi="Calibri" w:cs="Calibri"/>
          <w:color w:val="000000"/>
          <w:sz w:val="22"/>
          <w:szCs w:val="22"/>
          <w:u w:val="single"/>
        </w:rPr>
        <w:t>on the peculiarities of their own circumstances</w:t>
      </w:r>
      <w:r>
        <w:rPr>
          <w:rFonts w:ascii="Calibri" w:hAnsi="Calibri" w:cs="Calibri"/>
          <w:color w:val="000000"/>
          <w:sz w:val="16"/>
          <w:szCs w:val="16"/>
        </w:rPr>
        <w:t xml:space="preserve"> and on the ramifications that alternative possible choices might have on them.  </w:t>
      </w:r>
      <w:r>
        <w:rPr>
          <w:rFonts w:ascii="Calibri" w:hAnsi="Calibri" w:cs="Calibri"/>
          <w:color w:val="000000"/>
          <w:sz w:val="22"/>
          <w:szCs w:val="22"/>
          <w:u w:val="single"/>
        </w:rPr>
        <w:t xml:space="preserve">Public </w:t>
      </w:r>
      <w:r>
        <w:rPr>
          <w:rFonts w:ascii="Calibri" w:hAnsi="Calibri" w:cs="Calibri"/>
          <w:color w:val="000000"/>
          <w:sz w:val="22"/>
          <w:szCs w:val="22"/>
          <w:u w:val="single"/>
          <w:shd w:val="clear" w:color="auto" w:fill="00FFFF"/>
        </w:rPr>
        <w:t>officials</w:t>
      </w:r>
      <w:r>
        <w:rPr>
          <w:rFonts w:ascii="Calibri" w:hAnsi="Calibri" w:cs="Calibri"/>
          <w:color w:val="000000"/>
          <w:sz w:val="22"/>
          <w:szCs w:val="22"/>
          <w:u w:val="single"/>
        </w:rPr>
        <w:t xml:space="preserve">, in contrast, are relatively poorly informed as to the effects that their choices will have on individuals, one by one.  What they </w:t>
      </w:r>
      <w:r>
        <w:rPr>
          <w:rFonts w:ascii="Calibri" w:hAnsi="Calibri" w:cs="Calibri"/>
          <w:color w:val="000000"/>
          <w:sz w:val="22"/>
          <w:szCs w:val="22"/>
          <w:u w:val="single"/>
          <w:shd w:val="clear" w:color="auto" w:fill="00FFFF"/>
        </w:rPr>
        <w:t>typically</w:t>
      </w:r>
      <w:r>
        <w:rPr>
          <w:rFonts w:ascii="Calibri" w:hAnsi="Calibri" w:cs="Calibri"/>
          <w:color w:val="000000"/>
          <w:sz w:val="22"/>
          <w:szCs w:val="22"/>
          <w:u w:val="single"/>
        </w:rPr>
        <w:t xml:space="preserve"> do </w:t>
      </w:r>
      <w:r>
        <w:rPr>
          <w:rFonts w:ascii="Calibri" w:hAnsi="Calibri" w:cs="Calibri"/>
          <w:color w:val="000000"/>
          <w:sz w:val="22"/>
          <w:szCs w:val="22"/>
          <w:u w:val="single"/>
          <w:shd w:val="clear" w:color="auto" w:fill="00FFFF"/>
        </w:rPr>
        <w:t>know</w:t>
      </w:r>
      <w:r>
        <w:rPr>
          <w:rFonts w:ascii="Calibri" w:hAnsi="Calibri" w:cs="Calibri"/>
          <w:color w:val="000000"/>
          <w:sz w:val="22"/>
          <w:szCs w:val="22"/>
          <w:u w:val="single"/>
        </w:rPr>
        <w:t xml:space="preserve"> are generalities: averages and </w:t>
      </w:r>
      <w:r>
        <w:rPr>
          <w:rFonts w:ascii="Calibri" w:hAnsi="Calibri" w:cs="Calibri"/>
          <w:color w:val="000000"/>
          <w:sz w:val="22"/>
          <w:szCs w:val="22"/>
          <w:u w:val="single"/>
          <w:shd w:val="clear" w:color="auto" w:fill="00FFFF"/>
        </w:rPr>
        <w:t>aggregates</w:t>
      </w:r>
      <w:r>
        <w:rPr>
          <w:rFonts w:ascii="Calibri" w:hAnsi="Calibri" w:cs="Calibri"/>
          <w:color w:val="000000"/>
          <w:sz w:val="22"/>
          <w:szCs w:val="22"/>
          <w:u w:val="single"/>
        </w:rPr>
        <w:t xml:space="preserve">.  They know </w:t>
      </w:r>
      <w:r>
        <w:rPr>
          <w:rFonts w:ascii="Calibri" w:hAnsi="Calibri" w:cs="Calibri"/>
          <w:color w:val="000000"/>
          <w:sz w:val="22"/>
          <w:szCs w:val="22"/>
          <w:u w:val="single"/>
          <w:shd w:val="clear" w:color="auto" w:fill="00FFFF"/>
        </w:rPr>
        <w:t xml:space="preserve">what will happen most often to most people </w:t>
      </w:r>
      <w:proofErr w:type="gramStart"/>
      <w:r>
        <w:rPr>
          <w:rFonts w:ascii="Calibri" w:hAnsi="Calibri" w:cs="Calibri"/>
          <w:color w:val="000000"/>
          <w:sz w:val="22"/>
          <w:szCs w:val="22"/>
          <w:u w:val="single"/>
          <w:shd w:val="clear" w:color="auto" w:fill="00FFFF"/>
        </w:rPr>
        <w:t>as a result of</w:t>
      </w:r>
      <w:proofErr w:type="gramEnd"/>
      <w:r>
        <w:rPr>
          <w:rFonts w:ascii="Calibri" w:hAnsi="Calibri" w:cs="Calibri"/>
          <w:color w:val="000000"/>
          <w:sz w:val="22"/>
          <w:szCs w:val="22"/>
          <w:u w:val="single"/>
        </w:rPr>
        <w:t xml:space="preserve"> their various possible </w:t>
      </w:r>
      <w:r>
        <w:rPr>
          <w:rFonts w:ascii="Calibri" w:hAnsi="Calibri" w:cs="Calibri"/>
          <w:color w:val="000000"/>
          <w:sz w:val="22"/>
          <w:szCs w:val="22"/>
          <w:u w:val="single"/>
          <w:shd w:val="clear" w:color="auto" w:fill="00FFFF"/>
        </w:rPr>
        <w:t>choices</w:t>
      </w:r>
      <w:r>
        <w:rPr>
          <w:rFonts w:ascii="Calibri" w:hAnsi="Calibri" w:cs="Calibri"/>
          <w:color w:val="000000"/>
          <w:sz w:val="16"/>
          <w:szCs w:val="16"/>
        </w:rPr>
        <w:t xml:space="preserve">.  But that is all.  </w:t>
      </w:r>
      <w:r>
        <w:rPr>
          <w:rFonts w:ascii="Calibri" w:hAnsi="Calibri" w:cs="Calibri"/>
          <w:color w:val="000000"/>
          <w:sz w:val="22"/>
          <w:szCs w:val="22"/>
          <w:u w:val="single"/>
          <w:shd w:val="clear" w:color="auto" w:fill="00FFFF"/>
        </w:rPr>
        <w:t>That is enough to allow</w:t>
      </w:r>
      <w:r>
        <w:rPr>
          <w:rFonts w:ascii="Calibri" w:hAnsi="Calibri" w:cs="Calibri"/>
          <w:color w:val="000000"/>
          <w:sz w:val="22"/>
          <w:szCs w:val="22"/>
          <w:u w:val="single"/>
        </w:rPr>
        <w:t xml:space="preserve"> public </w:t>
      </w:r>
      <w:proofErr w:type="gramStart"/>
      <w:r>
        <w:rPr>
          <w:rFonts w:ascii="Calibri" w:hAnsi="Calibri" w:cs="Calibri"/>
          <w:color w:val="000000"/>
          <w:sz w:val="22"/>
          <w:szCs w:val="22"/>
          <w:u w:val="single"/>
        </w:rPr>
        <w:t>policy-makers</w:t>
      </w:r>
      <w:proofErr w:type="gramEnd"/>
      <w:r>
        <w:rPr>
          <w:rFonts w:ascii="Calibri" w:hAnsi="Calibri" w:cs="Calibri"/>
          <w:color w:val="000000"/>
          <w:sz w:val="22"/>
          <w:szCs w:val="22"/>
          <w:u w:val="single"/>
        </w:rPr>
        <w:t xml:space="preserve"> to use the </w:t>
      </w:r>
      <w:r>
        <w:rPr>
          <w:rFonts w:ascii="Calibri" w:hAnsi="Calibri" w:cs="Calibri"/>
          <w:color w:val="000000"/>
          <w:sz w:val="22"/>
          <w:szCs w:val="22"/>
          <w:u w:val="single"/>
          <w:shd w:val="clear" w:color="auto" w:fill="00FFFF"/>
        </w:rPr>
        <w:t>util</w:t>
      </w:r>
      <w:r>
        <w:rPr>
          <w:rFonts w:ascii="Calibri" w:hAnsi="Calibri" w:cs="Calibri"/>
          <w:color w:val="000000"/>
          <w:sz w:val="22"/>
          <w:szCs w:val="22"/>
          <w:u w:val="single"/>
        </w:rPr>
        <w:t>itarian calculus</w:t>
      </w:r>
      <w:r>
        <w:rPr>
          <w:rFonts w:ascii="Calibri" w:hAnsi="Calibri" w:cs="Calibri"/>
          <w:color w:val="000000"/>
          <w:sz w:val="16"/>
          <w:szCs w:val="16"/>
        </w:rPr>
        <w:t>—if they want to use it at all—</w:t>
      </w:r>
      <w:r>
        <w:rPr>
          <w:rFonts w:ascii="Calibri" w:hAnsi="Calibri" w:cs="Calibri"/>
          <w:color w:val="000000"/>
          <w:sz w:val="22"/>
          <w:szCs w:val="22"/>
          <w:u w:val="single"/>
          <w:shd w:val="clear" w:color="auto" w:fill="00FFFF"/>
        </w:rPr>
        <w:t>to choose general rules</w:t>
      </w:r>
      <w:r>
        <w:rPr>
          <w:rFonts w:ascii="Calibri" w:hAnsi="Calibri" w:cs="Calibri"/>
          <w:color w:val="000000"/>
          <w:sz w:val="22"/>
          <w:szCs w:val="22"/>
          <w:u w:val="single"/>
        </w:rPr>
        <w:t xml:space="preserve"> of conduct.  </w:t>
      </w:r>
      <w:r>
        <w:rPr>
          <w:rFonts w:ascii="Calibri" w:hAnsi="Calibri" w:cs="Calibri"/>
          <w:color w:val="000000"/>
          <w:sz w:val="22"/>
          <w:szCs w:val="22"/>
          <w:u w:val="single"/>
          <w:shd w:val="clear" w:color="auto" w:fill="00FFFF"/>
        </w:rPr>
        <w:t>Knowing aggregates</w:t>
      </w:r>
      <w:r>
        <w:rPr>
          <w:rFonts w:ascii="Calibri" w:hAnsi="Calibri" w:cs="Calibri"/>
          <w:color w:val="000000"/>
          <w:sz w:val="22"/>
          <w:szCs w:val="22"/>
          <w:u w:val="single"/>
        </w:rPr>
        <w:t xml:space="preserve"> and averages, </w:t>
      </w:r>
      <w:r>
        <w:rPr>
          <w:rFonts w:ascii="Calibri" w:hAnsi="Calibri" w:cs="Calibri"/>
          <w:color w:val="000000"/>
          <w:sz w:val="22"/>
          <w:szCs w:val="22"/>
          <w:u w:val="single"/>
          <w:shd w:val="clear" w:color="auto" w:fill="00FFFF"/>
        </w:rPr>
        <w:t>they can</w:t>
      </w:r>
      <w:r>
        <w:rPr>
          <w:rFonts w:ascii="Calibri" w:hAnsi="Calibri" w:cs="Calibri"/>
          <w:color w:val="000000"/>
          <w:sz w:val="22"/>
          <w:szCs w:val="22"/>
          <w:u w:val="single"/>
        </w:rPr>
        <w:t xml:space="preserve"> proceed to </w:t>
      </w:r>
      <w:r>
        <w:rPr>
          <w:rFonts w:ascii="Calibri" w:hAnsi="Calibri" w:cs="Calibri"/>
          <w:color w:val="000000"/>
          <w:sz w:val="22"/>
          <w:szCs w:val="22"/>
          <w:u w:val="single"/>
          <w:shd w:val="clear" w:color="auto" w:fill="00FFFF"/>
        </w:rPr>
        <w:t>calculate</w:t>
      </w:r>
      <w:r>
        <w:rPr>
          <w:rFonts w:ascii="Calibri" w:hAnsi="Calibri" w:cs="Calibri"/>
          <w:color w:val="000000"/>
          <w:sz w:val="22"/>
          <w:szCs w:val="22"/>
          <w:u w:val="single"/>
        </w:rPr>
        <w:t xml:space="preserve"> the </w:t>
      </w:r>
      <w:r>
        <w:rPr>
          <w:rFonts w:ascii="Calibri" w:hAnsi="Calibri" w:cs="Calibri"/>
          <w:color w:val="000000"/>
          <w:sz w:val="22"/>
          <w:szCs w:val="22"/>
          <w:u w:val="single"/>
          <w:shd w:val="clear" w:color="auto" w:fill="00FFFF"/>
        </w:rPr>
        <w:t>utility payoffs</w:t>
      </w:r>
      <w:r>
        <w:rPr>
          <w:rFonts w:ascii="Calibri" w:hAnsi="Calibri" w:cs="Calibri"/>
          <w:color w:val="000000"/>
          <w:sz w:val="22"/>
          <w:szCs w:val="22"/>
          <w:u w:val="single"/>
        </w:rPr>
        <w:t xml:space="preserve"> from adopting each alternative possible general rules.</w:t>
      </w:r>
    </w:p>
    <w:p w14:paraId="62223CAF" w14:textId="5D324C50" w:rsidR="002462C0" w:rsidRDefault="002462C0" w:rsidP="002462C0">
      <w:pPr>
        <w:pStyle w:val="Heading4"/>
      </w:pPr>
      <w:r>
        <w:t xml:space="preserve">Since they are going to be passing the plan through governments, they </w:t>
      </w:r>
      <w:proofErr w:type="gramStart"/>
      <w:r>
        <w:t>have to</w:t>
      </w:r>
      <w:proofErr w:type="gramEnd"/>
      <w:r>
        <w:t xml:space="preserve"> use util. </w:t>
      </w:r>
      <w:proofErr w:type="spellStart"/>
      <w:r>
        <w:t>Govs</w:t>
      </w:r>
      <w:proofErr w:type="spellEnd"/>
      <w:r>
        <w:t xml:space="preserve"> can only look at averages when making decisions, which means that utilitarian calculus has to be used because it takes overall information about how a policy effects a group instead of personal people. This also places them in a double bind – either they pass it through governments, then they </w:t>
      </w:r>
      <w:proofErr w:type="gramStart"/>
      <w:r>
        <w:t>have to</w:t>
      </w:r>
      <w:proofErr w:type="gramEnd"/>
      <w:r>
        <w:t xml:space="preserve"> use util </w:t>
      </w:r>
      <w:proofErr w:type="spellStart"/>
      <w:r>
        <w:t>bc</w:t>
      </w:r>
      <w:proofErr w:type="spellEnd"/>
      <w:r>
        <w:t xml:space="preserve"> governments can only look at a people as a group, or they claim that they do not pass it through governments. While the latter might justify their value and take ours out, it also would mean that they cannot solve because they have failed to give a reason for why private entities can/would pass their resolution. </w:t>
      </w:r>
    </w:p>
    <w:p w14:paraId="4A756393" w14:textId="6DA68C99" w:rsidR="002462C0" w:rsidRDefault="002462C0" w:rsidP="002462C0">
      <w:pPr>
        <w:pStyle w:val="Heading4"/>
      </w:pPr>
      <w:r>
        <w:rPr>
          <w:rFonts w:cs="Calibri"/>
          <w:color w:val="000000"/>
        </w:rPr>
        <w:t>Reducing existential risks is the top priority in any moral theory </w:t>
      </w:r>
    </w:p>
    <w:p w14:paraId="1479D060" w14:textId="77777777" w:rsidR="002462C0" w:rsidRDefault="002462C0" w:rsidP="002462C0">
      <w:pPr>
        <w:pStyle w:val="NormalWeb"/>
        <w:spacing w:before="0" w:beforeAutospacing="0" w:after="160" w:afterAutospacing="0"/>
      </w:pPr>
      <w:proofErr w:type="spellStart"/>
      <w:r>
        <w:rPr>
          <w:rFonts w:ascii="Calibri" w:hAnsi="Calibri" w:cs="Calibri"/>
          <w:b/>
          <w:bCs/>
          <w:color w:val="000000"/>
          <w:sz w:val="26"/>
          <w:szCs w:val="26"/>
        </w:rPr>
        <w:t>Pummer</w:t>
      </w:r>
      <w:proofErr w:type="spellEnd"/>
      <w:r>
        <w:rPr>
          <w:rFonts w:ascii="Calibri" w:hAnsi="Calibri" w:cs="Calibri"/>
          <w:b/>
          <w:bCs/>
          <w:color w:val="000000"/>
          <w:sz w:val="26"/>
          <w:szCs w:val="26"/>
        </w:rPr>
        <w:t xml:space="preserve"> 15</w:t>
      </w:r>
    </w:p>
    <w:p w14:paraId="203BC1C7" w14:textId="77777777" w:rsidR="002462C0" w:rsidRDefault="002462C0" w:rsidP="002462C0">
      <w:pPr>
        <w:pStyle w:val="NormalWeb"/>
        <w:spacing w:before="0" w:beforeAutospacing="0" w:after="160" w:afterAutospacing="0"/>
      </w:pPr>
      <w:r>
        <w:rPr>
          <w:rFonts w:ascii="Calibri" w:hAnsi="Calibri" w:cs="Calibri"/>
          <w:color w:val="000000"/>
          <w:sz w:val="16"/>
          <w:szCs w:val="16"/>
        </w:rPr>
        <w:t>(Theron, Philosophy @St. Andrews http://blog.practicalethics.ox.ac.uk/2015/05/moral-agreement-on-saving-the-world/)</w:t>
      </w:r>
    </w:p>
    <w:p w14:paraId="2F85AD09" w14:textId="77777777" w:rsidR="002462C0" w:rsidRDefault="002462C0" w:rsidP="002462C0">
      <w:r>
        <w:rPr>
          <w:rFonts w:cs="Calibri"/>
          <w:color w:val="000000"/>
          <w:sz w:val="16"/>
          <w:szCs w:val="16"/>
        </w:rPr>
        <w:t xml:space="preserve">There appears to be lot of disagreement in moral philosophy. Whether these many apparent disagreements are deep and irresolvable, I believe </w:t>
      </w:r>
      <w:r>
        <w:rPr>
          <w:rFonts w:cs="Calibri"/>
          <w:color w:val="000000"/>
          <w:szCs w:val="22"/>
          <w:u w:val="single"/>
        </w:rPr>
        <w:t>there is</w:t>
      </w:r>
      <w:r>
        <w:rPr>
          <w:rFonts w:cs="Calibri"/>
          <w:color w:val="000000"/>
          <w:sz w:val="16"/>
          <w:szCs w:val="16"/>
        </w:rPr>
        <w:t xml:space="preserve"> at least </w:t>
      </w:r>
      <w:r>
        <w:rPr>
          <w:rFonts w:cs="Calibri"/>
          <w:color w:val="000000"/>
          <w:szCs w:val="22"/>
          <w:u w:val="single"/>
        </w:rPr>
        <w:t>one thing</w:t>
      </w:r>
      <w:r>
        <w:rPr>
          <w:rFonts w:cs="Calibri"/>
          <w:color w:val="000000"/>
          <w:sz w:val="16"/>
          <w:szCs w:val="16"/>
        </w:rPr>
        <w:t xml:space="preserve"> </w:t>
      </w:r>
      <w:r>
        <w:rPr>
          <w:rFonts w:cs="Calibri"/>
          <w:color w:val="000000"/>
          <w:szCs w:val="22"/>
          <w:u w:val="single"/>
        </w:rPr>
        <w:t>it is reasonable to agree on</w:t>
      </w:r>
      <w:r>
        <w:rPr>
          <w:rFonts w:cs="Calibri"/>
          <w:color w:val="000000"/>
          <w:sz w:val="16"/>
          <w:szCs w:val="16"/>
        </w:rPr>
        <w:t xml:space="preserve"> right now, </w:t>
      </w:r>
      <w:r>
        <w:rPr>
          <w:rFonts w:cs="Calibri"/>
          <w:b/>
          <w:bCs/>
          <w:color w:val="000000"/>
          <w:szCs w:val="22"/>
          <w:u w:val="single"/>
        </w:rPr>
        <w:t>whatever</w:t>
      </w:r>
      <w:r>
        <w:rPr>
          <w:rFonts w:cs="Calibri"/>
          <w:color w:val="000000"/>
          <w:sz w:val="16"/>
          <w:szCs w:val="16"/>
        </w:rPr>
        <w:t xml:space="preserve"> general </w:t>
      </w:r>
      <w:r>
        <w:rPr>
          <w:rFonts w:cs="Calibri"/>
          <w:b/>
          <w:bCs/>
          <w:color w:val="000000"/>
          <w:szCs w:val="22"/>
          <w:u w:val="single"/>
        </w:rPr>
        <w:t>moral view we adopt</w:t>
      </w:r>
      <w:r>
        <w:rPr>
          <w:rFonts w:cs="Calibri"/>
          <w:color w:val="000000"/>
          <w:sz w:val="16"/>
          <w:szCs w:val="16"/>
        </w:rPr>
        <w:t xml:space="preserve">: that </w:t>
      </w:r>
      <w:r>
        <w:rPr>
          <w:rFonts w:cs="Calibri"/>
          <w:color w:val="000000"/>
          <w:szCs w:val="22"/>
          <w:u w:val="single"/>
        </w:rPr>
        <w:t>it is</w:t>
      </w:r>
      <w:r>
        <w:rPr>
          <w:rFonts w:cs="Calibri"/>
          <w:color w:val="000000"/>
          <w:sz w:val="16"/>
          <w:szCs w:val="16"/>
        </w:rPr>
        <w:t xml:space="preserve"> very </w:t>
      </w:r>
      <w:r>
        <w:rPr>
          <w:rFonts w:cs="Calibri"/>
          <w:color w:val="000000"/>
          <w:szCs w:val="22"/>
          <w:u w:val="single"/>
        </w:rPr>
        <w:t>important to reduce</w:t>
      </w:r>
      <w:r>
        <w:rPr>
          <w:rFonts w:cs="Calibri"/>
          <w:color w:val="000000"/>
          <w:sz w:val="16"/>
          <w:szCs w:val="16"/>
        </w:rPr>
        <w:t xml:space="preserve"> </w:t>
      </w:r>
      <w:r>
        <w:rPr>
          <w:rFonts w:cs="Calibri"/>
          <w:color w:val="000000"/>
          <w:szCs w:val="22"/>
          <w:u w:val="single"/>
        </w:rPr>
        <w:t>the risk that</w:t>
      </w:r>
      <w:r>
        <w:rPr>
          <w:rFonts w:cs="Calibri"/>
          <w:color w:val="000000"/>
          <w:sz w:val="16"/>
          <w:szCs w:val="16"/>
        </w:rPr>
        <w:t xml:space="preserve"> all intelligent </w:t>
      </w:r>
      <w:r>
        <w:rPr>
          <w:rFonts w:cs="Calibri"/>
          <w:color w:val="000000"/>
          <w:szCs w:val="22"/>
          <w:u w:val="single"/>
        </w:rPr>
        <w:t>beings</w:t>
      </w:r>
      <w:r>
        <w:rPr>
          <w:rFonts w:cs="Calibri"/>
          <w:color w:val="000000"/>
          <w:sz w:val="16"/>
          <w:szCs w:val="16"/>
        </w:rPr>
        <w:t xml:space="preserve"> on this planet </w:t>
      </w:r>
      <w:r>
        <w:rPr>
          <w:rFonts w:cs="Calibri"/>
          <w:color w:val="000000"/>
          <w:szCs w:val="22"/>
          <w:u w:val="single"/>
        </w:rPr>
        <w:t>are eliminated by</w:t>
      </w:r>
      <w:r>
        <w:rPr>
          <w:rFonts w:cs="Calibri"/>
          <w:color w:val="000000"/>
          <w:sz w:val="16"/>
          <w:szCs w:val="16"/>
        </w:rPr>
        <w:t xml:space="preserve"> an enormous </w:t>
      </w:r>
      <w:r>
        <w:rPr>
          <w:rFonts w:cs="Calibri"/>
          <w:b/>
          <w:bCs/>
          <w:color w:val="000000"/>
          <w:szCs w:val="22"/>
          <w:u w:val="single"/>
        </w:rPr>
        <w:t>catastrophe</w:t>
      </w:r>
      <w:r>
        <w:rPr>
          <w:rFonts w:cs="Calibri"/>
          <w:color w:val="000000"/>
          <w:sz w:val="16"/>
          <w:szCs w:val="16"/>
        </w:rPr>
        <w:t xml:space="preserve">, such as a nuclear war. How we might in fact try to reduce such existential risks is discussed elsewhere. My claim here is only that </w:t>
      </w:r>
      <w:r>
        <w:rPr>
          <w:rFonts w:cs="Calibri"/>
          <w:color w:val="000000"/>
          <w:szCs w:val="22"/>
          <w:u w:val="single"/>
          <w:shd w:val="clear" w:color="auto" w:fill="00FFFF"/>
        </w:rPr>
        <w:t xml:space="preserve">we </w:t>
      </w:r>
      <w:r>
        <w:rPr>
          <w:rFonts w:cs="Calibri"/>
          <w:color w:val="000000"/>
          <w:sz w:val="16"/>
          <w:szCs w:val="16"/>
        </w:rPr>
        <w:t xml:space="preserve">– </w:t>
      </w:r>
      <w:r>
        <w:rPr>
          <w:rFonts w:cs="Calibri"/>
          <w:color w:val="000000"/>
          <w:szCs w:val="22"/>
          <w:u w:val="single"/>
        </w:rPr>
        <w:t>whether we’re consequentialists, deontologists, or virtue ethicists</w:t>
      </w:r>
      <w:r>
        <w:rPr>
          <w:rFonts w:cs="Calibri"/>
          <w:color w:val="000000"/>
          <w:sz w:val="16"/>
          <w:szCs w:val="16"/>
        </w:rPr>
        <w:t xml:space="preserve"> – </w:t>
      </w:r>
      <w:r>
        <w:rPr>
          <w:rFonts w:cs="Calibri"/>
          <w:color w:val="000000"/>
          <w:szCs w:val="22"/>
          <w:u w:val="single"/>
          <w:shd w:val="clear" w:color="auto" w:fill="00FFFF"/>
        </w:rPr>
        <w:t xml:space="preserve">should all agree that we should try </w:t>
      </w:r>
      <w:r>
        <w:rPr>
          <w:rFonts w:cs="Calibri"/>
          <w:b/>
          <w:bCs/>
          <w:color w:val="000000"/>
          <w:szCs w:val="22"/>
          <w:u w:val="single"/>
          <w:shd w:val="clear" w:color="auto" w:fill="00FFFF"/>
        </w:rPr>
        <w:t>to save the world</w:t>
      </w:r>
      <w:r>
        <w:rPr>
          <w:rFonts w:cs="Calibri"/>
          <w:b/>
          <w:bCs/>
          <w:color w:val="000000"/>
          <w:szCs w:val="22"/>
          <w:u w:val="single"/>
        </w:rPr>
        <w:t>.</w:t>
      </w:r>
      <w:r>
        <w:rPr>
          <w:rFonts w:cs="Calibri"/>
          <w:color w:val="000000"/>
          <w:sz w:val="16"/>
          <w:szCs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w:t>
      </w:r>
      <w:r>
        <w:rPr>
          <w:rFonts w:cs="Calibri"/>
          <w:color w:val="000000"/>
          <w:sz w:val="16"/>
          <w:szCs w:val="16"/>
        </w:rPr>
        <w:lastRenderedPageBreak/>
        <w:t xml:space="preserve">see how reducing existential risk is easily the most important thing in the whole world. This is for the familiar reason that there are so many people who could exist in the future – there are trillions upon trillions… upon trillions. </w:t>
      </w:r>
      <w:r>
        <w:rPr>
          <w:rFonts w:cs="Calibri"/>
          <w:color w:val="000000"/>
          <w:szCs w:val="22"/>
          <w:u w:val="single"/>
          <w:shd w:val="clear" w:color="auto" w:fill="00FFFF"/>
        </w:rPr>
        <w:t xml:space="preserve">There are so many possible future people that reducing existential risk is </w:t>
      </w:r>
      <w:r>
        <w:rPr>
          <w:rFonts w:cs="Calibri"/>
          <w:color w:val="000000"/>
          <w:szCs w:val="22"/>
          <w:u w:val="single"/>
        </w:rPr>
        <w:t xml:space="preserve">arguably the </w:t>
      </w:r>
      <w:r>
        <w:rPr>
          <w:rFonts w:cs="Calibri"/>
          <w:color w:val="000000"/>
          <w:szCs w:val="22"/>
          <w:u w:val="single"/>
          <w:shd w:val="clear" w:color="auto" w:fill="00FFFF"/>
        </w:rPr>
        <w:t xml:space="preserve">most important </w:t>
      </w:r>
      <w:r>
        <w:rPr>
          <w:rFonts w:cs="Calibri"/>
          <w:color w:val="000000"/>
          <w:szCs w:val="22"/>
          <w:u w:val="single"/>
        </w:rPr>
        <w:t>thing in the world</w:t>
      </w:r>
      <w:r>
        <w:rPr>
          <w:rFonts w:cs="Calibri"/>
          <w:color w:val="000000"/>
          <w:sz w:val="16"/>
          <w:szCs w:val="16"/>
        </w:rPr>
        <w:t xml:space="preserve">, even if the well-being of these possible people were given only 0.001% as much weight as that of existing people. </w:t>
      </w:r>
      <w:r>
        <w:rPr>
          <w:rFonts w:cs="Calibri"/>
          <w:color w:val="000000"/>
          <w:szCs w:val="22"/>
          <w:u w:val="single"/>
        </w:rPr>
        <w:t>Even on a wholly person-affecting view</w:t>
      </w:r>
      <w:r>
        <w:rPr>
          <w:rFonts w:cs="Calibri"/>
          <w:color w:val="000000"/>
          <w:sz w:val="16"/>
          <w:szCs w:val="16"/>
        </w:rPr>
        <w:t xml:space="preserve"> – according to which there’s nothing (apart from effects on existing people) to be said in favor of creating happy people – </w:t>
      </w:r>
      <w:r>
        <w:rPr>
          <w:rFonts w:cs="Calibri"/>
          <w:color w:val="000000"/>
          <w:szCs w:val="22"/>
          <w:u w:val="single"/>
        </w:rPr>
        <w:t>the case for reducing existential risk is very strong</w:t>
      </w:r>
      <w:r>
        <w:rPr>
          <w:rFonts w:cs="Calibri"/>
          <w:color w:val="000000"/>
          <w:sz w:val="16"/>
          <w:szCs w:val="16"/>
        </w:rPr>
        <w:t xml:space="preserve">. As noted in this seminal paper, this case is strengthened by the fact that there’s a good chance that many existing people will, with the aid of life-extension technology, live very long and very </w:t>
      </w:r>
      <w:proofErr w:type="gramStart"/>
      <w:r>
        <w:rPr>
          <w:rFonts w:cs="Calibri"/>
          <w:color w:val="000000"/>
          <w:sz w:val="16"/>
          <w:szCs w:val="16"/>
        </w:rPr>
        <w:t>high quality</w:t>
      </w:r>
      <w:proofErr w:type="gramEnd"/>
      <w:r>
        <w:rPr>
          <w:rFonts w:cs="Calibri"/>
          <w:color w:val="000000"/>
          <w:sz w:val="16"/>
          <w:szCs w:val="16"/>
        </w:rPr>
        <w:t xml:space="preserve"> lives. </w:t>
      </w:r>
      <w:r>
        <w:rPr>
          <w:rFonts w:cs="Calibri"/>
          <w:color w:val="000000"/>
          <w:szCs w:val="22"/>
          <w:u w:val="single"/>
        </w:rPr>
        <w:t>You might think what I have just argued applies to consequentialists only.</w:t>
      </w:r>
      <w:r>
        <w:rPr>
          <w:rFonts w:cs="Calibri"/>
          <w:color w:val="000000"/>
          <w:sz w:val="16"/>
          <w:szCs w:val="16"/>
        </w:rPr>
        <w:t xml:space="preserve"> </w:t>
      </w:r>
      <w:r>
        <w:rPr>
          <w:rFonts w:cs="Calibri"/>
          <w:color w:val="000000"/>
          <w:szCs w:val="22"/>
          <w:u w:val="single"/>
          <w:shd w:val="clear" w:color="auto" w:fill="00FFFF"/>
        </w:rPr>
        <w:t xml:space="preserve">There is a tendency to assume </w:t>
      </w:r>
      <w:r>
        <w:rPr>
          <w:rFonts w:cs="Calibri"/>
          <w:color w:val="000000"/>
          <w:szCs w:val="22"/>
          <w:u w:val="single"/>
        </w:rPr>
        <w:t xml:space="preserve">that, </w:t>
      </w:r>
      <w:r>
        <w:rPr>
          <w:rFonts w:cs="Calibri"/>
          <w:color w:val="000000"/>
          <w:szCs w:val="22"/>
          <w:u w:val="single"/>
          <w:shd w:val="clear" w:color="auto" w:fill="00FFFF"/>
        </w:rPr>
        <w:t xml:space="preserve">if an argument appeals to consequentialist </w:t>
      </w:r>
      <w:r>
        <w:rPr>
          <w:rFonts w:cs="Calibri"/>
          <w:color w:val="000000"/>
          <w:szCs w:val="22"/>
          <w:u w:val="single"/>
        </w:rPr>
        <w:t>considerations</w:t>
      </w:r>
      <w:r>
        <w:rPr>
          <w:rFonts w:cs="Calibri"/>
          <w:color w:val="000000"/>
          <w:sz w:val="16"/>
          <w:szCs w:val="16"/>
        </w:rPr>
        <w:t xml:space="preserve"> (the goodness of outcomes), </w:t>
      </w:r>
      <w:r>
        <w:rPr>
          <w:rFonts w:cs="Calibri"/>
          <w:b/>
          <w:bCs/>
          <w:color w:val="000000"/>
          <w:szCs w:val="22"/>
          <w:u w:val="single"/>
          <w:shd w:val="clear" w:color="auto" w:fill="00FFFF"/>
        </w:rPr>
        <w:t>it is irrelevant to non-consequentialists</w:t>
      </w:r>
      <w:r>
        <w:rPr>
          <w:rFonts w:cs="Calibri"/>
          <w:color w:val="000000"/>
          <w:sz w:val="16"/>
          <w:szCs w:val="16"/>
        </w:rPr>
        <w:t xml:space="preserve">. </w:t>
      </w:r>
      <w:r>
        <w:rPr>
          <w:rFonts w:cs="Calibri"/>
          <w:b/>
          <w:bCs/>
          <w:color w:val="000000"/>
          <w:szCs w:val="22"/>
          <w:u w:val="single"/>
        </w:rPr>
        <w:t>But that is a huge mistake</w:t>
      </w:r>
      <w:r>
        <w:rPr>
          <w:rFonts w:cs="Calibri"/>
          <w:color w:val="000000"/>
          <w:sz w:val="16"/>
          <w:szCs w:val="16"/>
        </w:rPr>
        <w:t xml:space="preserve">. </w:t>
      </w:r>
      <w:r>
        <w:rPr>
          <w:rFonts w:cs="Calibri"/>
          <w:color w:val="000000"/>
          <w:szCs w:val="22"/>
          <w:u w:val="single"/>
        </w:rPr>
        <w:t>Non-consequentialism is the view that there’s more that determines rightness</w:t>
      </w:r>
      <w:r>
        <w:rPr>
          <w:rFonts w:cs="Calibri"/>
          <w:color w:val="000000"/>
          <w:sz w:val="16"/>
          <w:szCs w:val="16"/>
        </w:rPr>
        <w:t xml:space="preserve"> </w:t>
      </w:r>
      <w:r>
        <w:rPr>
          <w:rFonts w:cs="Calibri"/>
          <w:color w:val="000000"/>
          <w:szCs w:val="22"/>
          <w:u w:val="single"/>
        </w:rPr>
        <w:t>than</w:t>
      </w:r>
      <w:r>
        <w:rPr>
          <w:rFonts w:cs="Calibri"/>
          <w:color w:val="000000"/>
          <w:sz w:val="16"/>
          <w:szCs w:val="16"/>
        </w:rPr>
        <w:t xml:space="preserve"> the goodness of </w:t>
      </w:r>
      <w:r>
        <w:rPr>
          <w:rFonts w:cs="Calibri"/>
          <w:color w:val="000000"/>
          <w:szCs w:val="22"/>
          <w:u w:val="single"/>
        </w:rPr>
        <w:t xml:space="preserve">consequences </w:t>
      </w:r>
      <w:r>
        <w:rPr>
          <w:rFonts w:cs="Calibri"/>
          <w:color w:val="000000"/>
          <w:sz w:val="16"/>
          <w:szCs w:val="16"/>
        </w:rPr>
        <w:t xml:space="preserve">or outcomes; </w:t>
      </w:r>
      <w:r>
        <w:rPr>
          <w:rFonts w:cs="Calibri"/>
          <w:b/>
          <w:bCs/>
          <w:color w:val="000000"/>
          <w:szCs w:val="22"/>
          <w:u w:val="single"/>
        </w:rPr>
        <w:t>it is not the view that the latter don’t matter</w:t>
      </w:r>
      <w:r>
        <w:rPr>
          <w:rFonts w:cs="Calibri"/>
          <w:color w:val="000000"/>
          <w:sz w:val="16"/>
          <w:szCs w:val="16"/>
        </w:rPr>
        <w:t xml:space="preserve">. </w:t>
      </w:r>
      <w:r>
        <w:rPr>
          <w:rFonts w:cs="Calibri"/>
          <w:color w:val="000000"/>
          <w:szCs w:val="22"/>
          <w:u w:val="single"/>
        </w:rPr>
        <w:t xml:space="preserve">Even </w:t>
      </w:r>
      <w:r>
        <w:rPr>
          <w:rFonts w:cs="Calibri"/>
          <w:color w:val="000000"/>
          <w:sz w:val="16"/>
          <w:szCs w:val="16"/>
        </w:rPr>
        <w:t xml:space="preserve">John </w:t>
      </w:r>
      <w:r>
        <w:rPr>
          <w:rFonts w:cs="Calibri"/>
          <w:b/>
          <w:bCs/>
          <w:color w:val="000000"/>
          <w:szCs w:val="22"/>
          <w:u w:val="single"/>
        </w:rPr>
        <w:t>Rawls wrote, “All ethical doctrines worth our attention take consequences into account</w:t>
      </w:r>
      <w:r>
        <w:rPr>
          <w:rFonts w:cs="Calibri"/>
          <w:color w:val="000000"/>
          <w:sz w:val="16"/>
          <w:szCs w:val="16"/>
        </w:rPr>
        <w:t xml:space="preserve"> in judging rightness. </w:t>
      </w:r>
      <w:r>
        <w:rPr>
          <w:rFonts w:cs="Calibri"/>
          <w:color w:val="000000"/>
          <w:szCs w:val="22"/>
          <w:u w:val="single"/>
        </w:rPr>
        <w:t>One which did not would simply be irrational</w:t>
      </w:r>
      <w:r>
        <w:rPr>
          <w:rFonts w:cs="Calibri"/>
          <w:color w:val="000000"/>
          <w:sz w:val="16"/>
          <w:szCs w:val="16"/>
        </w:rPr>
        <w:t xml:space="preserve">, crazy.” </w:t>
      </w:r>
      <w:r>
        <w:rPr>
          <w:rFonts w:cs="Calibri"/>
          <w:b/>
          <w:bCs/>
          <w:color w:val="000000"/>
          <w:szCs w:val="22"/>
          <w:u w:val="single"/>
        </w:rPr>
        <w:t xml:space="preserve">Minimally plausible versions of </w:t>
      </w:r>
      <w:r>
        <w:rPr>
          <w:rFonts w:cs="Calibri"/>
          <w:b/>
          <w:bCs/>
          <w:color w:val="000000"/>
          <w:szCs w:val="22"/>
          <w:u w:val="single"/>
          <w:shd w:val="clear" w:color="auto" w:fill="00FFFF"/>
        </w:rPr>
        <w:t xml:space="preserve">deontology </w:t>
      </w:r>
      <w:r>
        <w:rPr>
          <w:rFonts w:cs="Calibri"/>
          <w:b/>
          <w:bCs/>
          <w:color w:val="000000"/>
          <w:szCs w:val="22"/>
          <w:u w:val="single"/>
        </w:rPr>
        <w:t>and virtue ethics must be concerned in part with promoting the good, from an impartial point of view</w:t>
      </w:r>
      <w:r>
        <w:rPr>
          <w:rFonts w:cs="Calibri"/>
          <w:color w:val="000000"/>
          <w:sz w:val="16"/>
          <w:szCs w:val="16"/>
        </w:rPr>
        <w:t xml:space="preserve">. </w:t>
      </w:r>
      <w:r>
        <w:rPr>
          <w:rFonts w:cs="Calibri"/>
          <w:color w:val="000000"/>
          <w:szCs w:val="22"/>
          <w:u w:val="single"/>
        </w:rPr>
        <w:t xml:space="preserve">They’d thus </w:t>
      </w:r>
      <w:r>
        <w:rPr>
          <w:rFonts w:cs="Calibri"/>
          <w:color w:val="000000"/>
          <w:szCs w:val="22"/>
          <w:u w:val="single"/>
          <w:shd w:val="clear" w:color="auto" w:fill="00FFFF"/>
        </w:rPr>
        <w:t xml:space="preserve">imply </w:t>
      </w:r>
      <w:r>
        <w:rPr>
          <w:rFonts w:cs="Calibri"/>
          <w:b/>
          <w:bCs/>
          <w:color w:val="000000"/>
          <w:szCs w:val="22"/>
          <w:u w:val="single"/>
          <w:shd w:val="clear" w:color="auto" w:fill="00FFFF"/>
        </w:rPr>
        <w:t>very strong reasons</w:t>
      </w:r>
      <w:r>
        <w:rPr>
          <w:rFonts w:cs="Calibri"/>
          <w:color w:val="000000"/>
          <w:szCs w:val="22"/>
          <w:u w:val="single"/>
          <w:shd w:val="clear" w:color="auto" w:fill="00FFFF"/>
        </w:rPr>
        <w:t xml:space="preserve"> to reduce existential risk</w:t>
      </w:r>
      <w:r>
        <w:rPr>
          <w:rFonts w:cs="Calibri"/>
          <w:color w:val="000000"/>
          <w:sz w:val="16"/>
          <w:szCs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rFonts w:cs="Calibri"/>
          <w:color w:val="000000"/>
          <w:szCs w:val="22"/>
          <w:u w:val="single"/>
        </w:rPr>
        <w:t>Even egoism</w:t>
      </w:r>
      <w:r>
        <w:rPr>
          <w:rFonts w:cs="Calibri"/>
          <w:color w:val="000000"/>
          <w:sz w:val="16"/>
          <w:szCs w:val="16"/>
        </w:rPr>
        <w:t xml:space="preserve">, the view that each agent should maximize her own good, </w:t>
      </w:r>
      <w:r>
        <w:rPr>
          <w:rFonts w:cs="Calibri"/>
          <w:color w:val="000000"/>
          <w:szCs w:val="22"/>
          <w:u w:val="single"/>
        </w:rPr>
        <w:t xml:space="preserve">might imply strong reasons to reduce existential risk. </w:t>
      </w:r>
      <w:r>
        <w:rPr>
          <w:rFonts w:cs="Calibri"/>
          <w:color w:val="000000"/>
          <w:sz w:val="16"/>
          <w:szCs w:val="16"/>
        </w:rPr>
        <w:t xml:space="preserve">It will depend, among other things, on what one’s own good </w:t>
      </w:r>
      <w:proofErr w:type="gramStart"/>
      <w:r>
        <w:rPr>
          <w:rFonts w:cs="Calibri"/>
          <w:color w:val="000000"/>
          <w:sz w:val="16"/>
          <w:szCs w:val="16"/>
        </w:rPr>
        <w:t>consists</w:t>
      </w:r>
      <w:proofErr w:type="gramEnd"/>
      <w:r>
        <w:rPr>
          <w:rFonts w:cs="Calibri"/>
          <w:color w:val="000000"/>
          <w:sz w:val="16"/>
          <w:szCs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rFonts w:cs="Calibri"/>
          <w:color w:val="000000"/>
          <w:sz w:val="16"/>
          <w:szCs w:val="16"/>
        </w:rPr>
        <w:t>actually desires</w:t>
      </w:r>
      <w:proofErr w:type="gramEnd"/>
      <w:r>
        <w:rPr>
          <w:rFonts w:cs="Calibri"/>
          <w:color w:val="000000"/>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rFonts w:cs="Calibri"/>
          <w:color w:val="000000"/>
          <w:sz w:val="16"/>
          <w:szCs w:val="16"/>
        </w:rPr>
        <w:t>all of</w:t>
      </w:r>
      <w:proofErr w:type="gramEnd"/>
      <w:r>
        <w:rPr>
          <w:rFonts w:cs="Calibri"/>
          <w:color w:val="000000"/>
          <w:sz w:val="16"/>
          <w:szCs w:val="16"/>
        </w:rPr>
        <w:t xml:space="preserve"> this Samuel Scheffler’s recent intriguing arguments (quick podcast version available here) that </w:t>
      </w:r>
      <w:r>
        <w:rPr>
          <w:rFonts w:cs="Calibri"/>
          <w:b/>
          <w:bCs/>
          <w:color w:val="000000"/>
          <w:szCs w:val="22"/>
          <w:u w:val="single"/>
          <w:shd w:val="clear" w:color="auto" w:fill="00FFFF"/>
        </w:rPr>
        <w:t>most of what makes our lives go well would be undermined if there were no future</w:t>
      </w:r>
      <w:r>
        <w:rPr>
          <w:rFonts w:cs="Calibri"/>
          <w:b/>
          <w:bCs/>
          <w:color w:val="000000"/>
          <w:szCs w:val="22"/>
          <w:u w:val="single"/>
        </w:rPr>
        <w:t xml:space="preserve"> generations</w:t>
      </w:r>
      <w:r>
        <w:rPr>
          <w:rFonts w:cs="Calibri"/>
          <w:color w:val="000000"/>
          <w:sz w:val="16"/>
          <w:szCs w:val="16"/>
        </w:rPr>
        <w:t xml:space="preserve"> of intelligent persons. On his view, my life would contain vastly less well-being if (say) a year after my death the world came to an end. </w:t>
      </w:r>
      <w:r>
        <w:rPr>
          <w:rFonts w:cs="Calibri"/>
          <w:color w:val="000000"/>
          <w:szCs w:val="22"/>
          <w:u w:val="single"/>
        </w:rPr>
        <w:t>So obviously</w:t>
      </w:r>
      <w:r>
        <w:rPr>
          <w:rFonts w:cs="Calibri"/>
          <w:color w:val="000000"/>
          <w:sz w:val="16"/>
          <w:szCs w:val="16"/>
        </w:rPr>
        <w:t xml:space="preserve"> if Scheffler were right </w:t>
      </w:r>
      <w:r>
        <w:rPr>
          <w:rFonts w:cs="Calibri"/>
          <w:color w:val="000000"/>
          <w:szCs w:val="22"/>
          <w:u w:val="single"/>
        </w:rPr>
        <w:t>I’d have very strong reason to reduce existential risk</w:t>
      </w:r>
      <w:r>
        <w:rPr>
          <w:rFonts w:cs="Calibri"/>
          <w:color w:val="000000"/>
          <w:sz w:val="16"/>
          <w:szCs w:val="16"/>
        </w:rPr>
        <w:t xml:space="preserve">. </w:t>
      </w:r>
      <w:r>
        <w:rPr>
          <w:rFonts w:cs="Calibri"/>
          <w:b/>
          <w:bCs/>
          <w:color w:val="000000"/>
          <w:szCs w:val="22"/>
          <w:u w:val="single"/>
        </w:rPr>
        <w:t xml:space="preserve">We should also </w:t>
      </w:r>
      <w:proofErr w:type="gramStart"/>
      <w:r>
        <w:rPr>
          <w:rFonts w:cs="Calibri"/>
          <w:b/>
          <w:bCs/>
          <w:color w:val="000000"/>
          <w:szCs w:val="22"/>
          <w:u w:val="single"/>
        </w:rPr>
        <w:t>take into account</w:t>
      </w:r>
      <w:proofErr w:type="gramEnd"/>
      <w:r>
        <w:rPr>
          <w:rFonts w:cs="Calibri"/>
          <w:b/>
          <w:bCs/>
          <w:color w:val="000000"/>
          <w:szCs w:val="22"/>
          <w:u w:val="single"/>
        </w:rPr>
        <w:t xml:space="preserve"> moral </w:t>
      </w:r>
      <w:r>
        <w:rPr>
          <w:rFonts w:cs="Calibri"/>
          <w:b/>
          <w:bCs/>
          <w:color w:val="000000"/>
          <w:szCs w:val="22"/>
          <w:u w:val="single"/>
          <w:shd w:val="clear" w:color="auto" w:fill="00FFFF"/>
        </w:rPr>
        <w:t>uncertainty.</w:t>
      </w:r>
      <w:r>
        <w:rPr>
          <w:rFonts w:cs="Calibri"/>
          <w:color w:val="000000"/>
          <w:sz w:val="16"/>
          <w:szCs w:val="16"/>
        </w:rPr>
        <w:t xml:space="preserve"> W</w:t>
      </w:r>
      <w:r>
        <w:rPr>
          <w:rFonts w:cs="Calibri"/>
          <w:color w:val="000000"/>
          <w:szCs w:val="22"/>
          <w:u w:val="single"/>
        </w:rPr>
        <w:t>hat is it reasonable for one to do, when one is uncertain</w:t>
      </w:r>
      <w:r>
        <w:rPr>
          <w:rFonts w:cs="Calibri"/>
          <w:color w:val="000000"/>
          <w:sz w:val="16"/>
          <w:szCs w:val="16"/>
        </w:rPr>
        <w:t xml:space="preserve"> not (only</w:t>
      </w:r>
      <w:r>
        <w:rPr>
          <w:rFonts w:cs="Calibri"/>
          <w:color w:val="000000"/>
          <w:szCs w:val="22"/>
          <w:u w:val="single"/>
        </w:rPr>
        <w:t>) about</w:t>
      </w:r>
      <w:r>
        <w:rPr>
          <w:rFonts w:cs="Calibri"/>
          <w:color w:val="000000"/>
          <w:sz w:val="16"/>
          <w:szCs w:val="16"/>
        </w:rPr>
        <w:t xml:space="preserve"> the empirical facts, but also about the </w:t>
      </w:r>
      <w:r>
        <w:rPr>
          <w:rFonts w:cs="Calibri"/>
          <w:color w:val="000000"/>
          <w:szCs w:val="22"/>
          <w:u w:val="single"/>
        </w:rPr>
        <w:t>moral facts?</w:t>
      </w:r>
      <w:r>
        <w:rPr>
          <w:rFonts w:cs="Calibri"/>
          <w:color w:val="000000"/>
          <w:sz w:val="16"/>
          <w:szCs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Pr>
          <w:rFonts w:cs="Calibri"/>
          <w:color w:val="000000"/>
          <w:szCs w:val="22"/>
          <w:u w:val="single"/>
        </w:rPr>
        <w:t xml:space="preserve">those </w:t>
      </w:r>
      <w:r>
        <w:rPr>
          <w:rFonts w:cs="Calibri"/>
          <w:color w:val="000000"/>
          <w:sz w:val="16"/>
          <w:szCs w:val="16"/>
        </w:rPr>
        <w:t xml:space="preserve">(hedonistic egoists) </w:t>
      </w:r>
      <w:r>
        <w:rPr>
          <w:rFonts w:cs="Calibri"/>
          <w:b/>
          <w:bCs/>
          <w:color w:val="000000"/>
          <w:szCs w:val="22"/>
          <w:u w:val="single"/>
        </w:rPr>
        <w:t>who disagree should have a significant level of confidence that they are mistaken,</w:t>
      </w:r>
      <w:r>
        <w:rPr>
          <w:rFonts w:cs="Calibri"/>
          <w:color w:val="000000"/>
          <w:sz w:val="16"/>
          <w:szCs w:val="16"/>
        </w:rPr>
        <w:t xml:space="preserve"> and that one of the above views is correct. </w:t>
      </w:r>
      <w:r>
        <w:rPr>
          <w:rFonts w:cs="Calibri"/>
          <w:color w:val="000000"/>
          <w:szCs w:val="22"/>
          <w:u w:val="single"/>
          <w:shd w:val="clear" w:color="auto" w:fill="00FFFF"/>
        </w:rPr>
        <w:t>Even if they were 90% sure that their view is the correct one</w:t>
      </w:r>
      <w:r>
        <w:rPr>
          <w:rFonts w:cs="Calibri"/>
          <w:color w:val="000000"/>
          <w:sz w:val="16"/>
          <w:szCs w:val="16"/>
          <w:shd w:val="clear" w:color="auto" w:fill="00FFFF"/>
        </w:rPr>
        <w:t xml:space="preserve"> </w:t>
      </w:r>
      <w:r>
        <w:rPr>
          <w:rFonts w:cs="Calibri"/>
          <w:color w:val="000000"/>
          <w:sz w:val="16"/>
          <w:szCs w:val="16"/>
        </w:rPr>
        <w:t xml:space="preserve">(and 10% sure that one of these other ones is correct), </w:t>
      </w:r>
      <w:r>
        <w:rPr>
          <w:rFonts w:cs="Calibri"/>
          <w:b/>
          <w:bCs/>
          <w:color w:val="000000"/>
          <w:szCs w:val="22"/>
          <w:u w:val="single"/>
          <w:shd w:val="clear" w:color="auto" w:fill="00FFFF"/>
        </w:rPr>
        <w:t xml:space="preserve">they would have </w:t>
      </w:r>
      <w:proofErr w:type="gramStart"/>
      <w:r>
        <w:rPr>
          <w:rFonts w:cs="Calibri"/>
          <w:b/>
          <w:bCs/>
          <w:color w:val="000000"/>
          <w:szCs w:val="22"/>
          <w:u w:val="single"/>
          <w:shd w:val="clear" w:color="auto" w:fill="00FFFF"/>
        </w:rPr>
        <w:t>pretty strong</w:t>
      </w:r>
      <w:proofErr w:type="gramEnd"/>
      <w:r>
        <w:rPr>
          <w:rFonts w:cs="Calibri"/>
          <w:b/>
          <w:bCs/>
          <w:color w:val="000000"/>
          <w:szCs w:val="22"/>
          <w:u w:val="single"/>
          <w:shd w:val="clear" w:color="auto" w:fill="00FFFF"/>
        </w:rPr>
        <w:t xml:space="preserve"> reason,</w:t>
      </w:r>
      <w:r>
        <w:rPr>
          <w:rFonts w:cs="Calibri"/>
          <w:b/>
          <w:bCs/>
          <w:color w:val="000000"/>
          <w:szCs w:val="22"/>
          <w:u w:val="single"/>
        </w:rPr>
        <w:t xml:space="preserve"> from the standpoint of moral uncertainty, </w:t>
      </w:r>
      <w:r>
        <w:rPr>
          <w:rFonts w:cs="Calibri"/>
          <w:b/>
          <w:bCs/>
          <w:color w:val="000000"/>
          <w:szCs w:val="22"/>
          <w:u w:val="single"/>
          <w:shd w:val="clear" w:color="auto" w:fill="00FFFF"/>
        </w:rPr>
        <w:t>to reduce existential risk</w:t>
      </w:r>
      <w:r>
        <w:rPr>
          <w:rFonts w:cs="Calibri"/>
          <w:color w:val="000000"/>
          <w:sz w:val="16"/>
          <w:szCs w:val="16"/>
        </w:rPr>
        <w:t xml:space="preserve">. Perhaps most disturbingly still, </w:t>
      </w:r>
      <w:r>
        <w:rPr>
          <w:rFonts w:cs="Calibri"/>
          <w:color w:val="000000"/>
          <w:szCs w:val="22"/>
          <w:u w:val="single"/>
          <w:shd w:val="clear" w:color="auto" w:fill="00FFFF"/>
        </w:rPr>
        <w:t xml:space="preserve">even if we are only 1% sure that the well-being of possible future people </w:t>
      </w:r>
      <w:r>
        <w:rPr>
          <w:rFonts w:cs="Calibri"/>
          <w:color w:val="000000"/>
          <w:szCs w:val="22"/>
          <w:u w:val="single"/>
        </w:rPr>
        <w:t>matters</w:t>
      </w:r>
      <w:r>
        <w:rPr>
          <w:rFonts w:cs="Calibri"/>
          <w:color w:val="000000"/>
          <w:sz w:val="16"/>
          <w:szCs w:val="16"/>
        </w:rPr>
        <w:t xml:space="preserve">, it is at least arguable that, from the standpoint of moral uncertainty, </w:t>
      </w:r>
      <w:r>
        <w:rPr>
          <w:rFonts w:cs="Calibri"/>
          <w:b/>
          <w:bCs/>
          <w:color w:val="000000"/>
          <w:szCs w:val="22"/>
          <w:u w:val="single"/>
        </w:rPr>
        <w:t>reducing existential risk is the most important thing in the world</w:t>
      </w:r>
      <w:r>
        <w:rPr>
          <w:rFonts w:cs="Calibri"/>
          <w:color w:val="000000"/>
          <w:sz w:val="16"/>
          <w:szCs w:val="16"/>
        </w:rPr>
        <w:t xml:space="preserve">. Again, this is largely </w:t>
      </w:r>
      <w:proofErr w:type="gramStart"/>
      <w:r>
        <w:rPr>
          <w:rFonts w:cs="Calibri"/>
          <w:color w:val="000000"/>
          <w:szCs w:val="22"/>
          <w:u w:val="single"/>
        </w:rPr>
        <w:t>for the reason that</w:t>
      </w:r>
      <w:proofErr w:type="gramEnd"/>
      <w:r>
        <w:rPr>
          <w:rFonts w:cs="Calibri"/>
          <w:color w:val="000000"/>
          <w:szCs w:val="22"/>
          <w:u w:val="single"/>
        </w:rPr>
        <w:t xml:space="preserve"> there are so many people who could exist in the future –</w:t>
      </w:r>
      <w:r>
        <w:rPr>
          <w:rFonts w:cs="Calibri"/>
          <w:color w:val="000000"/>
          <w:sz w:val="16"/>
          <w:szCs w:val="16"/>
        </w:rPr>
        <w:t xml:space="preserve"> there are trillions upon trillions… upon trillions. (For more on this and other related issues, see this excellent dissertation</w:t>
      </w:r>
      <w:r>
        <w:rPr>
          <w:rFonts w:cs="Calibri"/>
          <w:color w:val="000000"/>
          <w:szCs w:val="22"/>
          <w:u w:val="single"/>
        </w:rPr>
        <w:t xml:space="preserve">). Of </w:t>
      </w:r>
      <w:r>
        <w:rPr>
          <w:rFonts w:cs="Calibri"/>
          <w:color w:val="000000"/>
          <w:szCs w:val="22"/>
          <w:u w:val="single"/>
        </w:rPr>
        <w:lastRenderedPageBreak/>
        <w:t>course, it is uncertain whether these untold trillions would, in general, have good lives</w:t>
      </w:r>
      <w:r>
        <w:rPr>
          <w:rFonts w:cs="Calibri"/>
          <w:color w:val="000000"/>
          <w:sz w:val="16"/>
          <w:szCs w:val="16"/>
        </w:rPr>
        <w:t>. It’s possible they’ll be miserable</w:t>
      </w:r>
      <w:r>
        <w:rPr>
          <w:rFonts w:cs="Calibri"/>
          <w:color w:val="000000"/>
          <w:szCs w:val="22"/>
          <w:u w:val="single"/>
        </w:rPr>
        <w:t>. It is enough</w:t>
      </w:r>
      <w:r>
        <w:rPr>
          <w:rFonts w:cs="Calibri"/>
          <w:color w:val="000000"/>
          <w:sz w:val="16"/>
          <w:szCs w:val="16"/>
        </w:rPr>
        <w:t xml:space="preserve"> for my claim </w:t>
      </w:r>
      <w:r>
        <w:rPr>
          <w:rFonts w:cs="Calibri"/>
          <w:color w:val="000000"/>
          <w:szCs w:val="22"/>
          <w:u w:val="single"/>
        </w:rPr>
        <w:t>that there is moral agreement in the relevant sense if, at least given certain empirical claims about what future lives would most likely be like, all minimally plausible moral views would converge on the conclusion that we should try to save the world</w:t>
      </w:r>
      <w:r>
        <w:rPr>
          <w:rFonts w:cs="Calibri"/>
          <w:color w:val="000000"/>
          <w:sz w:val="16"/>
          <w:szCs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rFonts w:cs="Calibri"/>
          <w:color w:val="000000"/>
          <w:sz w:val="16"/>
          <w:szCs w:val="16"/>
        </w:rPr>
        <w:t>fairly implausible</w:t>
      </w:r>
      <w:proofErr w:type="gramEnd"/>
      <w:r>
        <w:rPr>
          <w:rFonts w:cs="Calibri"/>
          <w:color w:val="000000"/>
          <w:sz w:val="16"/>
          <w:szCs w:val="16"/>
        </w:rPr>
        <w:t xml:space="preserve"> views. And </w:t>
      </w:r>
      <w:r>
        <w:rPr>
          <w:rFonts w:cs="Calibri"/>
          <w:color w:val="000000"/>
          <w:szCs w:val="22"/>
          <w:u w:val="single"/>
        </w:rPr>
        <w:t xml:space="preserve">even if things did not go well for our ancestors, I am optimistic that they will overall go fantastically well for our </w:t>
      </w:r>
      <w:proofErr w:type="gramStart"/>
      <w:r>
        <w:rPr>
          <w:rFonts w:cs="Calibri"/>
          <w:color w:val="000000"/>
          <w:szCs w:val="22"/>
          <w:u w:val="single"/>
        </w:rPr>
        <w:t>descendants, if</w:t>
      </w:r>
      <w:proofErr w:type="gramEnd"/>
      <w:r>
        <w:rPr>
          <w:rFonts w:cs="Calibri"/>
          <w:color w:val="000000"/>
          <w:szCs w:val="22"/>
          <w:u w:val="single"/>
        </w:rPr>
        <w:t xml:space="preserve"> we allow them to</w:t>
      </w:r>
      <w:r>
        <w:rPr>
          <w:rFonts w:cs="Calibri"/>
          <w:color w:val="000000"/>
          <w:sz w:val="16"/>
          <w:szCs w:val="16"/>
        </w:rPr>
        <w:t xml:space="preserve">. I suspect that </w:t>
      </w:r>
      <w:r>
        <w:rPr>
          <w:rFonts w:cs="Calibri"/>
          <w:color w:val="000000"/>
          <w:szCs w:val="22"/>
          <w:u w:val="single"/>
        </w:rPr>
        <w:t>most of us alive today</w:t>
      </w:r>
      <w:r>
        <w:rPr>
          <w:rFonts w:cs="Calibri"/>
          <w:color w:val="000000"/>
          <w:sz w:val="16"/>
          <w:szCs w:val="16"/>
        </w:rPr>
        <w:t xml:space="preserve"> – at least those of us not suffering from extreme illness or poverty – </w:t>
      </w:r>
      <w:r>
        <w:rPr>
          <w:rFonts w:cs="Calibri"/>
          <w:color w:val="000000"/>
          <w:szCs w:val="22"/>
          <w:u w:val="single"/>
        </w:rPr>
        <w:t>have lives that are well worth living, and that things will continue to improve</w:t>
      </w:r>
      <w:r>
        <w:rPr>
          <w:rFonts w:cs="Calibri"/>
          <w:color w:val="000000"/>
          <w:sz w:val="16"/>
          <w:szCs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4F05F647" w14:textId="77777777" w:rsidR="002462C0" w:rsidRDefault="002462C0" w:rsidP="002462C0">
      <w:pPr>
        <w:pStyle w:val="Heading4"/>
      </w:pPr>
      <w:proofErr w:type="spellStart"/>
      <w:r>
        <w:t>Pummer</w:t>
      </w:r>
      <w:proofErr w:type="spellEnd"/>
      <w:r>
        <w:t xml:space="preserve"> also proves that no matter what you </w:t>
      </w:r>
      <w:proofErr w:type="gramStart"/>
      <w:r>
        <w:t>have to</w:t>
      </w:r>
      <w:proofErr w:type="gramEnd"/>
      <w:r>
        <w:t xml:space="preserve"> use utilitarianism when using any other theory. Being able to increase maximum </w:t>
      </w:r>
      <w:proofErr w:type="spellStart"/>
      <w:r>
        <w:t>well being</w:t>
      </w:r>
      <w:proofErr w:type="spellEnd"/>
      <w:r>
        <w:t>, whether that be saving theoretical lives or doing something smaller, will always come first. Even if they value structural violence, util would still come first because having suffering would harm structural violence even more by making people turn on each other in the event something bad like a war were to spur.</w:t>
      </w:r>
    </w:p>
    <w:p w14:paraId="46C46D5D" w14:textId="5DD8FF34" w:rsidR="002462C0" w:rsidRDefault="002462C0" w:rsidP="002462C0">
      <w:pPr>
        <w:pStyle w:val="Heading4"/>
      </w:pPr>
      <w:r>
        <w:t xml:space="preserve">Justice is personal – some people view getting justice to be putting people in jail while other view getting justice to be getting an eye for an eye – this proves that we cannot use justice because we cannot account for everyone’s </w:t>
      </w:r>
      <w:proofErr w:type="gramStart"/>
      <w:r>
        <w:t>personal opinion</w:t>
      </w:r>
      <w:proofErr w:type="gramEnd"/>
      <w:r>
        <w:t xml:space="preserve">.   </w:t>
      </w:r>
    </w:p>
    <w:p w14:paraId="68C348B4" w14:textId="26C900ED" w:rsidR="002462C0" w:rsidRDefault="002462C0" w:rsidP="002462C0"/>
    <w:p w14:paraId="08354E48" w14:textId="7D90BC50" w:rsidR="002462C0" w:rsidRDefault="002462C0" w:rsidP="002462C0">
      <w:pPr>
        <w:pStyle w:val="Heading2"/>
      </w:pPr>
      <w:r>
        <w:lastRenderedPageBreak/>
        <w:t>Neg offense</w:t>
      </w:r>
    </w:p>
    <w:p w14:paraId="375EE898" w14:textId="6CD431B4" w:rsidR="002462C0" w:rsidRDefault="002462C0" w:rsidP="002462C0">
      <w:pPr>
        <w:pStyle w:val="Heading3"/>
      </w:pPr>
      <w:r>
        <w:lastRenderedPageBreak/>
        <w:t>Being able to appropriate outer space is good for innovation</w:t>
      </w:r>
    </w:p>
    <w:p w14:paraId="5ACC8C89" w14:textId="77777777" w:rsidR="002462C0" w:rsidRDefault="002462C0" w:rsidP="002462C0">
      <w:pPr>
        <w:pStyle w:val="Heading4"/>
        <w:spacing w:before="200"/>
        <w:rPr>
          <w:rFonts w:ascii="Times New Roman" w:hAnsi="Times New Roman"/>
          <w:sz w:val="24"/>
        </w:rPr>
      </w:pPr>
      <w:r>
        <w:rPr>
          <w:color w:val="000000"/>
        </w:rPr>
        <w:t>Short innovation cycles mean every contract counts </w:t>
      </w:r>
    </w:p>
    <w:p w14:paraId="74385894" w14:textId="77777777" w:rsidR="002462C0" w:rsidRDefault="002462C0" w:rsidP="002462C0">
      <w:pPr>
        <w:pStyle w:val="NormalWeb"/>
        <w:spacing w:before="0" w:beforeAutospacing="0" w:after="0" w:afterAutospacing="0"/>
      </w:pPr>
      <w:r>
        <w:rPr>
          <w:color w:val="000000"/>
          <w:sz w:val="20"/>
          <w:szCs w:val="20"/>
        </w:rPr>
        <w:t xml:space="preserve">John J. </w:t>
      </w:r>
      <w:r>
        <w:rPr>
          <w:b/>
          <w:bCs/>
          <w:color w:val="000000"/>
          <w:sz w:val="20"/>
          <w:szCs w:val="20"/>
        </w:rPr>
        <w:t>Klein 19</w:t>
      </w:r>
      <w:r>
        <w:rPr>
          <w:color w:val="000000"/>
          <w:sz w:val="20"/>
          <w:szCs w:val="20"/>
        </w:rPr>
        <w:t>, Senior Fellow and Strategist at Falcon Research Inc. and adjunct professor at the George Washington University Space Policy Institute, 1-15-2019, "Rethinking Requirements and Risk in the New Space Age," Center for a New American Security, https://www.cnas.org/publications/reports/rethinking-requirements-and-risk-in-the-new-space-age</w:t>
      </w:r>
    </w:p>
    <w:p w14:paraId="0F5B5E82" w14:textId="4652D862" w:rsidR="002462C0" w:rsidRPr="002462C0" w:rsidRDefault="002462C0" w:rsidP="002462C0">
      <w:pPr>
        <w:pStyle w:val="NormalWeb"/>
        <w:spacing w:before="0" w:beforeAutospacing="0" w:after="0" w:afterAutospacing="0"/>
      </w:pPr>
      <w:r>
        <w:rPr>
          <w:color w:val="000000"/>
          <w:sz w:val="16"/>
          <w:szCs w:val="16"/>
        </w:rPr>
        <w:t xml:space="preserve">Unfortunately, these variances in models between the MDAP’s lengthy development cycle and the commercial space sector’s 18-month innovation cycle are a result of stark differences in thinking about requirements and risk. Requirements and risk for MDAPs commonly focus on ensuring critical mission capabilities at a given cost. In contrast, </w:t>
      </w:r>
      <w:r>
        <w:rPr>
          <w:color w:val="000000"/>
          <w:sz w:val="20"/>
          <w:szCs w:val="20"/>
          <w:u w:val="single"/>
        </w:rPr>
        <w:t xml:space="preserve">the </w:t>
      </w:r>
      <w:r>
        <w:rPr>
          <w:color w:val="000000"/>
          <w:sz w:val="20"/>
          <w:szCs w:val="20"/>
          <w:u w:val="single"/>
          <w:shd w:val="clear" w:color="auto" w:fill="00FFFF"/>
        </w:rPr>
        <w:t>commercial space</w:t>
      </w:r>
      <w:r>
        <w:rPr>
          <w:color w:val="000000"/>
          <w:sz w:val="20"/>
          <w:szCs w:val="20"/>
          <w:u w:val="single"/>
        </w:rPr>
        <w:t xml:space="preserve"> sector </w:t>
      </w:r>
      <w:r>
        <w:rPr>
          <w:color w:val="000000"/>
          <w:sz w:val="20"/>
          <w:szCs w:val="20"/>
          <w:u w:val="single"/>
          <w:shd w:val="clear" w:color="auto" w:fill="00FFFF"/>
        </w:rPr>
        <w:t>tends to focus</w:t>
      </w:r>
      <w:r>
        <w:rPr>
          <w:color w:val="000000"/>
          <w:sz w:val="20"/>
          <w:szCs w:val="20"/>
          <w:u w:val="single"/>
        </w:rPr>
        <w:t xml:space="preserve"> more </w:t>
      </w:r>
      <w:r>
        <w:rPr>
          <w:color w:val="000000"/>
          <w:sz w:val="20"/>
          <w:szCs w:val="20"/>
          <w:u w:val="single"/>
          <w:shd w:val="clear" w:color="auto" w:fill="00FFFF"/>
        </w:rPr>
        <w:t>on providing innovation quickly using economies of scale.</w:t>
      </w:r>
      <w:r>
        <w:rPr>
          <w:color w:val="000000"/>
          <w:sz w:val="16"/>
          <w:szCs w:val="16"/>
          <w:shd w:val="clear" w:color="auto" w:fill="00FFFF"/>
        </w:rPr>
        <w:t xml:space="preserve"> </w:t>
      </w:r>
      <w:r>
        <w:rPr>
          <w:color w:val="000000"/>
          <w:sz w:val="20"/>
          <w:szCs w:val="20"/>
          <w:u w:val="single"/>
          <w:shd w:val="clear" w:color="auto" w:fill="00FFFF"/>
        </w:rPr>
        <w:t>The commercial sector understands</w:t>
      </w:r>
      <w:r>
        <w:rPr>
          <w:color w:val="000000"/>
          <w:sz w:val="20"/>
          <w:szCs w:val="20"/>
          <w:u w:val="single"/>
        </w:rPr>
        <w:t xml:space="preserve"> that </w:t>
      </w:r>
      <w:r>
        <w:rPr>
          <w:color w:val="000000"/>
          <w:sz w:val="20"/>
          <w:szCs w:val="20"/>
          <w:u w:val="single"/>
          <w:shd w:val="clear" w:color="auto" w:fill="00FFFF"/>
        </w:rPr>
        <w:t>time</w:t>
      </w:r>
      <w:r>
        <w:rPr>
          <w:color w:val="000000"/>
          <w:sz w:val="20"/>
          <w:szCs w:val="20"/>
          <w:u w:val="single"/>
        </w:rPr>
        <w:t xml:space="preserve"> dynamically </w:t>
      </w:r>
      <w:r>
        <w:rPr>
          <w:color w:val="000000"/>
          <w:sz w:val="20"/>
          <w:szCs w:val="20"/>
          <w:u w:val="single"/>
          <w:shd w:val="clear" w:color="auto" w:fill="00FFFF"/>
        </w:rPr>
        <w:t>shapes decisions</w:t>
      </w:r>
      <w:r>
        <w:rPr>
          <w:color w:val="000000"/>
          <w:sz w:val="20"/>
          <w:szCs w:val="20"/>
          <w:u w:val="single"/>
        </w:rPr>
        <w:t xml:space="preserve"> related to requirements and risk </w:t>
      </w:r>
      <w:r>
        <w:rPr>
          <w:b/>
          <w:bCs/>
          <w:color w:val="000000"/>
          <w:sz w:val="20"/>
          <w:szCs w:val="20"/>
          <w:u w:val="single"/>
          <w:shd w:val="clear" w:color="auto" w:fill="00FFFF"/>
        </w:rPr>
        <w:t>because of the</w:t>
      </w:r>
      <w:r>
        <w:rPr>
          <w:b/>
          <w:bCs/>
          <w:color w:val="000000"/>
          <w:sz w:val="20"/>
          <w:szCs w:val="20"/>
          <w:u w:val="single"/>
        </w:rPr>
        <w:t xml:space="preserve"> relatively </w:t>
      </w:r>
      <w:r>
        <w:rPr>
          <w:b/>
          <w:bCs/>
          <w:color w:val="000000"/>
          <w:sz w:val="20"/>
          <w:szCs w:val="20"/>
          <w:u w:val="single"/>
          <w:shd w:val="clear" w:color="auto" w:fill="00FFFF"/>
        </w:rPr>
        <w:t>short innovation cycle</w:t>
      </w:r>
      <w:r>
        <w:rPr>
          <w:color w:val="000000"/>
          <w:sz w:val="20"/>
          <w:szCs w:val="20"/>
          <w:u w:val="single"/>
          <w:shd w:val="clear" w:color="auto" w:fill="00FFFF"/>
        </w:rPr>
        <w:t>.</w:t>
      </w:r>
      <w:r>
        <w:rPr>
          <w:color w:val="000000"/>
          <w:sz w:val="16"/>
          <w:szCs w:val="16"/>
          <w:shd w:val="clear" w:color="auto" w:fill="00FFFF"/>
        </w:rPr>
        <w:t xml:space="preserve"> </w:t>
      </w:r>
      <w:r>
        <w:rPr>
          <w:b/>
          <w:bCs/>
          <w:color w:val="000000"/>
          <w:sz w:val="20"/>
          <w:szCs w:val="20"/>
          <w:u w:val="single"/>
          <w:shd w:val="clear" w:color="auto" w:fill="00FFFF"/>
        </w:rPr>
        <w:t>In a highly competitive</w:t>
      </w:r>
      <w:r>
        <w:rPr>
          <w:b/>
          <w:bCs/>
          <w:color w:val="000000"/>
          <w:sz w:val="20"/>
          <w:szCs w:val="20"/>
          <w:u w:val="single"/>
        </w:rPr>
        <w:t xml:space="preserve"> space </w:t>
      </w:r>
      <w:r>
        <w:rPr>
          <w:b/>
          <w:bCs/>
          <w:color w:val="000000"/>
          <w:sz w:val="20"/>
          <w:szCs w:val="20"/>
          <w:u w:val="single"/>
          <w:shd w:val="clear" w:color="auto" w:fill="00FFFF"/>
        </w:rPr>
        <w:t>sector with tight</w:t>
      </w:r>
      <w:r>
        <w:rPr>
          <w:b/>
          <w:bCs/>
          <w:color w:val="000000"/>
          <w:sz w:val="20"/>
          <w:szCs w:val="20"/>
          <w:u w:val="single"/>
        </w:rPr>
        <w:t xml:space="preserve"> profit </w:t>
      </w:r>
      <w:r>
        <w:rPr>
          <w:b/>
          <w:bCs/>
          <w:color w:val="000000"/>
          <w:sz w:val="20"/>
          <w:szCs w:val="20"/>
          <w:u w:val="single"/>
          <w:shd w:val="clear" w:color="auto" w:fill="00FFFF"/>
        </w:rPr>
        <w:t xml:space="preserve">margins, those unable to innovate quickly will </w:t>
      </w:r>
      <w:r>
        <w:rPr>
          <w:b/>
          <w:bCs/>
          <w:color w:val="000000"/>
          <w:sz w:val="20"/>
          <w:szCs w:val="20"/>
          <w:u w:val="single"/>
        </w:rPr>
        <w:t xml:space="preserve">likely </w:t>
      </w:r>
      <w:r>
        <w:rPr>
          <w:b/>
          <w:bCs/>
          <w:color w:val="000000"/>
          <w:sz w:val="20"/>
          <w:szCs w:val="20"/>
          <w:u w:val="single"/>
          <w:shd w:val="clear" w:color="auto" w:fill="00FFFF"/>
        </w:rPr>
        <w:t>be out of business soo</w:t>
      </w:r>
      <w:r>
        <w:rPr>
          <w:b/>
          <w:bCs/>
          <w:color w:val="000000"/>
          <w:sz w:val="20"/>
          <w:szCs w:val="20"/>
          <w:u w:val="single"/>
        </w:rPr>
        <w:t>n</w:t>
      </w:r>
      <w:r>
        <w:rPr>
          <w:color w:val="000000"/>
          <w:sz w:val="16"/>
          <w:szCs w:val="16"/>
        </w:rPr>
        <w:t>. Alternatively, space systems with mission assurance requirements – where failures are detrimental to national security and military operations – often drive DoD’s timelines. Program managers of critical national security space systems commonly require additional time to test and verify that satellites can perform missions with a very low probability of failure.</w:t>
      </w:r>
    </w:p>
    <w:p w14:paraId="4F0DE409" w14:textId="2383B8F5" w:rsidR="002462C0" w:rsidRDefault="002462C0" w:rsidP="002462C0">
      <w:pPr>
        <w:pStyle w:val="Heading4"/>
        <w:spacing w:before="200"/>
      </w:pPr>
      <w:r>
        <w:rPr>
          <w:color w:val="000000"/>
        </w:rPr>
        <w:t xml:space="preserve">Strong commercial space catalyzes </w:t>
      </w:r>
      <w:r>
        <w:rPr>
          <w:color w:val="000000"/>
          <w:u w:val="single"/>
        </w:rPr>
        <w:t>tech innovation</w:t>
      </w:r>
      <w:r>
        <w:rPr>
          <w:color w:val="000000"/>
        </w:rPr>
        <w:t xml:space="preserve"> – progress at the margins and spinoff tech change global information networks </w:t>
      </w:r>
    </w:p>
    <w:p w14:paraId="62F21EC9" w14:textId="77777777" w:rsidR="002462C0" w:rsidRDefault="002462C0" w:rsidP="002462C0">
      <w:pPr>
        <w:pStyle w:val="NormalWeb"/>
        <w:spacing w:before="0" w:beforeAutospacing="0" w:after="0" w:afterAutospacing="0"/>
      </w:pPr>
      <w:r>
        <w:rPr>
          <w:color w:val="000000"/>
          <w:sz w:val="20"/>
          <w:szCs w:val="20"/>
        </w:rPr>
        <w:t xml:space="preserve">Joshua </w:t>
      </w:r>
      <w:r>
        <w:rPr>
          <w:b/>
          <w:bCs/>
          <w:color w:val="000000"/>
          <w:sz w:val="20"/>
          <w:szCs w:val="20"/>
        </w:rPr>
        <w:t>Hampson 2017</w:t>
      </w:r>
      <w:r>
        <w:rPr>
          <w:color w:val="000000"/>
          <w:sz w:val="20"/>
          <w:szCs w:val="20"/>
        </w:rPr>
        <w:t xml:space="preserve">, Security Studies Fellow at the </w:t>
      </w:r>
      <w:proofErr w:type="spellStart"/>
      <w:r>
        <w:rPr>
          <w:color w:val="000000"/>
          <w:sz w:val="20"/>
          <w:szCs w:val="20"/>
        </w:rPr>
        <w:t>Niskanen</w:t>
      </w:r>
      <w:proofErr w:type="spellEnd"/>
      <w:r>
        <w:rPr>
          <w:color w:val="000000"/>
          <w:sz w:val="20"/>
          <w:szCs w:val="20"/>
        </w:rPr>
        <w:t xml:space="preserve"> Center, 1-25-2017, “The Future of Space Commercialization”, </w:t>
      </w:r>
      <w:proofErr w:type="spellStart"/>
      <w:r>
        <w:rPr>
          <w:color w:val="000000"/>
          <w:sz w:val="20"/>
          <w:szCs w:val="20"/>
        </w:rPr>
        <w:t>Niskanen</w:t>
      </w:r>
      <w:proofErr w:type="spellEnd"/>
      <w:r>
        <w:rPr>
          <w:color w:val="000000"/>
          <w:sz w:val="20"/>
          <w:szCs w:val="20"/>
        </w:rPr>
        <w:t xml:space="preserve"> Center, https://republicans-science.house.gov/sites/republicans.science.house.gov/files/documents/TheFutureofSpaceCommercializationFinal.pdf</w:t>
      </w:r>
    </w:p>
    <w:p w14:paraId="7D93E5F9" w14:textId="77777777" w:rsidR="002462C0" w:rsidRDefault="002462C0" w:rsidP="002462C0">
      <w:pPr>
        <w:pStyle w:val="NormalWeb"/>
        <w:spacing w:before="0" w:beforeAutospacing="0" w:after="0" w:afterAutospacing="0"/>
      </w:pPr>
      <w:r>
        <w:rPr>
          <w:color w:val="000000"/>
          <w:sz w:val="20"/>
          <w:szCs w:val="20"/>
          <w:u w:val="single"/>
          <w:shd w:val="clear" w:color="auto" w:fill="00FFFF"/>
        </w:rPr>
        <w:t xml:space="preserve">Innovation is </w:t>
      </w:r>
      <w:r>
        <w:rPr>
          <w:color w:val="000000"/>
          <w:sz w:val="20"/>
          <w:szCs w:val="20"/>
          <w:u w:val="single"/>
        </w:rPr>
        <w:t xml:space="preserve">generally </w:t>
      </w:r>
      <w:r>
        <w:rPr>
          <w:color w:val="000000"/>
          <w:sz w:val="20"/>
          <w:szCs w:val="20"/>
          <w:u w:val="single"/>
          <w:shd w:val="clear" w:color="auto" w:fill="00FFFF"/>
        </w:rPr>
        <w:t>hard to predict</w:t>
      </w:r>
      <w:r>
        <w:rPr>
          <w:color w:val="000000"/>
          <w:sz w:val="20"/>
          <w:szCs w:val="20"/>
          <w:u w:val="single"/>
        </w:rPr>
        <w:t xml:space="preserve">; some </w:t>
      </w:r>
      <w:r>
        <w:rPr>
          <w:color w:val="000000"/>
          <w:sz w:val="20"/>
          <w:szCs w:val="20"/>
          <w:u w:val="single"/>
          <w:shd w:val="clear" w:color="auto" w:fill="00FFFF"/>
        </w:rPr>
        <w:t>new tech</w:t>
      </w:r>
      <w:r>
        <w:rPr>
          <w:color w:val="000000"/>
          <w:sz w:val="20"/>
          <w:szCs w:val="20"/>
          <w:u w:val="single"/>
        </w:rPr>
        <w:t xml:space="preserve">nologies </w:t>
      </w:r>
      <w:r>
        <w:rPr>
          <w:color w:val="000000"/>
          <w:sz w:val="20"/>
          <w:szCs w:val="20"/>
          <w:u w:val="single"/>
          <w:shd w:val="clear" w:color="auto" w:fill="00FFFF"/>
        </w:rPr>
        <w:t>seem to come out of nowhere and</w:t>
      </w:r>
      <w:r>
        <w:rPr>
          <w:color w:val="000000"/>
          <w:sz w:val="20"/>
          <w:szCs w:val="20"/>
          <w:u w:val="single"/>
        </w:rPr>
        <w:t xml:space="preserve"> others only </w:t>
      </w:r>
      <w:r>
        <w:rPr>
          <w:color w:val="000000"/>
          <w:sz w:val="20"/>
          <w:szCs w:val="20"/>
          <w:u w:val="single"/>
          <w:shd w:val="clear" w:color="auto" w:fill="00FFFF"/>
        </w:rPr>
        <w:t>take off when paired with</w:t>
      </w:r>
      <w:r>
        <w:rPr>
          <w:color w:val="000000"/>
          <w:sz w:val="20"/>
          <w:szCs w:val="20"/>
          <w:u w:val="single"/>
        </w:rPr>
        <w:t xml:space="preserve"> a </w:t>
      </w:r>
      <w:r>
        <w:rPr>
          <w:color w:val="000000"/>
          <w:sz w:val="20"/>
          <w:szCs w:val="20"/>
          <w:u w:val="single"/>
          <w:shd w:val="clear" w:color="auto" w:fill="00FFFF"/>
        </w:rPr>
        <w:t>new application</w:t>
      </w:r>
      <w:r>
        <w:rPr>
          <w:color w:val="000000"/>
          <w:sz w:val="16"/>
          <w:szCs w:val="16"/>
        </w:rPr>
        <w:t xml:space="preserve">. </w:t>
      </w:r>
      <w:r>
        <w:rPr>
          <w:color w:val="000000"/>
          <w:sz w:val="20"/>
          <w:szCs w:val="20"/>
          <w:u w:val="single"/>
        </w:rPr>
        <w:t xml:space="preserve">It is difficult to predict the future, but </w:t>
      </w:r>
      <w:r>
        <w:rPr>
          <w:b/>
          <w:bCs/>
          <w:color w:val="000000"/>
          <w:sz w:val="20"/>
          <w:szCs w:val="20"/>
          <w:u w:val="single"/>
        </w:rPr>
        <w:t xml:space="preserve">it is reasonable to expect that </w:t>
      </w:r>
      <w:r>
        <w:rPr>
          <w:b/>
          <w:bCs/>
          <w:color w:val="000000"/>
          <w:sz w:val="20"/>
          <w:szCs w:val="20"/>
          <w:u w:val="single"/>
          <w:shd w:val="clear" w:color="auto" w:fill="00FFFF"/>
        </w:rPr>
        <w:t>a growing space economy would open opportunities for tech</w:t>
      </w:r>
      <w:r>
        <w:rPr>
          <w:b/>
          <w:bCs/>
          <w:color w:val="000000"/>
          <w:sz w:val="20"/>
          <w:szCs w:val="20"/>
          <w:u w:val="single"/>
        </w:rPr>
        <w:t xml:space="preserve">nological and organizational </w:t>
      </w:r>
      <w:r>
        <w:rPr>
          <w:b/>
          <w:bCs/>
          <w:color w:val="000000"/>
          <w:sz w:val="20"/>
          <w:szCs w:val="20"/>
          <w:u w:val="single"/>
          <w:shd w:val="clear" w:color="auto" w:fill="00FFFF"/>
        </w:rPr>
        <w:t>innovation</w:t>
      </w:r>
      <w:r>
        <w:rPr>
          <w:color w:val="000000"/>
          <w:sz w:val="16"/>
          <w:szCs w:val="16"/>
        </w:rPr>
        <w:t xml:space="preserve">. </w:t>
      </w:r>
      <w:r>
        <w:rPr>
          <w:color w:val="000000"/>
          <w:sz w:val="20"/>
          <w:szCs w:val="20"/>
          <w:u w:val="single"/>
        </w:rPr>
        <w:t xml:space="preserve">In terms of technology, </w:t>
      </w:r>
      <w:r>
        <w:rPr>
          <w:b/>
          <w:bCs/>
          <w:color w:val="000000"/>
          <w:sz w:val="20"/>
          <w:szCs w:val="20"/>
          <w:u w:val="single"/>
          <w:shd w:val="clear" w:color="auto" w:fill="00FFFF"/>
        </w:rPr>
        <w:t xml:space="preserve">the </w:t>
      </w:r>
      <w:r>
        <w:rPr>
          <w:b/>
          <w:bCs/>
          <w:color w:val="000000"/>
          <w:sz w:val="20"/>
          <w:szCs w:val="20"/>
          <w:u w:val="single"/>
        </w:rPr>
        <w:t xml:space="preserve">difficult </w:t>
      </w:r>
      <w:r>
        <w:rPr>
          <w:b/>
          <w:bCs/>
          <w:color w:val="000000"/>
          <w:sz w:val="20"/>
          <w:szCs w:val="20"/>
          <w:u w:val="single"/>
          <w:shd w:val="clear" w:color="auto" w:fill="00FFFF"/>
        </w:rPr>
        <w:t>environment of outer space</w:t>
      </w:r>
      <w:r>
        <w:rPr>
          <w:b/>
          <w:bCs/>
          <w:color w:val="000000"/>
          <w:sz w:val="20"/>
          <w:szCs w:val="20"/>
          <w:u w:val="single"/>
        </w:rPr>
        <w:t xml:space="preserve"> </w:t>
      </w:r>
      <w:r>
        <w:rPr>
          <w:b/>
          <w:bCs/>
          <w:color w:val="000000"/>
          <w:sz w:val="20"/>
          <w:szCs w:val="20"/>
          <w:u w:val="single"/>
          <w:shd w:val="clear" w:color="auto" w:fill="00FFFF"/>
        </w:rPr>
        <w:t>helps incentivize progress</w:t>
      </w:r>
      <w:r>
        <w:rPr>
          <w:b/>
          <w:bCs/>
          <w:color w:val="000000"/>
          <w:sz w:val="20"/>
          <w:szCs w:val="20"/>
          <w:u w:val="single"/>
        </w:rPr>
        <w:t xml:space="preserve"> along the margins.</w:t>
      </w:r>
      <w:r>
        <w:rPr>
          <w:color w:val="000000"/>
          <w:sz w:val="16"/>
          <w:szCs w:val="16"/>
        </w:rPr>
        <w:t xml:space="preserve"> Because each object launched into orbit costs a significant amount of money—at the moment between $27,000 and $43,000 per pound, though that will likely drop in the future —</w:t>
      </w:r>
      <w:r>
        <w:rPr>
          <w:color w:val="000000"/>
          <w:sz w:val="20"/>
          <w:szCs w:val="20"/>
          <w:u w:val="single"/>
        </w:rPr>
        <w:t>each</w:t>
      </w:r>
      <w:r>
        <w:rPr>
          <w:color w:val="000000"/>
          <w:sz w:val="16"/>
          <w:szCs w:val="16"/>
        </w:rPr>
        <w:t xml:space="preserve"> 19 </w:t>
      </w:r>
      <w:proofErr w:type="gramStart"/>
      <w:r>
        <w:rPr>
          <w:color w:val="000000"/>
          <w:sz w:val="20"/>
          <w:szCs w:val="20"/>
          <w:u w:val="single"/>
        </w:rPr>
        <w:t>reduction</w:t>
      </w:r>
      <w:proofErr w:type="gramEnd"/>
      <w:r>
        <w:rPr>
          <w:color w:val="000000"/>
          <w:sz w:val="20"/>
          <w:szCs w:val="20"/>
          <w:u w:val="single"/>
        </w:rPr>
        <w:t xml:space="preserve"> in payload size saves money or means more can be launched</w:t>
      </w:r>
      <w:r>
        <w:rPr>
          <w:color w:val="000000"/>
          <w:sz w:val="16"/>
          <w:szCs w:val="16"/>
        </w:rPr>
        <w:t xml:space="preserve">. At the same time, </w:t>
      </w:r>
      <w:r>
        <w:rPr>
          <w:color w:val="000000"/>
          <w:sz w:val="20"/>
          <w:szCs w:val="20"/>
          <w:u w:val="single"/>
        </w:rPr>
        <w:t>the ability to fit more capability into a smaller satellite opens outer space to actors that previously were priced out of the market</w:t>
      </w:r>
      <w:r>
        <w:rPr>
          <w:color w:val="000000"/>
          <w:sz w:val="16"/>
          <w:szCs w:val="16"/>
        </w:rPr>
        <w:t xml:space="preserve">. This is one of the reasons why small, affordable satellites are increasingly pursued by companies or organizations that cannot afford to launch larger traditional satellites. </w:t>
      </w:r>
      <w:r>
        <w:rPr>
          <w:color w:val="000000"/>
          <w:sz w:val="20"/>
          <w:szCs w:val="20"/>
          <w:u w:val="single"/>
        </w:rPr>
        <w:t>These small</w:t>
      </w:r>
      <w:r>
        <w:rPr>
          <w:color w:val="000000"/>
          <w:sz w:val="16"/>
          <w:szCs w:val="16"/>
        </w:rPr>
        <w:t xml:space="preserve"> 20 </w:t>
      </w:r>
      <w:r>
        <w:rPr>
          <w:color w:val="000000"/>
          <w:sz w:val="20"/>
          <w:szCs w:val="20"/>
          <w:u w:val="single"/>
        </w:rPr>
        <w:t xml:space="preserve">satellites also provide non-traditional launchers, such as engineering students or </w:t>
      </w:r>
      <w:proofErr w:type="spellStart"/>
      <w:r>
        <w:rPr>
          <w:color w:val="000000"/>
          <w:sz w:val="20"/>
          <w:szCs w:val="20"/>
          <w:u w:val="single"/>
        </w:rPr>
        <w:t>prototypers</w:t>
      </w:r>
      <w:proofErr w:type="spellEnd"/>
      <w:r>
        <w:rPr>
          <w:color w:val="000000"/>
          <w:sz w:val="20"/>
          <w:szCs w:val="20"/>
          <w:u w:val="single"/>
        </w:rPr>
        <w:t>, the opportunity to learn about satellite production and test new technologies before working on a full-sized satellite</w:t>
      </w:r>
      <w:r>
        <w:rPr>
          <w:color w:val="000000"/>
          <w:sz w:val="16"/>
          <w:szCs w:val="16"/>
        </w:rPr>
        <w:t xml:space="preserve">. </w:t>
      </w:r>
      <w:r>
        <w:rPr>
          <w:b/>
          <w:bCs/>
          <w:color w:val="000000"/>
          <w:sz w:val="20"/>
          <w:szCs w:val="20"/>
          <w:u w:val="single"/>
        </w:rPr>
        <w:t xml:space="preserve">That </w:t>
      </w:r>
      <w:r>
        <w:rPr>
          <w:b/>
          <w:bCs/>
          <w:color w:val="000000"/>
          <w:sz w:val="20"/>
          <w:szCs w:val="20"/>
          <w:u w:val="single"/>
          <w:shd w:val="clear" w:color="auto" w:fill="00FFFF"/>
        </w:rPr>
        <w:t>expansion of developers, experimenters</w:t>
      </w:r>
      <w:r>
        <w:rPr>
          <w:b/>
          <w:bCs/>
          <w:color w:val="000000"/>
          <w:sz w:val="20"/>
          <w:szCs w:val="20"/>
          <w:u w:val="single"/>
        </w:rPr>
        <w:t xml:space="preserve">, </w:t>
      </w:r>
      <w:r>
        <w:rPr>
          <w:b/>
          <w:bCs/>
          <w:color w:val="000000"/>
          <w:sz w:val="20"/>
          <w:szCs w:val="20"/>
          <w:u w:val="single"/>
          <w:shd w:val="clear" w:color="auto" w:fill="00FFFF"/>
        </w:rPr>
        <w:t xml:space="preserve">and testers </w:t>
      </w:r>
      <w:r>
        <w:rPr>
          <w:b/>
          <w:bCs/>
          <w:color w:val="000000"/>
          <w:sz w:val="20"/>
          <w:szCs w:val="20"/>
          <w:u w:val="single"/>
        </w:rPr>
        <w:t xml:space="preserve">cannot but help </w:t>
      </w:r>
      <w:r>
        <w:rPr>
          <w:b/>
          <w:bCs/>
          <w:color w:val="000000"/>
          <w:sz w:val="20"/>
          <w:szCs w:val="20"/>
          <w:u w:val="single"/>
          <w:shd w:val="clear" w:color="auto" w:fill="00FFFF"/>
        </w:rPr>
        <w:t>increase innovation</w:t>
      </w:r>
      <w:r>
        <w:rPr>
          <w:b/>
          <w:bCs/>
          <w:color w:val="000000"/>
          <w:sz w:val="20"/>
          <w:szCs w:val="20"/>
          <w:u w:val="single"/>
        </w:rPr>
        <w:t xml:space="preserve"> opportunities</w:t>
      </w:r>
      <w:r>
        <w:rPr>
          <w:color w:val="000000"/>
          <w:sz w:val="16"/>
          <w:szCs w:val="16"/>
        </w:rPr>
        <w:t xml:space="preserve">. </w:t>
      </w:r>
      <w:r>
        <w:rPr>
          <w:b/>
          <w:bCs/>
          <w:color w:val="000000"/>
          <w:sz w:val="20"/>
          <w:szCs w:val="20"/>
          <w:u w:val="single"/>
          <w:shd w:val="clear" w:color="auto" w:fill="00FFFF"/>
        </w:rPr>
        <w:t>Tech</w:t>
      </w:r>
      <w:r>
        <w:rPr>
          <w:b/>
          <w:bCs/>
          <w:color w:val="000000"/>
          <w:sz w:val="20"/>
          <w:szCs w:val="20"/>
          <w:u w:val="single"/>
        </w:rPr>
        <w:t xml:space="preserve">nological </w:t>
      </w:r>
      <w:r>
        <w:rPr>
          <w:b/>
          <w:bCs/>
          <w:color w:val="000000"/>
          <w:sz w:val="20"/>
          <w:szCs w:val="20"/>
          <w:u w:val="single"/>
          <w:shd w:val="clear" w:color="auto" w:fill="00FFFF"/>
        </w:rPr>
        <w:t xml:space="preserve">developments from outer space have been applied to terrestrial life </w:t>
      </w:r>
      <w:r>
        <w:rPr>
          <w:b/>
          <w:bCs/>
          <w:color w:val="000000"/>
          <w:sz w:val="20"/>
          <w:szCs w:val="20"/>
          <w:u w:val="single"/>
        </w:rPr>
        <w:t>since the earliest days of space exploration</w:t>
      </w:r>
      <w:r>
        <w:rPr>
          <w:color w:val="000000"/>
          <w:sz w:val="16"/>
          <w:szCs w:val="16"/>
        </w:rPr>
        <w:t>. The National Aeronautics and Space Administration (</w:t>
      </w:r>
      <w:r>
        <w:rPr>
          <w:color w:val="000000"/>
          <w:sz w:val="20"/>
          <w:szCs w:val="20"/>
          <w:u w:val="single"/>
        </w:rPr>
        <w:t>NASA) maintains a website that lists technologies that have spun off from such research projects</w:t>
      </w:r>
      <w:r>
        <w:rPr>
          <w:b/>
          <w:bCs/>
          <w:color w:val="000000"/>
          <w:sz w:val="20"/>
          <w:szCs w:val="20"/>
          <w:u w:val="single"/>
        </w:rPr>
        <w:t>. Lightweight</w:t>
      </w:r>
      <w:r>
        <w:rPr>
          <w:color w:val="000000"/>
          <w:sz w:val="16"/>
          <w:szCs w:val="16"/>
        </w:rPr>
        <w:t xml:space="preserve"> 21 </w:t>
      </w:r>
      <w:r>
        <w:rPr>
          <w:b/>
          <w:bCs/>
          <w:color w:val="000000"/>
          <w:sz w:val="20"/>
          <w:szCs w:val="20"/>
          <w:u w:val="single"/>
        </w:rPr>
        <w:t>nanotubes</w:t>
      </w:r>
      <w:r>
        <w:rPr>
          <w:color w:val="000000"/>
          <w:sz w:val="16"/>
          <w:szCs w:val="16"/>
        </w:rPr>
        <w:t xml:space="preserve">, useful in protecting astronauts during space exploration, </w:t>
      </w:r>
      <w:r>
        <w:rPr>
          <w:b/>
          <w:bCs/>
          <w:color w:val="000000"/>
          <w:sz w:val="20"/>
          <w:szCs w:val="20"/>
          <w:u w:val="single"/>
        </w:rPr>
        <w:t>are now being tested for applications in emergency response gear and electrical insulation</w:t>
      </w:r>
      <w:r>
        <w:rPr>
          <w:color w:val="000000"/>
          <w:sz w:val="16"/>
          <w:szCs w:val="16"/>
        </w:rPr>
        <w:t xml:space="preserve">. </w:t>
      </w:r>
      <w:r>
        <w:rPr>
          <w:color w:val="000000"/>
          <w:sz w:val="20"/>
          <w:szCs w:val="20"/>
          <w:u w:val="single"/>
        </w:rPr>
        <w:t>The need for certainty about the resiliency of materials used in space led to the development of an analytics tool useful across a range of industries</w:t>
      </w:r>
      <w:r>
        <w:rPr>
          <w:color w:val="000000"/>
          <w:sz w:val="16"/>
          <w:szCs w:val="16"/>
        </w:rPr>
        <w:t xml:space="preserve">. </w:t>
      </w:r>
      <w:r>
        <w:rPr>
          <w:color w:val="000000"/>
          <w:sz w:val="20"/>
          <w:szCs w:val="20"/>
          <w:u w:val="single"/>
        </w:rPr>
        <w:t>Temper foam, the material used in memory-foam pillows, was developed for NASA for seat covers.</w:t>
      </w:r>
      <w:r>
        <w:rPr>
          <w:color w:val="000000"/>
          <w:sz w:val="16"/>
          <w:szCs w:val="16"/>
        </w:rPr>
        <w:t xml:space="preserve"> </w:t>
      </w:r>
      <w:r>
        <w:rPr>
          <w:b/>
          <w:bCs/>
          <w:color w:val="000000"/>
          <w:sz w:val="20"/>
          <w:szCs w:val="20"/>
          <w:u w:val="single"/>
          <w:shd w:val="clear" w:color="auto" w:fill="00FFFF"/>
        </w:rPr>
        <w:t>As more companies pursue</w:t>
      </w:r>
      <w:r>
        <w:rPr>
          <w:b/>
          <w:bCs/>
          <w:color w:val="000000"/>
          <w:sz w:val="20"/>
          <w:szCs w:val="20"/>
          <w:u w:val="single"/>
        </w:rPr>
        <w:t xml:space="preserve"> their own </w:t>
      </w:r>
      <w:r>
        <w:rPr>
          <w:b/>
          <w:bCs/>
          <w:color w:val="000000"/>
          <w:sz w:val="20"/>
          <w:szCs w:val="20"/>
          <w:u w:val="single"/>
          <w:shd w:val="clear" w:color="auto" w:fill="00FFFF"/>
        </w:rPr>
        <w:t>space goals</w:t>
      </w:r>
      <w:r>
        <w:rPr>
          <w:b/>
          <w:bCs/>
          <w:color w:val="000000"/>
          <w:sz w:val="20"/>
          <w:szCs w:val="20"/>
          <w:u w:val="single"/>
        </w:rPr>
        <w:t xml:space="preserve">, </w:t>
      </w:r>
      <w:r>
        <w:rPr>
          <w:b/>
          <w:bCs/>
          <w:color w:val="000000"/>
          <w:sz w:val="20"/>
          <w:szCs w:val="20"/>
          <w:u w:val="single"/>
          <w:shd w:val="clear" w:color="auto" w:fill="00FFFF"/>
        </w:rPr>
        <w:t>more innovations will</w:t>
      </w:r>
      <w:r>
        <w:rPr>
          <w:b/>
          <w:bCs/>
          <w:color w:val="000000"/>
          <w:sz w:val="20"/>
          <w:szCs w:val="20"/>
          <w:u w:val="single"/>
        </w:rPr>
        <w:t xml:space="preserve"> likely </w:t>
      </w:r>
      <w:r>
        <w:rPr>
          <w:b/>
          <w:bCs/>
          <w:color w:val="000000"/>
          <w:sz w:val="20"/>
          <w:szCs w:val="20"/>
          <w:u w:val="single"/>
          <w:shd w:val="clear" w:color="auto" w:fill="00FFFF"/>
        </w:rPr>
        <w:t>come from the commercial sector</w:t>
      </w:r>
      <w:r>
        <w:rPr>
          <w:b/>
          <w:bCs/>
          <w:color w:val="000000"/>
          <w:sz w:val="20"/>
          <w:szCs w:val="20"/>
          <w:u w:val="single"/>
        </w:rPr>
        <w:t>. Outer space is not just a catalyst for technological development.</w:t>
      </w:r>
      <w:r>
        <w:rPr>
          <w:color w:val="000000"/>
          <w:sz w:val="16"/>
          <w:szCs w:val="16"/>
        </w:rPr>
        <w:t xml:space="preserve"> </w:t>
      </w:r>
      <w:r>
        <w:rPr>
          <w:color w:val="000000"/>
          <w:sz w:val="20"/>
          <w:szCs w:val="20"/>
          <w:u w:val="single"/>
          <w:shd w:val="clear" w:color="auto" w:fill="00FFFF"/>
        </w:rPr>
        <w:t xml:space="preserve">Satellite constellations </w:t>
      </w:r>
      <w:r>
        <w:rPr>
          <w:color w:val="000000"/>
          <w:sz w:val="20"/>
          <w:szCs w:val="20"/>
          <w:u w:val="single"/>
        </w:rPr>
        <w:t xml:space="preserve">and their </w:t>
      </w:r>
      <w:r>
        <w:rPr>
          <w:color w:val="000000"/>
          <w:sz w:val="20"/>
          <w:szCs w:val="20"/>
          <w:u w:val="single"/>
          <w:shd w:val="clear" w:color="auto" w:fill="00FFFF"/>
        </w:rPr>
        <w:t>unique</w:t>
      </w:r>
      <w:r>
        <w:rPr>
          <w:color w:val="000000"/>
          <w:sz w:val="20"/>
          <w:szCs w:val="20"/>
          <w:u w:val="single"/>
        </w:rPr>
        <w:t xml:space="preserve"> line-of-sight </w:t>
      </w:r>
      <w:r>
        <w:rPr>
          <w:color w:val="000000"/>
          <w:sz w:val="20"/>
          <w:szCs w:val="20"/>
          <w:u w:val="single"/>
          <w:shd w:val="clear" w:color="auto" w:fill="00FFFF"/>
        </w:rPr>
        <w:t xml:space="preserve">vantage point </w:t>
      </w:r>
      <w:r>
        <w:rPr>
          <w:b/>
          <w:bCs/>
          <w:color w:val="000000"/>
          <w:sz w:val="20"/>
          <w:szCs w:val="20"/>
          <w:u w:val="single"/>
        </w:rPr>
        <w:t xml:space="preserve">can </w:t>
      </w:r>
      <w:r>
        <w:rPr>
          <w:b/>
          <w:bCs/>
          <w:color w:val="000000"/>
          <w:sz w:val="20"/>
          <w:szCs w:val="20"/>
          <w:u w:val="single"/>
          <w:shd w:val="clear" w:color="auto" w:fill="00FFFF"/>
        </w:rPr>
        <w:t>provide new perspectives</w:t>
      </w:r>
      <w:r>
        <w:rPr>
          <w:b/>
          <w:bCs/>
          <w:color w:val="000000"/>
          <w:sz w:val="20"/>
          <w:szCs w:val="20"/>
          <w:u w:val="single"/>
        </w:rPr>
        <w:t xml:space="preserve"> to old industries</w:t>
      </w:r>
      <w:r>
        <w:rPr>
          <w:color w:val="000000"/>
          <w:sz w:val="16"/>
          <w:szCs w:val="16"/>
        </w:rPr>
        <w:t xml:space="preserve">. </w:t>
      </w:r>
      <w:r>
        <w:rPr>
          <w:color w:val="000000"/>
          <w:sz w:val="20"/>
          <w:szCs w:val="20"/>
          <w:u w:val="single"/>
        </w:rPr>
        <w:t xml:space="preserve">Deploying satellites into low-Earth orbit, as Facebook wants to do, can connect large, </w:t>
      </w:r>
      <w:proofErr w:type="gramStart"/>
      <w:r>
        <w:rPr>
          <w:color w:val="000000"/>
          <w:sz w:val="20"/>
          <w:szCs w:val="20"/>
          <w:u w:val="single"/>
        </w:rPr>
        <w:t>previously-unreached</w:t>
      </w:r>
      <w:proofErr w:type="gramEnd"/>
      <w:r>
        <w:rPr>
          <w:color w:val="000000"/>
          <w:sz w:val="20"/>
          <w:szCs w:val="20"/>
          <w:u w:val="single"/>
        </w:rPr>
        <w:t xml:space="preserve"> swathes of 22 humanity to the Internet</w:t>
      </w:r>
      <w:r>
        <w:rPr>
          <w:color w:val="000000"/>
          <w:sz w:val="16"/>
          <w:szCs w:val="16"/>
        </w:rPr>
        <w:t xml:space="preserve">. </w:t>
      </w:r>
      <w:r>
        <w:rPr>
          <w:b/>
          <w:bCs/>
          <w:color w:val="000000"/>
          <w:sz w:val="20"/>
          <w:szCs w:val="20"/>
          <w:u w:val="single"/>
          <w:shd w:val="clear" w:color="auto" w:fill="00FFFF"/>
        </w:rPr>
        <w:t>Remote sensing</w:t>
      </w:r>
      <w:r>
        <w:rPr>
          <w:b/>
          <w:bCs/>
          <w:color w:val="000000"/>
          <w:sz w:val="20"/>
          <w:szCs w:val="20"/>
          <w:u w:val="single"/>
        </w:rPr>
        <w:t xml:space="preserve"> technology could </w:t>
      </w:r>
      <w:r>
        <w:rPr>
          <w:b/>
          <w:bCs/>
          <w:color w:val="000000"/>
          <w:sz w:val="20"/>
          <w:szCs w:val="20"/>
          <w:u w:val="single"/>
          <w:shd w:val="clear" w:color="auto" w:fill="00FFFF"/>
        </w:rPr>
        <w:t xml:space="preserve">change how </w:t>
      </w:r>
      <w:r>
        <w:rPr>
          <w:b/>
          <w:bCs/>
          <w:color w:val="000000"/>
          <w:sz w:val="20"/>
          <w:szCs w:val="20"/>
          <w:u w:val="single"/>
        </w:rPr>
        <w:t xml:space="preserve">whole </w:t>
      </w:r>
      <w:r>
        <w:rPr>
          <w:b/>
          <w:bCs/>
          <w:color w:val="000000"/>
          <w:sz w:val="20"/>
          <w:szCs w:val="20"/>
          <w:u w:val="single"/>
          <w:shd w:val="clear" w:color="auto" w:fill="00FFFF"/>
        </w:rPr>
        <w:t xml:space="preserve">industries operate, </w:t>
      </w:r>
      <w:r>
        <w:rPr>
          <w:b/>
          <w:bCs/>
          <w:color w:val="000000"/>
          <w:sz w:val="20"/>
          <w:szCs w:val="20"/>
          <w:u w:val="single"/>
        </w:rPr>
        <w:t>such as crop monitoring, herd management, crisis response, and land evaluation, among others</w:t>
      </w:r>
      <w:r>
        <w:rPr>
          <w:color w:val="000000"/>
          <w:sz w:val="16"/>
          <w:szCs w:val="16"/>
        </w:rPr>
        <w:t xml:space="preserve">. 23 </w:t>
      </w:r>
      <w:r>
        <w:rPr>
          <w:color w:val="000000"/>
          <w:sz w:val="20"/>
          <w:szCs w:val="20"/>
          <w:u w:val="single"/>
        </w:rPr>
        <w:t>While satellites cannot provide all essential information for some of these industries, they can fill in some useful gaps and work as part of a wider system of too</w:t>
      </w:r>
      <w:r>
        <w:rPr>
          <w:color w:val="000000"/>
          <w:sz w:val="16"/>
          <w:szCs w:val="16"/>
        </w:rPr>
        <w:t xml:space="preserve">ls. </w:t>
      </w:r>
      <w:r>
        <w:rPr>
          <w:b/>
          <w:bCs/>
          <w:color w:val="000000"/>
          <w:sz w:val="20"/>
          <w:szCs w:val="20"/>
          <w:u w:val="single"/>
          <w:shd w:val="clear" w:color="auto" w:fill="00FFFF"/>
        </w:rPr>
        <w:t>Space infrastructure</w:t>
      </w:r>
      <w:r>
        <w:rPr>
          <w:b/>
          <w:bCs/>
          <w:color w:val="000000"/>
          <w:sz w:val="20"/>
          <w:szCs w:val="20"/>
          <w:u w:val="single"/>
        </w:rPr>
        <w:t xml:space="preserve">, in helping to change how people connect and perceive Earth, could help </w:t>
      </w:r>
      <w:r>
        <w:rPr>
          <w:b/>
          <w:bCs/>
          <w:color w:val="000000"/>
          <w:sz w:val="20"/>
          <w:szCs w:val="20"/>
          <w:u w:val="single"/>
          <w:shd w:val="clear" w:color="auto" w:fill="00FFFF"/>
        </w:rPr>
        <w:t>spark innovations on the ground</w:t>
      </w:r>
      <w:r>
        <w:rPr>
          <w:b/>
          <w:bCs/>
          <w:color w:val="000000"/>
          <w:sz w:val="20"/>
          <w:szCs w:val="20"/>
          <w:u w:val="single"/>
        </w:rPr>
        <w:t xml:space="preserve"> as well. These innovations, changes to global networks, and new opportunities could lead to wider economic growth.</w:t>
      </w:r>
    </w:p>
    <w:p w14:paraId="2DEA834F" w14:textId="77777777" w:rsidR="002462C0" w:rsidRDefault="002462C0" w:rsidP="002462C0">
      <w:pPr>
        <w:pStyle w:val="Heading4"/>
        <w:spacing w:before="200"/>
      </w:pPr>
      <w:r>
        <w:rPr>
          <w:color w:val="000000"/>
        </w:rPr>
        <w:lastRenderedPageBreak/>
        <w:t xml:space="preserve">Tech innovation solves every existential threat – cumulative extinction events outweigh the </w:t>
      </w:r>
      <w:proofErr w:type="spellStart"/>
      <w:r>
        <w:rPr>
          <w:color w:val="000000"/>
        </w:rPr>
        <w:t>aff</w:t>
      </w:r>
      <w:proofErr w:type="spellEnd"/>
      <w:r>
        <w:rPr>
          <w:color w:val="000000"/>
        </w:rPr>
        <w:t> </w:t>
      </w:r>
    </w:p>
    <w:p w14:paraId="18BC3F4D" w14:textId="77777777" w:rsidR="002462C0" w:rsidRDefault="002462C0" w:rsidP="002462C0">
      <w:pPr>
        <w:pStyle w:val="NormalWeb"/>
        <w:spacing w:before="0" w:beforeAutospacing="0" w:after="0" w:afterAutospacing="0"/>
      </w:pPr>
      <w:r>
        <w:rPr>
          <w:color w:val="000000"/>
          <w:sz w:val="20"/>
          <w:szCs w:val="20"/>
        </w:rPr>
        <w:t xml:space="preserve">Dylan </w:t>
      </w:r>
      <w:r>
        <w:rPr>
          <w:b/>
          <w:bCs/>
          <w:color w:val="000000"/>
          <w:sz w:val="20"/>
          <w:szCs w:val="20"/>
        </w:rPr>
        <w:t>Matthews 18</w:t>
      </w:r>
      <w:r>
        <w:rPr>
          <w:color w:val="000000"/>
          <w:sz w:val="20"/>
          <w:szCs w:val="20"/>
        </w:rPr>
        <w:t xml:space="preserve">. Co-founder of Vox, citing Nick </w:t>
      </w:r>
      <w:proofErr w:type="spellStart"/>
      <w:r>
        <w:rPr>
          <w:color w:val="000000"/>
          <w:sz w:val="20"/>
          <w:szCs w:val="20"/>
        </w:rPr>
        <w:t>Beckstead</w:t>
      </w:r>
      <w:proofErr w:type="spellEnd"/>
      <w:r>
        <w:rPr>
          <w:color w:val="000000"/>
          <w:sz w:val="20"/>
          <w:szCs w:val="20"/>
        </w:rPr>
        <w:t xml:space="preserve"> @ Rutgers University. 10-26-2018. "How to help people millions of years from now." Vox. https://www.vox.com/future-perfect/2018/10/26/18023366/far-future-effective-altruism-existential-risk-doing-good</w:t>
      </w:r>
    </w:p>
    <w:p w14:paraId="08D51909" w14:textId="77777777" w:rsidR="002462C0" w:rsidRDefault="002462C0" w:rsidP="002462C0">
      <w:r>
        <w:rPr>
          <w:color w:val="000000"/>
          <w:sz w:val="14"/>
          <w:szCs w:val="14"/>
        </w:rPr>
        <w:t xml:space="preserve">If you care about improving human lives, you should overwhelmingly care about those quadrillions of lives rather than the comparatively small number of people alive today. </w:t>
      </w:r>
      <w:r>
        <w:rPr>
          <w:color w:val="000000"/>
          <w:sz w:val="20"/>
          <w:szCs w:val="20"/>
          <w:u w:val="single"/>
        </w:rPr>
        <w:t>The 7.6 billion people now living</w:t>
      </w:r>
      <w:r>
        <w:rPr>
          <w:color w:val="000000"/>
          <w:sz w:val="14"/>
          <w:szCs w:val="14"/>
        </w:rPr>
        <w:t xml:space="preserve">, after all, </w:t>
      </w:r>
      <w:r>
        <w:rPr>
          <w:color w:val="000000"/>
          <w:sz w:val="20"/>
          <w:szCs w:val="20"/>
          <w:u w:val="single"/>
        </w:rPr>
        <w:t xml:space="preserve">amount to less than 0.003 percent of the population that will live in the </w:t>
      </w:r>
      <w:r>
        <w:rPr>
          <w:b/>
          <w:bCs/>
          <w:color w:val="000000"/>
          <w:sz w:val="20"/>
          <w:szCs w:val="20"/>
          <w:u w:val="single"/>
        </w:rPr>
        <w:t>future</w:t>
      </w:r>
      <w:r>
        <w:rPr>
          <w:color w:val="000000"/>
          <w:sz w:val="14"/>
          <w:szCs w:val="14"/>
        </w:rPr>
        <w:t xml:space="preserve">. It’s reasonable to suggest that those </w:t>
      </w:r>
      <w:r>
        <w:rPr>
          <w:b/>
          <w:bCs/>
          <w:color w:val="000000"/>
          <w:sz w:val="20"/>
          <w:szCs w:val="20"/>
          <w:u w:val="single"/>
        </w:rPr>
        <w:t>quadrillions</w:t>
      </w:r>
      <w:r>
        <w:rPr>
          <w:color w:val="000000"/>
          <w:sz w:val="14"/>
          <w:szCs w:val="14"/>
        </w:rPr>
        <w:t xml:space="preserve"> </w:t>
      </w:r>
      <w:r>
        <w:rPr>
          <w:color w:val="000000"/>
          <w:sz w:val="20"/>
          <w:szCs w:val="20"/>
          <w:u w:val="single"/>
        </w:rPr>
        <w:t xml:space="preserve">of </w:t>
      </w:r>
      <w:r>
        <w:rPr>
          <w:color w:val="000000"/>
          <w:sz w:val="20"/>
          <w:szCs w:val="20"/>
          <w:u w:val="single"/>
          <w:shd w:val="clear" w:color="auto" w:fill="00FFFF"/>
        </w:rPr>
        <w:t>future people have</w:t>
      </w:r>
      <w:r>
        <w:rPr>
          <w:color w:val="000000"/>
          <w:sz w:val="14"/>
          <w:szCs w:val="14"/>
        </w:rPr>
        <w:t xml:space="preserve">, accordingly, </w:t>
      </w:r>
      <w:r>
        <w:rPr>
          <w:b/>
          <w:bCs/>
          <w:color w:val="000000"/>
          <w:sz w:val="20"/>
          <w:szCs w:val="20"/>
          <w:u w:val="single"/>
          <w:shd w:val="clear" w:color="auto" w:fill="00FFFF"/>
        </w:rPr>
        <w:t>hundreds of thousands of times</w:t>
      </w:r>
      <w:r>
        <w:rPr>
          <w:color w:val="000000"/>
          <w:sz w:val="14"/>
          <w:szCs w:val="14"/>
          <w:shd w:val="clear" w:color="auto" w:fill="00FFFF"/>
        </w:rPr>
        <w:t xml:space="preserve"> </w:t>
      </w:r>
      <w:r>
        <w:rPr>
          <w:color w:val="000000"/>
          <w:sz w:val="20"/>
          <w:szCs w:val="20"/>
          <w:u w:val="single"/>
          <w:shd w:val="clear" w:color="auto" w:fill="00FFFF"/>
        </w:rPr>
        <w:t>more moral weight</w:t>
      </w:r>
      <w:r>
        <w:rPr>
          <w:color w:val="000000"/>
          <w:sz w:val="20"/>
          <w:szCs w:val="20"/>
          <w:u w:val="single"/>
        </w:rPr>
        <w:t xml:space="preserve"> than those of us living here </w:t>
      </w:r>
      <w:r>
        <w:rPr>
          <w:b/>
          <w:bCs/>
          <w:color w:val="000000"/>
          <w:sz w:val="20"/>
          <w:szCs w:val="20"/>
          <w:u w:val="single"/>
        </w:rPr>
        <w:t>today</w:t>
      </w:r>
      <w:r>
        <w:rPr>
          <w:color w:val="000000"/>
          <w:sz w:val="20"/>
          <w:szCs w:val="20"/>
          <w:u w:val="single"/>
        </w:rPr>
        <w:t xml:space="preserve"> do</w:t>
      </w:r>
      <w:r>
        <w:rPr>
          <w:color w:val="000000"/>
          <w:sz w:val="14"/>
          <w:szCs w:val="14"/>
        </w:rPr>
        <w:t xml:space="preserve">. That’s the basic argument behind Nick </w:t>
      </w:r>
      <w:proofErr w:type="spellStart"/>
      <w:r>
        <w:rPr>
          <w:color w:val="000000"/>
          <w:sz w:val="14"/>
          <w:szCs w:val="14"/>
        </w:rPr>
        <w:t>Beckstead’s</w:t>
      </w:r>
      <w:proofErr w:type="spellEnd"/>
      <w:r>
        <w:rPr>
          <w:color w:val="000000"/>
          <w:sz w:val="14"/>
          <w:szCs w:val="14"/>
        </w:rPr>
        <w:t xml:space="preserve"> 2013 Rutgers philosophy dissertation, “On the overwhelming importance of shaping the far future.” It’s a glorious mindfuck of a thesis, not least because </w:t>
      </w:r>
      <w:proofErr w:type="spellStart"/>
      <w:r>
        <w:rPr>
          <w:color w:val="000000"/>
          <w:sz w:val="14"/>
          <w:szCs w:val="14"/>
        </w:rPr>
        <w:t>Beckstead</w:t>
      </w:r>
      <w:proofErr w:type="spellEnd"/>
      <w:r>
        <w:rPr>
          <w:color w:val="000000"/>
          <w:sz w:val="14"/>
          <w:szCs w:val="14"/>
        </w:rPr>
        <w:t xml:space="preserve"> shows very convincingly that this is a conclusion any plausible moral view would reach. It’s not just something that weird </w:t>
      </w:r>
      <w:proofErr w:type="spellStart"/>
      <w:r>
        <w:rPr>
          <w:color w:val="000000"/>
          <w:sz w:val="14"/>
          <w:szCs w:val="14"/>
        </w:rPr>
        <w:t>utilitarians</w:t>
      </w:r>
      <w:proofErr w:type="spellEnd"/>
      <w:r>
        <w:rPr>
          <w:color w:val="000000"/>
          <w:sz w:val="14"/>
          <w:szCs w:val="14"/>
        </w:rPr>
        <w:t xml:space="preserve"> have to deal with. And </w:t>
      </w:r>
      <w:proofErr w:type="spellStart"/>
      <w:r>
        <w:rPr>
          <w:color w:val="000000"/>
          <w:sz w:val="14"/>
          <w:szCs w:val="14"/>
        </w:rPr>
        <w:t>Beckstead</w:t>
      </w:r>
      <w:proofErr w:type="spellEnd"/>
      <w:r>
        <w:rPr>
          <w:color w:val="000000"/>
          <w:sz w:val="14"/>
          <w:szCs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Pr>
          <w:color w:val="000000"/>
          <w:sz w:val="20"/>
          <w:szCs w:val="20"/>
          <w:u w:val="single"/>
        </w:rPr>
        <w:t xml:space="preserve">The most </w:t>
      </w:r>
      <w:r>
        <w:rPr>
          <w:b/>
          <w:bCs/>
          <w:color w:val="000000"/>
          <w:sz w:val="20"/>
          <w:szCs w:val="20"/>
          <w:u w:val="single"/>
        </w:rPr>
        <w:t>literal</w:t>
      </w:r>
      <w:r>
        <w:rPr>
          <w:color w:val="000000"/>
          <w:sz w:val="14"/>
          <w:szCs w:val="14"/>
        </w:rPr>
        <w:t xml:space="preserve"> </w:t>
      </w:r>
      <w:r>
        <w:rPr>
          <w:color w:val="000000"/>
          <w:sz w:val="20"/>
          <w:szCs w:val="20"/>
          <w:u w:val="single"/>
        </w:rPr>
        <w:t xml:space="preserve">thing it could mean is </w:t>
      </w:r>
      <w:r>
        <w:rPr>
          <w:color w:val="000000"/>
          <w:sz w:val="20"/>
          <w:szCs w:val="20"/>
          <w:u w:val="single"/>
          <w:shd w:val="clear" w:color="auto" w:fill="00FFFF"/>
        </w:rPr>
        <w:t>preventing</w:t>
      </w:r>
      <w:r>
        <w:rPr>
          <w:color w:val="000000"/>
          <w:sz w:val="20"/>
          <w:szCs w:val="20"/>
          <w:u w:val="single"/>
        </w:rPr>
        <w:t xml:space="preserve"> human </w:t>
      </w:r>
      <w:r>
        <w:rPr>
          <w:b/>
          <w:bCs/>
          <w:color w:val="000000"/>
          <w:sz w:val="20"/>
          <w:szCs w:val="20"/>
          <w:u w:val="single"/>
          <w:shd w:val="clear" w:color="auto" w:fill="00FFFF"/>
        </w:rPr>
        <w:t>extinction</w:t>
      </w:r>
      <w:r>
        <w:rPr>
          <w:color w:val="000000"/>
          <w:sz w:val="14"/>
          <w:szCs w:val="14"/>
        </w:rPr>
        <w:t xml:space="preserve">, to ensure that the species persists </w:t>
      </w:r>
      <w:proofErr w:type="gramStart"/>
      <w:r>
        <w:rPr>
          <w:color w:val="000000"/>
          <w:sz w:val="14"/>
          <w:szCs w:val="14"/>
        </w:rPr>
        <w:t>as long as</w:t>
      </w:r>
      <w:proofErr w:type="gramEnd"/>
      <w:r>
        <w:rPr>
          <w:color w:val="000000"/>
          <w:sz w:val="14"/>
          <w:szCs w:val="14"/>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Pr>
          <w:color w:val="000000"/>
          <w:sz w:val="20"/>
          <w:szCs w:val="20"/>
          <w:u w:val="single"/>
        </w:rPr>
        <w:t>But</w:t>
      </w:r>
      <w:r>
        <w:rPr>
          <w:color w:val="000000"/>
          <w:sz w:val="14"/>
          <w:szCs w:val="14"/>
        </w:rPr>
        <w:t xml:space="preserve"> in a set of slides he made in 2013, </w:t>
      </w:r>
      <w:proofErr w:type="spellStart"/>
      <w:r>
        <w:rPr>
          <w:color w:val="000000"/>
          <w:sz w:val="14"/>
          <w:szCs w:val="14"/>
        </w:rPr>
        <w:t>Beckstead</w:t>
      </w:r>
      <w:proofErr w:type="spellEnd"/>
      <w:r>
        <w:rPr>
          <w:color w:val="000000"/>
          <w:sz w:val="14"/>
          <w:szCs w:val="14"/>
        </w:rPr>
        <w:t xml:space="preserve"> makes a compelling case that </w:t>
      </w:r>
      <w:r>
        <w:rPr>
          <w:color w:val="000000"/>
          <w:sz w:val="20"/>
          <w:szCs w:val="20"/>
          <w:u w:val="single"/>
          <w:shd w:val="clear" w:color="auto" w:fill="00FFFF"/>
        </w:rPr>
        <w:t>while</w:t>
      </w:r>
      <w:r>
        <w:rPr>
          <w:color w:val="000000"/>
          <w:sz w:val="20"/>
          <w:szCs w:val="20"/>
          <w:u w:val="single"/>
        </w:rPr>
        <w:t xml:space="preserve"> that’s certainly </w:t>
      </w:r>
      <w:r>
        <w:rPr>
          <w:b/>
          <w:bCs/>
          <w:color w:val="000000"/>
          <w:sz w:val="20"/>
          <w:szCs w:val="20"/>
          <w:u w:val="single"/>
          <w:shd w:val="clear" w:color="auto" w:fill="00FFFF"/>
        </w:rPr>
        <w:t>part</w:t>
      </w:r>
      <w:r>
        <w:rPr>
          <w:color w:val="000000"/>
          <w:sz w:val="14"/>
          <w:szCs w:val="14"/>
          <w:shd w:val="clear" w:color="auto" w:fill="00FFFF"/>
        </w:rPr>
        <w:t xml:space="preserve"> </w:t>
      </w:r>
      <w:r>
        <w:rPr>
          <w:color w:val="000000"/>
          <w:sz w:val="20"/>
          <w:szCs w:val="20"/>
          <w:u w:val="single"/>
          <w:shd w:val="clear" w:color="auto" w:fill="00FFFF"/>
        </w:rPr>
        <w:t>of</w:t>
      </w:r>
      <w:r>
        <w:rPr>
          <w:color w:val="000000"/>
          <w:sz w:val="20"/>
          <w:szCs w:val="20"/>
          <w:u w:val="single"/>
        </w:rPr>
        <w:t xml:space="preserve"> what </w:t>
      </w:r>
      <w:r>
        <w:rPr>
          <w:color w:val="000000"/>
          <w:sz w:val="20"/>
          <w:szCs w:val="20"/>
          <w:u w:val="single"/>
          <w:shd w:val="clear" w:color="auto" w:fill="00FFFF"/>
        </w:rPr>
        <w:t>caring about the far future</w:t>
      </w:r>
      <w:r>
        <w:rPr>
          <w:color w:val="000000"/>
          <w:sz w:val="20"/>
          <w:szCs w:val="20"/>
          <w:u w:val="single"/>
        </w:rPr>
        <w:t xml:space="preserve"> entails, approaches that address </w:t>
      </w:r>
      <w:r>
        <w:rPr>
          <w:b/>
          <w:bCs/>
          <w:color w:val="000000"/>
          <w:sz w:val="20"/>
          <w:szCs w:val="20"/>
          <w:u w:val="single"/>
        </w:rPr>
        <w:t>specific threats</w:t>
      </w:r>
      <w:r>
        <w:rPr>
          <w:color w:val="000000"/>
          <w:sz w:val="14"/>
          <w:szCs w:val="14"/>
        </w:rPr>
        <w:t xml:space="preserve"> </w:t>
      </w:r>
      <w:r>
        <w:rPr>
          <w:color w:val="000000"/>
          <w:sz w:val="20"/>
          <w:szCs w:val="20"/>
          <w:u w:val="single"/>
        </w:rPr>
        <w:t>to humanity</w:t>
      </w:r>
      <w:r>
        <w:rPr>
          <w:color w:val="000000"/>
          <w:sz w:val="14"/>
          <w:szCs w:val="14"/>
        </w:rPr>
        <w:t xml:space="preserve"> (which he calls “</w:t>
      </w:r>
      <w:r>
        <w:rPr>
          <w:b/>
          <w:bCs/>
          <w:color w:val="000000"/>
          <w:sz w:val="20"/>
          <w:szCs w:val="20"/>
          <w:u w:val="single"/>
        </w:rPr>
        <w:t>targeted</w:t>
      </w:r>
      <w:r>
        <w:rPr>
          <w:color w:val="000000"/>
          <w:sz w:val="14"/>
          <w:szCs w:val="14"/>
        </w:rPr>
        <w:t xml:space="preserve">” </w:t>
      </w:r>
      <w:r>
        <w:rPr>
          <w:color w:val="000000"/>
          <w:sz w:val="20"/>
          <w:szCs w:val="20"/>
          <w:u w:val="single"/>
        </w:rPr>
        <w:t>approaches</w:t>
      </w:r>
      <w:r>
        <w:rPr>
          <w:color w:val="000000"/>
          <w:sz w:val="14"/>
          <w:szCs w:val="14"/>
        </w:rPr>
        <w:t xml:space="preserve"> to the far future) </w:t>
      </w:r>
      <w:r>
        <w:rPr>
          <w:color w:val="000000"/>
          <w:sz w:val="20"/>
          <w:szCs w:val="20"/>
          <w:u w:val="single"/>
          <w:shd w:val="clear" w:color="auto" w:fill="00FFFF"/>
        </w:rPr>
        <w:t xml:space="preserve">have to </w:t>
      </w:r>
      <w:r>
        <w:rPr>
          <w:b/>
          <w:bCs/>
          <w:color w:val="000000"/>
          <w:sz w:val="20"/>
          <w:szCs w:val="20"/>
          <w:u w:val="single"/>
          <w:shd w:val="clear" w:color="auto" w:fill="00FFFF"/>
        </w:rPr>
        <w:t>complement</w:t>
      </w:r>
      <w:r>
        <w:rPr>
          <w:color w:val="000000"/>
          <w:sz w:val="14"/>
          <w:szCs w:val="14"/>
          <w:shd w:val="clear" w:color="auto" w:fill="00FFFF"/>
        </w:rPr>
        <w:t xml:space="preserve"> “</w:t>
      </w:r>
      <w:r>
        <w:rPr>
          <w:b/>
          <w:bCs/>
          <w:color w:val="000000"/>
          <w:sz w:val="20"/>
          <w:szCs w:val="20"/>
          <w:u w:val="single"/>
          <w:shd w:val="clear" w:color="auto" w:fill="00FFFF"/>
        </w:rPr>
        <w:t>broad</w:t>
      </w:r>
      <w:r>
        <w:rPr>
          <w:color w:val="000000"/>
          <w:sz w:val="14"/>
          <w:szCs w:val="14"/>
          <w:shd w:val="clear" w:color="auto" w:fill="00FFFF"/>
        </w:rPr>
        <w:t xml:space="preserve">” </w:t>
      </w:r>
      <w:r>
        <w:rPr>
          <w:color w:val="000000"/>
          <w:sz w:val="20"/>
          <w:szCs w:val="20"/>
          <w:u w:val="single"/>
          <w:shd w:val="clear" w:color="auto" w:fill="00FFFF"/>
        </w:rPr>
        <w:t xml:space="preserve">approaches, where instead of trying to </w:t>
      </w:r>
      <w:r>
        <w:rPr>
          <w:b/>
          <w:bCs/>
          <w:color w:val="000000"/>
          <w:sz w:val="20"/>
          <w:szCs w:val="20"/>
          <w:u w:val="single"/>
          <w:shd w:val="clear" w:color="auto" w:fill="00FFFF"/>
        </w:rPr>
        <w:t>predict</w:t>
      </w:r>
      <w:r>
        <w:rPr>
          <w:color w:val="000000"/>
          <w:sz w:val="20"/>
          <w:szCs w:val="20"/>
          <w:u w:val="single"/>
          <w:shd w:val="clear" w:color="auto" w:fill="00FFFF"/>
        </w:rPr>
        <w:t xml:space="preserve"> what’s going to kill us all, you</w:t>
      </w:r>
      <w:r>
        <w:rPr>
          <w:color w:val="000000"/>
          <w:sz w:val="20"/>
          <w:szCs w:val="20"/>
          <w:u w:val="single"/>
        </w:rPr>
        <w:t xml:space="preserve"> just </w:t>
      </w:r>
      <w:r>
        <w:rPr>
          <w:b/>
          <w:bCs/>
          <w:color w:val="000000"/>
          <w:sz w:val="20"/>
          <w:szCs w:val="20"/>
          <w:u w:val="single"/>
        </w:rPr>
        <w:t xml:space="preserve">generally </w:t>
      </w:r>
      <w:r>
        <w:rPr>
          <w:b/>
          <w:bCs/>
          <w:color w:val="000000"/>
          <w:sz w:val="20"/>
          <w:szCs w:val="20"/>
          <w:u w:val="single"/>
          <w:shd w:val="clear" w:color="auto" w:fill="00FFFF"/>
        </w:rPr>
        <w:t>try to keep civilization running as best it can</w:t>
      </w:r>
      <w:r>
        <w:rPr>
          <w:color w:val="000000"/>
          <w:sz w:val="20"/>
          <w:szCs w:val="20"/>
          <w:u w:val="single"/>
          <w:shd w:val="clear" w:color="auto" w:fill="00FFFF"/>
        </w:rPr>
        <w:t>, so</w:t>
      </w:r>
      <w:r>
        <w:rPr>
          <w:color w:val="000000"/>
          <w:sz w:val="20"/>
          <w:szCs w:val="20"/>
          <w:u w:val="single"/>
        </w:rPr>
        <w:t xml:space="preserve"> that </w:t>
      </w:r>
      <w:r>
        <w:rPr>
          <w:color w:val="000000"/>
          <w:sz w:val="20"/>
          <w:szCs w:val="20"/>
          <w:u w:val="single"/>
          <w:shd w:val="clear" w:color="auto" w:fill="00FFFF"/>
        </w:rPr>
        <w:t xml:space="preserve">it is, as a whole, well-equipped to deal with </w:t>
      </w:r>
      <w:r>
        <w:rPr>
          <w:b/>
          <w:bCs/>
          <w:color w:val="000000"/>
          <w:sz w:val="20"/>
          <w:szCs w:val="20"/>
          <w:u w:val="single"/>
          <w:shd w:val="clear" w:color="auto" w:fill="00FFFF"/>
        </w:rPr>
        <w:t>potential</w:t>
      </w:r>
      <w:r>
        <w:rPr>
          <w:color w:val="000000"/>
          <w:sz w:val="20"/>
          <w:szCs w:val="20"/>
          <w:u w:val="single"/>
          <w:shd w:val="clear" w:color="auto" w:fill="00FFFF"/>
        </w:rPr>
        <w:t xml:space="preserve"> extinction events in the </w:t>
      </w:r>
      <w:r>
        <w:rPr>
          <w:b/>
          <w:bCs/>
          <w:color w:val="000000"/>
          <w:sz w:val="20"/>
          <w:szCs w:val="20"/>
          <w:u w:val="single"/>
          <w:shd w:val="clear" w:color="auto" w:fill="00FFFF"/>
        </w:rPr>
        <w:t>future</w:t>
      </w:r>
      <w:r>
        <w:rPr>
          <w:color w:val="000000"/>
          <w:sz w:val="14"/>
          <w:szCs w:val="14"/>
        </w:rPr>
        <w:t xml:space="preserve">, not just in 2030 or 2040 but in 3500 or 95000 or even 37 million. </w:t>
      </w:r>
      <w:r>
        <w:rPr>
          <w:color w:val="000000"/>
          <w:sz w:val="20"/>
          <w:szCs w:val="20"/>
          <w:u w:val="single"/>
        </w:rPr>
        <w:t xml:space="preserve">In other words, caring about the far future </w:t>
      </w:r>
      <w:r>
        <w:rPr>
          <w:b/>
          <w:bCs/>
          <w:color w:val="000000"/>
          <w:sz w:val="20"/>
          <w:szCs w:val="20"/>
          <w:u w:val="single"/>
          <w:shd w:val="clear" w:color="auto" w:fill="00FFFF"/>
        </w:rPr>
        <w:t>doesn’t mean just paying attention to low-probability risks of</w:t>
      </w:r>
      <w:r>
        <w:rPr>
          <w:b/>
          <w:bCs/>
          <w:color w:val="000000"/>
          <w:sz w:val="20"/>
          <w:szCs w:val="20"/>
          <w:u w:val="single"/>
        </w:rPr>
        <w:t xml:space="preserve"> total </w:t>
      </w:r>
      <w:r>
        <w:rPr>
          <w:b/>
          <w:bCs/>
          <w:color w:val="000000"/>
          <w:sz w:val="20"/>
          <w:szCs w:val="20"/>
          <w:u w:val="single"/>
          <w:shd w:val="clear" w:color="auto" w:fill="00FFFF"/>
        </w:rPr>
        <w:t>annihilation</w:t>
      </w:r>
      <w:r>
        <w:rPr>
          <w:color w:val="000000"/>
          <w:sz w:val="20"/>
          <w:szCs w:val="20"/>
          <w:u w:val="single"/>
        </w:rPr>
        <w:t xml:space="preserve">; it also means </w:t>
      </w:r>
      <w:r>
        <w:rPr>
          <w:b/>
          <w:bCs/>
          <w:color w:val="000000"/>
          <w:sz w:val="20"/>
          <w:szCs w:val="20"/>
          <w:u w:val="single"/>
          <w:shd w:val="clear" w:color="auto" w:fill="00FFFF"/>
        </w:rPr>
        <w:t>acting on pressing needs now</w:t>
      </w:r>
      <w:r>
        <w:rPr>
          <w:color w:val="000000"/>
          <w:sz w:val="14"/>
          <w:szCs w:val="14"/>
        </w:rPr>
        <w:t xml:space="preserve">. For example: </w:t>
      </w:r>
      <w:r>
        <w:rPr>
          <w:color w:val="000000"/>
          <w:sz w:val="20"/>
          <w:szCs w:val="20"/>
          <w:u w:val="single"/>
        </w:rPr>
        <w:t xml:space="preserve">We’re </w:t>
      </w:r>
      <w:r>
        <w:rPr>
          <w:color w:val="000000"/>
          <w:sz w:val="20"/>
          <w:szCs w:val="20"/>
          <w:u w:val="single"/>
          <w:shd w:val="clear" w:color="auto" w:fill="00FFFF"/>
        </w:rPr>
        <w:t>going to</w:t>
      </w:r>
      <w:r>
        <w:rPr>
          <w:color w:val="000000"/>
          <w:sz w:val="20"/>
          <w:szCs w:val="20"/>
          <w:u w:val="single"/>
        </w:rPr>
        <w:t xml:space="preserve"> be </w:t>
      </w:r>
      <w:r>
        <w:rPr>
          <w:b/>
          <w:bCs/>
          <w:color w:val="000000"/>
          <w:sz w:val="20"/>
          <w:szCs w:val="20"/>
          <w:u w:val="single"/>
          <w:shd w:val="clear" w:color="auto" w:fill="00FFFF"/>
        </w:rPr>
        <w:t>better</w:t>
      </w:r>
      <w:r>
        <w:rPr>
          <w:b/>
          <w:bCs/>
          <w:color w:val="000000"/>
          <w:sz w:val="20"/>
          <w:szCs w:val="20"/>
          <w:u w:val="single"/>
        </w:rPr>
        <w:t xml:space="preserve"> prepared</w:t>
      </w:r>
      <w:r>
        <w:rPr>
          <w:color w:val="000000"/>
          <w:sz w:val="20"/>
          <w:szCs w:val="20"/>
          <w:u w:val="single"/>
        </w:rPr>
        <w:t xml:space="preserve"> to </w:t>
      </w:r>
      <w:r>
        <w:rPr>
          <w:color w:val="000000"/>
          <w:sz w:val="20"/>
          <w:szCs w:val="20"/>
          <w:u w:val="single"/>
          <w:shd w:val="clear" w:color="auto" w:fill="00FFFF"/>
        </w:rPr>
        <w:t xml:space="preserve">prevent extinction from </w:t>
      </w:r>
      <w:r>
        <w:rPr>
          <w:b/>
          <w:bCs/>
          <w:color w:val="000000"/>
          <w:sz w:val="20"/>
          <w:szCs w:val="20"/>
          <w:u w:val="single"/>
          <w:shd w:val="clear" w:color="auto" w:fill="00FFFF"/>
        </w:rPr>
        <w:t>AI</w:t>
      </w:r>
      <w:r>
        <w:rPr>
          <w:color w:val="000000"/>
          <w:sz w:val="20"/>
          <w:szCs w:val="20"/>
          <w:u w:val="single"/>
        </w:rPr>
        <w:t xml:space="preserve"> or </w:t>
      </w:r>
      <w:r>
        <w:rPr>
          <w:color w:val="000000"/>
          <w:sz w:val="20"/>
          <w:szCs w:val="20"/>
          <w:u w:val="single"/>
          <w:shd w:val="clear" w:color="auto" w:fill="00FFFF"/>
        </w:rPr>
        <w:t xml:space="preserve">a </w:t>
      </w:r>
      <w:proofErr w:type="spellStart"/>
      <w:r>
        <w:rPr>
          <w:b/>
          <w:bCs/>
          <w:color w:val="000000"/>
          <w:sz w:val="20"/>
          <w:szCs w:val="20"/>
          <w:u w:val="single"/>
          <w:shd w:val="clear" w:color="auto" w:fill="00FFFF"/>
        </w:rPr>
        <w:t>supervirus</w:t>
      </w:r>
      <w:proofErr w:type="spellEnd"/>
      <w:r>
        <w:rPr>
          <w:color w:val="000000"/>
          <w:sz w:val="20"/>
          <w:szCs w:val="20"/>
          <w:u w:val="single"/>
          <w:shd w:val="clear" w:color="auto" w:fill="00FFFF"/>
        </w:rPr>
        <w:t xml:space="preserve"> or</w:t>
      </w:r>
      <w:r>
        <w:rPr>
          <w:color w:val="000000"/>
          <w:sz w:val="20"/>
          <w:szCs w:val="20"/>
          <w:u w:val="single"/>
        </w:rPr>
        <w:t xml:space="preserve"> </w:t>
      </w:r>
      <w:r>
        <w:rPr>
          <w:b/>
          <w:bCs/>
          <w:color w:val="000000"/>
          <w:sz w:val="20"/>
          <w:szCs w:val="20"/>
          <w:u w:val="single"/>
        </w:rPr>
        <w:t xml:space="preserve">global </w:t>
      </w:r>
      <w:r>
        <w:rPr>
          <w:b/>
          <w:bCs/>
          <w:color w:val="000000"/>
          <w:sz w:val="20"/>
          <w:szCs w:val="20"/>
          <w:u w:val="single"/>
          <w:shd w:val="clear" w:color="auto" w:fill="00FFFF"/>
        </w:rPr>
        <w:t>warming</w:t>
      </w:r>
      <w:r>
        <w:rPr>
          <w:color w:val="000000"/>
          <w:sz w:val="20"/>
          <w:szCs w:val="20"/>
          <w:u w:val="single"/>
          <w:shd w:val="clear" w:color="auto" w:fill="00FFFF"/>
        </w:rPr>
        <w:t xml:space="preserve"> if society</w:t>
      </w:r>
      <w:r>
        <w:rPr>
          <w:color w:val="000000"/>
          <w:sz w:val="20"/>
          <w:szCs w:val="20"/>
          <w:u w:val="single"/>
        </w:rPr>
        <w:t xml:space="preserve"> </w:t>
      </w:r>
      <w:proofErr w:type="gramStart"/>
      <w:r>
        <w:rPr>
          <w:color w:val="000000"/>
          <w:sz w:val="20"/>
          <w:szCs w:val="20"/>
          <w:u w:val="single"/>
        </w:rPr>
        <w:t xml:space="preserve">as a whole </w:t>
      </w:r>
      <w:r>
        <w:rPr>
          <w:color w:val="000000"/>
          <w:sz w:val="20"/>
          <w:szCs w:val="20"/>
          <w:u w:val="single"/>
          <w:shd w:val="clear" w:color="auto" w:fill="00FFFF"/>
        </w:rPr>
        <w:t>makes</w:t>
      </w:r>
      <w:proofErr w:type="gramEnd"/>
      <w:r>
        <w:rPr>
          <w:color w:val="000000"/>
          <w:sz w:val="20"/>
          <w:szCs w:val="20"/>
          <w:u w:val="single"/>
        </w:rPr>
        <w:t xml:space="preserve"> </w:t>
      </w:r>
      <w:r>
        <w:rPr>
          <w:b/>
          <w:bCs/>
          <w:color w:val="000000"/>
          <w:sz w:val="20"/>
          <w:szCs w:val="20"/>
          <w:u w:val="single"/>
        </w:rPr>
        <w:t xml:space="preserve">a lot of </w:t>
      </w:r>
      <w:r>
        <w:rPr>
          <w:b/>
          <w:bCs/>
          <w:color w:val="000000"/>
          <w:sz w:val="20"/>
          <w:szCs w:val="20"/>
          <w:u w:val="single"/>
          <w:shd w:val="clear" w:color="auto" w:fill="00FFFF"/>
        </w:rPr>
        <w:t>scientific progress</w:t>
      </w:r>
      <w:r>
        <w:rPr>
          <w:color w:val="000000"/>
          <w:sz w:val="14"/>
          <w:szCs w:val="14"/>
        </w:rPr>
        <w:t xml:space="preserve">. And a significant bottleneck there is that </w:t>
      </w:r>
      <w:proofErr w:type="gramStart"/>
      <w:r>
        <w:rPr>
          <w:color w:val="000000"/>
          <w:sz w:val="14"/>
          <w:szCs w:val="14"/>
        </w:rPr>
        <w:t>the vast majority of</w:t>
      </w:r>
      <w:proofErr w:type="gramEnd"/>
      <w:r>
        <w:rPr>
          <w:color w:val="000000"/>
          <w:sz w:val="14"/>
          <w:szCs w:val="14"/>
        </w:rPr>
        <w:t xml:space="preserve"> humanity doesn’t get high-enough-quality education to engage in scientific research, if they want to, which reduces the odds that we have enough trained scientists to come up with the breakthroughs we need as a civilization to survive and thrive. </w:t>
      </w:r>
      <w:r>
        <w:rPr>
          <w:color w:val="000000"/>
          <w:sz w:val="20"/>
          <w:szCs w:val="20"/>
          <w:u w:val="single"/>
        </w:rPr>
        <w:t xml:space="preserve">So maybe one of </w:t>
      </w:r>
      <w:r>
        <w:rPr>
          <w:color w:val="000000"/>
          <w:sz w:val="20"/>
          <w:szCs w:val="20"/>
          <w:u w:val="single"/>
          <w:shd w:val="clear" w:color="auto" w:fill="00FFFF"/>
        </w:rPr>
        <w:t xml:space="preserve">the </w:t>
      </w:r>
      <w:r>
        <w:rPr>
          <w:b/>
          <w:bCs/>
          <w:color w:val="000000"/>
          <w:sz w:val="20"/>
          <w:szCs w:val="20"/>
          <w:u w:val="single"/>
          <w:shd w:val="clear" w:color="auto" w:fill="00FFFF"/>
        </w:rPr>
        <w:t>best thing</w:t>
      </w:r>
      <w:r>
        <w:rPr>
          <w:color w:val="000000"/>
          <w:sz w:val="20"/>
          <w:szCs w:val="20"/>
          <w:u w:val="single"/>
        </w:rPr>
        <w:t xml:space="preserve">s we can do </w:t>
      </w:r>
      <w:r>
        <w:rPr>
          <w:color w:val="000000"/>
          <w:sz w:val="20"/>
          <w:szCs w:val="20"/>
          <w:u w:val="single"/>
          <w:shd w:val="clear" w:color="auto" w:fill="00FFFF"/>
        </w:rPr>
        <w:t>for the</w:t>
      </w:r>
      <w:r>
        <w:rPr>
          <w:color w:val="000000"/>
          <w:sz w:val="14"/>
          <w:szCs w:val="14"/>
          <w:shd w:val="clear" w:color="auto" w:fill="00FFFF"/>
        </w:rPr>
        <w:t xml:space="preserve"> </w:t>
      </w:r>
      <w:r>
        <w:rPr>
          <w:b/>
          <w:bCs/>
          <w:color w:val="000000"/>
          <w:sz w:val="20"/>
          <w:szCs w:val="20"/>
          <w:u w:val="single"/>
          <w:shd w:val="clear" w:color="auto" w:fill="00FFFF"/>
        </w:rPr>
        <w:t>far future</w:t>
      </w:r>
      <w:r>
        <w:rPr>
          <w:color w:val="000000"/>
          <w:sz w:val="14"/>
          <w:szCs w:val="14"/>
          <w:shd w:val="clear" w:color="auto" w:fill="00FFFF"/>
        </w:rPr>
        <w:t xml:space="preserve"> </w:t>
      </w:r>
      <w:r>
        <w:rPr>
          <w:color w:val="000000"/>
          <w:sz w:val="20"/>
          <w:szCs w:val="20"/>
          <w:u w:val="single"/>
          <w:shd w:val="clear" w:color="auto" w:fill="00FFFF"/>
        </w:rPr>
        <w:t>is to</w:t>
      </w:r>
      <w:r>
        <w:rPr>
          <w:color w:val="000000"/>
          <w:sz w:val="14"/>
          <w:szCs w:val="14"/>
        </w:rPr>
        <w:t xml:space="preserve"> improve school systems — here and now — to </w:t>
      </w:r>
      <w:r>
        <w:rPr>
          <w:color w:val="000000"/>
          <w:sz w:val="20"/>
          <w:szCs w:val="20"/>
          <w:u w:val="single"/>
          <w:shd w:val="clear" w:color="auto" w:fill="00FFFF"/>
        </w:rPr>
        <w:t>harness</w:t>
      </w:r>
      <w:r>
        <w:rPr>
          <w:color w:val="000000"/>
          <w:sz w:val="14"/>
          <w:szCs w:val="14"/>
        </w:rPr>
        <w:t xml:space="preserve"> the group economist Raj Chetty calls “lost </w:t>
      </w:r>
      <w:proofErr w:type="spellStart"/>
      <w:r>
        <w:rPr>
          <w:color w:val="000000"/>
          <w:sz w:val="14"/>
          <w:szCs w:val="14"/>
        </w:rPr>
        <w:t>Einsteins</w:t>
      </w:r>
      <w:proofErr w:type="spellEnd"/>
      <w:r>
        <w:rPr>
          <w:color w:val="000000"/>
          <w:sz w:val="14"/>
          <w:szCs w:val="14"/>
        </w:rPr>
        <w:t>” (</w:t>
      </w:r>
      <w:r>
        <w:rPr>
          <w:b/>
          <w:bCs/>
          <w:color w:val="000000"/>
          <w:sz w:val="20"/>
          <w:szCs w:val="20"/>
          <w:u w:val="single"/>
        </w:rPr>
        <w:t xml:space="preserve">potential </w:t>
      </w:r>
      <w:r>
        <w:rPr>
          <w:b/>
          <w:bCs/>
          <w:color w:val="000000"/>
          <w:sz w:val="20"/>
          <w:szCs w:val="20"/>
          <w:u w:val="single"/>
          <w:shd w:val="clear" w:color="auto" w:fill="00FFFF"/>
        </w:rPr>
        <w:t>innovators</w:t>
      </w:r>
      <w:r>
        <w:rPr>
          <w:color w:val="000000"/>
          <w:sz w:val="14"/>
          <w:szCs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Pr>
          <w:color w:val="000000"/>
          <w:sz w:val="14"/>
          <w:szCs w:val="14"/>
        </w:rPr>
        <w:t>Beckstead</w:t>
      </w:r>
      <w:proofErr w:type="spellEnd"/>
      <w:r>
        <w:rPr>
          <w:color w:val="000000"/>
          <w:sz w:val="14"/>
          <w:szCs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Pr>
          <w:color w:val="000000"/>
          <w:sz w:val="20"/>
          <w:szCs w:val="20"/>
          <w:u w:val="single"/>
          <w:shd w:val="clear" w:color="auto" w:fill="00FFFF"/>
        </w:rPr>
        <w:t>improve</w:t>
      </w:r>
      <w:r>
        <w:rPr>
          <w:color w:val="000000"/>
          <w:sz w:val="14"/>
          <w:szCs w:val="14"/>
          <w:shd w:val="clear" w:color="auto" w:fill="00FFFF"/>
        </w:rPr>
        <w:t xml:space="preserve"> </w:t>
      </w:r>
      <w:r>
        <w:rPr>
          <w:b/>
          <w:bCs/>
          <w:color w:val="000000"/>
          <w:sz w:val="20"/>
          <w:szCs w:val="20"/>
          <w:u w:val="single"/>
          <w:shd w:val="clear" w:color="auto" w:fill="00FFFF"/>
        </w:rPr>
        <w:t>incentives</w:t>
      </w:r>
      <w:r>
        <w:rPr>
          <w:color w:val="000000"/>
          <w:sz w:val="14"/>
          <w:szCs w:val="14"/>
          <w:shd w:val="clear" w:color="auto" w:fill="00FFFF"/>
        </w:rPr>
        <w:t xml:space="preserve"> </w:t>
      </w:r>
      <w:r>
        <w:rPr>
          <w:color w:val="000000"/>
          <w:sz w:val="20"/>
          <w:szCs w:val="20"/>
          <w:u w:val="single"/>
          <w:shd w:val="clear" w:color="auto" w:fill="00FFFF"/>
        </w:rPr>
        <w:t>and</w:t>
      </w:r>
      <w:r>
        <w:rPr>
          <w:color w:val="000000"/>
          <w:sz w:val="14"/>
          <w:szCs w:val="14"/>
          <w:shd w:val="clear" w:color="auto" w:fill="00FFFF"/>
        </w:rPr>
        <w:t xml:space="preserve"> </w:t>
      </w:r>
      <w:r>
        <w:rPr>
          <w:b/>
          <w:bCs/>
          <w:color w:val="000000"/>
          <w:sz w:val="20"/>
          <w:szCs w:val="20"/>
          <w:u w:val="single"/>
          <w:shd w:val="clear" w:color="auto" w:fill="00FFFF"/>
        </w:rPr>
        <w:t>norms</w:t>
      </w:r>
      <w:r>
        <w:rPr>
          <w:color w:val="000000"/>
          <w:sz w:val="14"/>
          <w:szCs w:val="14"/>
        </w:rPr>
        <w:t xml:space="preserve"> </w:t>
      </w:r>
      <w:r>
        <w:rPr>
          <w:color w:val="000000"/>
          <w:sz w:val="20"/>
          <w:szCs w:val="20"/>
          <w:u w:val="single"/>
        </w:rPr>
        <w:t>in</w:t>
      </w:r>
      <w:r>
        <w:rPr>
          <w:color w:val="000000"/>
          <w:sz w:val="14"/>
          <w:szCs w:val="14"/>
        </w:rPr>
        <w:t xml:space="preserve"> </w:t>
      </w:r>
      <w:r>
        <w:rPr>
          <w:b/>
          <w:bCs/>
          <w:color w:val="000000"/>
          <w:sz w:val="20"/>
          <w:szCs w:val="20"/>
          <w:u w:val="single"/>
        </w:rPr>
        <w:t>academic work</w:t>
      </w:r>
      <w:r>
        <w:rPr>
          <w:color w:val="000000"/>
          <w:sz w:val="14"/>
          <w:szCs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Pr>
          <w:color w:val="000000"/>
          <w:sz w:val="14"/>
          <w:szCs w:val="14"/>
        </w:rPr>
        <w:t>Beckstead</w:t>
      </w:r>
      <w:proofErr w:type="spellEnd"/>
      <w:r>
        <w:rPr>
          <w:color w:val="000000"/>
          <w:sz w:val="14"/>
          <w:szCs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Pr>
          <w:color w:val="000000"/>
          <w:sz w:val="14"/>
          <w:szCs w:val="14"/>
        </w:rPr>
        <w:t>scientists, or</w:t>
      </w:r>
      <w:proofErr w:type="gramEnd"/>
      <w:r>
        <w:rPr>
          <w:color w:val="000000"/>
          <w:sz w:val="14"/>
          <w:szCs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Pr>
          <w:color w:val="000000"/>
          <w:sz w:val="20"/>
          <w:szCs w:val="20"/>
          <w:u w:val="single"/>
        </w:rPr>
        <w:t xml:space="preserve">If the far future is what matters, and generally trying to make the world work better is among the best ways to help the far future, then effective altruism just becomes plain </w:t>
      </w:r>
      <w:proofErr w:type="spellStart"/>
      <w:r>
        <w:rPr>
          <w:color w:val="000000"/>
          <w:sz w:val="20"/>
          <w:szCs w:val="20"/>
          <w:u w:val="single"/>
        </w:rPr>
        <w:t>ol</w:t>
      </w:r>
      <w:proofErr w:type="spellEnd"/>
      <w:r>
        <w:rPr>
          <w:color w:val="000000"/>
          <w:sz w:val="20"/>
          <w:szCs w:val="20"/>
          <w:u w:val="single"/>
        </w:rPr>
        <w:t>’ do-</w:t>
      </w:r>
      <w:proofErr w:type="gramStart"/>
      <w:r>
        <w:rPr>
          <w:color w:val="000000"/>
          <w:sz w:val="20"/>
          <w:szCs w:val="20"/>
          <w:u w:val="single"/>
        </w:rPr>
        <w:t>goodery.*</w:t>
      </w:r>
      <w:proofErr w:type="gramEnd"/>
    </w:p>
    <w:p w14:paraId="349544EC" w14:textId="77777777" w:rsidR="002462C0" w:rsidRPr="002462C0" w:rsidRDefault="002462C0" w:rsidP="002462C0"/>
    <w:p w14:paraId="21BB4A07" w14:textId="5E5A1609" w:rsidR="002462C0" w:rsidRDefault="002462C0" w:rsidP="002462C0">
      <w:pPr>
        <w:pStyle w:val="Heading2"/>
      </w:pPr>
      <w:proofErr w:type="spellStart"/>
      <w:r>
        <w:lastRenderedPageBreak/>
        <w:t>Aff</w:t>
      </w:r>
      <w:proofErr w:type="spellEnd"/>
      <w:r>
        <w:t xml:space="preserve"> </w:t>
      </w:r>
      <w:proofErr w:type="spellStart"/>
      <w:r>
        <w:t>deffense</w:t>
      </w:r>
      <w:proofErr w:type="spellEnd"/>
    </w:p>
    <w:p w14:paraId="410C3FF2" w14:textId="23D12CD0" w:rsidR="002462C0" w:rsidRPr="002462C0" w:rsidRDefault="002462C0" w:rsidP="002462C0">
      <w:pPr>
        <w:pStyle w:val="Heading4"/>
      </w:pPr>
      <w:r>
        <w:t xml:space="preserve">They cannot solve under their own framework – even if they claim to minimize structural violence a little, it can always come back in another form harder. </w:t>
      </w:r>
    </w:p>
    <w:p w14:paraId="2F58925E" w14:textId="0FFFB06B" w:rsidR="002462C0" w:rsidRDefault="002462C0" w:rsidP="002462C0">
      <w:pPr>
        <w:pStyle w:val="Heading3"/>
      </w:pPr>
      <w:r>
        <w:lastRenderedPageBreak/>
        <w:t>Contention 1</w:t>
      </w:r>
    </w:p>
    <w:p w14:paraId="5C40E557" w14:textId="77777777" w:rsidR="002462C0" w:rsidRPr="001213BE" w:rsidRDefault="002462C0" w:rsidP="002462C0">
      <w:pPr>
        <w:pStyle w:val="Heading4"/>
      </w:pPr>
      <w:r>
        <w:t xml:space="preserve">Physical deterioration in zero G makes </w:t>
      </w:r>
      <w:r w:rsidRPr="001213BE">
        <w:rPr>
          <w:u w:val="single"/>
        </w:rPr>
        <w:t>even missions to Mars</w:t>
      </w:r>
      <w:r>
        <w:t xml:space="preserve"> impossible</w:t>
      </w:r>
    </w:p>
    <w:p w14:paraId="40AB1485" w14:textId="77777777" w:rsidR="002462C0" w:rsidRDefault="002462C0" w:rsidP="002462C0">
      <w:proofErr w:type="spellStart"/>
      <w:r w:rsidRPr="001213BE">
        <w:rPr>
          <w:rStyle w:val="Style13ptBold"/>
        </w:rPr>
        <w:t>Piersma</w:t>
      </w:r>
      <w:proofErr w:type="spellEnd"/>
      <w:r w:rsidRPr="001213BE">
        <w:rPr>
          <w:rStyle w:val="Style13ptBold"/>
        </w:rPr>
        <w:t xml:space="preserve"> 10</w:t>
      </w:r>
      <w:r w:rsidRPr="001213BE">
        <w:t xml:space="preserve"> [</w:t>
      </w:r>
      <w:proofErr w:type="spellStart"/>
      <w:r w:rsidRPr="001213BE">
        <w:t>Theunis</w:t>
      </w:r>
      <w:proofErr w:type="spellEnd"/>
      <w:r w:rsidRPr="001213BE">
        <w:t xml:space="preserve">, </w:t>
      </w:r>
      <w:r>
        <w:rPr>
          <w:rStyle w:val="js-about-item-abstr"/>
        </w:rPr>
        <w:t>Dutch professor of Global Flyway Ecology at the University of Groningen, winner of the 2014 Spinoza Prize</w:t>
      </w:r>
      <w:r>
        <w:t xml:space="preserve"> “</w:t>
      </w:r>
      <w:r w:rsidRPr="001213BE">
        <w:t>Why space is the impossible frontier</w:t>
      </w:r>
      <w:r>
        <w:t xml:space="preserve">”, 10 November 2010, </w:t>
      </w:r>
      <w:r w:rsidRPr="001213BE">
        <w:t>https://www.newscientist.com/article/mg20827860-100-why-space-is-the-impossible-frontier/</w:t>
      </w:r>
      <w:r>
        <w:t>]</w:t>
      </w:r>
    </w:p>
    <w:p w14:paraId="7E3F0AF4" w14:textId="77777777" w:rsidR="002462C0" w:rsidRPr="00675FD0" w:rsidRDefault="002462C0" w:rsidP="002462C0">
      <w:pPr>
        <w:rPr>
          <w:sz w:val="16"/>
        </w:rPr>
      </w:pPr>
      <w:r w:rsidRPr="00675FD0">
        <w:rPr>
          <w:sz w:val="16"/>
        </w:rPr>
        <w:t xml:space="preserve">To function properly, </w:t>
      </w:r>
      <w:r w:rsidRPr="00675FD0">
        <w:rPr>
          <w:rStyle w:val="StyleUnderline"/>
          <w:highlight w:val="yellow"/>
        </w:rPr>
        <w:t>we need gravity</w:t>
      </w:r>
      <w:r w:rsidRPr="001213BE">
        <w:rPr>
          <w:rStyle w:val="StyleUnderline"/>
        </w:rPr>
        <w:t>. Without it, the environment is less demanding on the human body in several ways,</w:t>
      </w:r>
      <w:r w:rsidRPr="00675FD0">
        <w:rPr>
          <w:sz w:val="16"/>
        </w:rPr>
        <w:t xml:space="preserve"> and this shows upon the return to Earth. Remember the sight of weakened astronauts emerging after the Apollo missions? That is as nothing compared with what would happen to astronauts returning from Mars.</w:t>
      </w:r>
    </w:p>
    <w:p w14:paraId="53942E45" w14:textId="77777777" w:rsidR="002462C0" w:rsidRPr="00675FD0" w:rsidRDefault="002462C0" w:rsidP="002462C0">
      <w:pPr>
        <w:rPr>
          <w:sz w:val="16"/>
        </w:rPr>
      </w:pPr>
      <w:r w:rsidRPr="001213BE">
        <w:rPr>
          <w:rStyle w:val="StyleUnderline"/>
        </w:rPr>
        <w:t xml:space="preserve">One of the first things to be affected is </w:t>
      </w:r>
      <w:r w:rsidRPr="00675FD0">
        <w:rPr>
          <w:rStyle w:val="StyleUnderline"/>
          <w:highlight w:val="yellow"/>
        </w:rPr>
        <w:t>the heart,</w:t>
      </w:r>
      <w:r w:rsidRPr="001213BE">
        <w:rPr>
          <w:rStyle w:val="StyleUnderline"/>
        </w:rPr>
        <w:t xml:space="preserve"> </w:t>
      </w:r>
      <w:r w:rsidRPr="001213BE">
        <w:rPr>
          <w:rStyle w:val="Emphasis"/>
        </w:rPr>
        <w:t xml:space="preserve">which </w:t>
      </w:r>
      <w:r w:rsidRPr="00675FD0">
        <w:rPr>
          <w:rStyle w:val="Emphasis"/>
          <w:highlight w:val="yellow"/>
        </w:rPr>
        <w:t>shrinks by</w:t>
      </w:r>
      <w:r w:rsidRPr="001213BE">
        <w:rPr>
          <w:rStyle w:val="Emphasis"/>
        </w:rPr>
        <w:t xml:space="preserve"> as much as a </w:t>
      </w:r>
      <w:r w:rsidRPr="00675FD0">
        <w:rPr>
          <w:rStyle w:val="Emphasis"/>
          <w:highlight w:val="yellow"/>
        </w:rPr>
        <w:t>quarter</w:t>
      </w:r>
      <w:r w:rsidRPr="00675FD0">
        <w:rPr>
          <w:rStyle w:val="StyleUnderline"/>
          <w:highlight w:val="yellow"/>
        </w:rPr>
        <w:t xml:space="preserve"> after just one week in orbit</w:t>
      </w:r>
      <w:r w:rsidRPr="001213BE">
        <w:rPr>
          <w:rStyle w:val="StyleUnderline"/>
        </w:rPr>
        <w:t xml:space="preserve"> </w:t>
      </w:r>
      <w:r w:rsidRPr="00675FD0">
        <w:rPr>
          <w:sz w:val="16"/>
        </w:rPr>
        <w:t>(</w:t>
      </w:r>
      <w:hyperlink r:id="rId9" w:history="1">
        <w:r w:rsidRPr="00675FD0">
          <w:rPr>
            <w:rStyle w:val="Hyperlink"/>
            <w:sz w:val="16"/>
          </w:rPr>
          <w:t>The New England Journal of Medicine, vol 358, p 1370</w:t>
        </w:r>
      </w:hyperlink>
      <w:r w:rsidRPr="00675FD0">
        <w:rPr>
          <w:sz w:val="16"/>
        </w:rPr>
        <w:t xml:space="preserve">). </w:t>
      </w:r>
      <w:r w:rsidRPr="001213BE">
        <w:rPr>
          <w:rStyle w:val="StyleUnderline"/>
        </w:rPr>
        <w:t>Heart atrophy leads to decreases in blood pressure</w:t>
      </w:r>
      <w:r w:rsidRPr="00675FD0">
        <w:rPr>
          <w:sz w:val="16"/>
        </w:rPr>
        <w:t xml:space="preserve"> and the amount of blood pushed out by the heart. In this way heart atrophy leads to reduced exercise capacity. Astronauts returning to Earth after several months in the International Space Station experience dizziness and blackouts because blood does not reach their brains in sufficient quantities.</w:t>
      </w:r>
    </w:p>
    <w:p w14:paraId="76C0022D" w14:textId="77777777" w:rsidR="002462C0" w:rsidRPr="001213BE" w:rsidRDefault="002462C0" w:rsidP="002462C0">
      <w:pPr>
        <w:rPr>
          <w:rStyle w:val="StyleUnderline"/>
        </w:rPr>
      </w:pPr>
      <w:r w:rsidRPr="00675FD0">
        <w:rPr>
          <w:sz w:val="16"/>
        </w:rPr>
        <w:t xml:space="preserve">Six weeks in bed leads to about as much atrophy of the heart as one week in space, </w:t>
      </w:r>
      <w:r w:rsidRPr="001213BE">
        <w:rPr>
          <w:rStyle w:val="StyleUnderline"/>
        </w:rPr>
        <w:t xml:space="preserve">suggesting that the </w:t>
      </w:r>
      <w:r w:rsidRPr="00675FD0">
        <w:rPr>
          <w:rStyle w:val="StyleUnderline"/>
          <w:highlight w:val="yellow"/>
        </w:rPr>
        <w:t>atrophy is caused by</w:t>
      </w:r>
      <w:r w:rsidRPr="001213BE">
        <w:rPr>
          <w:rStyle w:val="StyleUnderline"/>
        </w:rPr>
        <w:t xml:space="preserve"> both </w:t>
      </w:r>
      <w:r w:rsidRPr="00675FD0">
        <w:rPr>
          <w:rStyle w:val="StyleUnderline"/>
          <w:highlight w:val="yellow"/>
        </w:rPr>
        <w:t>weightlessness</w:t>
      </w:r>
      <w:r w:rsidRPr="001213BE">
        <w:rPr>
          <w:rStyle w:val="StyleUnderline"/>
        </w:rPr>
        <w:t xml:space="preserve"> and the concomitant reduction in exercise.</w:t>
      </w:r>
    </w:p>
    <w:p w14:paraId="3F2074E1" w14:textId="77777777" w:rsidR="002462C0" w:rsidRPr="00675FD0" w:rsidRDefault="002462C0" w:rsidP="002462C0">
      <w:pPr>
        <w:rPr>
          <w:sz w:val="16"/>
        </w:rPr>
      </w:pPr>
      <w:r w:rsidRPr="00675FD0">
        <w:rPr>
          <w:sz w:val="16"/>
        </w:rPr>
        <w:t xml:space="preserve">Other muscle tissue suffers too. The effects of weightlessness on the muscles of the limbs are easy to verify experimentally. Because they bear the body’s weight, </w:t>
      </w:r>
      <w:r w:rsidRPr="001213BE">
        <w:rPr>
          <w:rStyle w:val="StyleUnderline"/>
        </w:rPr>
        <w:t xml:space="preserve">the “anti-gravity” </w:t>
      </w:r>
      <w:r w:rsidRPr="00675FD0">
        <w:rPr>
          <w:rStyle w:val="StyleUnderline"/>
          <w:highlight w:val="yellow"/>
        </w:rPr>
        <w:t>muscles of the thighs</w:t>
      </w:r>
      <w:r w:rsidRPr="001213BE">
        <w:rPr>
          <w:rStyle w:val="StyleUnderline"/>
        </w:rPr>
        <w:t xml:space="preserve"> and calves </w:t>
      </w:r>
      <w:r w:rsidRPr="00675FD0">
        <w:rPr>
          <w:rStyle w:val="StyleUnderline"/>
          <w:highlight w:val="yellow"/>
        </w:rPr>
        <w:t>degenerate</w:t>
      </w:r>
      <w:r w:rsidRPr="001213BE">
        <w:rPr>
          <w:rStyle w:val="StyleUnderline"/>
        </w:rPr>
        <w:t xml:space="preserve"> significantly</w:t>
      </w:r>
      <w:r w:rsidRPr="00675FD0">
        <w:rPr>
          <w:sz w:val="16"/>
        </w:rPr>
        <w:t xml:space="preserve"> when they are made redundant during space flight.</w:t>
      </w:r>
    </w:p>
    <w:p w14:paraId="5B30B161" w14:textId="77777777" w:rsidR="002462C0" w:rsidRPr="00675FD0" w:rsidRDefault="002462C0" w:rsidP="002462C0">
      <w:pPr>
        <w:rPr>
          <w:sz w:val="16"/>
          <w:szCs w:val="16"/>
        </w:rPr>
      </w:pPr>
      <w:r w:rsidRPr="00675FD0">
        <w:rPr>
          <w:sz w:val="16"/>
          <w:szCs w:val="16"/>
        </w:rPr>
        <w:t>Despite the best attempts to give replacement exercise to crew members on the International Space Station, after six months they had still lost 13 per cent of their calf muscle volume and 32 per cent of the maximum power that their leg muscles could deliver (</w:t>
      </w:r>
      <w:hyperlink r:id="rId10" w:history="1">
        <w:r w:rsidRPr="00675FD0">
          <w:rPr>
            <w:rStyle w:val="Hyperlink"/>
            <w:sz w:val="16"/>
            <w:szCs w:val="16"/>
          </w:rPr>
          <w:t>Journal of Applied Physiology, vol 106, p 1159</w:t>
        </w:r>
      </w:hyperlink>
      <w:r w:rsidRPr="00675FD0">
        <w:rPr>
          <w:sz w:val="16"/>
          <w:szCs w:val="16"/>
        </w:rPr>
        <w:t>).</w:t>
      </w:r>
    </w:p>
    <w:p w14:paraId="7611C7AD" w14:textId="77777777" w:rsidR="002462C0" w:rsidRPr="00675FD0" w:rsidRDefault="002462C0" w:rsidP="002462C0">
      <w:pPr>
        <w:rPr>
          <w:sz w:val="16"/>
        </w:rPr>
      </w:pPr>
      <w:r w:rsidRPr="00675FD0">
        <w:rPr>
          <w:sz w:val="16"/>
        </w:rPr>
        <w:t xml:space="preserve">Various metabolic changes also occur, including a </w:t>
      </w:r>
      <w:r w:rsidRPr="001213BE">
        <w:rPr>
          <w:rStyle w:val="StyleUnderline"/>
        </w:rPr>
        <w:t xml:space="preserve">decreased capacity for fat oxidation, which can lead to the </w:t>
      </w:r>
      <w:r w:rsidRPr="00675FD0">
        <w:rPr>
          <w:rStyle w:val="StyleUnderline"/>
          <w:highlight w:val="yellow"/>
        </w:rPr>
        <w:t>build-up of fat</w:t>
      </w:r>
      <w:r w:rsidRPr="001213BE">
        <w:rPr>
          <w:rStyle w:val="StyleUnderline"/>
        </w:rPr>
        <w:t xml:space="preserve"> in atrophied muscle</w:t>
      </w:r>
      <w:r w:rsidRPr="00675FD0">
        <w:rPr>
          <w:sz w:val="16"/>
        </w:rPr>
        <w:t xml:space="preserve">. Space </w:t>
      </w:r>
      <w:proofErr w:type="spellStart"/>
      <w:r w:rsidRPr="00675FD0">
        <w:rPr>
          <w:sz w:val="16"/>
        </w:rPr>
        <w:t>travellers</w:t>
      </w:r>
      <w:proofErr w:type="spellEnd"/>
      <w:r w:rsidRPr="00675FD0">
        <w:rPr>
          <w:sz w:val="16"/>
        </w:rPr>
        <w:t xml:space="preserve"> also suffer </w:t>
      </w:r>
      <w:r w:rsidRPr="00675FD0">
        <w:rPr>
          <w:rStyle w:val="StyleUnderline"/>
          <w:highlight w:val="yellow"/>
        </w:rPr>
        <w:t>deterioration of immune function</w:t>
      </w:r>
      <w:r w:rsidRPr="001213BE">
        <w:rPr>
          <w:rStyle w:val="StyleUnderline"/>
        </w:rPr>
        <w:t xml:space="preserve"> </w:t>
      </w:r>
      <w:r w:rsidRPr="00675FD0">
        <w:rPr>
          <w:sz w:val="16"/>
        </w:rPr>
        <w:t>both during and after their missions (</w:t>
      </w:r>
      <w:hyperlink r:id="rId11" w:history="1">
        <w:r w:rsidRPr="00675FD0">
          <w:rPr>
            <w:rStyle w:val="Hyperlink"/>
            <w:sz w:val="16"/>
          </w:rPr>
          <w:t>Aviation, Space, and Environmental Medicine, vol 79, p 835</w:t>
        </w:r>
      </w:hyperlink>
      <w:r w:rsidRPr="00675FD0">
        <w:rPr>
          <w:sz w:val="16"/>
        </w:rPr>
        <w:t>).</w:t>
      </w:r>
    </w:p>
    <w:p w14:paraId="23263834" w14:textId="77777777" w:rsidR="002462C0" w:rsidRPr="001213BE" w:rsidRDefault="002462C0" w:rsidP="002462C0">
      <w:pPr>
        <w:rPr>
          <w:sz w:val="16"/>
        </w:rPr>
      </w:pPr>
      <w:r w:rsidRPr="001213BE">
        <w:rPr>
          <w:sz w:val="16"/>
        </w:rPr>
        <w:t xml:space="preserve">Arguably </w:t>
      </w:r>
      <w:r w:rsidRPr="001213BE">
        <w:rPr>
          <w:rStyle w:val="StyleUnderline"/>
        </w:rPr>
        <w:t>the most fearsome effect on bodies is bone loss</w:t>
      </w:r>
      <w:r w:rsidRPr="001213BE">
        <w:rPr>
          <w:sz w:val="16"/>
        </w:rPr>
        <w:t xml:space="preserve"> (</w:t>
      </w:r>
      <w:hyperlink r:id="rId12" w:history="1">
        <w:r w:rsidRPr="001213BE">
          <w:rPr>
            <w:rStyle w:val="Hyperlink"/>
            <w:sz w:val="16"/>
          </w:rPr>
          <w:t>The Lancet, vol 355, p 1569</w:t>
        </w:r>
      </w:hyperlink>
      <w:r w:rsidRPr="001213BE">
        <w:rPr>
          <w:sz w:val="16"/>
        </w:rPr>
        <w:t xml:space="preserve">). Although the hardness and strength of bone, and the relative ease with which it </w:t>
      </w:r>
      <w:proofErr w:type="spellStart"/>
      <w:r w:rsidRPr="001213BE">
        <w:rPr>
          <w:sz w:val="16"/>
        </w:rPr>
        <w:t>fossilises</w:t>
      </w:r>
      <w:proofErr w:type="spellEnd"/>
      <w:r w:rsidRPr="001213BE">
        <w:rPr>
          <w:sz w:val="16"/>
        </w:rPr>
        <w:t xml:space="preserve">, give it an appearance of permanence, bone is </w:t>
      </w:r>
      <w:proofErr w:type="gramStart"/>
      <w:r w:rsidRPr="001213BE">
        <w:rPr>
          <w:sz w:val="16"/>
        </w:rPr>
        <w:t>actually a</w:t>
      </w:r>
      <w:proofErr w:type="gramEnd"/>
      <w:r w:rsidRPr="001213BE">
        <w:rPr>
          <w:sz w:val="16"/>
        </w:rPr>
        <w:t xml:space="preserve"> living and remarkably flexible tissue. In the late 19th century, the German anatomist Julius Wolff discovered that bones adjust to the loads that they are placed under. A decrease in load leads to the loss of bone material, while an increase leads to thicker bone.</w:t>
      </w:r>
    </w:p>
    <w:p w14:paraId="0C46DC37" w14:textId="77777777" w:rsidR="002462C0" w:rsidRPr="001213BE" w:rsidRDefault="002462C0" w:rsidP="002462C0">
      <w:pPr>
        <w:rPr>
          <w:sz w:val="16"/>
        </w:rPr>
      </w:pPr>
      <w:r w:rsidRPr="001213BE">
        <w:rPr>
          <w:sz w:val="16"/>
        </w:rPr>
        <w:t xml:space="preserve">It is no surprise, then, that in </w:t>
      </w:r>
      <w:r w:rsidRPr="001213BE">
        <w:rPr>
          <w:rStyle w:val="StyleUnderline"/>
        </w:rPr>
        <w:t xml:space="preserve">the microgravity of space </w:t>
      </w:r>
      <w:r w:rsidRPr="00675FD0">
        <w:rPr>
          <w:rStyle w:val="StyleUnderline"/>
          <w:highlight w:val="yellow"/>
        </w:rPr>
        <w:t xml:space="preserve">bones </w:t>
      </w:r>
      <w:proofErr w:type="spellStart"/>
      <w:r w:rsidRPr="00675FD0">
        <w:rPr>
          <w:rStyle w:val="StyleUnderline"/>
          <w:highlight w:val="yellow"/>
        </w:rPr>
        <w:t>demineralise</w:t>
      </w:r>
      <w:proofErr w:type="spellEnd"/>
      <w:r w:rsidRPr="001213BE">
        <w:rPr>
          <w:sz w:val="16"/>
        </w:rPr>
        <w:t xml:space="preserve">, especially those which normally bear the greatest load. </w:t>
      </w:r>
      <w:r w:rsidRPr="00675FD0">
        <w:rPr>
          <w:rStyle w:val="StyleUnderline"/>
        </w:rPr>
        <w:t>Cosmonauts who spent half a year in space lost up to a quarter of the material in their shin bones,</w:t>
      </w:r>
      <w:r w:rsidRPr="001213BE">
        <w:rPr>
          <w:sz w:val="16"/>
        </w:rPr>
        <w:t xml:space="preserve"> despite intensive exercise (</w:t>
      </w:r>
      <w:hyperlink r:id="rId13" w:history="1">
        <w:r w:rsidRPr="001213BE">
          <w:rPr>
            <w:rStyle w:val="Hyperlink"/>
            <w:sz w:val="16"/>
          </w:rPr>
          <w:t>The Lancet, vol 355, p 1607</w:t>
        </w:r>
      </w:hyperlink>
      <w:r w:rsidRPr="001213BE">
        <w:rPr>
          <w:sz w:val="16"/>
        </w:rPr>
        <w:t xml:space="preserve">). Although experiments on chicken embryos on the International Space Station have established that bone formation does continue in microgravity, </w:t>
      </w:r>
      <w:r w:rsidRPr="00675FD0">
        <w:rPr>
          <w:rStyle w:val="Emphasis"/>
          <w:highlight w:val="yellow"/>
        </w:rPr>
        <w:t>formation rates are overtaken by bone loss</w:t>
      </w:r>
      <w:r w:rsidRPr="00675FD0">
        <w:rPr>
          <w:sz w:val="16"/>
          <w:highlight w:val="yellow"/>
        </w:rPr>
        <w:t>.</w:t>
      </w:r>
    </w:p>
    <w:p w14:paraId="157ADBBC" w14:textId="77777777" w:rsidR="002462C0" w:rsidRPr="0075537C" w:rsidRDefault="002462C0" w:rsidP="002462C0">
      <w:pPr>
        <w:rPr>
          <w:sz w:val="16"/>
        </w:rPr>
      </w:pPr>
      <w:r w:rsidRPr="001213BE">
        <w:rPr>
          <w:sz w:val="16"/>
        </w:rPr>
        <w:t xml:space="preserve">What is of greatest concern here is that, unlike muscle loss which levels off with time, </w:t>
      </w:r>
      <w:r w:rsidRPr="001213BE">
        <w:rPr>
          <w:rStyle w:val="StyleUnderline"/>
        </w:rPr>
        <w:t>bone loss seems to continue at a steady rate of 1 to 2 per cent for every month of weightlessness.</w:t>
      </w:r>
      <w:r w:rsidRPr="001213BE">
        <w:rPr>
          <w:sz w:val="16"/>
        </w:rPr>
        <w:t xml:space="preserve"> </w:t>
      </w:r>
      <w:r w:rsidRPr="00675FD0">
        <w:rPr>
          <w:rStyle w:val="StyleUnderline"/>
          <w:highlight w:val="yellow"/>
        </w:rPr>
        <w:t>During a</w:t>
      </w:r>
      <w:r w:rsidRPr="001213BE">
        <w:rPr>
          <w:rStyle w:val="StyleUnderline"/>
        </w:rPr>
        <w:t xml:space="preserve"> three-year </w:t>
      </w:r>
      <w:r w:rsidRPr="00675FD0">
        <w:rPr>
          <w:rStyle w:val="StyleUnderline"/>
          <w:highlight w:val="yellow"/>
        </w:rPr>
        <w:t xml:space="preserve">mission to Mars, </w:t>
      </w:r>
      <w:r w:rsidRPr="00675FD0">
        <w:rPr>
          <w:rStyle w:val="Emphasis"/>
          <w:highlight w:val="yellow"/>
        </w:rPr>
        <w:t xml:space="preserve">space </w:t>
      </w:r>
      <w:proofErr w:type="spellStart"/>
      <w:r w:rsidRPr="00675FD0">
        <w:rPr>
          <w:rStyle w:val="Emphasis"/>
          <w:highlight w:val="yellow"/>
        </w:rPr>
        <w:t>travellers</w:t>
      </w:r>
      <w:proofErr w:type="spellEnd"/>
      <w:r w:rsidRPr="00675FD0">
        <w:rPr>
          <w:rStyle w:val="Emphasis"/>
          <w:highlight w:val="yellow"/>
        </w:rPr>
        <w:t xml:space="preserve"> could lose</w:t>
      </w:r>
      <w:r w:rsidRPr="001213BE">
        <w:rPr>
          <w:rStyle w:val="Emphasis"/>
        </w:rPr>
        <w:t xml:space="preserve"> around </w:t>
      </w:r>
      <w:r w:rsidRPr="00675FD0">
        <w:rPr>
          <w:rStyle w:val="Emphasis"/>
          <w:highlight w:val="yellow"/>
        </w:rPr>
        <w:t>50 per cent of their bone</w:t>
      </w:r>
      <w:r w:rsidRPr="001213BE">
        <w:rPr>
          <w:rStyle w:val="Emphasis"/>
        </w:rPr>
        <w:t xml:space="preserve"> material</w:t>
      </w:r>
      <w:r w:rsidRPr="001213BE">
        <w:rPr>
          <w:sz w:val="16"/>
        </w:rPr>
        <w:t>, which would make it extremely difficult to return to Earth and its gravitational forces. Bone loss during space travel certainly brings home the maxim “use it or lose it”.</w:t>
      </w:r>
    </w:p>
    <w:p w14:paraId="5F1FB470" w14:textId="7C86B66C" w:rsidR="002462C0" w:rsidRDefault="002462C0" w:rsidP="002462C0">
      <w:pPr>
        <w:pStyle w:val="Heading4"/>
      </w:pPr>
      <w:r>
        <w:lastRenderedPageBreak/>
        <w:t xml:space="preserve">This proves that people cannot go to Mars because of physical challenges. Even if they can – it would take years to fully colonize Mars. Their own evidence proves this because it says that only a few human missions will be there in 2033. It never says colonization fully, which disproves their time frame because it will take years to control mars. </w:t>
      </w:r>
    </w:p>
    <w:p w14:paraId="0661ACB0" w14:textId="77777777" w:rsidR="002462C0" w:rsidRDefault="002462C0" w:rsidP="002462C0">
      <w:pPr>
        <w:pStyle w:val="Heading4"/>
      </w:pPr>
      <w:r>
        <w:t>There are also two reasons why they cannot solve their second subpoint:</w:t>
      </w:r>
    </w:p>
    <w:p w14:paraId="23A1847C" w14:textId="77777777" w:rsidR="002462C0" w:rsidRDefault="002462C0" w:rsidP="002462C0">
      <w:pPr>
        <w:pStyle w:val="Heading4"/>
        <w:numPr>
          <w:ilvl w:val="0"/>
          <w:numId w:val="12"/>
        </w:numPr>
      </w:pPr>
      <w:r>
        <w:t>Not being able to colonize means that they cannot control the market</w:t>
      </w:r>
    </w:p>
    <w:p w14:paraId="0FC8B253" w14:textId="77777777" w:rsidR="002462C0" w:rsidRDefault="002462C0" w:rsidP="002462C0">
      <w:pPr>
        <w:pStyle w:val="Heading4"/>
        <w:numPr>
          <w:ilvl w:val="0"/>
          <w:numId w:val="12"/>
        </w:numPr>
      </w:pPr>
      <w:r>
        <w:t xml:space="preserve">Their card lists reasons why companies control the market that they do nothing about. Walmart, target, and </w:t>
      </w:r>
      <w:proofErr w:type="spellStart"/>
      <w:r>
        <w:t>costco</w:t>
      </w:r>
      <w:proofErr w:type="spellEnd"/>
      <w:r>
        <w:t xml:space="preserve"> all control the market in the status quo according to their cards, and since those countries are not going to control space/mars, they cannot stop them from controlling the market. It also proves that there is minimal impact to their contention because we have not been seeing any harm done from them in the status quo.</w:t>
      </w:r>
    </w:p>
    <w:p w14:paraId="57114113" w14:textId="2220C80F" w:rsidR="002462C0" w:rsidRDefault="002462C0" w:rsidP="002462C0">
      <w:pPr>
        <w:pStyle w:val="Heading4"/>
        <w:numPr>
          <w:ilvl w:val="0"/>
          <w:numId w:val="12"/>
        </w:numPr>
      </w:pPr>
      <w:r>
        <w:t xml:space="preserve">This turns their contention – companies now more than ever have been trying to help minorities either get employed or being able to pay for their needs. They lower prices to attract buyers, and smaller companies typically charge more such as Trader Joe’s vs Costco. This means that trying to harm those minorities and in need more by trying to get rid of large companies. </w:t>
      </w:r>
    </w:p>
    <w:p w14:paraId="5EA7B154" w14:textId="70B277A9" w:rsidR="002462C0" w:rsidRDefault="002462C0" w:rsidP="002462C0">
      <w:pPr>
        <w:pStyle w:val="Heading3"/>
      </w:pPr>
      <w:r>
        <w:lastRenderedPageBreak/>
        <w:t>Contention 2</w:t>
      </w:r>
    </w:p>
    <w:p w14:paraId="09A58E60" w14:textId="1556AF53" w:rsidR="002462C0" w:rsidRDefault="002462C0" w:rsidP="002462C0">
      <w:pPr>
        <w:pStyle w:val="Heading4"/>
        <w:numPr>
          <w:ilvl w:val="0"/>
          <w:numId w:val="13"/>
        </w:numPr>
        <w:rPr>
          <w:rFonts w:ascii="Times New Roman" w:eastAsia="Times New Roman" w:hAnsi="Times New Roman" w:cs="Times New Roman"/>
          <w:u w:val="single"/>
        </w:rPr>
      </w:pPr>
      <w:r>
        <w:t xml:space="preserve">Their own card goes neg - </w:t>
      </w:r>
      <w:r>
        <w:rPr>
          <w:rFonts w:ascii="Times New Roman" w:eastAsia="Times New Roman" w:hAnsi="Times New Roman" w:cs="Times New Roman"/>
          <w:highlight w:val="yellow"/>
          <w:u w:val="single"/>
        </w:rPr>
        <w:t>announced the discovery of two extraordinarily metal-rich near-Earth asteroids</w:t>
      </w:r>
      <w:r>
        <w:rPr>
          <w:rFonts w:ascii="Times New Roman" w:eastAsia="Times New Roman" w:hAnsi="Times New Roman" w:cs="Times New Roman"/>
          <w:u w:val="single"/>
        </w:rPr>
        <w:t xml:space="preserve"> (NEAs), </w:t>
      </w:r>
      <w:r>
        <w:rPr>
          <w:rFonts w:ascii="Times New Roman" w:eastAsia="Times New Roman" w:hAnsi="Times New Roman" w:cs="Times New Roman"/>
          <w:highlight w:val="yellow"/>
          <w:u w:val="single"/>
        </w:rPr>
        <w:t>comprised of roughly 85% metals</w:t>
      </w:r>
      <w:r>
        <w:rPr>
          <w:rFonts w:ascii="Times New Roman" w:eastAsia="Times New Roman" w:hAnsi="Times New Roman" w:cs="Times New Roman"/>
          <w:u w:val="single"/>
        </w:rPr>
        <w:t xml:space="preserve"> like iron, </w:t>
      </w:r>
      <w:proofErr w:type="gramStart"/>
      <w:r>
        <w:rPr>
          <w:rFonts w:ascii="Times New Roman" w:eastAsia="Times New Roman" w:hAnsi="Times New Roman" w:cs="Times New Roman"/>
          <w:u w:val="single"/>
        </w:rPr>
        <w:t>nickel</w:t>
      </w:r>
      <w:proofErr w:type="gramEnd"/>
      <w:r>
        <w:rPr>
          <w:rFonts w:ascii="Times New Roman" w:eastAsia="Times New Roman" w:hAnsi="Times New Roman" w:cs="Times New Roman"/>
          <w:u w:val="single"/>
        </w:rPr>
        <w:t xml:space="preserve"> and cobalt, which are thought to exceed Earth’s entire known metallic reserves. These three highly valuable metals, often known as </w:t>
      </w:r>
      <w:proofErr w:type="gramStart"/>
      <w:r>
        <w:rPr>
          <w:rFonts w:ascii="Times New Roman" w:eastAsia="Times New Roman" w:hAnsi="Times New Roman" w:cs="Times New Roman"/>
          <w:u w:val="single"/>
        </w:rPr>
        <w:t xml:space="preserve">the </w:t>
      </w:r>
      <w:r>
        <w:rPr>
          <w:rFonts w:ascii="Times New Roman" w:eastAsia="Times New Roman" w:hAnsi="Times New Roman" w:cs="Times New Roman"/>
        </w:rPr>
        <w:t xml:space="preserve"> </w:t>
      </w:r>
      <w:r>
        <w:rPr>
          <w:rFonts w:ascii="Times New Roman" w:eastAsia="Times New Roman" w:hAnsi="Times New Roman" w:cs="Times New Roman"/>
          <w:u w:val="single"/>
        </w:rPr>
        <w:t>“</w:t>
      </w:r>
      <w:proofErr w:type="gramEnd"/>
      <w:r>
        <w:rPr>
          <w:rFonts w:ascii="Times New Roman" w:eastAsia="Times New Roman" w:hAnsi="Times New Roman" w:cs="Times New Roman"/>
          <w:u w:val="single"/>
        </w:rPr>
        <w:t xml:space="preserve">iron triad”, are particularly </w:t>
      </w:r>
      <w:r>
        <w:rPr>
          <w:rFonts w:ascii="Times New Roman" w:eastAsia="Times New Roman" w:hAnsi="Times New Roman" w:cs="Times New Roman"/>
          <w:highlight w:val="yellow"/>
          <w:u w:val="single"/>
        </w:rPr>
        <w:t xml:space="preserve">critical for the energy supply chain and a renewable energy future; </w:t>
      </w:r>
      <w:r>
        <w:rPr>
          <w:rFonts w:ascii="Times New Roman" w:eastAsia="Times New Roman" w:hAnsi="Times New Roman" w:cs="Times New Roman"/>
          <w:highlight w:val="yellow"/>
        </w:rPr>
        <w:t xml:space="preserve"> </w:t>
      </w:r>
      <w:r>
        <w:rPr>
          <w:rFonts w:ascii="Times New Roman" w:eastAsia="Times New Roman" w:hAnsi="Times New Roman" w:cs="Times New Roman"/>
          <w:highlight w:val="yellow"/>
          <w:u w:val="single"/>
        </w:rPr>
        <w:t>they’re used to build lithium-ion batteries,</w:t>
      </w:r>
      <w:r>
        <w:rPr>
          <w:rFonts w:ascii="Times New Roman" w:eastAsia="Times New Roman" w:hAnsi="Times New Roman" w:cs="Times New Roman"/>
          <w:i/>
          <w:highlight w:val="yellow"/>
          <w:u w:val="single"/>
        </w:rPr>
        <w:t xml:space="preserve"> and more</w:t>
      </w:r>
      <w:r>
        <w:rPr>
          <w:rFonts w:ascii="Times New Roman" w:eastAsia="Times New Roman" w:hAnsi="Times New Roman" w:cs="Times New Roman"/>
          <w:u w:val="single"/>
        </w:rPr>
        <w:t xml:space="preserve"> electrochemical capacitators for storing energy, and nano catalysts for use in the energy </w:t>
      </w:r>
      <w:proofErr w:type="spellStart"/>
      <w:r>
        <w:rPr>
          <w:rFonts w:ascii="Times New Roman" w:eastAsia="Times New Roman" w:hAnsi="Times New Roman" w:cs="Times New Roman"/>
          <w:u w:val="single"/>
        </w:rPr>
        <w:t>secto</w:t>
      </w:r>
      <w:proofErr w:type="spellEnd"/>
    </w:p>
    <w:p w14:paraId="3990C517" w14:textId="3D1A4DB3" w:rsidR="002462C0" w:rsidRDefault="002462C0" w:rsidP="002462C0">
      <w:pPr>
        <w:pStyle w:val="Heading4"/>
        <w:ind w:left="360"/>
      </w:pPr>
      <w:r>
        <w:t xml:space="preserve">This proves that these minerals we get from being able to mine and explore space can help solve resource wars because they provide us with other resources to stop them. The </w:t>
      </w:r>
      <w:proofErr w:type="spellStart"/>
      <w:r>
        <w:t>aff</w:t>
      </w:r>
      <w:proofErr w:type="spellEnd"/>
      <w:r>
        <w:t xml:space="preserve"> is going to be preventing our ability from accessing these, which means that there will be more resource wars – our evidence proves that</w:t>
      </w:r>
    </w:p>
    <w:p w14:paraId="30A6E8A6" w14:textId="77777777" w:rsidR="002462C0" w:rsidRDefault="002462C0" w:rsidP="002462C0">
      <w:pPr>
        <w:pStyle w:val="Heading4"/>
        <w:rPr>
          <w:rFonts w:ascii="Times New Roman" w:hAnsi="Times New Roman"/>
          <w:sz w:val="24"/>
        </w:rPr>
      </w:pPr>
      <w:r>
        <w:rPr>
          <w:rFonts w:cs="Calibri"/>
          <w:color w:val="000000"/>
        </w:rPr>
        <w:t xml:space="preserve">Commercial </w:t>
      </w:r>
      <w:r>
        <w:rPr>
          <w:rFonts w:cs="Calibri"/>
          <w:color w:val="000000"/>
          <w:u w:val="single"/>
        </w:rPr>
        <w:t>asteroid mining</w:t>
      </w:r>
      <w:r>
        <w:rPr>
          <w:rFonts w:cs="Calibri"/>
          <w:color w:val="000000"/>
        </w:rPr>
        <w:t xml:space="preserve"> is coming now – </w:t>
      </w:r>
      <w:r>
        <w:rPr>
          <w:rFonts w:cs="Calibri"/>
          <w:color w:val="000000"/>
          <w:u w:val="single"/>
        </w:rPr>
        <w:t>lower costs</w:t>
      </w:r>
      <w:r>
        <w:rPr>
          <w:rFonts w:cs="Calibri"/>
          <w:color w:val="000000"/>
        </w:rPr>
        <w:t xml:space="preserve"> and improving </w:t>
      </w:r>
      <w:r>
        <w:rPr>
          <w:rFonts w:cs="Calibri"/>
          <w:color w:val="000000"/>
          <w:u w:val="single"/>
        </w:rPr>
        <w:t>tech</w:t>
      </w:r>
      <w:r>
        <w:rPr>
          <w:rFonts w:cs="Calibri"/>
          <w:color w:val="000000"/>
        </w:rPr>
        <w:t xml:space="preserve"> make it economically </w:t>
      </w:r>
      <w:r>
        <w:rPr>
          <w:rFonts w:cs="Calibri"/>
          <w:color w:val="000000"/>
          <w:u w:val="single"/>
        </w:rPr>
        <w:t>viable</w:t>
      </w:r>
      <w:r>
        <w:rPr>
          <w:rFonts w:cs="Calibri"/>
          <w:color w:val="000000"/>
        </w:rPr>
        <w:t xml:space="preserve"> – and the </w:t>
      </w:r>
      <w:r>
        <w:rPr>
          <w:rFonts w:cs="Calibri"/>
          <w:color w:val="000000"/>
          <w:u w:val="single"/>
        </w:rPr>
        <w:t>legal basis</w:t>
      </w:r>
      <w:r>
        <w:rPr>
          <w:rFonts w:cs="Calibri"/>
          <w:color w:val="000000"/>
        </w:rPr>
        <w:t xml:space="preserve"> is already in place in multiple countries– that helps acquire </w:t>
      </w:r>
      <w:r>
        <w:rPr>
          <w:rFonts w:cs="Calibri"/>
          <w:color w:val="000000"/>
          <w:u w:val="single"/>
        </w:rPr>
        <w:t xml:space="preserve">water </w:t>
      </w:r>
      <w:r>
        <w:rPr>
          <w:rFonts w:cs="Calibri"/>
          <w:color w:val="000000"/>
        </w:rPr>
        <w:t xml:space="preserve">for </w:t>
      </w:r>
      <w:r>
        <w:rPr>
          <w:rFonts w:cs="Calibri"/>
          <w:color w:val="000000"/>
          <w:u w:val="single"/>
        </w:rPr>
        <w:t>rocket fuel</w:t>
      </w:r>
      <w:r>
        <w:rPr>
          <w:rFonts w:cs="Calibri"/>
          <w:color w:val="000000"/>
        </w:rPr>
        <w:t xml:space="preserve"> and </w:t>
      </w:r>
      <w:r>
        <w:rPr>
          <w:rFonts w:cs="Calibri"/>
          <w:color w:val="000000"/>
          <w:u w:val="single"/>
        </w:rPr>
        <w:t>rare earth metals</w:t>
      </w:r>
      <w:r>
        <w:rPr>
          <w:rFonts w:cs="Calibri"/>
          <w:color w:val="000000"/>
        </w:rPr>
        <w:t> </w:t>
      </w:r>
    </w:p>
    <w:p w14:paraId="0E37E7FF" w14:textId="77777777" w:rsidR="002462C0" w:rsidRDefault="002462C0" w:rsidP="002462C0">
      <w:pPr>
        <w:pStyle w:val="NormalWeb"/>
        <w:spacing w:before="0" w:beforeAutospacing="0" w:after="160" w:afterAutospacing="0"/>
      </w:pPr>
      <w:proofErr w:type="gramStart"/>
      <w:r>
        <w:rPr>
          <w:rFonts w:ascii="Calibri" w:hAnsi="Calibri" w:cs="Calibri"/>
          <w:b/>
          <w:bCs/>
          <w:color w:val="000000"/>
          <w:sz w:val="26"/>
          <w:szCs w:val="26"/>
        </w:rPr>
        <w:t>Gilbert,  PhD</w:t>
      </w:r>
      <w:proofErr w:type="gramEnd"/>
      <w:r>
        <w:rPr>
          <w:rFonts w:ascii="Calibri" w:hAnsi="Calibri" w:cs="Calibri"/>
          <w:b/>
          <w:bCs/>
          <w:color w:val="000000"/>
          <w:sz w:val="26"/>
          <w:szCs w:val="26"/>
        </w:rPr>
        <w:t xml:space="preserve"> student in space resources at the Colorado School of Mines, writes in 21</w:t>
      </w:r>
      <w:r>
        <w:rPr>
          <w:rFonts w:ascii="Calibri" w:hAnsi="Calibri" w:cs="Calibri"/>
          <w:color w:val="000000"/>
          <w:sz w:val="22"/>
          <w:szCs w:val="22"/>
        </w:rPr>
        <w:t xml:space="preserve"> </w:t>
      </w:r>
      <w:proofErr w:type="spellStart"/>
      <w:r>
        <w:rPr>
          <w:rFonts w:ascii="Calibri" w:hAnsi="Calibri" w:cs="Calibri"/>
          <w:color w:val="000000"/>
          <w:sz w:val="22"/>
          <w:szCs w:val="22"/>
        </w:rPr>
        <w:t>alex</w:t>
      </w:r>
      <w:proofErr w:type="spellEnd"/>
      <w:r>
        <w:rPr>
          <w:rFonts w:ascii="Calibri" w:hAnsi="Calibri" w:cs="Calibri"/>
          <w:color w:val="000000"/>
          <w:sz w:val="22"/>
          <w:szCs w:val="22"/>
        </w:rPr>
        <w:t xml:space="preserve"> gilbert, is a complex systems researcher and a PhD student in space resources at the Colorado School of Mines. "Mining in Space Is Coming." Milken Institute Review, April 26, 2021, </w:t>
      </w:r>
      <w:hyperlink r:id="rId14" w:history="1">
        <w:r>
          <w:rPr>
            <w:rStyle w:val="Hyperlink"/>
            <w:rFonts w:eastAsiaTheme="majorEastAsia" w:cs="Calibri"/>
            <w:color w:val="000000"/>
            <w:sz w:val="22"/>
            <w:szCs w:val="22"/>
          </w:rPr>
          <w:t>www.milkenreview.org/articles/mining-in-space-is-coming</w:t>
        </w:r>
      </w:hyperlink>
      <w:r>
        <w:rPr>
          <w:rFonts w:ascii="Calibri" w:hAnsi="Calibri" w:cs="Calibri"/>
          <w:color w:val="000000"/>
          <w:sz w:val="22"/>
          <w:szCs w:val="22"/>
        </w:rPr>
        <w:t>. [Quality Control] </w:t>
      </w:r>
    </w:p>
    <w:p w14:paraId="11CBE440" w14:textId="77777777" w:rsidR="002462C0" w:rsidRDefault="002462C0" w:rsidP="002462C0">
      <w:pPr>
        <w:pStyle w:val="NormalWeb"/>
        <w:spacing w:before="0" w:beforeAutospacing="0" w:after="160" w:afterAutospacing="0"/>
      </w:pPr>
      <w:r>
        <w:rPr>
          <w:rFonts w:ascii="Calibri" w:hAnsi="Calibri" w:cs="Calibri"/>
          <w:b/>
          <w:bCs/>
          <w:color w:val="000000"/>
          <w:sz w:val="22"/>
          <w:szCs w:val="22"/>
          <w:u w:val="single"/>
          <w:shd w:val="clear" w:color="auto" w:fill="00FFFF"/>
        </w:rPr>
        <w:t>Space</w:t>
      </w:r>
      <w:r>
        <w:rPr>
          <w:rFonts w:ascii="Calibri" w:hAnsi="Calibri" w:cs="Calibri"/>
          <w:b/>
          <w:bCs/>
          <w:color w:val="000000"/>
          <w:sz w:val="22"/>
          <w:szCs w:val="22"/>
          <w:u w:val="single"/>
        </w:rPr>
        <w:t xml:space="preserve"> exploration </w:t>
      </w:r>
      <w:r>
        <w:rPr>
          <w:rFonts w:ascii="Calibri" w:hAnsi="Calibri" w:cs="Calibri"/>
          <w:b/>
          <w:bCs/>
          <w:color w:val="000000"/>
          <w:sz w:val="22"/>
          <w:szCs w:val="22"/>
          <w:u w:val="single"/>
          <w:shd w:val="clear" w:color="auto" w:fill="00FFFF"/>
        </w:rPr>
        <w:t>is back</w:t>
      </w:r>
      <w:r>
        <w:rPr>
          <w:rFonts w:ascii="Calibri" w:hAnsi="Calibri" w:cs="Calibri"/>
          <w:color w:val="000000"/>
          <w:sz w:val="16"/>
          <w:szCs w:val="16"/>
          <w:shd w:val="clear" w:color="auto" w:fill="00FFFF"/>
        </w:rPr>
        <w:t>.</w:t>
      </w:r>
      <w:r>
        <w:rPr>
          <w:rFonts w:ascii="Calibri" w:hAnsi="Calibri" w:cs="Calibri"/>
          <w:color w:val="000000"/>
          <w:sz w:val="16"/>
          <w:szCs w:val="16"/>
        </w:rPr>
        <w:t xml:space="preserve"> after decades of disappointment, a combination of </w:t>
      </w:r>
      <w:r>
        <w:rPr>
          <w:rFonts w:ascii="Calibri" w:hAnsi="Calibri" w:cs="Calibri"/>
          <w:color w:val="000000"/>
          <w:sz w:val="22"/>
          <w:szCs w:val="22"/>
          <w:u w:val="single"/>
          <w:shd w:val="clear" w:color="auto" w:fill="00FFFF"/>
        </w:rPr>
        <w:t>better tech</w:t>
      </w:r>
      <w:r>
        <w:rPr>
          <w:rFonts w:ascii="Calibri" w:hAnsi="Calibri" w:cs="Calibri"/>
          <w:color w:val="000000"/>
          <w:sz w:val="22"/>
          <w:szCs w:val="22"/>
          <w:u w:val="single"/>
        </w:rPr>
        <w:t xml:space="preserve">nology, </w:t>
      </w:r>
      <w:r>
        <w:rPr>
          <w:rFonts w:ascii="Calibri" w:hAnsi="Calibri" w:cs="Calibri"/>
          <w:color w:val="000000"/>
          <w:sz w:val="22"/>
          <w:szCs w:val="22"/>
          <w:u w:val="single"/>
          <w:shd w:val="clear" w:color="auto" w:fill="00FFFF"/>
        </w:rPr>
        <w:t>falling costs</w:t>
      </w:r>
      <w:r>
        <w:rPr>
          <w:rFonts w:ascii="Calibri" w:hAnsi="Calibri" w:cs="Calibri"/>
          <w:color w:val="000000"/>
          <w:sz w:val="22"/>
          <w:szCs w:val="22"/>
          <w:u w:val="single"/>
        </w:rPr>
        <w:t xml:space="preserve"> and a rush of competitive </w:t>
      </w:r>
      <w:r>
        <w:rPr>
          <w:rFonts w:ascii="Calibri" w:hAnsi="Calibri" w:cs="Calibri"/>
          <w:color w:val="000000"/>
          <w:sz w:val="22"/>
          <w:szCs w:val="22"/>
          <w:u w:val="single"/>
          <w:shd w:val="clear" w:color="auto" w:fill="00FFFF"/>
        </w:rPr>
        <w:t>energy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from the private sector has put space</w:t>
      </w:r>
      <w:r>
        <w:rPr>
          <w:rFonts w:ascii="Calibri" w:hAnsi="Calibri" w:cs="Calibri"/>
          <w:color w:val="000000"/>
          <w:sz w:val="22"/>
          <w:szCs w:val="22"/>
          <w:u w:val="single"/>
        </w:rPr>
        <w:t xml:space="preserve"> travel </w:t>
      </w:r>
      <w:r>
        <w:rPr>
          <w:rFonts w:ascii="Calibri" w:hAnsi="Calibri" w:cs="Calibri"/>
          <w:b/>
          <w:bCs/>
          <w:color w:val="000000"/>
          <w:sz w:val="22"/>
          <w:szCs w:val="22"/>
          <w:u w:val="single"/>
          <w:shd w:val="clear" w:color="auto" w:fill="00FFFF"/>
        </w:rPr>
        <w:t>front and center</w:t>
      </w:r>
      <w:r>
        <w:rPr>
          <w:rFonts w:ascii="Calibri" w:hAnsi="Calibri" w:cs="Calibri"/>
          <w:color w:val="000000"/>
          <w:sz w:val="16"/>
          <w:szCs w:val="16"/>
        </w:rPr>
        <w:t xml:space="preserve">. indeed, </w:t>
      </w:r>
      <w:r>
        <w:rPr>
          <w:rFonts w:ascii="Calibri" w:hAnsi="Calibri" w:cs="Calibri"/>
          <w:color w:val="000000"/>
          <w:sz w:val="22"/>
          <w:szCs w:val="22"/>
          <w:u w:val="single"/>
        </w:rPr>
        <w:t xml:space="preserve">many </w:t>
      </w:r>
      <w:r>
        <w:rPr>
          <w:rFonts w:ascii="Calibri" w:hAnsi="Calibri" w:cs="Calibri"/>
          <w:color w:val="000000"/>
          <w:sz w:val="22"/>
          <w:szCs w:val="22"/>
          <w:u w:val="single"/>
          <w:shd w:val="clear" w:color="auto" w:fill="00FFFF"/>
        </w:rPr>
        <w:t>analysts</w:t>
      </w:r>
      <w:r>
        <w:rPr>
          <w:rFonts w:ascii="Calibri" w:hAnsi="Calibri" w:cs="Calibri"/>
          <w:color w:val="000000"/>
          <w:sz w:val="16"/>
          <w:szCs w:val="16"/>
        </w:rPr>
        <w:t xml:space="preserve"> (even some with their feet on the ground) </w:t>
      </w:r>
      <w:r>
        <w:rPr>
          <w:rFonts w:ascii="Calibri" w:hAnsi="Calibri" w:cs="Calibri"/>
          <w:color w:val="000000"/>
          <w:sz w:val="22"/>
          <w:szCs w:val="22"/>
          <w:u w:val="single"/>
          <w:shd w:val="clear" w:color="auto" w:fill="00FFFF"/>
        </w:rPr>
        <w:t>believe</w:t>
      </w:r>
      <w:r>
        <w:rPr>
          <w:rFonts w:ascii="Calibri" w:hAnsi="Calibri" w:cs="Calibri"/>
          <w:color w:val="000000"/>
          <w:sz w:val="22"/>
          <w:szCs w:val="22"/>
          <w:u w:val="single"/>
        </w:rPr>
        <w:t xml:space="preserve"> that commercial </w:t>
      </w:r>
      <w:r>
        <w:rPr>
          <w:rFonts w:ascii="Calibri" w:hAnsi="Calibri" w:cs="Calibri"/>
          <w:color w:val="000000"/>
          <w:sz w:val="22"/>
          <w:szCs w:val="22"/>
          <w:u w:val="single"/>
          <w:shd w:val="clear" w:color="auto" w:fill="00FFFF"/>
        </w:rPr>
        <w:t>developments</w:t>
      </w:r>
      <w:r>
        <w:rPr>
          <w:rFonts w:ascii="Calibri" w:hAnsi="Calibri" w:cs="Calibri"/>
          <w:color w:val="000000"/>
          <w:sz w:val="22"/>
          <w:szCs w:val="22"/>
          <w:u w:val="single"/>
        </w:rPr>
        <w:t xml:space="preserve"> in the space industry </w:t>
      </w:r>
      <w:r>
        <w:rPr>
          <w:rFonts w:ascii="Calibri" w:hAnsi="Calibri" w:cs="Calibri"/>
          <w:color w:val="000000"/>
          <w:sz w:val="22"/>
          <w:szCs w:val="22"/>
          <w:u w:val="single"/>
          <w:shd w:val="clear" w:color="auto" w:fill="00FFFF"/>
        </w:rPr>
        <w:t>may be on the cusp of</w:t>
      </w:r>
      <w:r>
        <w:rPr>
          <w:rFonts w:ascii="Calibri" w:hAnsi="Calibri" w:cs="Calibri"/>
          <w:color w:val="000000"/>
          <w:sz w:val="22"/>
          <w:szCs w:val="22"/>
          <w:u w:val="single"/>
        </w:rPr>
        <w:t xml:space="preserve"> starting the largest resource rush in history: </w:t>
      </w:r>
      <w:r>
        <w:rPr>
          <w:rFonts w:ascii="Calibri" w:hAnsi="Calibri" w:cs="Calibri"/>
          <w:b/>
          <w:bCs/>
          <w:color w:val="000000"/>
          <w:sz w:val="22"/>
          <w:szCs w:val="22"/>
          <w:u w:val="single"/>
          <w:shd w:val="clear" w:color="auto" w:fill="00FFFF"/>
        </w:rPr>
        <w:t>mining on the</w:t>
      </w:r>
      <w:r>
        <w:rPr>
          <w:rFonts w:ascii="Calibri" w:hAnsi="Calibri" w:cs="Calibri"/>
          <w:b/>
          <w:bCs/>
          <w:color w:val="000000"/>
          <w:sz w:val="22"/>
          <w:szCs w:val="22"/>
          <w:u w:val="single"/>
        </w:rPr>
        <w:t xml:space="preserve"> Moon</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rPr>
        <w:t>Mars</w:t>
      </w:r>
      <w:proofErr w:type="gramEnd"/>
      <w:r>
        <w:rPr>
          <w:rFonts w:ascii="Calibri" w:hAnsi="Calibri" w:cs="Calibri"/>
          <w:color w:val="000000"/>
          <w:sz w:val="22"/>
          <w:szCs w:val="22"/>
          <w:u w:val="single"/>
        </w:rPr>
        <w:t xml:space="preserve"> and </w:t>
      </w:r>
      <w:r>
        <w:rPr>
          <w:rFonts w:ascii="Calibri" w:hAnsi="Calibri" w:cs="Calibri"/>
          <w:b/>
          <w:bCs/>
          <w:color w:val="000000"/>
          <w:sz w:val="22"/>
          <w:szCs w:val="22"/>
          <w:u w:val="single"/>
          <w:shd w:val="clear" w:color="auto" w:fill="00FFFF"/>
        </w:rPr>
        <w:t>asteroids</w:t>
      </w:r>
      <w:r>
        <w:rPr>
          <w:rFonts w:ascii="Calibri" w:hAnsi="Calibri" w:cs="Calibri"/>
          <w:color w:val="000000"/>
          <w:sz w:val="22"/>
          <w:szCs w:val="22"/>
          <w:u w:val="single"/>
        </w:rPr>
        <w:t>.</w:t>
      </w:r>
    </w:p>
    <w:p w14:paraId="56003115" w14:textId="77777777" w:rsidR="002462C0" w:rsidRDefault="002462C0" w:rsidP="002462C0">
      <w:pPr>
        <w:pStyle w:val="NormalWeb"/>
        <w:spacing w:before="0" w:beforeAutospacing="0" w:after="160" w:afterAutospacing="0"/>
      </w:pPr>
      <w:r>
        <w:rPr>
          <w:rFonts w:ascii="Calibri" w:hAnsi="Calibri" w:cs="Calibri"/>
          <w:color w:val="000000"/>
          <w:sz w:val="16"/>
          <w:szCs w:val="16"/>
        </w:rPr>
        <w:t xml:space="preserve">While this may sound fantastical, some </w:t>
      </w:r>
      <w:r>
        <w:rPr>
          <w:rFonts w:ascii="Calibri" w:hAnsi="Calibri" w:cs="Calibri"/>
          <w:color w:val="000000"/>
          <w:sz w:val="22"/>
          <w:szCs w:val="22"/>
          <w:u w:val="single"/>
          <w:shd w:val="clear" w:color="auto" w:fill="00FFFF"/>
        </w:rPr>
        <w:t>baby steps</w:t>
      </w:r>
      <w:r>
        <w:rPr>
          <w:rFonts w:ascii="Calibri" w:hAnsi="Calibri" w:cs="Calibri"/>
          <w:color w:val="000000"/>
          <w:sz w:val="22"/>
          <w:szCs w:val="22"/>
          <w:u w:val="single"/>
        </w:rPr>
        <w:t xml:space="preserve"> toward the goal </w:t>
      </w:r>
      <w:r>
        <w:rPr>
          <w:rFonts w:ascii="Calibri" w:hAnsi="Calibri" w:cs="Calibri"/>
          <w:color w:val="000000"/>
          <w:sz w:val="22"/>
          <w:szCs w:val="22"/>
          <w:u w:val="single"/>
          <w:shd w:val="clear" w:color="auto" w:fill="00FFFF"/>
        </w:rPr>
        <w:t>have already been taken</w:t>
      </w:r>
      <w:r>
        <w:rPr>
          <w:rFonts w:ascii="Calibri" w:hAnsi="Calibri" w:cs="Calibri"/>
          <w:color w:val="000000"/>
          <w:sz w:val="22"/>
          <w:szCs w:val="22"/>
          <w:u w:val="single"/>
        </w:rPr>
        <w:t>.</w:t>
      </w:r>
      <w:r>
        <w:rPr>
          <w:rFonts w:ascii="Calibri" w:hAnsi="Calibri" w:cs="Calibri"/>
          <w:color w:val="000000"/>
          <w:sz w:val="16"/>
          <w:szCs w:val="16"/>
        </w:rPr>
        <w:t xml:space="preserve"> Last year, </w:t>
      </w:r>
      <w:r>
        <w:rPr>
          <w:rFonts w:ascii="Calibri" w:hAnsi="Calibri" w:cs="Calibri"/>
          <w:color w:val="000000"/>
          <w:sz w:val="22"/>
          <w:szCs w:val="22"/>
          <w:u w:val="single"/>
          <w:shd w:val="clear" w:color="auto" w:fill="00FFFF"/>
        </w:rPr>
        <w:t>NASA</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awarded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contracts</w:t>
      </w:r>
      <w:r>
        <w:rPr>
          <w:rFonts w:ascii="Calibri" w:hAnsi="Calibri" w:cs="Calibri"/>
          <w:color w:val="000000"/>
          <w:sz w:val="22"/>
          <w:szCs w:val="22"/>
          <w:u w:val="single"/>
        </w:rPr>
        <w:t xml:space="preserve"> to four companies </w:t>
      </w:r>
      <w:r>
        <w:rPr>
          <w:rFonts w:ascii="Calibri" w:hAnsi="Calibri" w:cs="Calibri"/>
          <w:color w:val="000000"/>
          <w:sz w:val="22"/>
          <w:szCs w:val="22"/>
          <w:u w:val="single"/>
          <w:shd w:val="clear" w:color="auto" w:fill="00FFFF"/>
        </w:rPr>
        <w:t>to extract</w:t>
      </w:r>
      <w:r>
        <w:rPr>
          <w:rFonts w:ascii="Calibri" w:hAnsi="Calibri" w:cs="Calibri"/>
          <w:color w:val="000000"/>
          <w:sz w:val="22"/>
          <w:szCs w:val="22"/>
          <w:u w:val="single"/>
        </w:rPr>
        <w:t xml:space="preserve"> small amounts of </w:t>
      </w:r>
      <w:r>
        <w:rPr>
          <w:rFonts w:ascii="Calibri" w:hAnsi="Calibri" w:cs="Calibri"/>
          <w:color w:val="000000"/>
          <w:sz w:val="22"/>
          <w:szCs w:val="22"/>
          <w:u w:val="single"/>
          <w:shd w:val="clear" w:color="auto" w:fill="00FFFF"/>
        </w:rPr>
        <w:t>lunar</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regolith</w:t>
      </w:r>
      <w:r>
        <w:rPr>
          <w:rFonts w:ascii="Calibri" w:hAnsi="Calibri" w:cs="Calibri"/>
          <w:color w:val="000000"/>
          <w:sz w:val="22"/>
          <w:szCs w:val="22"/>
          <w:u w:val="single"/>
        </w:rPr>
        <w:t xml:space="preserve"> by 2024,</w:t>
      </w:r>
      <w:r>
        <w:rPr>
          <w:rFonts w:ascii="Calibri" w:hAnsi="Calibri" w:cs="Calibri"/>
          <w:color w:val="000000"/>
          <w:sz w:val="16"/>
          <w:szCs w:val="16"/>
        </w:rPr>
        <w:t xml:space="preserve"> </w:t>
      </w:r>
      <w:r>
        <w:rPr>
          <w:rFonts w:ascii="Calibri" w:hAnsi="Calibri" w:cs="Calibri"/>
          <w:color w:val="000000"/>
          <w:sz w:val="22"/>
          <w:szCs w:val="22"/>
          <w:u w:val="single"/>
        </w:rPr>
        <w:t xml:space="preserve">effectively </w:t>
      </w:r>
      <w:r>
        <w:rPr>
          <w:rFonts w:ascii="Calibri" w:hAnsi="Calibri" w:cs="Calibri"/>
          <w:b/>
          <w:bCs/>
          <w:color w:val="000000"/>
          <w:sz w:val="22"/>
          <w:szCs w:val="22"/>
          <w:u w:val="single"/>
          <w:shd w:val="clear" w:color="auto" w:fill="00FFFF"/>
        </w:rPr>
        <w:t>beginning</w:t>
      </w:r>
      <w:r>
        <w:rPr>
          <w:rFonts w:ascii="Calibri" w:hAnsi="Calibri" w:cs="Calibri"/>
          <w:b/>
          <w:bCs/>
          <w:color w:val="000000"/>
          <w:sz w:val="22"/>
          <w:szCs w:val="22"/>
          <w:u w:val="single"/>
        </w:rPr>
        <w:t xml:space="preserve"> the era of </w:t>
      </w:r>
      <w:r>
        <w:rPr>
          <w:rFonts w:ascii="Calibri" w:hAnsi="Calibri" w:cs="Calibri"/>
          <w:b/>
          <w:bCs/>
          <w:color w:val="000000"/>
          <w:sz w:val="22"/>
          <w:szCs w:val="22"/>
          <w:u w:val="single"/>
          <w:shd w:val="clear" w:color="auto" w:fill="00FFFF"/>
        </w:rPr>
        <w:t>commercial space mining</w:t>
      </w:r>
      <w:r>
        <w:rPr>
          <w:rFonts w:ascii="Calibri" w:hAnsi="Calibri" w:cs="Calibri"/>
          <w:color w:val="000000"/>
          <w:sz w:val="16"/>
          <w:szCs w:val="16"/>
        </w:rPr>
        <w:t>. Whether this proves to be the dawn of a gigantic adjunct to mining on earth — and more immediately, a key to unlocking cost-effective space travel — will turn on the answers to a host of questions ranging from what resources can be efficiently.</w:t>
      </w:r>
    </w:p>
    <w:p w14:paraId="6067D78E" w14:textId="77777777" w:rsidR="002462C0" w:rsidRDefault="002462C0" w:rsidP="002462C0">
      <w:pPr>
        <w:pStyle w:val="NormalWeb"/>
        <w:spacing w:before="0" w:beforeAutospacing="0" w:after="160" w:afterAutospacing="0"/>
      </w:pPr>
      <w:r>
        <w:rPr>
          <w:rFonts w:ascii="Calibri" w:hAnsi="Calibri" w:cs="Calibri"/>
          <w:color w:val="000000"/>
          <w:sz w:val="16"/>
          <w:szCs w:val="16"/>
        </w:rPr>
        <w:t xml:space="preserve">As every fan of science fiction knows, </w:t>
      </w:r>
      <w:r>
        <w:rPr>
          <w:rFonts w:ascii="Calibri" w:hAnsi="Calibri" w:cs="Calibri"/>
          <w:color w:val="000000"/>
          <w:sz w:val="22"/>
          <w:szCs w:val="22"/>
          <w:u w:val="single"/>
          <w:shd w:val="clear" w:color="auto" w:fill="00FFFF"/>
        </w:rPr>
        <w:t xml:space="preserve">the resources of the solar system appear </w:t>
      </w:r>
      <w:r>
        <w:rPr>
          <w:rFonts w:ascii="Calibri" w:hAnsi="Calibri" w:cs="Calibri"/>
          <w:b/>
          <w:bCs/>
          <w:color w:val="000000"/>
          <w:sz w:val="22"/>
          <w:szCs w:val="22"/>
          <w:u w:val="single"/>
          <w:shd w:val="clear" w:color="auto" w:fill="00FFFF"/>
        </w:rPr>
        <w:t>virtually unlimite</w:t>
      </w:r>
      <w:r>
        <w:rPr>
          <w:rFonts w:ascii="Calibri" w:hAnsi="Calibri" w:cs="Calibri"/>
          <w:color w:val="000000"/>
          <w:sz w:val="22"/>
          <w:szCs w:val="22"/>
          <w:u w:val="single"/>
          <w:shd w:val="clear" w:color="auto" w:fill="00FFFF"/>
        </w:rPr>
        <w:t>d</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compared to</w:t>
      </w:r>
      <w:r>
        <w:rPr>
          <w:rFonts w:ascii="Calibri" w:hAnsi="Calibri" w:cs="Calibri"/>
          <w:color w:val="000000"/>
          <w:sz w:val="22"/>
          <w:szCs w:val="22"/>
          <w:u w:val="single"/>
        </w:rPr>
        <w:t xml:space="preserve"> those on </w:t>
      </w:r>
      <w:r>
        <w:rPr>
          <w:rFonts w:ascii="Calibri" w:hAnsi="Calibri" w:cs="Calibri"/>
          <w:color w:val="000000"/>
          <w:sz w:val="22"/>
          <w:szCs w:val="22"/>
          <w:u w:val="single"/>
          <w:shd w:val="clear" w:color="auto" w:fill="00FFFF"/>
        </w:rPr>
        <w:t>Earth</w:t>
      </w:r>
      <w:r>
        <w:rPr>
          <w:rFonts w:ascii="Calibri" w:hAnsi="Calibri" w:cs="Calibri"/>
          <w:color w:val="000000"/>
          <w:sz w:val="22"/>
          <w:szCs w:val="22"/>
          <w:u w:val="single"/>
        </w:rPr>
        <w:t>.</w:t>
      </w:r>
      <w:r>
        <w:rPr>
          <w:rFonts w:ascii="Calibri" w:hAnsi="Calibri" w:cs="Calibri"/>
          <w:color w:val="000000"/>
          <w:sz w:val="16"/>
          <w:szCs w:val="16"/>
        </w:rPr>
        <w:t xml:space="preserve"> There are whole other planets, dozens of moons, thousands of massive </w:t>
      </w:r>
      <w:proofErr w:type="gramStart"/>
      <w:r>
        <w:rPr>
          <w:rFonts w:ascii="Calibri" w:hAnsi="Calibri" w:cs="Calibri"/>
          <w:color w:val="000000"/>
          <w:sz w:val="16"/>
          <w:szCs w:val="16"/>
        </w:rPr>
        <w:t>asteroids</w:t>
      </w:r>
      <w:proofErr w:type="gramEnd"/>
      <w:r>
        <w:rPr>
          <w:rFonts w:ascii="Calibri" w:hAnsi="Calibri" w:cs="Calibri"/>
          <w:color w:val="000000"/>
          <w:sz w:val="16"/>
          <w:szCs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Pr>
          <w:rFonts w:ascii="Calibri" w:hAnsi="Calibri" w:cs="Calibri"/>
          <w:color w:val="000000"/>
          <w:sz w:val="22"/>
          <w:szCs w:val="22"/>
          <w:u w:val="single"/>
        </w:rPr>
        <w:t>as entrepreneurs look to harness the riches beyond the atmosphere, access to space resources remains tangled in the realities of economics and governance.</w:t>
      </w:r>
    </w:p>
    <w:p w14:paraId="0AC55621" w14:textId="77777777" w:rsidR="002462C0" w:rsidRDefault="002462C0" w:rsidP="002462C0">
      <w:pPr>
        <w:pStyle w:val="NormalWeb"/>
        <w:spacing w:before="0" w:beforeAutospacing="0" w:after="160" w:afterAutospacing="0"/>
      </w:pPr>
      <w:r>
        <w:rPr>
          <w:rFonts w:ascii="Calibri" w:hAnsi="Calibri" w:cs="Calibri"/>
          <w:color w:val="000000"/>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Pr>
          <w:rFonts w:ascii="Calibri" w:hAnsi="Calibri" w:cs="Calibri"/>
          <w:color w:val="000000"/>
          <w:sz w:val="16"/>
          <w:szCs w:val="16"/>
        </w:rPr>
        <w:t>finance</w:t>
      </w:r>
      <w:proofErr w:type="gramEnd"/>
      <w:r>
        <w:rPr>
          <w:rFonts w:ascii="Calibri" w:hAnsi="Calibri" w:cs="Calibri"/>
          <w:color w:val="000000"/>
          <w:sz w:val="16"/>
          <w:szCs w:val="16"/>
        </w:rPr>
        <w:t xml:space="preserve"> and business models.</w:t>
      </w:r>
    </w:p>
    <w:p w14:paraId="4F85E6E9" w14:textId="77777777" w:rsidR="002462C0" w:rsidRDefault="002462C0" w:rsidP="002462C0">
      <w:pPr>
        <w:pStyle w:val="NormalWeb"/>
        <w:spacing w:before="0" w:beforeAutospacing="0" w:after="160" w:afterAutospacing="0"/>
      </w:pPr>
      <w:r>
        <w:rPr>
          <w:rFonts w:ascii="Calibri" w:hAnsi="Calibri" w:cs="Calibri"/>
          <w:color w:val="000000"/>
          <w:sz w:val="16"/>
          <w:szCs w:val="16"/>
        </w:rPr>
        <w:lastRenderedPageBreak/>
        <w:t xml:space="preserve">That said, </w:t>
      </w:r>
      <w:r>
        <w:rPr>
          <w:rFonts w:ascii="Calibri" w:hAnsi="Calibri" w:cs="Calibri"/>
          <w:color w:val="000000"/>
          <w:sz w:val="22"/>
          <w:szCs w:val="22"/>
          <w:u w:val="single"/>
        </w:rPr>
        <w:t>there’s no grass growing under potential pioneers’ feet.</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Potential economic</w:t>
      </w:r>
      <w:r>
        <w:rPr>
          <w:rFonts w:ascii="Calibri" w:hAnsi="Calibri" w:cs="Calibri"/>
          <w:color w:val="000000"/>
          <w:sz w:val="22"/>
          <w:szCs w:val="22"/>
          <w:u w:val="single"/>
        </w:rPr>
        <w:t xml:space="preserve">, </w:t>
      </w:r>
      <w:proofErr w:type="gramStart"/>
      <w:r>
        <w:rPr>
          <w:rFonts w:ascii="Calibri" w:hAnsi="Calibri" w:cs="Calibri"/>
          <w:color w:val="000000"/>
          <w:sz w:val="22"/>
          <w:szCs w:val="22"/>
          <w:u w:val="single"/>
          <w:shd w:val="clear" w:color="auto" w:fill="00FFFF"/>
        </w:rPr>
        <w:t>scientific</w:t>
      </w:r>
      <w:proofErr w:type="gramEnd"/>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w:t>
      </w:r>
      <w:r>
        <w:rPr>
          <w:rFonts w:ascii="Calibri" w:hAnsi="Calibri" w:cs="Calibri"/>
          <w:color w:val="000000"/>
          <w:sz w:val="22"/>
          <w:szCs w:val="22"/>
          <w:u w:val="single"/>
        </w:rPr>
        <w:t xml:space="preserve"> even </w:t>
      </w:r>
      <w:r>
        <w:rPr>
          <w:rFonts w:ascii="Calibri" w:hAnsi="Calibri" w:cs="Calibri"/>
          <w:color w:val="000000"/>
          <w:sz w:val="22"/>
          <w:szCs w:val="22"/>
          <w:u w:val="single"/>
          <w:shd w:val="clear" w:color="auto" w:fill="00FFFF"/>
        </w:rPr>
        <w:t>security</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benefits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underlie</w:t>
      </w:r>
      <w:r>
        <w:rPr>
          <w:rFonts w:ascii="Calibri" w:hAnsi="Calibri" w:cs="Calibri"/>
          <w:color w:val="000000"/>
          <w:sz w:val="22"/>
          <w:szCs w:val="22"/>
          <w:u w:val="single"/>
        </w:rPr>
        <w:t xml:space="preserve"> an emerging geopolitical competition to pursue </w:t>
      </w:r>
      <w:r>
        <w:rPr>
          <w:rFonts w:ascii="Calibri" w:hAnsi="Calibri" w:cs="Calibri"/>
          <w:color w:val="000000"/>
          <w:sz w:val="22"/>
          <w:szCs w:val="22"/>
          <w:u w:val="single"/>
          <w:shd w:val="clear" w:color="auto" w:fill="00FFFF"/>
        </w:rPr>
        <w:t>space mining</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shd w:val="clear" w:color="auto" w:fill="00FFFF"/>
        </w:rPr>
        <w:t>The</w:t>
      </w:r>
      <w:r>
        <w:rPr>
          <w:rFonts w:ascii="Calibri" w:hAnsi="Calibri" w:cs="Calibri"/>
          <w:color w:val="000000"/>
          <w:sz w:val="22"/>
          <w:szCs w:val="22"/>
          <w:u w:val="single"/>
        </w:rPr>
        <w:t xml:space="preserve"> United </w:t>
      </w:r>
      <w:r>
        <w:rPr>
          <w:rFonts w:ascii="Calibri" w:hAnsi="Calibri" w:cs="Calibri"/>
          <w:color w:val="000000"/>
          <w:sz w:val="22"/>
          <w:szCs w:val="22"/>
          <w:u w:val="single"/>
          <w:shd w:val="clear" w:color="auto" w:fill="00FFFF"/>
        </w:rPr>
        <w:t>States is</w:t>
      </w:r>
      <w:r>
        <w:rPr>
          <w:rFonts w:ascii="Calibri" w:hAnsi="Calibri" w:cs="Calibri"/>
          <w:color w:val="000000"/>
          <w:sz w:val="22"/>
          <w:szCs w:val="22"/>
          <w:u w:val="single"/>
        </w:rPr>
        <w:t xml:space="preserve"> rapidly </w:t>
      </w:r>
      <w:r>
        <w:rPr>
          <w:rFonts w:ascii="Calibri" w:hAnsi="Calibri" w:cs="Calibri"/>
          <w:color w:val="000000"/>
          <w:sz w:val="22"/>
          <w:szCs w:val="22"/>
          <w:u w:val="single"/>
          <w:shd w:val="clear" w:color="auto" w:fill="00FFFF"/>
        </w:rPr>
        <w:t>emerging as a front-runner</w:t>
      </w:r>
      <w:r>
        <w:rPr>
          <w:rFonts w:ascii="Calibri" w:hAnsi="Calibri" w:cs="Calibri"/>
          <w:color w:val="000000"/>
          <w:sz w:val="16"/>
          <w:szCs w:val="16"/>
        </w:rPr>
        <w:t xml:space="preserve">, in part due to its ambitious Artemis Program to lead a multinational consortium back to the Moon. </w:t>
      </w:r>
      <w:r>
        <w:rPr>
          <w:rFonts w:ascii="Calibri" w:hAnsi="Calibri" w:cs="Calibri"/>
          <w:color w:val="000000"/>
          <w:sz w:val="22"/>
          <w:szCs w:val="22"/>
          <w:u w:val="single"/>
        </w:rPr>
        <w:t xml:space="preserve">But it is also a leader in </w:t>
      </w:r>
      <w:r>
        <w:rPr>
          <w:rFonts w:ascii="Calibri" w:hAnsi="Calibri" w:cs="Calibri"/>
          <w:b/>
          <w:bCs/>
          <w:color w:val="000000"/>
          <w:sz w:val="22"/>
          <w:szCs w:val="22"/>
          <w:u w:val="single"/>
          <w:shd w:val="clear" w:color="auto" w:fill="00FFFF"/>
        </w:rPr>
        <w:t>creating a legal infrastructure for mineral exploitation</w:t>
      </w:r>
      <w:r>
        <w:rPr>
          <w:rFonts w:ascii="Calibri" w:hAnsi="Calibri" w:cs="Calibri"/>
          <w:color w:val="000000"/>
          <w:sz w:val="22"/>
          <w:szCs w:val="22"/>
          <w:u w:val="single"/>
        </w:rPr>
        <w:t>.</w:t>
      </w:r>
      <w:r>
        <w:rPr>
          <w:rFonts w:ascii="Calibri" w:hAnsi="Calibri" w:cs="Calibri"/>
          <w:color w:val="000000"/>
          <w:sz w:val="16"/>
          <w:szCs w:val="16"/>
        </w:rPr>
        <w:t xml:space="preserve"> </w:t>
      </w:r>
      <w:r>
        <w:rPr>
          <w:rFonts w:ascii="Calibri" w:hAnsi="Calibri" w:cs="Calibri"/>
          <w:color w:val="000000"/>
          <w:sz w:val="22"/>
          <w:szCs w:val="22"/>
          <w:u w:val="single"/>
        </w:rPr>
        <w:t xml:space="preserve">The United States has adopted the world’s first </w:t>
      </w:r>
      <w:proofErr w:type="spellStart"/>
      <w:r>
        <w:rPr>
          <w:rFonts w:ascii="Calibri" w:hAnsi="Calibri" w:cs="Calibri"/>
          <w:color w:val="000000"/>
          <w:sz w:val="22"/>
          <w:szCs w:val="22"/>
          <w:u w:val="single"/>
        </w:rPr>
        <w:t>spaceresources</w:t>
      </w:r>
      <w:proofErr w:type="spellEnd"/>
      <w:r>
        <w:rPr>
          <w:rFonts w:ascii="Calibri" w:hAnsi="Calibri" w:cs="Calibri"/>
          <w:color w:val="000000"/>
          <w:sz w:val="22"/>
          <w:szCs w:val="22"/>
          <w:u w:val="single"/>
        </w:rPr>
        <w:t xml:space="preserve"> law, </w:t>
      </w:r>
      <w:r>
        <w:rPr>
          <w:rFonts w:ascii="Calibri" w:hAnsi="Calibri" w:cs="Calibri"/>
          <w:color w:val="000000"/>
          <w:sz w:val="22"/>
          <w:szCs w:val="22"/>
          <w:u w:val="single"/>
          <w:shd w:val="clear" w:color="auto" w:fill="00FFFF"/>
        </w:rPr>
        <w:t>recognizing the property rights of private companie</w:t>
      </w:r>
      <w:r>
        <w:rPr>
          <w:rFonts w:ascii="Calibri" w:hAnsi="Calibri" w:cs="Calibri"/>
          <w:color w:val="000000"/>
          <w:sz w:val="22"/>
          <w:szCs w:val="22"/>
          <w:u w:val="single"/>
        </w:rPr>
        <w:t xml:space="preserve">s and individuals </w:t>
      </w:r>
      <w:r>
        <w:rPr>
          <w:rFonts w:ascii="Calibri" w:hAnsi="Calibri" w:cs="Calibri"/>
          <w:color w:val="000000"/>
          <w:sz w:val="22"/>
          <w:szCs w:val="22"/>
          <w:u w:val="single"/>
          <w:shd w:val="clear" w:color="auto" w:fill="00FFFF"/>
        </w:rPr>
        <w:t>to materials</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gathered in space.</w:t>
      </w:r>
    </w:p>
    <w:p w14:paraId="5EF857F4" w14:textId="77777777" w:rsidR="002462C0" w:rsidRDefault="002462C0" w:rsidP="002462C0">
      <w:pPr>
        <w:pStyle w:val="NormalWeb"/>
        <w:spacing w:before="0" w:beforeAutospacing="0" w:after="160" w:afterAutospacing="0"/>
      </w:pPr>
      <w:r>
        <w:rPr>
          <w:rFonts w:ascii="Calibri" w:hAnsi="Calibri" w:cs="Calibri"/>
          <w:color w:val="000000"/>
          <w:sz w:val="16"/>
          <w:szCs w:val="16"/>
        </w:rPr>
        <w:t xml:space="preserve">However, the United States is hardly alone. </w:t>
      </w:r>
      <w:r>
        <w:rPr>
          <w:rFonts w:ascii="Calibri" w:hAnsi="Calibri" w:cs="Calibri"/>
          <w:color w:val="000000"/>
          <w:sz w:val="22"/>
          <w:szCs w:val="22"/>
          <w:u w:val="single"/>
          <w:shd w:val="clear" w:color="auto" w:fill="00FFFF"/>
        </w:rPr>
        <w:t>Luxembourg</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and the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U</w:t>
      </w:r>
      <w:r>
        <w:rPr>
          <w:rFonts w:ascii="Calibri" w:hAnsi="Calibri" w:cs="Calibri"/>
          <w:color w:val="000000"/>
          <w:sz w:val="22"/>
          <w:szCs w:val="22"/>
          <w:u w:val="single"/>
        </w:rPr>
        <w:t xml:space="preserve">nited </w:t>
      </w:r>
      <w:r>
        <w:rPr>
          <w:rFonts w:ascii="Calibri" w:hAnsi="Calibri" w:cs="Calibri"/>
          <w:color w:val="000000"/>
          <w:sz w:val="22"/>
          <w:szCs w:val="22"/>
          <w:u w:val="single"/>
          <w:shd w:val="clear" w:color="auto" w:fill="00FFFF"/>
        </w:rPr>
        <w:t>A</w:t>
      </w:r>
      <w:r>
        <w:rPr>
          <w:rFonts w:ascii="Calibri" w:hAnsi="Calibri" w:cs="Calibri"/>
          <w:color w:val="000000"/>
          <w:sz w:val="22"/>
          <w:szCs w:val="22"/>
          <w:u w:val="single"/>
        </w:rPr>
        <w:t xml:space="preserve">rab </w:t>
      </w:r>
      <w:r>
        <w:rPr>
          <w:rFonts w:ascii="Calibri" w:hAnsi="Calibri" w:cs="Calibri"/>
          <w:color w:val="000000"/>
          <w:sz w:val="22"/>
          <w:szCs w:val="22"/>
          <w:u w:val="single"/>
          <w:shd w:val="clear" w:color="auto" w:fill="00FFFF"/>
        </w:rPr>
        <w:t>E</w:t>
      </w:r>
      <w:r>
        <w:rPr>
          <w:rFonts w:ascii="Calibri" w:hAnsi="Calibri" w:cs="Calibri"/>
          <w:color w:val="000000"/>
          <w:sz w:val="22"/>
          <w:szCs w:val="22"/>
          <w:u w:val="single"/>
        </w:rPr>
        <w:t>mirates</w:t>
      </w:r>
      <w:r>
        <w:rPr>
          <w:rFonts w:ascii="Calibri" w:hAnsi="Calibri" w:cs="Calibri"/>
          <w:color w:val="000000"/>
          <w:sz w:val="16"/>
          <w:szCs w:val="16"/>
        </w:rPr>
        <w:t xml:space="preserve"> (you read those right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are racing to codify</w:t>
      </w:r>
      <w:r>
        <w:rPr>
          <w:rFonts w:ascii="Calibri" w:hAnsi="Calibri" w:cs="Calibri"/>
          <w:color w:val="000000"/>
          <w:sz w:val="22"/>
          <w:szCs w:val="22"/>
          <w:u w:val="single"/>
        </w:rPr>
        <w:t xml:space="preserve"> space-</w:t>
      </w:r>
      <w:r>
        <w:rPr>
          <w:rFonts w:ascii="Calibri" w:hAnsi="Calibri" w:cs="Calibri"/>
          <w:color w:val="000000"/>
          <w:sz w:val="22"/>
          <w:szCs w:val="22"/>
          <w:u w:val="single"/>
          <w:shd w:val="clear" w:color="auto" w:fill="00FFFF"/>
        </w:rPr>
        <w:t>resources laws</w:t>
      </w:r>
      <w:r>
        <w:rPr>
          <w:rFonts w:ascii="Calibri" w:hAnsi="Calibri" w:cs="Calibri"/>
          <w:color w:val="000000"/>
          <w:sz w:val="22"/>
          <w:szCs w:val="22"/>
          <w:u w:val="single"/>
        </w:rPr>
        <w:t xml:space="preserve"> of their own</w:t>
      </w:r>
      <w:r>
        <w:rPr>
          <w:rFonts w:ascii="Calibri" w:hAnsi="Calibri" w:cs="Calibri"/>
          <w:color w:val="000000"/>
          <w:sz w:val="16"/>
          <w:szCs w:val="16"/>
        </w:rPr>
        <w:t xml:space="preserve">, hoping to attract investment to their entrepot nations with business-friendly legal frameworks. </w:t>
      </w:r>
      <w:r>
        <w:rPr>
          <w:rFonts w:ascii="Calibri" w:hAnsi="Calibri" w:cs="Calibri"/>
          <w:color w:val="000000"/>
          <w:sz w:val="22"/>
          <w:szCs w:val="22"/>
          <w:u w:val="single"/>
          <w:shd w:val="clear" w:color="auto" w:fill="00FFFF"/>
        </w:rPr>
        <w:t>China</w:t>
      </w:r>
      <w:r>
        <w:rPr>
          <w:rFonts w:ascii="Calibri" w:hAnsi="Calibri" w:cs="Calibri"/>
          <w:color w:val="000000"/>
          <w:sz w:val="22"/>
          <w:szCs w:val="22"/>
          <w:u w:val="single"/>
        </w:rPr>
        <w:t xml:space="preserve"> reportedly </w:t>
      </w:r>
      <w:r>
        <w:rPr>
          <w:rFonts w:ascii="Calibri" w:hAnsi="Calibri" w:cs="Calibri"/>
          <w:color w:val="000000"/>
          <w:sz w:val="22"/>
          <w:szCs w:val="22"/>
          <w:u w:val="single"/>
          <w:shd w:val="clear" w:color="auto" w:fill="00FFFF"/>
        </w:rPr>
        <w:t>views</w:t>
      </w:r>
      <w:r>
        <w:rPr>
          <w:rFonts w:ascii="Calibri" w:hAnsi="Calibri" w:cs="Calibri"/>
          <w:color w:val="000000"/>
          <w:sz w:val="22"/>
          <w:szCs w:val="22"/>
          <w:u w:val="single"/>
        </w:rPr>
        <w:t xml:space="preserve"> space-</w:t>
      </w:r>
      <w:r>
        <w:rPr>
          <w:rFonts w:ascii="Calibri" w:hAnsi="Calibri" w:cs="Calibri"/>
          <w:color w:val="000000"/>
          <w:sz w:val="22"/>
          <w:szCs w:val="22"/>
          <w:u w:val="single"/>
          <w:shd w:val="clear" w:color="auto" w:fill="00FFFF"/>
        </w:rPr>
        <w:t>resource</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development</w:t>
      </w:r>
      <w:r>
        <w:rPr>
          <w:rFonts w:ascii="Calibri" w:hAnsi="Calibri" w:cs="Calibri"/>
          <w:color w:val="000000"/>
          <w:sz w:val="22"/>
          <w:szCs w:val="22"/>
          <w:u w:val="single"/>
        </w:rPr>
        <w:t xml:space="preserve"> </w:t>
      </w:r>
      <w:r>
        <w:rPr>
          <w:rFonts w:ascii="Calibri" w:hAnsi="Calibri" w:cs="Calibri"/>
          <w:color w:val="000000"/>
          <w:sz w:val="22"/>
          <w:szCs w:val="22"/>
          <w:u w:val="single"/>
          <w:shd w:val="clear" w:color="auto" w:fill="00FFFF"/>
        </w:rPr>
        <w:t>as a</w:t>
      </w:r>
      <w:r>
        <w:rPr>
          <w:rFonts w:ascii="Calibri" w:hAnsi="Calibri" w:cs="Calibri"/>
          <w:color w:val="000000"/>
          <w:sz w:val="22"/>
          <w:szCs w:val="22"/>
          <w:u w:val="single"/>
        </w:rPr>
        <w:t xml:space="preserve"> national </w:t>
      </w:r>
      <w:r>
        <w:rPr>
          <w:rFonts w:ascii="Calibri" w:hAnsi="Calibri" w:cs="Calibri"/>
          <w:color w:val="000000"/>
          <w:sz w:val="22"/>
          <w:szCs w:val="22"/>
          <w:u w:val="single"/>
          <w:shd w:val="clear" w:color="auto" w:fill="00FFFF"/>
        </w:rPr>
        <w:t>priority</w:t>
      </w:r>
      <w:r>
        <w:rPr>
          <w:rFonts w:ascii="Calibri" w:hAnsi="Calibri" w:cs="Calibri"/>
          <w:color w:val="000000"/>
          <w:sz w:val="22"/>
          <w:szCs w:val="22"/>
          <w:u w:val="single"/>
        </w:rPr>
        <w:t>, part of a strategy to challenge U.S. economic and security primacy in space.</w:t>
      </w:r>
      <w:r>
        <w:rPr>
          <w:rFonts w:ascii="Calibri" w:hAnsi="Calibri" w:cs="Calibri"/>
          <w:color w:val="000000"/>
          <w:sz w:val="16"/>
          <w:szCs w:val="16"/>
        </w:rPr>
        <w:t xml:space="preserve"> Meanwhile, Russia, Japan, </w:t>
      </w:r>
      <w:proofErr w:type="gramStart"/>
      <w:r>
        <w:rPr>
          <w:rFonts w:ascii="Calibri" w:hAnsi="Calibri" w:cs="Calibri"/>
          <w:color w:val="000000"/>
          <w:sz w:val="16"/>
          <w:szCs w:val="16"/>
        </w:rPr>
        <w:t>India</w:t>
      </w:r>
      <w:proofErr w:type="gramEnd"/>
      <w:r>
        <w:rPr>
          <w:rFonts w:ascii="Calibri" w:hAnsi="Calibri" w:cs="Calibri"/>
          <w:color w:val="000000"/>
          <w:sz w:val="16"/>
          <w:szCs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78530746" w14:textId="77777777" w:rsidR="002462C0" w:rsidRDefault="002462C0" w:rsidP="002462C0">
      <w:pPr>
        <w:pStyle w:val="NormalWeb"/>
        <w:spacing w:before="0" w:beforeAutospacing="0" w:after="160" w:afterAutospacing="0"/>
      </w:pPr>
      <w:r>
        <w:rPr>
          <w:rFonts w:ascii="Calibri" w:hAnsi="Calibri" w:cs="Calibri"/>
          <w:color w:val="000000"/>
          <w:sz w:val="22"/>
          <w:szCs w:val="22"/>
          <w:u w:val="single"/>
        </w:rPr>
        <w:t>What’s Out There</w:t>
      </w:r>
    </w:p>
    <w:p w14:paraId="244B0E41" w14:textId="77777777" w:rsidR="002462C0" w:rsidRDefault="002462C0" w:rsidP="002462C0">
      <w:pPr>
        <w:pStyle w:val="NormalWeb"/>
        <w:spacing w:before="0" w:beforeAutospacing="0" w:after="160" w:afterAutospacing="0"/>
      </w:pPr>
      <w:r>
        <w:rPr>
          <w:rFonts w:ascii="Calibri" w:hAnsi="Calibri" w:cs="Calibri"/>
          <w:color w:val="000000"/>
          <w:sz w:val="16"/>
          <w:szCs w:val="16"/>
        </w:rPr>
        <w:t xml:space="preserve">Back up for a moment. For the record, </w:t>
      </w:r>
      <w:r>
        <w:rPr>
          <w:rFonts w:ascii="Calibri" w:hAnsi="Calibri" w:cs="Calibri"/>
          <w:color w:val="000000"/>
          <w:sz w:val="22"/>
          <w:szCs w:val="22"/>
          <w:u w:val="single"/>
        </w:rPr>
        <w:t>space is already being heavily exploited, because space resources include non-material assets such as orbital locations and abundant sunlight that enable satellites to provide services to Earth</w:t>
      </w:r>
      <w:r>
        <w:rPr>
          <w:rFonts w:ascii="Calibri" w:hAnsi="Calibri" w:cs="Calibri"/>
          <w:color w:val="000000"/>
          <w:sz w:val="16"/>
          <w:szCs w:val="16"/>
        </w:rPr>
        <w:t xml:space="preserve">. Indeed, satellite-based telecommunications and global positioning systems have become </w:t>
      </w:r>
      <w:r>
        <w:rPr>
          <w:rFonts w:ascii="Calibri" w:hAnsi="Calibri" w:cs="Calibri"/>
          <w:color w:val="000000"/>
          <w:sz w:val="22"/>
          <w:szCs w:val="22"/>
          <w:u w:val="single"/>
        </w:rPr>
        <w:t>indispensable infrastructure underpinning the modern economy</w:t>
      </w:r>
      <w:r>
        <w:rPr>
          <w:rFonts w:ascii="Calibri" w:hAnsi="Calibri" w:cs="Calibri"/>
          <w:color w:val="000000"/>
          <w:sz w:val="16"/>
          <w:szCs w:val="16"/>
        </w:rPr>
        <w:t>. Mining space for materials, of course, is another matter.</w:t>
      </w:r>
    </w:p>
    <w:p w14:paraId="6E6E96F9" w14:textId="77777777" w:rsidR="002462C0" w:rsidRDefault="002462C0" w:rsidP="002462C0">
      <w:r>
        <w:rPr>
          <w:rFonts w:cs="Calibri"/>
          <w:color w:val="000000"/>
          <w:sz w:val="16"/>
          <w:szCs w:val="16"/>
        </w:rPr>
        <w:t xml:space="preserve">In the past several decades, </w:t>
      </w:r>
      <w:r>
        <w:rPr>
          <w:rFonts w:cs="Calibri"/>
          <w:color w:val="000000"/>
          <w:szCs w:val="22"/>
          <w:u w:val="single"/>
        </w:rPr>
        <w:t xml:space="preserve">planetary science has confirmed what has long been suspected: </w:t>
      </w:r>
      <w:r>
        <w:rPr>
          <w:rFonts w:cs="Calibri"/>
          <w:color w:val="000000"/>
          <w:szCs w:val="22"/>
          <w:u w:val="single"/>
          <w:shd w:val="clear" w:color="auto" w:fill="00FFFF"/>
        </w:rPr>
        <w:t>celestial bodies are</w:t>
      </w:r>
      <w:r>
        <w:rPr>
          <w:rFonts w:cs="Calibri"/>
          <w:color w:val="000000"/>
          <w:szCs w:val="22"/>
          <w:u w:val="single"/>
        </w:rPr>
        <w:t xml:space="preserve"> potential </w:t>
      </w:r>
      <w:r>
        <w:rPr>
          <w:rFonts w:cs="Calibri"/>
          <w:color w:val="000000"/>
          <w:szCs w:val="22"/>
          <w:u w:val="single"/>
          <w:shd w:val="clear" w:color="auto" w:fill="00FFFF"/>
        </w:rPr>
        <w:t>sources</w:t>
      </w:r>
      <w:r>
        <w:rPr>
          <w:rFonts w:cs="Calibri"/>
          <w:color w:val="000000"/>
          <w:szCs w:val="22"/>
          <w:u w:val="single"/>
        </w:rPr>
        <w:t xml:space="preserve"> </w:t>
      </w:r>
      <w:r>
        <w:rPr>
          <w:rFonts w:cs="Calibri"/>
          <w:color w:val="000000"/>
          <w:szCs w:val="22"/>
          <w:u w:val="single"/>
          <w:shd w:val="clear" w:color="auto" w:fill="00FFFF"/>
        </w:rPr>
        <w:t>for</w:t>
      </w:r>
      <w:r>
        <w:rPr>
          <w:rFonts w:cs="Calibri"/>
          <w:color w:val="000000"/>
          <w:szCs w:val="22"/>
          <w:u w:val="single"/>
        </w:rPr>
        <w:t xml:space="preserve"> dozens of </w:t>
      </w:r>
      <w:r>
        <w:rPr>
          <w:rFonts w:cs="Calibri"/>
          <w:color w:val="000000"/>
          <w:szCs w:val="22"/>
          <w:u w:val="single"/>
          <w:shd w:val="clear" w:color="auto" w:fill="00FFFF"/>
        </w:rPr>
        <w:t>natural materials that</w:t>
      </w:r>
      <w:r>
        <w:rPr>
          <w:rFonts w:cs="Calibri"/>
          <w:color w:val="000000"/>
          <w:szCs w:val="22"/>
          <w:u w:val="single"/>
        </w:rPr>
        <w:t xml:space="preserve">, in the right time and place, </w:t>
      </w:r>
      <w:r>
        <w:rPr>
          <w:rFonts w:cs="Calibri"/>
          <w:color w:val="000000"/>
          <w:szCs w:val="22"/>
          <w:u w:val="single"/>
          <w:shd w:val="clear" w:color="auto" w:fill="00FFFF"/>
        </w:rPr>
        <w:t xml:space="preserve">are </w:t>
      </w:r>
      <w:r>
        <w:rPr>
          <w:rFonts w:cs="Calibri"/>
          <w:b/>
          <w:bCs/>
          <w:color w:val="000000"/>
          <w:szCs w:val="22"/>
          <w:u w:val="single"/>
          <w:shd w:val="clear" w:color="auto" w:fill="00FFFF"/>
        </w:rPr>
        <w:t>incredibly valuable</w:t>
      </w:r>
      <w:r>
        <w:rPr>
          <w:rFonts w:cs="Calibri"/>
          <w:color w:val="000000"/>
          <w:szCs w:val="22"/>
          <w:u w:val="single"/>
        </w:rPr>
        <w:t>. Of</w:t>
      </w:r>
      <w:r>
        <w:rPr>
          <w:rFonts w:cs="Calibri"/>
          <w:color w:val="000000"/>
          <w:sz w:val="16"/>
          <w:szCs w:val="16"/>
        </w:rPr>
        <w:t xml:space="preserve"> these, </w:t>
      </w:r>
      <w:r>
        <w:rPr>
          <w:rFonts w:cs="Calibri"/>
          <w:color w:val="000000"/>
          <w:szCs w:val="22"/>
          <w:u w:val="single"/>
          <w:shd w:val="clear" w:color="auto" w:fill="00FFFF"/>
        </w:rPr>
        <w:t>water</w:t>
      </w:r>
      <w:r>
        <w:rPr>
          <w:rFonts w:cs="Calibri"/>
          <w:color w:val="000000"/>
          <w:szCs w:val="22"/>
          <w:u w:val="single"/>
        </w:rPr>
        <w:t xml:space="preserve"> may be the most attractive in the near-term, because — with assistance from solar energy or nuclear fission — H2O </w:t>
      </w:r>
      <w:r>
        <w:rPr>
          <w:rFonts w:cs="Calibri"/>
          <w:color w:val="000000"/>
          <w:szCs w:val="22"/>
          <w:u w:val="single"/>
          <w:shd w:val="clear" w:color="auto" w:fill="00FFFF"/>
        </w:rPr>
        <w:t>can be split</w:t>
      </w:r>
      <w:r>
        <w:rPr>
          <w:rFonts w:cs="Calibri"/>
          <w:color w:val="000000"/>
          <w:szCs w:val="22"/>
          <w:u w:val="single"/>
        </w:rPr>
        <w:t xml:space="preserve"> into hydrogen and oxygen </w:t>
      </w:r>
      <w:r>
        <w:rPr>
          <w:rFonts w:cs="Calibri"/>
          <w:color w:val="000000"/>
          <w:szCs w:val="22"/>
          <w:u w:val="single"/>
          <w:shd w:val="clear" w:color="auto" w:fill="00FFFF"/>
        </w:rPr>
        <w:t xml:space="preserve">to make </w:t>
      </w:r>
      <w:r>
        <w:rPr>
          <w:rFonts w:cs="Calibri"/>
          <w:b/>
          <w:bCs/>
          <w:color w:val="000000"/>
          <w:szCs w:val="22"/>
          <w:u w:val="single"/>
          <w:shd w:val="clear" w:color="auto" w:fill="00FFFF"/>
        </w:rPr>
        <w:t>rocket propellant</w:t>
      </w:r>
      <w:r>
        <w:rPr>
          <w:rFonts w:cs="Calibri"/>
          <w:color w:val="000000"/>
          <w:szCs w:val="22"/>
          <w:u w:val="single"/>
        </w:rPr>
        <w:t>, facilitating in-space refueling. So-called “</w:t>
      </w:r>
      <w:r>
        <w:rPr>
          <w:rFonts w:cs="Calibri"/>
          <w:b/>
          <w:bCs/>
          <w:color w:val="000000"/>
          <w:szCs w:val="22"/>
          <w:u w:val="single"/>
          <w:shd w:val="clear" w:color="auto" w:fill="00FFFF"/>
        </w:rPr>
        <w:t>rare earth” metals</w:t>
      </w:r>
      <w:r>
        <w:rPr>
          <w:rFonts w:cs="Calibri"/>
          <w:color w:val="000000"/>
          <w:szCs w:val="22"/>
          <w:u w:val="single"/>
        </w:rPr>
        <w:t xml:space="preserve"> </w:t>
      </w:r>
      <w:r>
        <w:rPr>
          <w:rFonts w:cs="Calibri"/>
          <w:color w:val="000000"/>
          <w:szCs w:val="22"/>
          <w:u w:val="single"/>
          <w:shd w:val="clear" w:color="auto" w:fill="00FFFF"/>
        </w:rPr>
        <w:t>are</w:t>
      </w:r>
      <w:r>
        <w:rPr>
          <w:rFonts w:cs="Calibri"/>
          <w:color w:val="000000"/>
          <w:szCs w:val="22"/>
          <w:u w:val="single"/>
        </w:rPr>
        <w:t xml:space="preserve"> also </w:t>
      </w:r>
      <w:r>
        <w:rPr>
          <w:rFonts w:cs="Calibri"/>
          <w:b/>
          <w:bCs/>
          <w:color w:val="000000"/>
          <w:szCs w:val="22"/>
          <w:u w:val="single"/>
          <w:shd w:val="clear" w:color="auto" w:fill="00FFFF"/>
        </w:rPr>
        <w:t>potential targets</w:t>
      </w:r>
      <w:r>
        <w:rPr>
          <w:rFonts w:cs="Calibri"/>
          <w:color w:val="000000"/>
          <w:szCs w:val="22"/>
          <w:u w:val="single"/>
        </w:rPr>
        <w:t xml:space="preserve"> of asteroid miners intending to service Earth markets. Consisting of 17 elements, including lanthanum, neodymium, and yttrium, these critical materials (most of which are today mined in China at great environmental cost) </w:t>
      </w:r>
      <w:r>
        <w:rPr>
          <w:rFonts w:cs="Calibri"/>
          <w:b/>
          <w:bCs/>
          <w:color w:val="000000"/>
          <w:szCs w:val="22"/>
          <w:u w:val="single"/>
        </w:rPr>
        <w:t xml:space="preserve">are </w:t>
      </w:r>
      <w:r>
        <w:rPr>
          <w:rFonts w:cs="Calibri"/>
          <w:b/>
          <w:bCs/>
          <w:color w:val="000000"/>
          <w:szCs w:val="22"/>
          <w:u w:val="single"/>
          <w:shd w:val="clear" w:color="auto" w:fill="00FFFF"/>
        </w:rPr>
        <w:t>required for electronic</w:t>
      </w:r>
      <w:r>
        <w:rPr>
          <w:rFonts w:cs="Calibri"/>
          <w:color w:val="000000"/>
          <w:szCs w:val="22"/>
          <w:u w:val="single"/>
          <w:shd w:val="clear" w:color="auto" w:fill="00FFFF"/>
        </w:rPr>
        <w:t>s</w:t>
      </w:r>
      <w:r>
        <w:rPr>
          <w:rFonts w:cs="Calibri"/>
          <w:color w:val="000000"/>
          <w:szCs w:val="22"/>
          <w:u w:val="single"/>
        </w:rPr>
        <w:t xml:space="preserve">. </w:t>
      </w:r>
      <w:r>
        <w:rPr>
          <w:rFonts w:cs="Calibri"/>
          <w:b/>
          <w:bCs/>
          <w:color w:val="000000"/>
          <w:szCs w:val="22"/>
          <w:u w:val="single"/>
          <w:shd w:val="clear" w:color="auto" w:fill="00FFFF"/>
        </w:rPr>
        <w:t>And</w:t>
      </w:r>
      <w:r>
        <w:rPr>
          <w:rFonts w:cs="Calibri"/>
          <w:b/>
          <w:bCs/>
          <w:color w:val="000000"/>
          <w:szCs w:val="22"/>
          <w:u w:val="single"/>
        </w:rPr>
        <w:t xml:space="preserve"> they </w:t>
      </w:r>
      <w:r>
        <w:rPr>
          <w:rFonts w:cs="Calibri"/>
          <w:b/>
          <w:bCs/>
          <w:color w:val="000000"/>
          <w:szCs w:val="22"/>
          <w:u w:val="single"/>
          <w:shd w:val="clear" w:color="auto" w:fill="00FFFF"/>
        </w:rPr>
        <w:t>loom</w:t>
      </w:r>
      <w:r>
        <w:rPr>
          <w:rFonts w:cs="Calibri"/>
          <w:b/>
          <w:bCs/>
          <w:color w:val="000000"/>
          <w:szCs w:val="22"/>
          <w:u w:val="single"/>
        </w:rPr>
        <w:t xml:space="preserve"> </w:t>
      </w:r>
      <w:r>
        <w:rPr>
          <w:rFonts w:cs="Calibri"/>
          <w:b/>
          <w:bCs/>
          <w:color w:val="000000"/>
          <w:szCs w:val="22"/>
          <w:u w:val="single"/>
          <w:shd w:val="clear" w:color="auto" w:fill="00FFFF"/>
        </w:rPr>
        <w:t>as bottlenecks in making the transition from fossil fuels to renewables backed up by battery storage.</w:t>
      </w:r>
    </w:p>
    <w:p w14:paraId="3E966510" w14:textId="575E423D" w:rsidR="002462C0" w:rsidRPr="002462C0" w:rsidRDefault="002462C0" w:rsidP="002462C0">
      <w:pPr>
        <w:pStyle w:val="Heading4"/>
      </w:pPr>
    </w:p>
    <w:sectPr w:rsidR="002462C0" w:rsidRPr="002462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196093"/>
    <w:multiLevelType w:val="hybridMultilevel"/>
    <w:tmpl w:val="F2A42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233118"/>
    <w:multiLevelType w:val="hybridMultilevel"/>
    <w:tmpl w:val="A2E80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462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2C0"/>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023D5"/>
  <w14:defaultImageDpi w14:val="300"/>
  <w15:docId w15:val="{655A3BD3-DF29-3945-BA97-87CA5400A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17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3D5EA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styleId="NormalWeb">
    <w:name w:val="Normal (Web)"/>
    <w:basedOn w:val="Normal"/>
    <w:uiPriority w:val="99"/>
    <w:unhideWhenUsed/>
    <w:rsid w:val="002462C0"/>
    <w:pPr>
      <w:spacing w:before="100" w:beforeAutospacing="1" w:after="100" w:afterAutospacing="1" w:line="240" w:lineRule="auto"/>
    </w:pPr>
    <w:rPr>
      <w:rFonts w:ascii="Times New Roman" w:eastAsia="Times New Roman" w:hAnsi="Times New Roman" w:cs="Times New Roman"/>
      <w:sz w:val="24"/>
      <w:lang w:eastAsia="zh-CN"/>
    </w:rPr>
  </w:style>
  <w:style w:type="paragraph" w:customStyle="1" w:styleId="textbold">
    <w:name w:val="text bold"/>
    <w:basedOn w:val="Normal"/>
    <w:link w:val="Emphasis"/>
    <w:autoRedefine/>
    <w:uiPriority w:val="20"/>
    <w:qFormat/>
    <w:rsid w:val="002462C0"/>
    <w:rPr>
      <w:b/>
      <w:iCs/>
      <w:u w:val="single"/>
    </w:rPr>
  </w:style>
  <w:style w:type="paragraph" w:customStyle="1" w:styleId="Card">
    <w:name w:val="Card"/>
    <w:aliases w:val="No Spacing111112,nonunderlined,No Spacing11211,Debate Text,No Spacing11,No Spacing111,No Spacing2,Read stuff,No Spacing1,Note Level 2,Tag and Ci,No Spacing23,No Spacing13"/>
    <w:basedOn w:val="Heading1"/>
    <w:link w:val="Hyperlink"/>
    <w:autoRedefine/>
    <w:uiPriority w:val="99"/>
    <w:qFormat/>
    <w:rsid w:val="002462C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js-about-item-abstr">
    <w:name w:val="js-about-item-abstr"/>
    <w:basedOn w:val="DefaultParagraphFont"/>
    <w:rsid w:val="00246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684582">
      <w:bodyDiv w:val="1"/>
      <w:marLeft w:val="0"/>
      <w:marRight w:val="0"/>
      <w:marTop w:val="0"/>
      <w:marBottom w:val="0"/>
      <w:divBdr>
        <w:top w:val="none" w:sz="0" w:space="0" w:color="auto"/>
        <w:left w:val="none" w:sz="0" w:space="0" w:color="auto"/>
        <w:bottom w:val="none" w:sz="0" w:space="0" w:color="auto"/>
        <w:right w:val="none" w:sz="0" w:space="0" w:color="auto"/>
      </w:divBdr>
    </w:div>
    <w:div w:id="735782504">
      <w:bodyDiv w:val="1"/>
      <w:marLeft w:val="0"/>
      <w:marRight w:val="0"/>
      <w:marTop w:val="0"/>
      <w:marBottom w:val="0"/>
      <w:divBdr>
        <w:top w:val="none" w:sz="0" w:space="0" w:color="auto"/>
        <w:left w:val="none" w:sz="0" w:space="0" w:color="auto"/>
        <w:bottom w:val="none" w:sz="0" w:space="0" w:color="auto"/>
        <w:right w:val="none" w:sz="0" w:space="0" w:color="auto"/>
      </w:divBdr>
    </w:div>
    <w:div w:id="1079790603">
      <w:bodyDiv w:val="1"/>
      <w:marLeft w:val="0"/>
      <w:marRight w:val="0"/>
      <w:marTop w:val="0"/>
      <w:marBottom w:val="0"/>
      <w:divBdr>
        <w:top w:val="none" w:sz="0" w:space="0" w:color="auto"/>
        <w:left w:val="none" w:sz="0" w:space="0" w:color="auto"/>
        <w:bottom w:val="none" w:sz="0" w:space="0" w:color="auto"/>
        <w:right w:val="none" w:sz="0" w:space="0" w:color="auto"/>
      </w:divBdr>
    </w:div>
    <w:div w:id="13381891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x.doi.org/10.1016/S0140-6736(00)02217-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x.doi.org/10.1016/S0140-6736(80)02208-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x.doi.org/10.3357/ASEM.2276.200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dx.doi.org/10.1152/japplphysiol.91578.2008" TargetMode="External"/><Relationship Id="rId4" Type="http://schemas.openxmlformats.org/officeDocument/2006/relationships/customXml" Target="../customXml/item4.xml"/><Relationship Id="rId9" Type="http://schemas.openxmlformats.org/officeDocument/2006/relationships/hyperlink" Target="http://www.nejm.org/doi/full/10.1056/NEJMra072139" TargetMode="External"/><Relationship Id="rId14" Type="http://schemas.openxmlformats.org/officeDocument/2006/relationships/hyperlink" Target="http://www.milkenreview.org/articles/mining-in-space-is-co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11</Pages>
  <Words>5091</Words>
  <Characters>29025</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1</cp:revision>
  <dcterms:created xsi:type="dcterms:W3CDTF">2022-02-20T16:06:00Z</dcterms:created>
  <dcterms:modified xsi:type="dcterms:W3CDTF">2022-02-20T17:00:00Z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