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5F2B" w14:textId="11C481DF" w:rsidR="00872C37" w:rsidRDefault="00872C37" w:rsidP="00872C37">
      <w:pPr>
        <w:pStyle w:val="Heading2"/>
      </w:pPr>
      <w:r>
        <w:t>1</w:t>
      </w:r>
    </w:p>
    <w:p w14:paraId="03E5D07E" w14:textId="0B0E9860" w:rsidR="00872C37" w:rsidRDefault="00872C37" w:rsidP="00872C37">
      <w:pPr>
        <w:pStyle w:val="Heading4"/>
      </w:pPr>
      <w:r>
        <w:t>The executive branch of the United States federal government should establish a binding internal policy banning intervention in Africa in the case of regional economic decline due to space mining.</w:t>
      </w:r>
    </w:p>
    <w:p w14:paraId="43CBFE41" w14:textId="46BF9D2C" w:rsidR="00872C37" w:rsidRDefault="00872C37" w:rsidP="00872C37">
      <w:pPr>
        <w:pStyle w:val="Heading2"/>
      </w:pPr>
      <w:r>
        <w:lastRenderedPageBreak/>
        <w:t>2</w:t>
      </w:r>
    </w:p>
    <w:p w14:paraId="79F0873C" w14:textId="77777777" w:rsidR="00872C37" w:rsidRDefault="00872C37" w:rsidP="00872C37">
      <w:pPr>
        <w:pStyle w:val="Heading4"/>
      </w:pPr>
      <w:r>
        <w:t>Spacefaring Nations should:</w:t>
      </w:r>
    </w:p>
    <w:p w14:paraId="1B810BB3" w14:textId="77777777" w:rsidR="00872C37" w:rsidRDefault="00872C37" w:rsidP="00872C37">
      <w:pPr>
        <w:pStyle w:val="Heading4"/>
        <w:numPr>
          <w:ilvl w:val="0"/>
          <w:numId w:val="12"/>
        </w:numPr>
        <w:tabs>
          <w:tab w:val="num" w:pos="0"/>
          <w:tab w:val="num" w:pos="360"/>
        </w:tabs>
        <w:ind w:left="0" w:firstLine="0"/>
      </w:pPr>
      <w:r>
        <w:t xml:space="preserve">increase funding for space-situational awareness technology, and </w:t>
      </w:r>
    </w:p>
    <w:p w14:paraId="40AA9217" w14:textId="77777777" w:rsidR="00872C37" w:rsidRDefault="00872C37" w:rsidP="00872C37">
      <w:pPr>
        <w:pStyle w:val="Heading4"/>
        <w:numPr>
          <w:ilvl w:val="0"/>
          <w:numId w:val="12"/>
        </w:numPr>
        <w:tabs>
          <w:tab w:val="num" w:pos="0"/>
          <w:tab w:val="num" w:pos="360"/>
        </w:tabs>
        <w:ind w:left="0" w:firstLine="0"/>
      </w:pPr>
      <w:r>
        <w:t>warn all states about known impending collisions on their space assets</w:t>
      </w:r>
    </w:p>
    <w:p w14:paraId="6AB361CE" w14:textId="77777777" w:rsidR="00872C37" w:rsidRDefault="00872C37" w:rsidP="00872C37">
      <w:pPr>
        <w:pStyle w:val="Heading4"/>
        <w:numPr>
          <w:ilvl w:val="0"/>
          <w:numId w:val="12"/>
        </w:numPr>
        <w:tabs>
          <w:tab w:val="num" w:pos="0"/>
          <w:tab w:val="num" w:pos="360"/>
        </w:tabs>
        <w:ind w:left="0" w:firstLine="0"/>
      </w:pPr>
      <w:r>
        <w:t>develop satellites with automated collision avoidance systems.</w:t>
      </w:r>
    </w:p>
    <w:p w14:paraId="7EBC19C9" w14:textId="77777777" w:rsidR="00872C37" w:rsidRPr="00096FF0" w:rsidRDefault="00872C37" w:rsidP="00872C37"/>
    <w:p w14:paraId="11364130" w14:textId="49F84F1A" w:rsidR="00872C37" w:rsidRPr="003A7847" w:rsidRDefault="00872C37" w:rsidP="00872C37">
      <w:pPr>
        <w:pStyle w:val="Heading4"/>
      </w:pPr>
      <w:r>
        <w:t xml:space="preserve">Planks 1 and 2 solves collisions, assures allies, and avoids sharing key secrets   </w:t>
      </w:r>
    </w:p>
    <w:p w14:paraId="696F8A01" w14:textId="77777777" w:rsidR="00872C37" w:rsidRDefault="00872C37" w:rsidP="00872C37">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9" w:history="1">
        <w:r>
          <w:rPr>
            <w:rStyle w:val="Hyperlink"/>
          </w:rPr>
          <w:t>https://www.atlanticcouncil.org/images/publications/AC_StrategyPapers_No5_Space_WEB1.pdf</w:t>
        </w:r>
      </w:hyperlink>
      <w:r>
        <w:t>)</w:t>
      </w:r>
    </w:p>
    <w:p w14:paraId="770E31B6" w14:textId="77777777" w:rsidR="00872C37" w:rsidRPr="00302FD6" w:rsidRDefault="00872C37" w:rsidP="00872C37">
      <w:pPr>
        <w:rPr>
          <w:rStyle w:val="StyleUnderline"/>
        </w:rPr>
      </w:pPr>
      <w:r w:rsidRPr="00302FD6">
        <w:rPr>
          <w:rStyle w:val="StyleUnderline"/>
        </w:rPr>
        <w:t>Improved SSA is a foundational capability for any US space strategy</w:t>
      </w:r>
      <w:r w:rsidRPr="00002AD1">
        <w:rPr>
          <w:sz w:val="10"/>
        </w:rPr>
        <w:t xml:space="preserve"> in </w:t>
      </w:r>
      <w:proofErr w:type="gramStart"/>
      <w:r w:rsidRPr="00002AD1">
        <w:rPr>
          <w:sz w:val="10"/>
        </w:rPr>
        <w:t>any and all</w:t>
      </w:r>
      <w:proofErr w:type="gramEnd"/>
      <w:r w:rsidRPr="00002AD1">
        <w:rPr>
          <w:sz w:val="10"/>
        </w:rPr>
        <w:t xml:space="preserve">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7695FBCA" w14:textId="77777777" w:rsidR="00872C37" w:rsidRPr="00002AD1" w:rsidRDefault="00872C37" w:rsidP="00872C37">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72E96B24" w14:textId="77777777" w:rsidR="00872C37" w:rsidRPr="00002AD1" w:rsidRDefault="00872C37" w:rsidP="00872C37">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7FC04088" w14:textId="77777777" w:rsidR="00872C37" w:rsidRPr="00002AD1" w:rsidRDefault="00872C37" w:rsidP="00872C37">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0D78965F" w14:textId="77777777" w:rsidR="00872C37" w:rsidRPr="00002AD1" w:rsidRDefault="00872C37" w:rsidP="00872C37">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662D82D1" w14:textId="77777777" w:rsidR="00872C37" w:rsidRPr="00002AD1" w:rsidRDefault="00872C37" w:rsidP="00872C37">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7B0070A0" w14:textId="77777777" w:rsidR="00872C37" w:rsidRPr="00302FD6" w:rsidRDefault="00872C37" w:rsidP="00872C37">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 xml:space="preserve">into the </w:t>
      </w:r>
      <w:proofErr w:type="spellStart"/>
      <w:r w:rsidRPr="00002AD1">
        <w:rPr>
          <w:rStyle w:val="StyleUnderline"/>
        </w:rPr>
        <w:t>JSpOC</w:t>
      </w:r>
      <w:proofErr w:type="spellEnd"/>
      <w:r w:rsidRPr="00002AD1">
        <w:rPr>
          <w:rStyle w:val="StyleUnderline"/>
        </w:rPr>
        <w:t>, called the Commercial Integration Cell</w:t>
      </w:r>
      <w:r w:rsidRPr="00002AD1">
        <w:rPr>
          <w:sz w:val="10"/>
        </w:rPr>
        <w:t xml:space="preserve">. The initial effort involves six operators: Intelsat, SES Government Solutions, Inmarsat, Eutelsat, </w:t>
      </w:r>
      <w:proofErr w:type="spellStart"/>
      <w:r w:rsidRPr="00002AD1">
        <w:rPr>
          <w:sz w:val="10"/>
        </w:rPr>
        <w:t>DigitalGlobe</w:t>
      </w:r>
      <w:proofErr w:type="spellEnd"/>
      <w:r w:rsidRPr="00002AD1">
        <w:rPr>
          <w:sz w:val="10"/>
        </w:rPr>
        <w:t xml:space="preserve">, and Iridium Communications. The goal is to assess whether </w:t>
      </w:r>
      <w:proofErr w:type="spellStart"/>
      <w:r w:rsidRPr="00002AD1">
        <w:rPr>
          <w:rStyle w:val="StyleUnderline"/>
        </w:rPr>
        <w:t>JSpOC</w:t>
      </w:r>
      <w:proofErr w:type="spellEnd"/>
      <w:r w:rsidRPr="00002AD1">
        <w:rPr>
          <w:rStyle w:val="StyleUnderline"/>
        </w:rPr>
        <w:t xml:space="preserve"> operations</w:t>
      </w:r>
      <w:r w:rsidRPr="00002AD1">
        <w:rPr>
          <w:sz w:val="10"/>
        </w:rPr>
        <w:t xml:space="preserve"> can be enhanced via integration of industry capabilities and insights, and, if so, 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xml:space="preserve">. One major hurdle has been that the computer systems and models used by </w:t>
      </w:r>
      <w:proofErr w:type="spellStart"/>
      <w:r w:rsidRPr="00002AD1">
        <w:rPr>
          <w:sz w:val="10"/>
        </w:rPr>
        <w:t>JSpOC</w:t>
      </w:r>
      <w:proofErr w:type="spellEnd"/>
      <w:r w:rsidRPr="00002AD1">
        <w:rPr>
          <w:sz w:val="10"/>
        </w:rPr>
        <w:t xml:space="preserve">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lack of 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w:t>
      </w:r>
      <w:r w:rsidRPr="002E30CE">
        <w:rPr>
          <w:rStyle w:val="StyleUnderline"/>
          <w:highlight w:val="yellow"/>
        </w:rPr>
        <w:lastRenderedPageBreak/>
        <w:t xml:space="preserve">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5AEDAF1F" w14:textId="77777777" w:rsidR="00872C37" w:rsidRPr="0042146D" w:rsidRDefault="00872C37" w:rsidP="00872C37">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 xml:space="preserve">l. The uncertainty in the private sector about </w:t>
      </w:r>
      <w:proofErr w:type="spellStart"/>
      <w:r w:rsidRPr="0042146D">
        <w:rPr>
          <w:sz w:val="10"/>
        </w:rPr>
        <w:t>JSpOC</w:t>
      </w:r>
      <w:proofErr w:type="spellEnd"/>
      <w:r w:rsidRPr="0042146D">
        <w:rPr>
          <w:sz w:val="10"/>
        </w:rPr>
        <w:t xml:space="preserve">-industry collaboration and data sharing is underscored by AGI’s </w:t>
      </w:r>
      <w:proofErr w:type="spellStart"/>
      <w:r w:rsidRPr="0042146D">
        <w:rPr>
          <w:sz w:val="10"/>
        </w:rPr>
        <w:t>COMSpOC</w:t>
      </w:r>
      <w:proofErr w:type="spellEnd"/>
      <w:r w:rsidRPr="0042146D">
        <w:rPr>
          <w:sz w:val="10"/>
        </w:rPr>
        <w:t xml:space="preserve">. AGI is seeking to tap into the expanded (and unfilled by </w:t>
      </w:r>
      <w:proofErr w:type="spellStart"/>
      <w:r w:rsidRPr="0042146D">
        <w:rPr>
          <w:sz w:val="10"/>
        </w:rPr>
        <w:t>JSpOC</w:t>
      </w:r>
      <w:proofErr w:type="spellEnd"/>
      <w:r w:rsidRPr="0042146D">
        <w:rPr>
          <w:sz w:val="10"/>
        </w:rPr>
        <w:t>) need for such data in the commercial marketplace, both in the United States and abroad.54</w:t>
      </w:r>
    </w:p>
    <w:p w14:paraId="6B6421FC" w14:textId="77777777" w:rsidR="00872C37" w:rsidRPr="0042146D" w:rsidRDefault="00872C37" w:rsidP="00872C37">
      <w:pPr>
        <w:rPr>
          <w:sz w:val="10"/>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7B78A5B2" w14:textId="77777777" w:rsidR="00872C37" w:rsidRPr="0042146D" w:rsidRDefault="00872C37" w:rsidP="00872C37">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5E79A642" w14:textId="77777777" w:rsidR="00872C37" w:rsidRPr="0042146D" w:rsidRDefault="00872C37" w:rsidP="00872C37">
      <w:pPr>
        <w:rPr>
          <w:sz w:val="14"/>
          <w:szCs w:val="14"/>
        </w:rPr>
      </w:pPr>
      <w:r w:rsidRPr="0042146D">
        <w:rPr>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42146D">
        <w:rPr>
          <w:sz w:val="14"/>
          <w:szCs w:val="14"/>
        </w:rPr>
        <w:t>The</w:t>
      </w:r>
      <w:proofErr w:type="gramEnd"/>
      <w:r w:rsidRPr="0042146D">
        <w:rPr>
          <w:sz w:val="14"/>
          <w:szCs w:val="14"/>
        </w:rPr>
        <w:t xml:space="preserve"> details of the MoU, however, are vague.60 It should be noted that all three countries have assets that could contribute to US efforts, and would not simply benefit from a one-way absorption of US data.</w:t>
      </w:r>
    </w:p>
    <w:p w14:paraId="7BEC10E8" w14:textId="77777777" w:rsidR="00872C37" w:rsidRDefault="00872C37" w:rsidP="00872C37">
      <w:pPr>
        <w:rPr>
          <w:rStyle w:val="StyleUnderline"/>
        </w:rPr>
      </w:pPr>
      <w:r w:rsidRPr="0042146D">
        <w:rPr>
          <w:sz w:val="12"/>
        </w:rPr>
        <w:t xml:space="preserve">Also, it is not only US allies who require better SSA </w:t>
      </w:r>
      <w:proofErr w:type="gramStart"/>
      <w:r w:rsidRPr="0042146D">
        <w:rPr>
          <w:sz w:val="12"/>
        </w:rPr>
        <w:t>in order to</w:t>
      </w:r>
      <w:proofErr w:type="gramEnd"/>
      <w:r w:rsidRPr="0042146D">
        <w:rPr>
          <w:sz w:val="12"/>
        </w:rPr>
        <w:t xml:space="preserve"> operate satellites safely and securely. More than seventy countries operate satellites, </w:t>
      </w:r>
      <w:r w:rsidRPr="004061DD">
        <w:rPr>
          <w:rStyle w:val="StyleUnderline"/>
        </w:rPr>
        <w:t>with 1,381 operating satellites in orbit at the end of 2015</w:t>
      </w:r>
      <w:r w:rsidRPr="0042146D">
        <w:rPr>
          <w:sz w:val="12"/>
        </w:rPr>
        <w:t xml:space="preserve">.61 </w:t>
      </w:r>
      <w:r w:rsidRPr="002E30CE">
        <w:rPr>
          <w:rStyle w:val="StyleUnderline"/>
          <w:highlight w:val="yellow"/>
        </w:rPr>
        <w:t>Many</w:t>
      </w:r>
      <w:r w:rsidRPr="004061DD">
        <w:rPr>
          <w:rStyle w:val="StyleUnderline"/>
        </w:rPr>
        <w:t xml:space="preserve"> of these </w:t>
      </w:r>
      <w:r w:rsidRPr="002E30CE">
        <w:rPr>
          <w:rStyle w:val="StyleUnderline"/>
          <w:highlight w:val="yellow"/>
        </w:rPr>
        <w:t>operators lack sufficient SSA</w:t>
      </w:r>
      <w:r w:rsidRPr="0042146D">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42146D">
        <w:rPr>
          <w:sz w:val="12"/>
        </w:rPr>
        <w:t>Cubesats</w:t>
      </w:r>
      <w:proofErr w:type="spellEnd"/>
      <w:r w:rsidRPr="0042146D">
        <w:rPr>
          <w:sz w:val="12"/>
        </w:rPr>
        <w:t xml:space="preserve"> (very small satellites) rises 37 dramatically. </w:t>
      </w:r>
      <w:r w:rsidRPr="002E30CE">
        <w:rPr>
          <w:rStyle w:val="Emphasis"/>
          <w:highlight w:val="yellow"/>
        </w:rPr>
        <w:t>The United States should take the lead</w:t>
      </w:r>
      <w:r w:rsidRPr="004061DD">
        <w:rPr>
          <w:rStyle w:val="StyleUnderline"/>
        </w:rPr>
        <w:t xml:space="preserve"> on </w:t>
      </w:r>
      <w:r w:rsidRPr="002E30CE">
        <w:rPr>
          <w:rStyle w:val="StyleUnderline"/>
          <w:highlight w:val="yellow"/>
        </w:rPr>
        <w:t>developing a workable space-traffic management regime underpinned by SSA</w:t>
      </w:r>
      <w:r w:rsidRPr="004061DD">
        <w:rPr>
          <w:rStyle w:val="StyleUnderline"/>
        </w:rPr>
        <w:t>.</w:t>
      </w:r>
    </w:p>
    <w:p w14:paraId="2A5199CE" w14:textId="77777777" w:rsidR="00872C37" w:rsidRDefault="00872C37" w:rsidP="00872C37">
      <w:pPr>
        <w:rPr>
          <w:rStyle w:val="StyleUnderline"/>
        </w:rPr>
      </w:pPr>
    </w:p>
    <w:p w14:paraId="178641B0" w14:textId="77777777" w:rsidR="00872C37" w:rsidRDefault="00872C37" w:rsidP="00872C37">
      <w:pPr>
        <w:pStyle w:val="Heading4"/>
      </w:pPr>
      <w:r>
        <w:t xml:space="preserve">Plank 3 solves </w:t>
      </w:r>
      <w:proofErr w:type="spellStart"/>
      <w:r>
        <w:t>miscalc</w:t>
      </w:r>
      <w:proofErr w:type="spellEnd"/>
      <w:r>
        <w:t xml:space="preserve"> </w:t>
      </w:r>
    </w:p>
    <w:p w14:paraId="1492CC37" w14:textId="77777777" w:rsidR="00872C37" w:rsidRPr="00F3499B" w:rsidRDefault="00872C37" w:rsidP="00872C37">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10" w:history="1">
        <w:r>
          <w:rPr>
            <w:rStyle w:val="Hyperlink"/>
          </w:rPr>
          <w:t>http://digitool.library.mcgill.ca/webclient/StreamGate?folder_id=0&amp;dvs=1569190779049~368</w:t>
        </w:r>
      </w:hyperlink>
      <w:r>
        <w:t>)</w:t>
      </w:r>
    </w:p>
    <w:p w14:paraId="5EB11433" w14:textId="4333EEAF" w:rsidR="00872C37" w:rsidRDefault="00872C37" w:rsidP="00872C37">
      <w:pPr>
        <w:rPr>
          <w:rStyle w:val="Emphasis"/>
        </w:rPr>
      </w:pPr>
      <w:r w:rsidRPr="00573C36">
        <w:rPr>
          <w:rStyle w:val="StyleUnderline"/>
          <w:highlight w:val="yellow"/>
        </w:rPr>
        <w:t>Countries with SSA capabilities would not need to reveal</w:t>
      </w:r>
      <w:r w:rsidRPr="008E270B">
        <w:rPr>
          <w:rStyle w:val="StyleUnderline"/>
        </w:rPr>
        <w:t xml:space="preserve"> those types of </w:t>
      </w:r>
      <w:r w:rsidRPr="00573C36">
        <w:rPr>
          <w:rStyle w:val="StyleUnderline"/>
          <w:highlight w:val="yellow"/>
        </w:rPr>
        <w:t>critical information to provide warnings when a collision appears imminent</w:t>
      </w:r>
      <w:r>
        <w:t xml:space="preserve">, and thus could provide such warnings </w:t>
      </w:r>
      <w:r>
        <w:lastRenderedPageBreak/>
        <w:t xml:space="preserve">even for the benefit of a hostile country. If, </w:t>
      </w:r>
      <w:r w:rsidRPr="00573C36">
        <w:rPr>
          <w:rStyle w:val="StyleUnderline"/>
          <w:highlight w:val="yellow"/>
        </w:rPr>
        <w:t>for example</w:t>
      </w:r>
      <w:r>
        <w:t xml:space="preserve">, the United States detected that Iran’s Sina-1 satellite was in danger of colliding with another space object, </w:t>
      </w:r>
      <w:r w:rsidRPr="00573C36">
        <w:rPr>
          <w:rStyle w:val="StyleUnderline"/>
          <w:highlight w:val="yellow"/>
        </w:rPr>
        <w:t>it could issue Iran the warning without compromising</w:t>
      </w:r>
      <w:r w:rsidRPr="008E270B">
        <w:rPr>
          <w:rStyle w:val="StyleUnderline"/>
        </w:rPr>
        <w:t xml:space="preserve"> the </w:t>
      </w:r>
      <w:r w:rsidRPr="00573C36">
        <w:rPr>
          <w:rStyle w:val="StyleUnderline"/>
          <w:highlight w:val="yellow"/>
        </w:rPr>
        <w:t>security</w:t>
      </w:r>
      <w:r w:rsidRPr="008E270B">
        <w:rPr>
          <w:rStyle w:val="StyleUnderline"/>
        </w:rPr>
        <w:t xml:space="preserve"> of its own assets</w:t>
      </w:r>
      <w:r>
        <w:t xml:space="preserve">. </w:t>
      </w:r>
      <w:r w:rsidRPr="008E270B">
        <w:rPr>
          <w:rStyle w:val="StyleUnderline"/>
        </w:rPr>
        <w:t>If the US or an ally was in</w:t>
      </w:r>
      <w:r>
        <w:t xml:space="preserve"> control of the satellite that was in </w:t>
      </w:r>
      <w:r w:rsidRPr="008E270B">
        <w:rPr>
          <w:rStyle w:val="StyleUnderline"/>
        </w:rPr>
        <w:t>danger of colliding, it could also perform or recommend a collision avoidance maneuver on its own</w:t>
      </w:r>
      <w:r>
        <w:t xml:space="preserve">. In either case, </w:t>
      </w:r>
      <w:r w:rsidRPr="008E270B">
        <w:rPr>
          <w:rStyle w:val="StyleUnderline"/>
        </w:rPr>
        <w:t>collision avoidance procedures would not require a country to provide potentially sensitive details such as a satellite’s current mission tasking, sensor resolution, or design blueprints</w:t>
      </w:r>
      <w:r>
        <w:t xml:space="preserve">. However, they could both </w:t>
      </w:r>
      <w:r w:rsidRPr="00573C36">
        <w:rPr>
          <w:rStyle w:val="Emphasis"/>
          <w:highlight w:val="yellow"/>
        </w:rPr>
        <w:t>avert a space-debris producing accident and show good faith</w:t>
      </w:r>
      <w:r>
        <w:t xml:space="preserve"> </w:t>
      </w:r>
      <w:r w:rsidRPr="008E270B">
        <w:rPr>
          <w:rStyle w:val="StyleUnderline"/>
        </w:rPr>
        <w:t xml:space="preserve">in a way </w:t>
      </w:r>
      <w:r w:rsidRPr="00573C36">
        <w:rPr>
          <w:rStyle w:val="StyleUnderline"/>
          <w:highlight w:val="yellow"/>
        </w:rPr>
        <w:t>that</w:t>
      </w:r>
      <w:r w:rsidRPr="008E270B">
        <w:rPr>
          <w:rStyle w:val="StyleUnderline"/>
        </w:rPr>
        <w:t xml:space="preserve"> could </w:t>
      </w:r>
      <w:r w:rsidRPr="00573C36">
        <w:rPr>
          <w:rStyle w:val="Emphasis"/>
          <w:highlight w:val="yellow"/>
        </w:rPr>
        <w:t>keep international tensions from escalating.</w:t>
      </w:r>
    </w:p>
    <w:p w14:paraId="3A5887EA" w14:textId="7E244A99" w:rsidR="00872C37" w:rsidRDefault="00872C37" w:rsidP="00872C37">
      <w:pPr>
        <w:pStyle w:val="Heading2"/>
        <w:rPr>
          <w:rStyle w:val="Emphasis"/>
          <w:b/>
          <w:iCs w:val="0"/>
          <w:sz w:val="44"/>
          <w:u w:val="double"/>
        </w:rPr>
      </w:pPr>
      <w:r>
        <w:rPr>
          <w:rStyle w:val="Emphasis"/>
          <w:b/>
          <w:iCs w:val="0"/>
          <w:sz w:val="44"/>
          <w:u w:val="double"/>
        </w:rPr>
        <w:lastRenderedPageBreak/>
        <w:t>3</w:t>
      </w:r>
    </w:p>
    <w:p w14:paraId="574CA65A" w14:textId="77777777" w:rsidR="00872C37" w:rsidRDefault="00872C37" w:rsidP="00872C37">
      <w:pPr>
        <w:pStyle w:val="Heading4"/>
      </w:pPr>
      <w:r>
        <w:t xml:space="preserve">Commercial </w:t>
      </w:r>
      <w:r w:rsidRPr="007320AC">
        <w:rPr>
          <w:u w:val="single"/>
        </w:rPr>
        <w:t>asteroid mining</w:t>
      </w:r>
      <w:r>
        <w:t xml:space="preserve"> is coming now – </w:t>
      </w:r>
      <w:r w:rsidRPr="007320AC">
        <w:rPr>
          <w:u w:val="single"/>
        </w:rPr>
        <w:t>lower costs</w:t>
      </w:r>
      <w:r>
        <w:t xml:space="preserve"> and improving </w:t>
      </w:r>
      <w:r w:rsidRPr="007320AC">
        <w:rPr>
          <w:u w:val="single"/>
        </w:rPr>
        <w:t>tech</w:t>
      </w:r>
      <w:r>
        <w:t xml:space="preserve"> make it economically </w:t>
      </w:r>
      <w:r w:rsidRPr="007320AC">
        <w:rPr>
          <w:u w:val="single"/>
        </w:rPr>
        <w:t>viable</w:t>
      </w:r>
      <w:r>
        <w:t xml:space="preserve"> – and the </w:t>
      </w:r>
      <w:r w:rsidRPr="007320AC">
        <w:rPr>
          <w:u w:val="single"/>
        </w:rPr>
        <w:t>legal basis</w:t>
      </w:r>
      <w:r>
        <w:t xml:space="preserve"> is already in place in multiple countries– that helps acquire </w:t>
      </w:r>
      <w:r w:rsidRPr="007320AC">
        <w:rPr>
          <w:u w:val="single"/>
        </w:rPr>
        <w:t>water</w:t>
      </w:r>
      <w:r>
        <w:rPr>
          <w:u w:val="single"/>
        </w:rPr>
        <w:t xml:space="preserve"> </w:t>
      </w:r>
      <w:r>
        <w:t xml:space="preserve">for </w:t>
      </w:r>
      <w:r w:rsidRPr="007320AC">
        <w:rPr>
          <w:u w:val="single"/>
        </w:rPr>
        <w:t>rocket fuel</w:t>
      </w:r>
      <w:r>
        <w:t xml:space="preserve"> and </w:t>
      </w:r>
      <w:r w:rsidRPr="007320AC">
        <w:rPr>
          <w:u w:val="single"/>
        </w:rPr>
        <w:t>rare earth metals</w:t>
      </w:r>
      <w:r>
        <w:t xml:space="preserve"> </w:t>
      </w:r>
    </w:p>
    <w:p w14:paraId="3296B0C0" w14:textId="77777777" w:rsidR="00872C37" w:rsidRDefault="00872C37" w:rsidP="00872C37">
      <w:proofErr w:type="gramStart"/>
      <w:r w:rsidRPr="008C3492">
        <w:rPr>
          <w:rStyle w:val="Style13ptBold"/>
        </w:rPr>
        <w:t>Gilbert,  PhD</w:t>
      </w:r>
      <w:proofErr w:type="gramEnd"/>
      <w:r w:rsidRPr="008C3492">
        <w:rPr>
          <w:rStyle w:val="Style13ptBold"/>
        </w:rPr>
        <w:t xml:space="preserve"> student in space resources at the Colorado School of Mines</w:t>
      </w:r>
      <w:r>
        <w:rPr>
          <w:rStyle w:val="Style13ptBold"/>
        </w:rPr>
        <w:t>, writes in</w:t>
      </w:r>
      <w:r w:rsidRPr="008C3492">
        <w:rPr>
          <w:rStyle w:val="Style13ptBold"/>
        </w:rPr>
        <w:t xml:space="preserve"> 21</w:t>
      </w:r>
      <w:r>
        <w:t xml:space="preserve"> </w:t>
      </w:r>
      <w:proofErr w:type="spellStart"/>
      <w:r>
        <w:t>alex</w:t>
      </w:r>
      <w:proofErr w:type="spellEnd"/>
      <w:r>
        <w:t xml:space="preserve"> gilbert, is a complex systems researcher and a PhD student in space resources at the Colorado School of Mines. "Mining in Space Is Coming." Milken Institute Review, April 26, 2021, </w:t>
      </w:r>
      <w:hyperlink r:id="rId11" w:history="1">
        <w:r w:rsidRPr="00B12F3C">
          <w:rPr>
            <w:rStyle w:val="Hyperlink"/>
          </w:rPr>
          <w:t>www.milkenreview.org/articles/mining-in-space-is-coming</w:t>
        </w:r>
      </w:hyperlink>
      <w:r>
        <w:t xml:space="preserve">. [Quality Control] </w:t>
      </w:r>
    </w:p>
    <w:p w14:paraId="5A07785C" w14:textId="77777777" w:rsidR="00872C37" w:rsidRPr="007320AC" w:rsidRDefault="00872C37" w:rsidP="00872C37">
      <w:pPr>
        <w:rPr>
          <w:u w:val="single"/>
        </w:rPr>
      </w:pPr>
      <w:r w:rsidRPr="007320AC">
        <w:rPr>
          <w:rStyle w:val="Emphasis"/>
          <w:highlight w:val="cyan"/>
        </w:rPr>
        <w:t>Space</w:t>
      </w:r>
      <w:r w:rsidRPr="007320AC">
        <w:rPr>
          <w:rStyle w:val="Emphasis"/>
        </w:rPr>
        <w:t xml:space="preserve"> exploration </w:t>
      </w:r>
      <w:r w:rsidRPr="007320AC">
        <w:rPr>
          <w:rStyle w:val="Emphasis"/>
          <w:highlight w:val="cyan"/>
        </w:rPr>
        <w:t>is back</w:t>
      </w:r>
      <w:r w:rsidRPr="007320AC">
        <w:rPr>
          <w:sz w:val="16"/>
          <w:highlight w:val="cyan"/>
        </w:rPr>
        <w:t>.</w:t>
      </w:r>
      <w:r w:rsidRPr="007320AC">
        <w:rPr>
          <w:sz w:val="16"/>
        </w:rPr>
        <w:t xml:space="preserve"> after decades of disappointment, a combination of </w:t>
      </w:r>
      <w:r w:rsidRPr="007320AC">
        <w:rPr>
          <w:rStyle w:val="StyleUnderline"/>
          <w:highlight w:val="cyan"/>
        </w:rPr>
        <w:t>better tech</w:t>
      </w:r>
      <w:r w:rsidRPr="007320AC">
        <w:rPr>
          <w:rStyle w:val="StyleUnderline"/>
        </w:rPr>
        <w:t xml:space="preserve">nology, </w:t>
      </w:r>
      <w:r w:rsidRPr="007320AC">
        <w:rPr>
          <w:rStyle w:val="StyleUnderline"/>
          <w:highlight w:val="cyan"/>
        </w:rPr>
        <w:t>falling costs</w:t>
      </w:r>
      <w:r w:rsidRPr="007320AC">
        <w:rPr>
          <w:rStyle w:val="StyleUnderline"/>
        </w:rPr>
        <w:t xml:space="preserve"> and a rush of competitive </w:t>
      </w:r>
      <w:r w:rsidRPr="007320AC">
        <w:rPr>
          <w:rStyle w:val="StyleUnderline"/>
          <w:highlight w:val="cyan"/>
        </w:rPr>
        <w:t>energy</w:t>
      </w:r>
      <w:r w:rsidRPr="007320AC">
        <w:rPr>
          <w:rStyle w:val="StyleUnderline"/>
        </w:rPr>
        <w:t xml:space="preserve"> </w:t>
      </w:r>
      <w:r w:rsidRPr="007320AC">
        <w:rPr>
          <w:rStyle w:val="StyleUnderline"/>
          <w:highlight w:val="cyan"/>
        </w:rPr>
        <w:t>from the private sector has put space</w:t>
      </w:r>
      <w:r w:rsidRPr="007320AC">
        <w:rPr>
          <w:rStyle w:val="StyleUnderline"/>
        </w:rPr>
        <w:t xml:space="preserve"> travel </w:t>
      </w:r>
      <w:r w:rsidRPr="007320AC">
        <w:rPr>
          <w:rStyle w:val="Emphasis"/>
          <w:highlight w:val="cyan"/>
        </w:rPr>
        <w:t>front and center</w:t>
      </w:r>
      <w:r w:rsidRPr="007320AC">
        <w:rPr>
          <w:sz w:val="16"/>
        </w:rPr>
        <w:t xml:space="preserve">. indeed, </w:t>
      </w:r>
      <w:r w:rsidRPr="007320AC">
        <w:rPr>
          <w:rStyle w:val="StyleUnderline"/>
        </w:rPr>
        <w:t xml:space="preserve">many </w:t>
      </w:r>
      <w:r w:rsidRPr="007320AC">
        <w:rPr>
          <w:rStyle w:val="StyleUnderline"/>
          <w:highlight w:val="cyan"/>
        </w:rPr>
        <w:t>analysts</w:t>
      </w:r>
      <w:r w:rsidRPr="007320AC">
        <w:rPr>
          <w:sz w:val="16"/>
        </w:rPr>
        <w:t xml:space="preserve"> (even some with their feet on the ground) </w:t>
      </w:r>
      <w:r w:rsidRPr="007320AC">
        <w:rPr>
          <w:rStyle w:val="StyleUnderline"/>
          <w:highlight w:val="cyan"/>
        </w:rPr>
        <w:t>believe</w:t>
      </w:r>
      <w:r w:rsidRPr="007320AC">
        <w:rPr>
          <w:rStyle w:val="StyleUnderline"/>
        </w:rPr>
        <w:t xml:space="preserve"> that commercial </w:t>
      </w:r>
      <w:r w:rsidRPr="007320AC">
        <w:rPr>
          <w:rStyle w:val="StyleUnderline"/>
          <w:highlight w:val="cyan"/>
        </w:rPr>
        <w:t>developments</w:t>
      </w:r>
      <w:r w:rsidRPr="007320AC">
        <w:rPr>
          <w:rStyle w:val="StyleUnderline"/>
        </w:rPr>
        <w:t xml:space="preserve"> in the space industry </w:t>
      </w:r>
      <w:r w:rsidRPr="007320AC">
        <w:rPr>
          <w:rStyle w:val="StyleUnderline"/>
          <w:highlight w:val="cyan"/>
        </w:rPr>
        <w:t>may be on the cusp of</w:t>
      </w:r>
      <w:r w:rsidRPr="007320AC">
        <w:rPr>
          <w:rStyle w:val="StyleUnderline"/>
        </w:rPr>
        <w:t xml:space="preserve"> starting the largest resource rush in history: </w:t>
      </w:r>
      <w:r w:rsidRPr="007320AC">
        <w:rPr>
          <w:rStyle w:val="Emphasis"/>
          <w:highlight w:val="cyan"/>
        </w:rPr>
        <w:t>mining on the</w:t>
      </w:r>
      <w:r w:rsidRPr="007320AC">
        <w:rPr>
          <w:rStyle w:val="Emphasis"/>
        </w:rPr>
        <w:t xml:space="preserve"> Moon</w:t>
      </w:r>
      <w:r w:rsidRPr="007320AC">
        <w:rPr>
          <w:rStyle w:val="StyleUnderline"/>
        </w:rPr>
        <w:t xml:space="preserve">, </w:t>
      </w:r>
      <w:proofErr w:type="gramStart"/>
      <w:r w:rsidRPr="007320AC">
        <w:rPr>
          <w:rStyle w:val="StyleUnderline"/>
        </w:rPr>
        <w:t>Mars</w:t>
      </w:r>
      <w:proofErr w:type="gramEnd"/>
      <w:r w:rsidRPr="007320AC">
        <w:rPr>
          <w:rStyle w:val="StyleUnderline"/>
        </w:rPr>
        <w:t xml:space="preserve"> and </w:t>
      </w:r>
      <w:r w:rsidRPr="007320AC">
        <w:rPr>
          <w:rStyle w:val="Emphasis"/>
          <w:highlight w:val="cyan"/>
        </w:rPr>
        <w:t>asteroids</w:t>
      </w:r>
      <w:r w:rsidRPr="007320AC">
        <w:rPr>
          <w:rStyle w:val="StyleUnderline"/>
        </w:rPr>
        <w:t>.</w:t>
      </w:r>
    </w:p>
    <w:p w14:paraId="6BA14D9E" w14:textId="77777777" w:rsidR="00872C37" w:rsidRPr="007320AC" w:rsidRDefault="00872C37" w:rsidP="00872C37">
      <w:pPr>
        <w:rPr>
          <w:sz w:val="16"/>
        </w:rPr>
      </w:pPr>
      <w:r w:rsidRPr="007320AC">
        <w:rPr>
          <w:sz w:val="16"/>
        </w:rPr>
        <w:t xml:space="preserve">While this may sound fantastical, some </w:t>
      </w:r>
      <w:r w:rsidRPr="007320AC">
        <w:rPr>
          <w:rStyle w:val="StyleUnderline"/>
          <w:highlight w:val="cyan"/>
        </w:rPr>
        <w:t>baby steps</w:t>
      </w:r>
      <w:r w:rsidRPr="007320AC">
        <w:rPr>
          <w:rStyle w:val="StyleUnderline"/>
        </w:rPr>
        <w:t xml:space="preserve"> toward the goal </w:t>
      </w:r>
      <w:r w:rsidRPr="007320AC">
        <w:rPr>
          <w:rStyle w:val="StyleUnderline"/>
          <w:highlight w:val="cyan"/>
        </w:rPr>
        <w:t>have already been taken</w:t>
      </w:r>
      <w:r w:rsidRPr="007320AC">
        <w:rPr>
          <w:rStyle w:val="StyleUnderline"/>
        </w:rPr>
        <w:t>.</w:t>
      </w:r>
      <w:r w:rsidRPr="007320AC">
        <w:rPr>
          <w:sz w:val="16"/>
        </w:rPr>
        <w:t xml:space="preserve"> Last year, </w:t>
      </w:r>
      <w:r w:rsidRPr="007320AC">
        <w:rPr>
          <w:rStyle w:val="StyleUnderline"/>
          <w:highlight w:val="cyan"/>
        </w:rPr>
        <w:t>NASA</w:t>
      </w:r>
      <w:r w:rsidRPr="007320AC">
        <w:rPr>
          <w:rStyle w:val="StyleUnderline"/>
        </w:rPr>
        <w:t xml:space="preserve"> </w:t>
      </w:r>
      <w:r w:rsidRPr="007320AC">
        <w:rPr>
          <w:rStyle w:val="StyleUnderline"/>
          <w:highlight w:val="cyan"/>
        </w:rPr>
        <w:t>awarded</w:t>
      </w:r>
      <w:r w:rsidRPr="007320AC">
        <w:rPr>
          <w:rStyle w:val="StyleUnderline"/>
        </w:rPr>
        <w:t xml:space="preserve"> </w:t>
      </w:r>
      <w:r w:rsidRPr="007320AC">
        <w:rPr>
          <w:rStyle w:val="StyleUnderline"/>
          <w:highlight w:val="cyan"/>
        </w:rPr>
        <w:t>contracts</w:t>
      </w:r>
      <w:r w:rsidRPr="007320AC">
        <w:rPr>
          <w:rStyle w:val="StyleUnderline"/>
        </w:rPr>
        <w:t xml:space="preserve"> to four companies </w:t>
      </w:r>
      <w:r w:rsidRPr="007320AC">
        <w:rPr>
          <w:rStyle w:val="StyleUnderline"/>
          <w:highlight w:val="cyan"/>
        </w:rPr>
        <w:t>to extract</w:t>
      </w:r>
      <w:r w:rsidRPr="007320AC">
        <w:rPr>
          <w:rStyle w:val="StyleUnderline"/>
        </w:rPr>
        <w:t xml:space="preserve"> small amounts of </w:t>
      </w:r>
      <w:r w:rsidRPr="007320AC">
        <w:rPr>
          <w:rStyle w:val="StyleUnderline"/>
          <w:highlight w:val="cyan"/>
        </w:rPr>
        <w:t>lunar</w:t>
      </w:r>
      <w:r w:rsidRPr="007320AC">
        <w:rPr>
          <w:rStyle w:val="StyleUnderline"/>
        </w:rPr>
        <w:t xml:space="preserve"> </w:t>
      </w:r>
      <w:r w:rsidRPr="007320AC">
        <w:rPr>
          <w:rStyle w:val="StyleUnderline"/>
          <w:highlight w:val="cyan"/>
        </w:rPr>
        <w:t>regolith</w:t>
      </w:r>
      <w:r w:rsidRPr="007320AC">
        <w:rPr>
          <w:rStyle w:val="StyleUnderline"/>
        </w:rPr>
        <w:t xml:space="preserve"> by 2024,</w:t>
      </w:r>
      <w:r w:rsidRPr="007320AC">
        <w:rPr>
          <w:sz w:val="16"/>
        </w:rPr>
        <w:t xml:space="preserve"> </w:t>
      </w:r>
      <w:r w:rsidRPr="007320AC">
        <w:rPr>
          <w:rStyle w:val="StyleUnderline"/>
        </w:rPr>
        <w:t xml:space="preserve">effectively </w:t>
      </w:r>
      <w:r w:rsidRPr="007320AC">
        <w:rPr>
          <w:rStyle w:val="Emphasis"/>
          <w:highlight w:val="cyan"/>
        </w:rPr>
        <w:t>beginning</w:t>
      </w:r>
      <w:r w:rsidRPr="007320AC">
        <w:rPr>
          <w:rStyle w:val="Emphasis"/>
        </w:rPr>
        <w:t xml:space="preserve"> the era of </w:t>
      </w:r>
      <w:r w:rsidRPr="007320AC">
        <w:rPr>
          <w:rStyle w:val="Emphasis"/>
          <w:highlight w:val="cyan"/>
        </w:rPr>
        <w:t>commercial space mining</w:t>
      </w:r>
      <w:r w:rsidRPr="007320AC">
        <w:rPr>
          <w:sz w:val="16"/>
        </w:rPr>
        <w:t>. Whether this proves to be the dawn of a gigantic adjunct to mining on earth — and more immediately, a key to unlocking cost-effective space travel — will turn on the answers to a host of questions ranging from what resources can be efficiently.</w:t>
      </w:r>
    </w:p>
    <w:p w14:paraId="262B8B54" w14:textId="77777777" w:rsidR="00872C37" w:rsidRPr="007320AC" w:rsidRDefault="00872C37" w:rsidP="00872C37">
      <w:pPr>
        <w:rPr>
          <w:rStyle w:val="StyleUnderline"/>
        </w:rPr>
      </w:pPr>
      <w:r w:rsidRPr="007320AC">
        <w:rPr>
          <w:sz w:val="16"/>
        </w:rPr>
        <w:t xml:space="preserve">As every fan of science fiction knows, </w:t>
      </w:r>
      <w:r w:rsidRPr="007320AC">
        <w:rPr>
          <w:rStyle w:val="StyleUnderline"/>
          <w:highlight w:val="cyan"/>
        </w:rPr>
        <w:t xml:space="preserve">the resources of the solar system appear </w:t>
      </w:r>
      <w:r w:rsidRPr="007320AC">
        <w:rPr>
          <w:rStyle w:val="Emphasis"/>
          <w:highlight w:val="cyan"/>
        </w:rPr>
        <w:t>virtually unlimite</w:t>
      </w:r>
      <w:r w:rsidRPr="007320AC">
        <w:rPr>
          <w:rStyle w:val="StyleUnderline"/>
          <w:highlight w:val="cyan"/>
        </w:rPr>
        <w:t>d</w:t>
      </w:r>
      <w:r w:rsidRPr="007320AC">
        <w:rPr>
          <w:rStyle w:val="StyleUnderline"/>
        </w:rPr>
        <w:t xml:space="preserve"> </w:t>
      </w:r>
      <w:r w:rsidRPr="007320AC">
        <w:rPr>
          <w:rStyle w:val="StyleUnderline"/>
          <w:highlight w:val="cyan"/>
        </w:rPr>
        <w:t>compared to</w:t>
      </w:r>
      <w:r w:rsidRPr="007320AC">
        <w:rPr>
          <w:rStyle w:val="StyleUnderline"/>
        </w:rPr>
        <w:t xml:space="preserve"> those on </w:t>
      </w:r>
      <w:r w:rsidRPr="007320AC">
        <w:rPr>
          <w:rStyle w:val="StyleUnderline"/>
          <w:highlight w:val="cyan"/>
        </w:rPr>
        <w:t>Earth</w:t>
      </w:r>
      <w:r w:rsidRPr="007320AC">
        <w:rPr>
          <w:rStyle w:val="StyleUnderline"/>
        </w:rPr>
        <w:t>.</w:t>
      </w:r>
      <w:r w:rsidRPr="007320AC">
        <w:rPr>
          <w:sz w:val="16"/>
        </w:rPr>
        <w:t xml:space="preserve"> There are whole other planets, dozens of moons, thousands of massive </w:t>
      </w:r>
      <w:proofErr w:type="gramStart"/>
      <w:r w:rsidRPr="007320AC">
        <w:rPr>
          <w:sz w:val="16"/>
        </w:rPr>
        <w:t>asteroids</w:t>
      </w:r>
      <w:proofErr w:type="gramEnd"/>
      <w:r w:rsidRPr="007320AC">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However, </w:t>
      </w:r>
      <w:r w:rsidRPr="007320AC">
        <w:rPr>
          <w:rStyle w:val="StyleUnderline"/>
        </w:rPr>
        <w:t>as entrepreneurs look to harness the riches beyond the atmosphere, access to space resources remains tangled in the realities of economics and governance.</w:t>
      </w:r>
    </w:p>
    <w:p w14:paraId="6F8CE2C4" w14:textId="77777777" w:rsidR="00872C37" w:rsidRPr="007320AC" w:rsidRDefault="00872C37" w:rsidP="00872C37">
      <w:pPr>
        <w:rPr>
          <w:sz w:val="16"/>
          <w:szCs w:val="16"/>
        </w:rPr>
      </w:pPr>
      <w:r w:rsidRPr="007320AC">
        <w:rPr>
          <w:sz w:val="16"/>
          <w:szCs w:val="16"/>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7320AC">
        <w:rPr>
          <w:sz w:val="16"/>
          <w:szCs w:val="16"/>
        </w:rPr>
        <w:t>finance</w:t>
      </w:r>
      <w:proofErr w:type="gramEnd"/>
      <w:r w:rsidRPr="007320AC">
        <w:rPr>
          <w:sz w:val="16"/>
          <w:szCs w:val="16"/>
        </w:rPr>
        <w:t xml:space="preserve"> and business models.</w:t>
      </w:r>
    </w:p>
    <w:p w14:paraId="0AE45D76" w14:textId="77777777" w:rsidR="00872C37" w:rsidRPr="007320AC" w:rsidRDefault="00872C37" w:rsidP="00872C37">
      <w:pPr>
        <w:rPr>
          <w:rStyle w:val="StyleUnderline"/>
        </w:rPr>
      </w:pPr>
      <w:r w:rsidRPr="007320AC">
        <w:rPr>
          <w:sz w:val="16"/>
        </w:rPr>
        <w:t xml:space="preserve">That said, </w:t>
      </w:r>
      <w:r w:rsidRPr="007320AC">
        <w:rPr>
          <w:rStyle w:val="StyleUnderline"/>
        </w:rPr>
        <w:t>there’s no grass growing under potential pioneers’ feet.</w:t>
      </w:r>
      <w:r w:rsidRPr="007320AC">
        <w:rPr>
          <w:sz w:val="16"/>
        </w:rPr>
        <w:t xml:space="preserve"> </w:t>
      </w:r>
      <w:r w:rsidRPr="007320AC">
        <w:rPr>
          <w:rStyle w:val="StyleUnderline"/>
          <w:highlight w:val="cyan"/>
        </w:rPr>
        <w:t>Potential economic</w:t>
      </w:r>
      <w:r w:rsidRPr="007320AC">
        <w:rPr>
          <w:rStyle w:val="StyleUnderline"/>
        </w:rPr>
        <w:t xml:space="preserve">, </w:t>
      </w:r>
      <w:proofErr w:type="gramStart"/>
      <w:r w:rsidRPr="007320AC">
        <w:rPr>
          <w:rStyle w:val="StyleUnderline"/>
          <w:highlight w:val="cyan"/>
        </w:rPr>
        <w:t>scientific</w:t>
      </w:r>
      <w:proofErr w:type="gramEnd"/>
      <w:r w:rsidRPr="007320AC">
        <w:rPr>
          <w:rStyle w:val="StyleUnderline"/>
        </w:rPr>
        <w:t xml:space="preserve"> </w:t>
      </w:r>
      <w:r w:rsidRPr="007320AC">
        <w:rPr>
          <w:rStyle w:val="StyleUnderline"/>
          <w:highlight w:val="cyan"/>
        </w:rPr>
        <w:t>and</w:t>
      </w:r>
      <w:r w:rsidRPr="007320AC">
        <w:rPr>
          <w:rStyle w:val="StyleUnderline"/>
        </w:rPr>
        <w:t xml:space="preserve"> even </w:t>
      </w:r>
      <w:r w:rsidRPr="007320AC">
        <w:rPr>
          <w:rStyle w:val="StyleUnderline"/>
          <w:highlight w:val="cyan"/>
        </w:rPr>
        <w:t>security</w:t>
      </w:r>
      <w:r w:rsidRPr="007320AC">
        <w:rPr>
          <w:rStyle w:val="StyleUnderline"/>
        </w:rPr>
        <w:t xml:space="preserve"> </w:t>
      </w:r>
      <w:r w:rsidRPr="007320AC">
        <w:rPr>
          <w:rStyle w:val="StyleUnderline"/>
          <w:highlight w:val="cyan"/>
        </w:rPr>
        <w:t>benefits</w:t>
      </w:r>
      <w:r w:rsidRPr="007320AC">
        <w:rPr>
          <w:rStyle w:val="StyleUnderline"/>
        </w:rPr>
        <w:t xml:space="preserve"> </w:t>
      </w:r>
      <w:r w:rsidRPr="007320AC">
        <w:rPr>
          <w:rStyle w:val="StyleUnderline"/>
          <w:highlight w:val="cyan"/>
        </w:rPr>
        <w:t>underlie</w:t>
      </w:r>
      <w:r w:rsidRPr="007320AC">
        <w:rPr>
          <w:rStyle w:val="StyleUnderline"/>
        </w:rPr>
        <w:t xml:space="preserve"> an emerging geopolitical competition to pursue </w:t>
      </w:r>
      <w:r w:rsidRPr="007320AC">
        <w:rPr>
          <w:rStyle w:val="StyleUnderline"/>
          <w:highlight w:val="cyan"/>
        </w:rPr>
        <w:t>space mining</w:t>
      </w:r>
      <w:r w:rsidRPr="007320AC">
        <w:rPr>
          <w:rStyle w:val="StyleUnderline"/>
        </w:rPr>
        <w:t>.</w:t>
      </w:r>
      <w:r w:rsidRPr="007320AC">
        <w:rPr>
          <w:sz w:val="16"/>
        </w:rPr>
        <w:t xml:space="preserve"> </w:t>
      </w:r>
      <w:r w:rsidRPr="007320AC">
        <w:rPr>
          <w:rStyle w:val="StyleUnderline"/>
          <w:highlight w:val="cyan"/>
        </w:rPr>
        <w:t>The</w:t>
      </w:r>
      <w:r w:rsidRPr="007320AC">
        <w:rPr>
          <w:rStyle w:val="StyleUnderline"/>
        </w:rPr>
        <w:t xml:space="preserve"> United </w:t>
      </w:r>
      <w:r w:rsidRPr="007320AC">
        <w:rPr>
          <w:rStyle w:val="StyleUnderline"/>
          <w:highlight w:val="cyan"/>
        </w:rPr>
        <w:t>States is</w:t>
      </w:r>
      <w:r w:rsidRPr="007320AC">
        <w:rPr>
          <w:rStyle w:val="StyleUnderline"/>
        </w:rPr>
        <w:t xml:space="preserve"> rapidly </w:t>
      </w:r>
      <w:r w:rsidRPr="007320AC">
        <w:rPr>
          <w:rStyle w:val="StyleUnderline"/>
          <w:highlight w:val="cyan"/>
        </w:rPr>
        <w:t>emerging as a front-runner</w:t>
      </w:r>
      <w:r w:rsidRPr="007320AC">
        <w:rPr>
          <w:sz w:val="16"/>
        </w:rPr>
        <w:t xml:space="preserve">, in part due to its ambitious Artemis Program to lead a multinational consortium back to the Moon. </w:t>
      </w:r>
      <w:r w:rsidRPr="007320AC">
        <w:rPr>
          <w:rStyle w:val="StyleUnderline"/>
        </w:rPr>
        <w:t xml:space="preserve">But it is also a leader in </w:t>
      </w:r>
      <w:r w:rsidRPr="007320AC">
        <w:rPr>
          <w:rStyle w:val="Emphasis"/>
          <w:highlight w:val="cyan"/>
        </w:rPr>
        <w:t>creating a legal infrastructure for mineral exploitation</w:t>
      </w:r>
      <w:r w:rsidRPr="007320AC">
        <w:rPr>
          <w:rStyle w:val="StyleUnderline"/>
        </w:rPr>
        <w:t>.</w:t>
      </w:r>
      <w:r w:rsidRPr="007320AC">
        <w:rPr>
          <w:sz w:val="16"/>
        </w:rPr>
        <w:t xml:space="preserve"> </w:t>
      </w:r>
      <w:r w:rsidRPr="007320AC">
        <w:rPr>
          <w:rStyle w:val="StyleUnderline"/>
        </w:rPr>
        <w:t xml:space="preserve">The United States has adopted the world’s first </w:t>
      </w:r>
      <w:proofErr w:type="spellStart"/>
      <w:r w:rsidRPr="007320AC">
        <w:rPr>
          <w:rStyle w:val="StyleUnderline"/>
        </w:rPr>
        <w:t>spaceresources</w:t>
      </w:r>
      <w:proofErr w:type="spellEnd"/>
      <w:r w:rsidRPr="007320AC">
        <w:rPr>
          <w:rStyle w:val="StyleUnderline"/>
        </w:rPr>
        <w:t xml:space="preserve"> law, </w:t>
      </w:r>
      <w:r w:rsidRPr="007320AC">
        <w:rPr>
          <w:rStyle w:val="StyleUnderline"/>
          <w:highlight w:val="cyan"/>
        </w:rPr>
        <w:t>recognizing the property rights of private companie</w:t>
      </w:r>
      <w:r w:rsidRPr="007320AC">
        <w:rPr>
          <w:rStyle w:val="StyleUnderline"/>
        </w:rPr>
        <w:t xml:space="preserve">s and individuals </w:t>
      </w:r>
      <w:r w:rsidRPr="007320AC">
        <w:rPr>
          <w:rStyle w:val="StyleUnderline"/>
          <w:highlight w:val="cyan"/>
        </w:rPr>
        <w:t>to materials</w:t>
      </w:r>
      <w:r w:rsidRPr="007320AC">
        <w:rPr>
          <w:rStyle w:val="StyleUnderline"/>
        </w:rPr>
        <w:t xml:space="preserve"> </w:t>
      </w:r>
      <w:r w:rsidRPr="007320AC">
        <w:rPr>
          <w:rStyle w:val="StyleUnderline"/>
          <w:highlight w:val="cyan"/>
        </w:rPr>
        <w:t>gathered in space.</w:t>
      </w:r>
    </w:p>
    <w:p w14:paraId="75E22CD7" w14:textId="77777777" w:rsidR="00872C37" w:rsidRPr="007320AC" w:rsidRDefault="00872C37" w:rsidP="00872C37">
      <w:pPr>
        <w:rPr>
          <w:sz w:val="16"/>
        </w:rPr>
      </w:pPr>
      <w:r w:rsidRPr="007320AC">
        <w:rPr>
          <w:sz w:val="16"/>
        </w:rPr>
        <w:t xml:space="preserve">However, the United States is hardly alone. </w:t>
      </w:r>
      <w:r w:rsidRPr="007320AC">
        <w:rPr>
          <w:rStyle w:val="StyleUnderline"/>
          <w:highlight w:val="cyan"/>
        </w:rPr>
        <w:t>Luxembourg</w:t>
      </w:r>
      <w:r w:rsidRPr="007320AC">
        <w:rPr>
          <w:rStyle w:val="StyleUnderline"/>
        </w:rPr>
        <w:t xml:space="preserve"> </w:t>
      </w:r>
      <w:r w:rsidRPr="007320AC">
        <w:rPr>
          <w:rStyle w:val="StyleUnderline"/>
          <w:highlight w:val="cyan"/>
        </w:rPr>
        <w:t>and the</w:t>
      </w:r>
      <w:r w:rsidRPr="007320AC">
        <w:rPr>
          <w:rStyle w:val="StyleUnderline"/>
        </w:rPr>
        <w:t xml:space="preserve"> </w:t>
      </w:r>
      <w:r w:rsidRPr="007320AC">
        <w:rPr>
          <w:rStyle w:val="StyleUnderline"/>
          <w:highlight w:val="cyan"/>
        </w:rPr>
        <w:t>U</w:t>
      </w:r>
      <w:r w:rsidRPr="007320AC">
        <w:rPr>
          <w:rStyle w:val="StyleUnderline"/>
        </w:rPr>
        <w:t xml:space="preserve">nited </w:t>
      </w:r>
      <w:r w:rsidRPr="007320AC">
        <w:rPr>
          <w:rStyle w:val="StyleUnderline"/>
          <w:highlight w:val="cyan"/>
        </w:rPr>
        <w:t>A</w:t>
      </w:r>
      <w:r w:rsidRPr="007320AC">
        <w:rPr>
          <w:rStyle w:val="StyleUnderline"/>
        </w:rPr>
        <w:t xml:space="preserve">rab </w:t>
      </w:r>
      <w:r w:rsidRPr="007320AC">
        <w:rPr>
          <w:rStyle w:val="StyleUnderline"/>
          <w:highlight w:val="cyan"/>
        </w:rPr>
        <w:t>E</w:t>
      </w:r>
      <w:r w:rsidRPr="007320AC">
        <w:rPr>
          <w:rStyle w:val="StyleUnderline"/>
        </w:rPr>
        <w:t>mirates</w:t>
      </w:r>
      <w:r w:rsidRPr="007320AC">
        <w:rPr>
          <w:sz w:val="16"/>
        </w:rPr>
        <w:t xml:space="preserve"> (you read those right</w:t>
      </w:r>
      <w:r w:rsidRPr="007320AC">
        <w:rPr>
          <w:rStyle w:val="StyleUnderline"/>
        </w:rPr>
        <w:t xml:space="preserve">) </w:t>
      </w:r>
      <w:r w:rsidRPr="007320AC">
        <w:rPr>
          <w:rStyle w:val="StyleUnderline"/>
          <w:highlight w:val="cyan"/>
        </w:rPr>
        <w:t>are racing to codify</w:t>
      </w:r>
      <w:r w:rsidRPr="007320AC">
        <w:rPr>
          <w:rStyle w:val="StyleUnderline"/>
        </w:rPr>
        <w:t xml:space="preserve"> space-</w:t>
      </w:r>
      <w:r w:rsidRPr="007320AC">
        <w:rPr>
          <w:rStyle w:val="StyleUnderline"/>
          <w:highlight w:val="cyan"/>
        </w:rPr>
        <w:t>resources laws</w:t>
      </w:r>
      <w:r w:rsidRPr="007320AC">
        <w:rPr>
          <w:rStyle w:val="StyleUnderline"/>
        </w:rPr>
        <w:t xml:space="preserve"> of their own</w:t>
      </w:r>
      <w:r w:rsidRPr="007320AC">
        <w:rPr>
          <w:sz w:val="16"/>
        </w:rPr>
        <w:t xml:space="preserve">, hoping to attract investment to their entrepot nations with business-friendly legal frameworks. </w:t>
      </w:r>
      <w:r w:rsidRPr="007320AC">
        <w:rPr>
          <w:rStyle w:val="StyleUnderline"/>
          <w:highlight w:val="cyan"/>
        </w:rPr>
        <w:t>China</w:t>
      </w:r>
      <w:r w:rsidRPr="007320AC">
        <w:rPr>
          <w:rStyle w:val="StyleUnderline"/>
        </w:rPr>
        <w:t xml:space="preserve"> reportedly </w:t>
      </w:r>
      <w:r w:rsidRPr="007320AC">
        <w:rPr>
          <w:rStyle w:val="StyleUnderline"/>
          <w:highlight w:val="cyan"/>
        </w:rPr>
        <w:t>views</w:t>
      </w:r>
      <w:r w:rsidRPr="007320AC">
        <w:rPr>
          <w:rStyle w:val="StyleUnderline"/>
        </w:rPr>
        <w:t xml:space="preserve"> space-</w:t>
      </w:r>
      <w:r w:rsidRPr="007320AC">
        <w:rPr>
          <w:rStyle w:val="StyleUnderline"/>
          <w:highlight w:val="cyan"/>
        </w:rPr>
        <w:t>resource</w:t>
      </w:r>
      <w:r w:rsidRPr="007320AC">
        <w:rPr>
          <w:rStyle w:val="StyleUnderline"/>
        </w:rPr>
        <w:t xml:space="preserve"> </w:t>
      </w:r>
      <w:r w:rsidRPr="007320AC">
        <w:rPr>
          <w:rStyle w:val="StyleUnderline"/>
          <w:highlight w:val="cyan"/>
        </w:rPr>
        <w:t>development</w:t>
      </w:r>
      <w:r w:rsidRPr="007320AC">
        <w:rPr>
          <w:rStyle w:val="StyleUnderline"/>
        </w:rPr>
        <w:t xml:space="preserve"> </w:t>
      </w:r>
      <w:r w:rsidRPr="007320AC">
        <w:rPr>
          <w:rStyle w:val="StyleUnderline"/>
          <w:highlight w:val="cyan"/>
        </w:rPr>
        <w:t>as a</w:t>
      </w:r>
      <w:r w:rsidRPr="007320AC">
        <w:rPr>
          <w:rStyle w:val="StyleUnderline"/>
        </w:rPr>
        <w:t xml:space="preserve"> national </w:t>
      </w:r>
      <w:r w:rsidRPr="007320AC">
        <w:rPr>
          <w:rStyle w:val="StyleUnderline"/>
          <w:highlight w:val="cyan"/>
        </w:rPr>
        <w:t>priority</w:t>
      </w:r>
      <w:r w:rsidRPr="007320AC">
        <w:rPr>
          <w:rStyle w:val="StyleUnderline"/>
        </w:rPr>
        <w:t>, part of a strategy to challenge U.S. economic and security primacy in space.</w:t>
      </w:r>
      <w:r w:rsidRPr="007320AC">
        <w:rPr>
          <w:sz w:val="16"/>
        </w:rPr>
        <w:t xml:space="preserve"> Meanwhile, Russia, Japan, </w:t>
      </w:r>
      <w:proofErr w:type="gramStart"/>
      <w:r w:rsidRPr="007320AC">
        <w:rPr>
          <w:sz w:val="16"/>
        </w:rPr>
        <w:t>India</w:t>
      </w:r>
      <w:proofErr w:type="gramEnd"/>
      <w:r w:rsidRPr="007320AC">
        <w:rPr>
          <w:sz w:val="16"/>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w:t>
      </w:r>
    </w:p>
    <w:p w14:paraId="00DF1E0F" w14:textId="77777777" w:rsidR="00872C37" w:rsidRPr="007320AC" w:rsidRDefault="00872C37" w:rsidP="00872C37">
      <w:pPr>
        <w:rPr>
          <w:rStyle w:val="StyleUnderline"/>
        </w:rPr>
      </w:pPr>
      <w:r w:rsidRPr="007320AC">
        <w:rPr>
          <w:rStyle w:val="StyleUnderline"/>
        </w:rPr>
        <w:lastRenderedPageBreak/>
        <w:t>What’s Out There</w:t>
      </w:r>
    </w:p>
    <w:p w14:paraId="0A90D2EF" w14:textId="77777777" w:rsidR="00872C37" w:rsidRPr="007320AC" w:rsidRDefault="00872C37" w:rsidP="00872C37">
      <w:pPr>
        <w:rPr>
          <w:sz w:val="16"/>
        </w:rPr>
      </w:pPr>
      <w:r w:rsidRPr="007320AC">
        <w:rPr>
          <w:sz w:val="16"/>
        </w:rPr>
        <w:t xml:space="preserve">Back up for a moment. For the record, </w:t>
      </w:r>
      <w:r w:rsidRPr="007320AC">
        <w:rPr>
          <w:rStyle w:val="StyleUnderline"/>
        </w:rPr>
        <w:t>space is already being heavily exploited, because space resources include non-material assets such as orbital locations and abundant sunlight that enable satellites to provide services to Earth</w:t>
      </w:r>
      <w:r w:rsidRPr="007320AC">
        <w:rPr>
          <w:sz w:val="16"/>
        </w:rPr>
        <w:t xml:space="preserve">. Indeed, satellite-based telecommunications and global positioning systems have become </w:t>
      </w:r>
      <w:r w:rsidRPr="007320AC">
        <w:rPr>
          <w:rStyle w:val="StyleUnderline"/>
        </w:rPr>
        <w:t>indispensable infrastructure underpinning the modern economy</w:t>
      </w:r>
      <w:r w:rsidRPr="007320AC">
        <w:rPr>
          <w:sz w:val="16"/>
        </w:rPr>
        <w:t>. Mining space for materials, of course, is another matter.</w:t>
      </w:r>
    </w:p>
    <w:p w14:paraId="70F8D81D" w14:textId="77777777" w:rsidR="00872C37" w:rsidRPr="00263722" w:rsidRDefault="00872C37" w:rsidP="00872C37">
      <w:pPr>
        <w:rPr>
          <w:rStyle w:val="StyleUnderline"/>
          <w:b/>
          <w:iCs/>
        </w:rPr>
      </w:pPr>
      <w:r w:rsidRPr="007320AC">
        <w:rPr>
          <w:sz w:val="16"/>
        </w:rPr>
        <w:t xml:space="preserve">In the past several decades, </w:t>
      </w:r>
      <w:r w:rsidRPr="007320AC">
        <w:rPr>
          <w:rStyle w:val="StyleUnderline"/>
        </w:rPr>
        <w:t xml:space="preserve">planetary science has confirmed what has long been suspected: </w:t>
      </w:r>
      <w:r w:rsidRPr="007320AC">
        <w:rPr>
          <w:rStyle w:val="StyleUnderline"/>
          <w:highlight w:val="cyan"/>
        </w:rPr>
        <w:t>celestial bodies are</w:t>
      </w:r>
      <w:r w:rsidRPr="007320AC">
        <w:rPr>
          <w:rStyle w:val="StyleUnderline"/>
        </w:rPr>
        <w:t xml:space="preserve"> potential </w:t>
      </w:r>
      <w:r w:rsidRPr="007320AC">
        <w:rPr>
          <w:rStyle w:val="StyleUnderline"/>
          <w:highlight w:val="cyan"/>
        </w:rPr>
        <w:t>sources</w:t>
      </w:r>
      <w:r w:rsidRPr="007320AC">
        <w:rPr>
          <w:rStyle w:val="StyleUnderline"/>
        </w:rPr>
        <w:t xml:space="preserve"> </w:t>
      </w:r>
      <w:r w:rsidRPr="007320AC">
        <w:rPr>
          <w:rStyle w:val="StyleUnderline"/>
          <w:highlight w:val="cyan"/>
        </w:rPr>
        <w:t>for</w:t>
      </w:r>
      <w:r w:rsidRPr="007320AC">
        <w:rPr>
          <w:rStyle w:val="StyleUnderline"/>
        </w:rPr>
        <w:t xml:space="preserve"> dozens of </w:t>
      </w:r>
      <w:r w:rsidRPr="007320AC">
        <w:rPr>
          <w:rStyle w:val="StyleUnderline"/>
          <w:highlight w:val="cyan"/>
        </w:rPr>
        <w:t>natural materials that</w:t>
      </w:r>
      <w:r w:rsidRPr="007320AC">
        <w:rPr>
          <w:rStyle w:val="StyleUnderline"/>
        </w:rPr>
        <w:t xml:space="preserve">, in the right time and place, </w:t>
      </w:r>
      <w:r w:rsidRPr="007320AC">
        <w:rPr>
          <w:rStyle w:val="StyleUnderline"/>
          <w:highlight w:val="cyan"/>
        </w:rPr>
        <w:t xml:space="preserve">are </w:t>
      </w:r>
      <w:r w:rsidRPr="007320AC">
        <w:rPr>
          <w:rStyle w:val="Emphasis"/>
          <w:highlight w:val="cyan"/>
        </w:rPr>
        <w:t>incredibly valuable</w:t>
      </w:r>
      <w:r w:rsidRPr="007320AC">
        <w:rPr>
          <w:rStyle w:val="StyleUnderline"/>
        </w:rPr>
        <w:t>. Of</w:t>
      </w:r>
      <w:r w:rsidRPr="007320AC">
        <w:rPr>
          <w:sz w:val="16"/>
        </w:rPr>
        <w:t xml:space="preserve"> these, </w:t>
      </w:r>
      <w:r w:rsidRPr="007320AC">
        <w:rPr>
          <w:rStyle w:val="StyleUnderline"/>
          <w:highlight w:val="cyan"/>
        </w:rPr>
        <w:t>water</w:t>
      </w:r>
      <w:r w:rsidRPr="007320AC">
        <w:rPr>
          <w:rStyle w:val="StyleUnderline"/>
        </w:rPr>
        <w:t xml:space="preserve"> may be the most attractive in the near-term, because — with assistance from solar energy or nuclear fission — H2O </w:t>
      </w:r>
      <w:r w:rsidRPr="007320AC">
        <w:rPr>
          <w:rStyle w:val="StyleUnderline"/>
          <w:highlight w:val="cyan"/>
        </w:rPr>
        <w:t>can be split</w:t>
      </w:r>
      <w:r w:rsidRPr="007320AC">
        <w:rPr>
          <w:rStyle w:val="StyleUnderline"/>
        </w:rPr>
        <w:t xml:space="preserve"> into hydrogen and oxygen </w:t>
      </w:r>
      <w:r w:rsidRPr="007320AC">
        <w:rPr>
          <w:rStyle w:val="StyleUnderline"/>
          <w:highlight w:val="cyan"/>
        </w:rPr>
        <w:t xml:space="preserve">to make </w:t>
      </w:r>
      <w:r w:rsidRPr="007320AC">
        <w:rPr>
          <w:rStyle w:val="Emphasis"/>
          <w:highlight w:val="cyan"/>
        </w:rPr>
        <w:t>rocket propellant</w:t>
      </w:r>
      <w:r w:rsidRPr="007320AC">
        <w:rPr>
          <w:rStyle w:val="StyleUnderline"/>
        </w:rPr>
        <w:t>, facilitating in-space refueling. So-called “</w:t>
      </w:r>
      <w:r w:rsidRPr="007320AC">
        <w:rPr>
          <w:rStyle w:val="Emphasis"/>
          <w:highlight w:val="cyan"/>
        </w:rPr>
        <w:t>rare earth” metals</w:t>
      </w:r>
      <w:r w:rsidRPr="007320AC">
        <w:rPr>
          <w:rStyle w:val="StyleUnderline"/>
        </w:rPr>
        <w:t xml:space="preserve"> </w:t>
      </w:r>
      <w:r w:rsidRPr="007320AC">
        <w:rPr>
          <w:rStyle w:val="StyleUnderline"/>
          <w:highlight w:val="cyan"/>
        </w:rPr>
        <w:t>are</w:t>
      </w:r>
      <w:r w:rsidRPr="007320AC">
        <w:rPr>
          <w:rStyle w:val="StyleUnderline"/>
        </w:rPr>
        <w:t xml:space="preserve"> also </w:t>
      </w:r>
      <w:r w:rsidRPr="007320AC">
        <w:rPr>
          <w:rStyle w:val="Emphasis"/>
          <w:highlight w:val="cyan"/>
        </w:rPr>
        <w:t>potential targets</w:t>
      </w:r>
      <w:r w:rsidRPr="007320AC">
        <w:rPr>
          <w:rStyle w:val="StyleUnderline"/>
        </w:rPr>
        <w:t xml:space="preserve"> of asteroid miners intending to service Earth markets. Consisting of 17 elements, including lanthanum, neodymium, and yttrium, these critical materials (most of which are today mined in China at great environmental cost) </w:t>
      </w:r>
      <w:r w:rsidRPr="007320AC">
        <w:rPr>
          <w:rStyle w:val="Emphasis"/>
        </w:rPr>
        <w:t xml:space="preserve">are </w:t>
      </w:r>
      <w:r w:rsidRPr="007320AC">
        <w:rPr>
          <w:rStyle w:val="Emphasis"/>
          <w:highlight w:val="cyan"/>
        </w:rPr>
        <w:t>required for electronic</w:t>
      </w:r>
      <w:r w:rsidRPr="007320AC">
        <w:rPr>
          <w:rStyle w:val="StyleUnderline"/>
          <w:highlight w:val="cyan"/>
        </w:rPr>
        <w:t>s</w:t>
      </w:r>
      <w:r w:rsidRPr="007320AC">
        <w:rPr>
          <w:rStyle w:val="StyleUnderline"/>
        </w:rPr>
        <w:t xml:space="preserve">. </w:t>
      </w:r>
      <w:r w:rsidRPr="007320AC">
        <w:rPr>
          <w:rStyle w:val="Emphasis"/>
          <w:highlight w:val="cyan"/>
        </w:rPr>
        <w:t>And</w:t>
      </w:r>
      <w:r w:rsidRPr="007320AC">
        <w:rPr>
          <w:rStyle w:val="Emphasis"/>
        </w:rPr>
        <w:t xml:space="preserve"> they </w:t>
      </w:r>
      <w:r w:rsidRPr="007320AC">
        <w:rPr>
          <w:rStyle w:val="Emphasis"/>
          <w:highlight w:val="cyan"/>
        </w:rPr>
        <w:t>loom</w:t>
      </w:r>
      <w:r w:rsidRPr="007320AC">
        <w:rPr>
          <w:rStyle w:val="Emphasis"/>
        </w:rPr>
        <w:t xml:space="preserve"> </w:t>
      </w:r>
      <w:r w:rsidRPr="007320AC">
        <w:rPr>
          <w:rStyle w:val="Emphasis"/>
          <w:highlight w:val="cyan"/>
        </w:rPr>
        <w:t>as bottlenecks in making the transition from fossil fuels to renewables backed up by battery storage.</w:t>
      </w:r>
    </w:p>
    <w:p w14:paraId="1587CC35" w14:textId="77777777" w:rsidR="00872C37" w:rsidRDefault="00872C37" w:rsidP="00872C37">
      <w:pPr>
        <w:pStyle w:val="Heading4"/>
      </w:pPr>
      <w:r>
        <w:t xml:space="preserve">However, the </w:t>
      </w:r>
      <w:r w:rsidRPr="00263722">
        <w:rPr>
          <w:u w:val="single"/>
        </w:rPr>
        <w:t>legal framework</w:t>
      </w:r>
      <w:r>
        <w:t xml:space="preserve"> that strikes the best </w:t>
      </w:r>
      <w:r w:rsidRPr="00263722">
        <w:rPr>
          <w:u w:val="single"/>
        </w:rPr>
        <w:t>balance</w:t>
      </w:r>
      <w:r>
        <w:t xml:space="preserve"> of providing </w:t>
      </w:r>
      <w:r w:rsidRPr="00263722">
        <w:rPr>
          <w:u w:val="single"/>
        </w:rPr>
        <w:t>economic incentives</w:t>
      </w:r>
      <w:r>
        <w:t xml:space="preserve"> for mining while preventing </w:t>
      </w:r>
      <w:r w:rsidRPr="00263722">
        <w:rPr>
          <w:u w:val="single"/>
        </w:rPr>
        <w:t>unbeneficial land</w:t>
      </w:r>
      <w:r>
        <w:t xml:space="preserve"> claims requires a doctrine of </w:t>
      </w:r>
      <w:r w:rsidRPr="00263722">
        <w:rPr>
          <w:u w:val="single"/>
        </w:rPr>
        <w:t>appropriation</w:t>
      </w:r>
      <w:r>
        <w:t xml:space="preserve"> – the plan </w:t>
      </w:r>
      <w:r w:rsidRPr="00263722">
        <w:rPr>
          <w:u w:val="single"/>
        </w:rPr>
        <w:t>prevents</w:t>
      </w:r>
      <w:r>
        <w:t xml:space="preserve"> that  </w:t>
      </w:r>
    </w:p>
    <w:p w14:paraId="15B1CC46" w14:textId="77777777" w:rsidR="00872C37" w:rsidRPr="004844EE" w:rsidRDefault="00872C37" w:rsidP="00872C37">
      <w:r w:rsidRPr="007320AC">
        <w:rPr>
          <w:rStyle w:val="Style13ptBold"/>
        </w:rPr>
        <w:t>Meyers 15</w:t>
      </w:r>
      <w:r>
        <w:t xml:space="preserve"> Meyers, Ross. J.D. candidate at the University of Oregon Law School. "The doctrine of appropriation and asteroid mining: incentivizing the private exploration and development of outer space." Or. Rev. Int'l L. 17 (2015): 183. Italics in original. [Quality Control] </w:t>
      </w:r>
    </w:p>
    <w:p w14:paraId="60F643B0" w14:textId="77777777" w:rsidR="00872C37" w:rsidRPr="00263722" w:rsidRDefault="00872C37" w:rsidP="00872C37">
      <w:pPr>
        <w:rPr>
          <w:sz w:val="16"/>
        </w:rPr>
      </w:pPr>
      <w:r w:rsidRPr="00263722">
        <w:rPr>
          <w:rStyle w:val="StyleUnderline"/>
          <w:highlight w:val="cyan"/>
        </w:rPr>
        <w:t xml:space="preserve">The </w:t>
      </w:r>
      <w:r w:rsidRPr="00263722">
        <w:rPr>
          <w:rStyle w:val="Emphasis"/>
          <w:highlight w:val="cyan"/>
        </w:rPr>
        <w:t>doctrine of appropriation</w:t>
      </w:r>
      <w:r w:rsidRPr="007320AC">
        <w:rPr>
          <w:rStyle w:val="StyleUnderline"/>
        </w:rPr>
        <w:t xml:space="preserve"> is </w:t>
      </w:r>
      <w:r w:rsidRPr="00263722">
        <w:rPr>
          <w:rStyle w:val="StyleUnderline"/>
          <w:highlight w:val="cyan"/>
        </w:rPr>
        <w:t>a</w:t>
      </w:r>
      <w:r w:rsidRPr="007320AC">
        <w:rPr>
          <w:rStyle w:val="StyleUnderline"/>
        </w:rPr>
        <w:t xml:space="preserve"> </w:t>
      </w:r>
      <w:r w:rsidRPr="00263722">
        <w:rPr>
          <w:rStyle w:val="StyleUnderline"/>
          <w:highlight w:val="cyan"/>
        </w:rPr>
        <w:t>reasonable rule for adjudicating</w:t>
      </w:r>
      <w:r w:rsidRPr="007320AC">
        <w:rPr>
          <w:rStyle w:val="StyleUnderline"/>
        </w:rPr>
        <w:t xml:space="preserve"> </w:t>
      </w:r>
      <w:r w:rsidRPr="00263722">
        <w:rPr>
          <w:rStyle w:val="StyleUnderline"/>
          <w:highlight w:val="cyan"/>
        </w:rPr>
        <w:t>asteroid claims</w:t>
      </w:r>
      <w:r w:rsidRPr="007320AC">
        <w:rPr>
          <w:rStyle w:val="StyleUnderline"/>
        </w:rPr>
        <w:t>,</w:t>
      </w:r>
      <w:r w:rsidRPr="00263722">
        <w:rPr>
          <w:sz w:val="16"/>
        </w:rPr>
        <w:t xml:space="preserve"> </w:t>
      </w:r>
      <w:r w:rsidRPr="00263722">
        <w:rPr>
          <w:rStyle w:val="StyleUnderline"/>
          <w:highlight w:val="cyan"/>
        </w:rPr>
        <w:t>and</w:t>
      </w:r>
      <w:r w:rsidRPr="00263722">
        <w:rPr>
          <w:sz w:val="16"/>
        </w:rPr>
        <w:t xml:space="preserve"> it </w:t>
      </w:r>
      <w:r w:rsidRPr="00263722">
        <w:rPr>
          <w:rStyle w:val="StyleUnderline"/>
          <w:highlight w:val="cyan"/>
        </w:rPr>
        <w:t>could</w:t>
      </w:r>
      <w:r w:rsidRPr="007320AC">
        <w:rPr>
          <w:rStyle w:val="StyleUnderline"/>
        </w:rPr>
        <w:t xml:space="preserve"> </w:t>
      </w:r>
      <w:r w:rsidRPr="00263722">
        <w:rPr>
          <w:rStyle w:val="Emphasis"/>
          <w:highlight w:val="cyan"/>
        </w:rPr>
        <w:t>easily</w:t>
      </w:r>
      <w:r w:rsidRPr="007320AC">
        <w:rPr>
          <w:rStyle w:val="Emphasis"/>
        </w:rPr>
        <w:t xml:space="preserve"> be modified to </w:t>
      </w:r>
      <w:r w:rsidRPr="00263722">
        <w:rPr>
          <w:rStyle w:val="Emphasis"/>
          <w:highlight w:val="cyan"/>
        </w:rPr>
        <w:t>apply to asteroid mining</w:t>
      </w:r>
      <w:r w:rsidRPr="007320AC">
        <w:rPr>
          <w:rStyle w:val="StyleUnderline"/>
        </w:rPr>
        <w:t>.</w:t>
      </w:r>
      <w:r w:rsidRPr="00263722">
        <w:rPr>
          <w:sz w:val="16"/>
        </w:rPr>
        <w:t xml:space="preserve"> In the context of water rights, the doctrine of appropriation requires that the claimant be a landowner </w:t>
      </w:r>
      <w:proofErr w:type="gramStart"/>
      <w:r w:rsidRPr="00263722">
        <w:rPr>
          <w:sz w:val="16"/>
        </w:rPr>
        <w:t>in order to</w:t>
      </w:r>
      <w:proofErr w:type="gramEnd"/>
      <w:r w:rsidRPr="00263722">
        <w:rPr>
          <w:sz w:val="16"/>
        </w:rPr>
        <w:t xml:space="preserve"> claim the right to use a water source. It does not make sense, however, for the international community to grant complete ownership over asteroids toa single entity, so the landowner requirement of the rule should be removed. A similar modification would need to be made to the "beneficial use" language of the doctrine.</w:t>
      </w:r>
    </w:p>
    <w:p w14:paraId="628FA1DC" w14:textId="77777777" w:rsidR="00872C37" w:rsidRPr="007320AC" w:rsidRDefault="00872C37" w:rsidP="00872C37">
      <w:pPr>
        <w:rPr>
          <w:rStyle w:val="Emphasis"/>
        </w:rPr>
      </w:pPr>
      <w:r w:rsidRPr="00263722">
        <w:rPr>
          <w:sz w:val="16"/>
        </w:rPr>
        <w:t xml:space="preserve">In the context of water rights, an appropriator obtains rights only to water that he or she can reasonably put to beneficial use. </w:t>
      </w:r>
      <w:r w:rsidRPr="007320AC">
        <w:rPr>
          <w:rStyle w:val="StyleUnderline"/>
        </w:rPr>
        <w:t>The metals contained in asteroids have a high level of marketability.</w:t>
      </w:r>
      <w:r w:rsidRPr="00263722">
        <w:rPr>
          <w:sz w:val="16"/>
        </w:rPr>
        <w:t xml:space="preserve"> For that reason, </w:t>
      </w:r>
      <w:r w:rsidRPr="00263722">
        <w:rPr>
          <w:rStyle w:val="StyleUnderline"/>
          <w:highlight w:val="cyan"/>
        </w:rPr>
        <w:t>a mining entity could</w:t>
      </w:r>
      <w:r w:rsidRPr="007320AC">
        <w:rPr>
          <w:rStyle w:val="StyleUnderline"/>
        </w:rPr>
        <w:t xml:space="preserve"> potentially </w:t>
      </w:r>
      <w:r w:rsidRPr="00263722">
        <w:rPr>
          <w:rStyle w:val="StyleUnderline"/>
          <w:highlight w:val="cyan"/>
        </w:rPr>
        <w:t>put</w:t>
      </w:r>
      <w:r w:rsidRPr="007320AC">
        <w:rPr>
          <w:rStyle w:val="StyleUnderline"/>
        </w:rPr>
        <w:t xml:space="preserve"> any amount of </w:t>
      </w:r>
      <w:r w:rsidRPr="00263722">
        <w:rPr>
          <w:rStyle w:val="StyleUnderline"/>
          <w:highlight w:val="cyan"/>
        </w:rPr>
        <w:t>obtained metal to beneficial use</w:t>
      </w:r>
      <w:r w:rsidRPr="00263722">
        <w:rPr>
          <w:sz w:val="16"/>
        </w:rPr>
        <w:t xml:space="preserve">, in the sense that the resources can be sold. This, however, would defeat the purpose of the rule, which is to limit such unreasonable claims. To ameliorate this problem, </w:t>
      </w:r>
      <w:r w:rsidRPr="00263722">
        <w:rPr>
          <w:rStyle w:val="StyleUnderline"/>
          <w:highlight w:val="cyan"/>
        </w:rPr>
        <w:t>the doctrine</w:t>
      </w:r>
      <w:r w:rsidRPr="007320AC">
        <w:rPr>
          <w:rStyle w:val="StyleUnderline"/>
        </w:rPr>
        <w:t xml:space="preserve"> of appropriation could be </w:t>
      </w:r>
      <w:r w:rsidRPr="00263722">
        <w:rPr>
          <w:rStyle w:val="StyleUnderline"/>
          <w:highlight w:val="cyan"/>
        </w:rPr>
        <w:t>modified</w:t>
      </w:r>
      <w:r w:rsidRPr="007320AC">
        <w:rPr>
          <w:rStyle w:val="StyleUnderline"/>
        </w:rPr>
        <w:t xml:space="preserve"> </w:t>
      </w:r>
      <w:r w:rsidRPr="00263722">
        <w:rPr>
          <w:rStyle w:val="StyleUnderline"/>
          <w:highlight w:val="cyan"/>
        </w:rPr>
        <w:t>to define "beneficial use</w:t>
      </w:r>
      <w:r w:rsidRPr="007320AC">
        <w:rPr>
          <w:rStyle w:val="StyleUnderline"/>
        </w:rPr>
        <w:t xml:space="preserve"> "constructively </w:t>
      </w:r>
      <w:r w:rsidRPr="00263722">
        <w:rPr>
          <w:rStyle w:val="StyleUnderline"/>
          <w:highlight w:val="cyan"/>
        </w:rPr>
        <w:t>by providing that beneficial use is assumed for any</w:t>
      </w:r>
      <w:r w:rsidRPr="007320AC">
        <w:rPr>
          <w:rStyle w:val="StyleUnderline"/>
        </w:rPr>
        <w:t xml:space="preserve"> </w:t>
      </w:r>
      <w:r w:rsidRPr="00263722">
        <w:rPr>
          <w:rStyle w:val="StyleUnderline"/>
          <w:highlight w:val="cyan"/>
        </w:rPr>
        <w:t>resources</w:t>
      </w:r>
      <w:r w:rsidRPr="007320AC">
        <w:rPr>
          <w:rStyle w:val="StyleUnderline"/>
        </w:rPr>
        <w:t xml:space="preserve"> that have been </w:t>
      </w:r>
      <w:r w:rsidRPr="00263722">
        <w:rPr>
          <w:rStyle w:val="StyleUnderline"/>
          <w:highlight w:val="cyan"/>
        </w:rPr>
        <w:t>removed</w:t>
      </w:r>
      <w:r w:rsidRPr="007320AC">
        <w:rPr>
          <w:rStyle w:val="StyleUnderline"/>
        </w:rPr>
        <w:t xml:space="preserve"> </w:t>
      </w:r>
      <w:r w:rsidRPr="00263722">
        <w:rPr>
          <w:rStyle w:val="StyleUnderline"/>
          <w:highlight w:val="cyan"/>
        </w:rPr>
        <w:t>from the asteroid</w:t>
      </w:r>
      <w:r w:rsidRPr="007320AC">
        <w:rPr>
          <w:rStyle w:val="StyleUnderline"/>
        </w:rPr>
        <w:t xml:space="preserve"> </w:t>
      </w:r>
      <w:r w:rsidRPr="00263722">
        <w:rPr>
          <w:rStyle w:val="StyleUnderline"/>
          <w:highlight w:val="cyan"/>
        </w:rPr>
        <w:t>that the mining entity</w:t>
      </w:r>
      <w:r w:rsidRPr="007320AC">
        <w:rPr>
          <w:rStyle w:val="StyleUnderline"/>
        </w:rPr>
        <w:t xml:space="preserve"> </w:t>
      </w:r>
      <w:r w:rsidRPr="00263722">
        <w:rPr>
          <w:rStyle w:val="StyleUnderline"/>
          <w:highlight w:val="cyan"/>
        </w:rPr>
        <w:t>can</w:t>
      </w:r>
      <w:r w:rsidRPr="007320AC">
        <w:rPr>
          <w:rStyle w:val="StyleUnderline"/>
        </w:rPr>
        <w:t xml:space="preserve"> reasonably </w:t>
      </w:r>
      <w:r w:rsidRPr="00263722">
        <w:rPr>
          <w:rStyle w:val="StyleUnderline"/>
          <w:highlight w:val="cyan"/>
        </w:rPr>
        <w:t>hope to transport to market in a return journey</w:t>
      </w:r>
      <w:r w:rsidRPr="00263722">
        <w:rPr>
          <w:sz w:val="16"/>
        </w:rPr>
        <w:t xml:space="preserve">. </w:t>
      </w:r>
      <w:r w:rsidRPr="00263722">
        <w:rPr>
          <w:rStyle w:val="StyleUnderline"/>
          <w:highlight w:val="cyan"/>
        </w:rPr>
        <w:t xml:space="preserve">With the </w:t>
      </w:r>
      <w:r w:rsidRPr="00263722">
        <w:rPr>
          <w:rStyle w:val="Emphasis"/>
          <w:highlight w:val="cyan"/>
        </w:rPr>
        <w:t>astronomical cost</w:t>
      </w:r>
      <w:r w:rsidRPr="00263722">
        <w:rPr>
          <w:rStyle w:val="StyleUnderline"/>
          <w:highlight w:val="cyan"/>
        </w:rPr>
        <w:t xml:space="preserve"> of undertaking a trip</w:t>
      </w:r>
      <w:r w:rsidRPr="007320AC">
        <w:rPr>
          <w:rStyle w:val="StyleUnderline"/>
        </w:rPr>
        <w:t xml:space="preserve"> to such an asteroid</w:t>
      </w:r>
      <w:r w:rsidRPr="00263722">
        <w:rPr>
          <w:sz w:val="16"/>
        </w:rPr>
        <w:t xml:space="preserve">, </w:t>
      </w:r>
      <w:r w:rsidRPr="00263722">
        <w:rPr>
          <w:rStyle w:val="StyleUnderline"/>
          <w:highlight w:val="cyan"/>
        </w:rPr>
        <w:t>this modification</w:t>
      </w:r>
      <w:r w:rsidRPr="007320AC">
        <w:rPr>
          <w:rStyle w:val="StyleUnderline"/>
        </w:rPr>
        <w:t xml:space="preserve"> </w:t>
      </w:r>
      <w:r w:rsidRPr="00263722">
        <w:rPr>
          <w:rStyle w:val="StyleUnderline"/>
          <w:highlight w:val="cyan"/>
        </w:rPr>
        <w:t>would limit</w:t>
      </w:r>
      <w:r w:rsidRPr="007320AC">
        <w:rPr>
          <w:rStyle w:val="StyleUnderline"/>
        </w:rPr>
        <w:t xml:space="preserve"> mining </w:t>
      </w:r>
      <w:r w:rsidRPr="00263722">
        <w:rPr>
          <w:rStyle w:val="StyleUnderline"/>
          <w:highlight w:val="cyan"/>
        </w:rPr>
        <w:t>entities</w:t>
      </w:r>
      <w:r w:rsidRPr="007320AC">
        <w:rPr>
          <w:rStyle w:val="StyleUnderline"/>
        </w:rPr>
        <w:t xml:space="preserve"> </w:t>
      </w:r>
      <w:r w:rsidRPr="00263722">
        <w:rPr>
          <w:rStyle w:val="StyleUnderline"/>
          <w:highlight w:val="cyan"/>
        </w:rPr>
        <w:t>to</w:t>
      </w:r>
      <w:r w:rsidRPr="007320AC">
        <w:rPr>
          <w:rStyle w:val="StyleUnderline"/>
        </w:rPr>
        <w:t xml:space="preserve"> only </w:t>
      </w:r>
      <w:r w:rsidRPr="00263722">
        <w:rPr>
          <w:rStyle w:val="StyleUnderline"/>
          <w:highlight w:val="cyan"/>
        </w:rPr>
        <w:t>what they can carry back</w:t>
      </w:r>
      <w:r w:rsidRPr="007320AC">
        <w:rPr>
          <w:rStyle w:val="StyleUnderline"/>
        </w:rPr>
        <w:t xml:space="preserve">, thereby leaving the untapped resources available to other entities capable of making the same trip. </w:t>
      </w:r>
      <w:r w:rsidRPr="00263722">
        <w:rPr>
          <w:sz w:val="16"/>
        </w:rPr>
        <w:t xml:space="preserve">Considering the size and profitability of metal deposits on asteroids, </w:t>
      </w:r>
      <w:r w:rsidRPr="007320AC">
        <w:rPr>
          <w:rStyle w:val="StyleUnderline"/>
        </w:rPr>
        <w:t xml:space="preserve">this modification to the doctrine of appropriation would </w:t>
      </w:r>
      <w:r w:rsidRPr="00263722">
        <w:rPr>
          <w:rStyle w:val="Emphasis"/>
          <w:highlight w:val="cyan"/>
        </w:rPr>
        <w:t>not</w:t>
      </w:r>
      <w:r w:rsidRPr="007320AC">
        <w:rPr>
          <w:rStyle w:val="Emphasis"/>
        </w:rPr>
        <w:t xml:space="preserve"> be </w:t>
      </w:r>
      <w:r w:rsidRPr="00263722">
        <w:rPr>
          <w:rStyle w:val="Emphasis"/>
          <w:highlight w:val="cyan"/>
        </w:rPr>
        <w:t>overly burdensome to corporate interests</w:t>
      </w:r>
      <w:r w:rsidRPr="007320AC">
        <w:rPr>
          <w:rStyle w:val="StyleUnderline"/>
        </w:rPr>
        <w:t xml:space="preserve">. </w:t>
      </w:r>
      <w:r w:rsidRPr="00263722">
        <w:rPr>
          <w:rStyle w:val="StyleUnderline"/>
          <w:highlight w:val="cyan"/>
        </w:rPr>
        <w:t xml:space="preserve">At the same time, it would </w:t>
      </w:r>
      <w:r w:rsidRPr="00263722">
        <w:rPr>
          <w:rStyle w:val="Emphasis"/>
          <w:highlight w:val="cyan"/>
        </w:rPr>
        <w:t>satisfy the economic imperative of promoting the rapid development of asteroid resources.</w:t>
      </w:r>
      <w:r w:rsidRPr="007320AC">
        <w:rPr>
          <w:rStyle w:val="Emphasis"/>
        </w:rPr>
        <w:t xml:space="preserve"> </w:t>
      </w:r>
    </w:p>
    <w:p w14:paraId="3B41567B" w14:textId="77777777" w:rsidR="00872C37" w:rsidRPr="00263722" w:rsidRDefault="00872C37" w:rsidP="00872C37">
      <w:pPr>
        <w:rPr>
          <w:sz w:val="16"/>
        </w:rPr>
      </w:pPr>
      <w:r w:rsidRPr="00263722">
        <w:rPr>
          <w:sz w:val="16"/>
        </w:rPr>
        <w:t xml:space="preserve">By changing the landowner requirement, and qualifying the “beneficial use" language, the </w:t>
      </w:r>
      <w:r w:rsidRPr="007320AC">
        <w:rPr>
          <w:rStyle w:val="StyleUnderline"/>
        </w:rPr>
        <w:t>doctrine of appropriation would be essentially ready for application to asteroid mining claims. The</w:t>
      </w:r>
      <w:r w:rsidRPr="00263722">
        <w:rPr>
          <w:sz w:val="16"/>
        </w:rPr>
        <w:t xml:space="preserve"> only other changes necessary </w:t>
      </w:r>
      <w:r w:rsidRPr="00263722">
        <w:rPr>
          <w:sz w:val="16"/>
        </w:rPr>
        <w:lastRenderedPageBreak/>
        <w:t xml:space="preserve">would be some additional requirements that are common to other space related provisions, like those found in the Outer Space Treaty of 1968. For example, a reporting requirement or clause guaranteeing asylum for other astronauts. A functional rule might read something like this: </w:t>
      </w:r>
    </w:p>
    <w:p w14:paraId="549F7331" w14:textId="77777777" w:rsidR="00872C37" w:rsidRPr="00263722" w:rsidRDefault="00872C37" w:rsidP="00872C37">
      <w:pPr>
        <w:rPr>
          <w:i/>
          <w:iCs/>
          <w:sz w:val="16"/>
          <w:szCs w:val="16"/>
        </w:rPr>
      </w:pPr>
      <w:r w:rsidRPr="00263722">
        <w:rPr>
          <w:i/>
          <w:iCs/>
          <w:sz w:val="16"/>
          <w:szCs w:val="16"/>
        </w:rPr>
        <w:t xml:space="preserve">State parties or private entities may, upon actual possession, lay claim to natural resources found on or below the surface of asteroids. Rights to appropriate are given in order of seniority, starting with the first party to land on the surface of the asteroid and establish control over the resources, be it water, methane, metal, or any other beneficial substances. A party will be said to have established control over a resource once he has mined the substance and removed it from the asteroid. A senior appropriator may use as much of the asteroid's resources as he can take from the asteroid and put to beneficial </w:t>
      </w:r>
      <w:proofErr w:type="gramStart"/>
      <w:r w:rsidRPr="00263722">
        <w:rPr>
          <w:i/>
          <w:iCs/>
          <w:sz w:val="16"/>
          <w:szCs w:val="16"/>
        </w:rPr>
        <w:t>use, and</w:t>
      </w:r>
      <w:proofErr w:type="gramEnd"/>
      <w:r w:rsidRPr="00263722">
        <w:rPr>
          <w:i/>
          <w:iCs/>
          <w:sz w:val="16"/>
          <w:szCs w:val="16"/>
        </w:rPr>
        <w:t xml:space="preserve"> may continue to enlarge his share until another junior appropriator begins to appropriate resources from source for beneficial use. For the purposes of this Agreement, "beneficial use “refers to the </w:t>
      </w:r>
      <w:proofErr w:type="gramStart"/>
      <w:r w:rsidRPr="00263722">
        <w:rPr>
          <w:i/>
          <w:iCs/>
          <w:sz w:val="16"/>
          <w:szCs w:val="16"/>
        </w:rPr>
        <w:t>amount</w:t>
      </w:r>
      <w:proofErr w:type="gramEnd"/>
      <w:r w:rsidRPr="00263722">
        <w:rPr>
          <w:i/>
          <w:iCs/>
          <w:sz w:val="16"/>
          <w:szCs w:val="16"/>
        </w:rPr>
        <w:t xml:space="preserve"> of resources that an appropriator has removed from the asteroid that the actor may reasonably hope to bring home in a return voyage. Resources in excess of what an appropriator can reasonably hope to transport to market in a single voyage do not qualify as having a beneficial </w:t>
      </w:r>
      <w:proofErr w:type="gramStart"/>
      <w:r w:rsidRPr="00263722">
        <w:rPr>
          <w:i/>
          <w:iCs/>
          <w:sz w:val="16"/>
          <w:szCs w:val="16"/>
        </w:rPr>
        <w:t>use, and</w:t>
      </w:r>
      <w:proofErr w:type="gramEnd"/>
      <w:r w:rsidRPr="00263722">
        <w:rPr>
          <w:i/>
          <w:iCs/>
          <w:sz w:val="16"/>
          <w:szCs w:val="16"/>
        </w:rPr>
        <w:t xml:space="preserve"> are therefore not yet claimed. This means that the extraction of metal from an asteroid does not serve to provide ownership if the appropriator plans on letting the resources languish until another voyage is undertaken to secure the resources and bring them back to Earth. Junior appropriators receive rights in the source of resources (the asteroid) as they find </w:t>
      </w:r>
      <w:proofErr w:type="gramStart"/>
      <w:r w:rsidRPr="00263722">
        <w:rPr>
          <w:i/>
          <w:iCs/>
          <w:sz w:val="16"/>
          <w:szCs w:val="16"/>
        </w:rPr>
        <w:t>it, and</w:t>
      </w:r>
      <w:proofErr w:type="gramEnd"/>
      <w:r w:rsidRPr="00263722">
        <w:rPr>
          <w:i/>
          <w:iCs/>
          <w:sz w:val="16"/>
          <w:szCs w:val="16"/>
        </w:rPr>
        <w:t xml:space="preserve"> may prevent the senior appropriator from enlarging his share to the junior appropriator’s detriment under a no-injury rule. No state party will attempt to hinder other parties from landing on or using the asteroid, and parties will assist other entities on an asteroid, should they need emergency assistance. Mining claims on asteroids will be reported to the Secretary-General of the United Nations, and state parties agree to release the location of the asteroid, and any scientific findings to the United Nations, the </w:t>
      </w:r>
      <w:proofErr w:type="gramStart"/>
      <w:r w:rsidRPr="00263722">
        <w:rPr>
          <w:i/>
          <w:iCs/>
          <w:sz w:val="16"/>
          <w:szCs w:val="16"/>
        </w:rPr>
        <w:t>general public</w:t>
      </w:r>
      <w:proofErr w:type="gramEnd"/>
      <w:r w:rsidRPr="00263722">
        <w:rPr>
          <w:i/>
          <w:iCs/>
          <w:sz w:val="16"/>
          <w:szCs w:val="16"/>
        </w:rPr>
        <w:t xml:space="preserve">, and the scientific community. </w:t>
      </w:r>
      <w:proofErr w:type="gramStart"/>
      <w:r w:rsidRPr="00263722">
        <w:rPr>
          <w:i/>
          <w:iCs/>
          <w:sz w:val="16"/>
          <w:szCs w:val="16"/>
        </w:rPr>
        <w:t>In the event that</w:t>
      </w:r>
      <w:proofErr w:type="gramEnd"/>
      <w:r w:rsidRPr="00263722">
        <w:rPr>
          <w:i/>
          <w:iCs/>
          <w:sz w:val="16"/>
          <w:szCs w:val="16"/>
        </w:rPr>
        <w:t xml:space="preserve"> the asteroid is on a collision course with any other celestial body, all state parties agree to follow the course of action suggested by the United Nations. Should the United Nations </w:t>
      </w:r>
      <w:proofErr w:type="gramStart"/>
      <w:r w:rsidRPr="00263722">
        <w:rPr>
          <w:i/>
          <w:iCs/>
          <w:sz w:val="16"/>
          <w:szCs w:val="16"/>
        </w:rPr>
        <w:t>decide</w:t>
      </w:r>
      <w:proofErr w:type="gramEnd"/>
      <w:r w:rsidRPr="00263722">
        <w:rPr>
          <w:i/>
          <w:iCs/>
          <w:sz w:val="16"/>
          <w:szCs w:val="16"/>
        </w:rPr>
        <w:t xml:space="preserve"> the asteroid must be destroyed, no state party may claim liability for resources contained within the asteroid, but not yet captured. This provision applies only to asteroids as classified by the scientific community, and does not apply to planets, comets, meteorites, or any other celestial body not mentioned. </w:t>
      </w:r>
    </w:p>
    <w:p w14:paraId="0412F5B9" w14:textId="77777777" w:rsidR="00872C37" w:rsidRPr="00263722" w:rsidRDefault="00872C37" w:rsidP="00872C37">
      <w:pPr>
        <w:rPr>
          <w:rStyle w:val="StyleUnderline"/>
        </w:rPr>
      </w:pPr>
      <w:r w:rsidRPr="00263722">
        <w:rPr>
          <w:rStyle w:val="StyleUnderline"/>
          <w:highlight w:val="cyan"/>
        </w:rPr>
        <w:t>There is no doubt</w:t>
      </w:r>
      <w:r w:rsidRPr="007320AC">
        <w:rPr>
          <w:rStyle w:val="StyleUnderline"/>
        </w:rPr>
        <w:t xml:space="preserve"> </w:t>
      </w:r>
      <w:r w:rsidRPr="00263722">
        <w:rPr>
          <w:rStyle w:val="StyleUnderline"/>
          <w:highlight w:val="cyan"/>
        </w:rPr>
        <w:t>that asteroids may be</w:t>
      </w:r>
      <w:r w:rsidRPr="007320AC">
        <w:rPr>
          <w:rStyle w:val="StyleUnderline"/>
        </w:rPr>
        <w:t xml:space="preserve"> </w:t>
      </w:r>
      <w:r w:rsidRPr="00263722">
        <w:rPr>
          <w:rStyle w:val="Emphasis"/>
          <w:highlight w:val="cyan"/>
        </w:rPr>
        <w:t>extremely</w:t>
      </w:r>
      <w:r w:rsidRPr="007320AC">
        <w:rPr>
          <w:rStyle w:val="Emphasis"/>
        </w:rPr>
        <w:t xml:space="preserve"> </w:t>
      </w:r>
      <w:r w:rsidRPr="00263722">
        <w:rPr>
          <w:rStyle w:val="Emphasis"/>
          <w:highlight w:val="cyan"/>
        </w:rPr>
        <w:t>beneficial to mankind</w:t>
      </w:r>
      <w:r w:rsidRPr="007320AC">
        <w:rPr>
          <w:rStyle w:val="Emphasis"/>
        </w:rPr>
        <w:t>,</w:t>
      </w:r>
      <w:r w:rsidRPr="007320AC">
        <w:rPr>
          <w:rStyle w:val="StyleUnderline"/>
        </w:rPr>
        <w:t xml:space="preserve"> both </w:t>
      </w:r>
      <w:r w:rsidRPr="00263722">
        <w:rPr>
          <w:rStyle w:val="StyleUnderline"/>
          <w:highlight w:val="cyan"/>
        </w:rPr>
        <w:t xml:space="preserve">as a </w:t>
      </w:r>
      <w:r w:rsidRPr="00263722">
        <w:rPr>
          <w:rStyle w:val="Emphasis"/>
          <w:highlight w:val="cyan"/>
        </w:rPr>
        <w:t>source of resources</w:t>
      </w:r>
      <w:r w:rsidRPr="007320AC">
        <w:rPr>
          <w:rStyle w:val="StyleUnderline"/>
        </w:rPr>
        <w:t xml:space="preserve"> </w:t>
      </w:r>
      <w:r w:rsidRPr="00263722">
        <w:rPr>
          <w:rStyle w:val="StyleUnderline"/>
          <w:highlight w:val="cyan"/>
        </w:rPr>
        <w:t>and</w:t>
      </w:r>
      <w:r w:rsidRPr="007320AC">
        <w:rPr>
          <w:rStyle w:val="StyleUnderline"/>
        </w:rPr>
        <w:t xml:space="preserve"> as a </w:t>
      </w:r>
      <w:r w:rsidRPr="00263722">
        <w:rPr>
          <w:rStyle w:val="StyleUnderline"/>
          <w:highlight w:val="cyan"/>
        </w:rPr>
        <w:t>jumping-off point to</w:t>
      </w:r>
      <w:r w:rsidRPr="007320AC">
        <w:rPr>
          <w:rStyle w:val="StyleUnderline"/>
        </w:rPr>
        <w:t xml:space="preserve"> </w:t>
      </w:r>
      <w:r w:rsidRPr="00263722">
        <w:rPr>
          <w:rStyle w:val="Emphasis"/>
          <w:highlight w:val="cyan"/>
        </w:rPr>
        <w:t>far off locations in space</w:t>
      </w:r>
      <w:r w:rsidRPr="00263722">
        <w:rPr>
          <w:sz w:val="16"/>
        </w:rPr>
        <w:t xml:space="preserve">. The human-race has progressed scientifically and technologically to the point that </w:t>
      </w:r>
      <w:r w:rsidRPr="00263722">
        <w:rPr>
          <w:rStyle w:val="StyleUnderline"/>
        </w:rPr>
        <w:t>space travel is within commercial reach, and the need for new international laws governing the ownership of space has never been more apparen</w:t>
      </w:r>
      <w:r w:rsidRPr="00263722">
        <w:rPr>
          <w:sz w:val="16"/>
        </w:rPr>
        <w:t xml:space="preserve">t. The Outer Space Treaty of 1968made great strides in developing rational rules for space and many of its provisions should be maintained in their original form. However, </w:t>
      </w:r>
      <w:r w:rsidRPr="00263722">
        <w:rPr>
          <w:rStyle w:val="StyleUnderline"/>
          <w:highlight w:val="cyan"/>
        </w:rPr>
        <w:t>by allowing</w:t>
      </w:r>
      <w:r w:rsidRPr="00263722">
        <w:rPr>
          <w:rStyle w:val="StyleUnderline"/>
        </w:rPr>
        <w:t xml:space="preserve"> </w:t>
      </w:r>
      <w:r w:rsidRPr="00263722">
        <w:rPr>
          <w:rStyle w:val="StyleUnderline"/>
          <w:highlight w:val="cyan"/>
        </w:rPr>
        <w:t>ownership</w:t>
      </w:r>
      <w:r w:rsidRPr="00263722">
        <w:rPr>
          <w:rStyle w:val="StyleUnderline"/>
        </w:rPr>
        <w:t xml:space="preserve"> of asteroids </w:t>
      </w:r>
      <w:r w:rsidRPr="00263722">
        <w:rPr>
          <w:rStyle w:val="StyleUnderline"/>
          <w:highlight w:val="cyan"/>
        </w:rPr>
        <w:t>under</w:t>
      </w:r>
      <w:r w:rsidRPr="00263722">
        <w:rPr>
          <w:rStyle w:val="StyleUnderline"/>
        </w:rPr>
        <w:t xml:space="preserve"> the doctrine of </w:t>
      </w:r>
      <w:r w:rsidRPr="00263722">
        <w:rPr>
          <w:rStyle w:val="Emphasis"/>
          <w:highlight w:val="cyan"/>
        </w:rPr>
        <w:t>appropriation</w:t>
      </w:r>
      <w:r w:rsidRPr="00263722">
        <w:rPr>
          <w:rStyle w:val="StyleUnderline"/>
        </w:rPr>
        <w:t xml:space="preserve">, </w:t>
      </w:r>
      <w:r w:rsidRPr="00263722">
        <w:rPr>
          <w:rStyle w:val="StyleUnderline"/>
          <w:highlight w:val="cyan"/>
        </w:rPr>
        <w:t xml:space="preserve">the international community can </w:t>
      </w:r>
      <w:r w:rsidRPr="00263722">
        <w:rPr>
          <w:rStyle w:val="Emphasis"/>
          <w:highlight w:val="cyan"/>
        </w:rPr>
        <w:t>incentivize the</w:t>
      </w:r>
      <w:r w:rsidRPr="00263722">
        <w:rPr>
          <w:rStyle w:val="Emphasis"/>
        </w:rPr>
        <w:t xml:space="preserve"> exploration and </w:t>
      </w:r>
      <w:r w:rsidRPr="00263722">
        <w:rPr>
          <w:rStyle w:val="Emphasis"/>
          <w:highlight w:val="cyan"/>
        </w:rPr>
        <w:t>development of space in a way that reflects the needs of society</w:t>
      </w:r>
      <w:r w:rsidRPr="00263722">
        <w:rPr>
          <w:rStyle w:val="Emphasis"/>
        </w:rPr>
        <w:t xml:space="preserve"> in general</w:t>
      </w:r>
      <w:r w:rsidRPr="00263722">
        <w:rPr>
          <w:rStyle w:val="StyleUnderline"/>
        </w:rPr>
        <w:t xml:space="preserve">, </w:t>
      </w:r>
      <w:r w:rsidRPr="00263722">
        <w:rPr>
          <w:rStyle w:val="Emphasis"/>
          <w:highlight w:val="cyan"/>
        </w:rPr>
        <w:t>without vesting an absolute monopoly</w:t>
      </w:r>
      <w:r w:rsidRPr="00263722">
        <w:rPr>
          <w:rStyle w:val="Emphasis"/>
        </w:rPr>
        <w:t xml:space="preserve"> in a single entity.</w:t>
      </w:r>
      <w:r w:rsidRPr="00263722">
        <w:rPr>
          <w:rStyle w:val="StyleUnderline"/>
        </w:rPr>
        <w:t xml:space="preserve"> The doctrine of appropriation helped drive American westward expansion, and its application to space mining would help drive </w:t>
      </w:r>
      <w:proofErr w:type="gramStart"/>
      <w:r w:rsidRPr="00263722">
        <w:rPr>
          <w:rStyle w:val="StyleUnderline"/>
        </w:rPr>
        <w:t>the human race</w:t>
      </w:r>
      <w:proofErr w:type="gramEnd"/>
      <w:r w:rsidRPr="00263722">
        <w:rPr>
          <w:rStyle w:val="StyleUnderline"/>
        </w:rPr>
        <w:t xml:space="preserve"> in its expansion into the space, the final frontier.</w:t>
      </w:r>
    </w:p>
    <w:p w14:paraId="6669624B" w14:textId="77777777" w:rsidR="00872C37" w:rsidRPr="00F62314" w:rsidRDefault="00872C37" w:rsidP="00872C37">
      <w:pPr>
        <w:pStyle w:val="Heading4"/>
        <w:rPr>
          <w:u w:val="single"/>
        </w:rPr>
      </w:pPr>
      <w:r>
        <w:t xml:space="preserve">Asteroid mining offsets </w:t>
      </w:r>
      <w:r w:rsidRPr="00F62314">
        <w:rPr>
          <w:u w:val="single"/>
        </w:rPr>
        <w:t>terrestrial</w:t>
      </w:r>
      <w:r>
        <w:t xml:space="preserve"> growth that </w:t>
      </w:r>
      <w:r w:rsidRPr="00F62314">
        <w:rPr>
          <w:u w:val="single"/>
        </w:rPr>
        <w:t>ruins the environment</w:t>
      </w:r>
      <w:r>
        <w:t xml:space="preserve"> and enables </w:t>
      </w:r>
      <w:r w:rsidRPr="00F62314">
        <w:rPr>
          <w:u w:val="single"/>
        </w:rPr>
        <w:t>solar power satellites</w:t>
      </w:r>
      <w:r>
        <w:t xml:space="preserve"> – both solve </w:t>
      </w:r>
      <w:r w:rsidRPr="00F62314">
        <w:rPr>
          <w:u w:val="single"/>
        </w:rPr>
        <w:t xml:space="preserve">climate change </w:t>
      </w:r>
    </w:p>
    <w:p w14:paraId="73ECB7E7" w14:textId="77777777" w:rsidR="00872C37" w:rsidRDefault="00872C37" w:rsidP="00872C37">
      <w:r w:rsidRPr="005B1513">
        <w:rPr>
          <w:rStyle w:val="Style13ptBold"/>
        </w:rPr>
        <w:t>Taylor 19</w:t>
      </w:r>
      <w:r>
        <w:t xml:space="preserve"> Chris Taylor is a veteran journalist. Previously senior news writer for Time.com a year later. In 2000, he was named San Francisco bureau chief for Time magazine. He has served as senior editor for Business 2.0, West Coast editor for Fortune Small Business and West Coast web editor for Fast Company. Chris is a graduate of Merton College, </w:t>
      </w:r>
      <w:proofErr w:type="gramStart"/>
      <w:r>
        <w:t>Oxford</w:t>
      </w:r>
      <w:proofErr w:type="gramEnd"/>
      <w:r>
        <w:t xml:space="preserve"> and the Columbia University Graduate School of Journalism. "How asteroid mining will save the Earth — and mint trillionaires." Mashable, 2019, mashable.com/feature/asteroid-mining-space-economy. [Quality Control] </w:t>
      </w:r>
    </w:p>
    <w:p w14:paraId="5B57FEE5" w14:textId="77777777" w:rsidR="00872C37" w:rsidRPr="00F62314" w:rsidRDefault="00872C37" w:rsidP="00872C37">
      <w:pPr>
        <w:rPr>
          <w:b/>
          <w:iCs/>
          <w:u w:val="single"/>
        </w:rPr>
      </w:pPr>
      <w:r w:rsidRPr="00F62314">
        <w:rPr>
          <w:rStyle w:val="StyleUnderline"/>
          <w:highlight w:val="cyan"/>
        </w:rPr>
        <w:t>The mission is essential</w:t>
      </w:r>
      <w:r w:rsidRPr="00F62314">
        <w:rPr>
          <w:sz w:val="16"/>
          <w:highlight w:val="cyan"/>
        </w:rPr>
        <w:t>,</w:t>
      </w:r>
      <w:r w:rsidRPr="00F62314">
        <w:rPr>
          <w:sz w:val="16"/>
        </w:rPr>
        <w:t xml:space="preserve"> Joyce declares, </w:t>
      </w:r>
      <w:r w:rsidRPr="00F62314">
        <w:rPr>
          <w:rStyle w:val="StyleUnderline"/>
          <w:highlight w:val="cyan"/>
        </w:rPr>
        <w:t xml:space="preserve">to save Earth from its </w:t>
      </w:r>
      <w:r w:rsidRPr="00F62314">
        <w:rPr>
          <w:rStyle w:val="Emphasis"/>
          <w:highlight w:val="cyan"/>
        </w:rPr>
        <w:t>major problems</w:t>
      </w:r>
      <w:r w:rsidRPr="00F62314">
        <w:rPr>
          <w:rStyle w:val="StyleUnderline"/>
        </w:rPr>
        <w:t>.</w:t>
      </w:r>
      <w:r w:rsidRPr="00F62314">
        <w:rPr>
          <w:sz w:val="16"/>
        </w:rPr>
        <w:t xml:space="preserve"> </w:t>
      </w:r>
      <w:proofErr w:type="gramStart"/>
      <w:r w:rsidRPr="00F62314">
        <w:rPr>
          <w:sz w:val="16"/>
        </w:rPr>
        <w:t>First of all</w:t>
      </w:r>
      <w:proofErr w:type="gramEnd"/>
      <w:r w:rsidRPr="00F62314">
        <w:rPr>
          <w:sz w:val="16"/>
        </w:rPr>
        <w:t xml:space="preserve">, the fictional billionaire wheels in a fictional Nobel economist to demonstrate the actual truth that </w:t>
      </w:r>
      <w:r w:rsidRPr="00F62314">
        <w:rPr>
          <w:rStyle w:val="StyleUnderline"/>
          <w:highlight w:val="cyan"/>
        </w:rPr>
        <w:t>the entire</w:t>
      </w:r>
      <w:r w:rsidRPr="00F62314">
        <w:rPr>
          <w:rStyle w:val="StyleUnderline"/>
        </w:rPr>
        <w:t xml:space="preserve"> global </w:t>
      </w:r>
      <w:r w:rsidRPr="00F62314">
        <w:rPr>
          <w:rStyle w:val="StyleUnderline"/>
          <w:highlight w:val="cyan"/>
        </w:rPr>
        <w:t xml:space="preserve">economy is sitting on a </w:t>
      </w:r>
      <w:r w:rsidRPr="00F62314">
        <w:rPr>
          <w:rStyle w:val="Emphasis"/>
          <w:highlight w:val="cyan"/>
        </w:rPr>
        <w:t>mountain of debt</w:t>
      </w:r>
      <w:r w:rsidRPr="00F62314">
        <w:rPr>
          <w:rStyle w:val="StyleUnderline"/>
        </w:rPr>
        <w:t>.</w:t>
      </w:r>
      <w:r w:rsidRPr="00F62314">
        <w:rPr>
          <w:sz w:val="16"/>
        </w:rPr>
        <w:t xml:space="preserve"> </w:t>
      </w:r>
      <w:r w:rsidRPr="00F62314">
        <w:rPr>
          <w:rStyle w:val="StyleUnderline"/>
          <w:highlight w:val="cyan"/>
        </w:rPr>
        <w:t>It</w:t>
      </w:r>
      <w:r w:rsidRPr="00F62314">
        <w:rPr>
          <w:sz w:val="16"/>
          <w:highlight w:val="cyan"/>
        </w:rPr>
        <w:t xml:space="preserve"> </w:t>
      </w:r>
      <w:proofErr w:type="gramStart"/>
      <w:r w:rsidRPr="00F62314">
        <w:rPr>
          <w:rStyle w:val="StyleUnderline"/>
          <w:highlight w:val="cyan"/>
        </w:rPr>
        <w:t>has to</w:t>
      </w:r>
      <w:proofErr w:type="gramEnd"/>
      <w:r w:rsidRPr="00F62314">
        <w:rPr>
          <w:rStyle w:val="StyleUnderline"/>
          <w:highlight w:val="cyan"/>
        </w:rPr>
        <w:t xml:space="preserve"> keep growing or it will </w:t>
      </w:r>
      <w:r w:rsidRPr="00F62314">
        <w:rPr>
          <w:rStyle w:val="Emphasis"/>
          <w:highlight w:val="cyan"/>
        </w:rPr>
        <w:t>implode</w:t>
      </w:r>
      <w:r w:rsidRPr="00F62314">
        <w:rPr>
          <w:rStyle w:val="StyleUnderline"/>
        </w:rPr>
        <w:t>,</w:t>
      </w:r>
      <w:r w:rsidRPr="00F62314">
        <w:rPr>
          <w:sz w:val="16"/>
        </w:rPr>
        <w:t xml:space="preserve"> </w:t>
      </w:r>
      <w:r w:rsidRPr="00F62314">
        <w:rPr>
          <w:rStyle w:val="StyleUnderline"/>
        </w:rPr>
        <w:t xml:space="preserve">so </w:t>
      </w:r>
      <w:r w:rsidRPr="00F62314">
        <w:rPr>
          <w:rStyle w:val="StyleUnderline"/>
          <w:highlight w:val="cyan"/>
        </w:rPr>
        <w:t>we might as well take</w:t>
      </w:r>
      <w:r w:rsidRPr="00F62314">
        <w:rPr>
          <w:rStyle w:val="StyleUnderline"/>
        </w:rPr>
        <w:t xml:space="preserve"> the majority of </w:t>
      </w:r>
      <w:r w:rsidRPr="00F62314">
        <w:rPr>
          <w:rStyle w:val="StyleUnderline"/>
          <w:highlight w:val="cyan"/>
        </w:rPr>
        <w:t xml:space="preserve">the </w:t>
      </w:r>
      <w:r w:rsidRPr="00F62314">
        <w:rPr>
          <w:rStyle w:val="Emphasis"/>
          <w:highlight w:val="cyan"/>
        </w:rPr>
        <w:t>industrial growth off-world where it can’t do any more harm to the biosphere.</w:t>
      </w:r>
    </w:p>
    <w:p w14:paraId="59DA7945" w14:textId="77777777" w:rsidR="00872C37" w:rsidRPr="00F62314" w:rsidRDefault="00872C37" w:rsidP="00872C37">
      <w:pPr>
        <w:rPr>
          <w:b/>
          <w:iCs/>
          <w:u w:val="single"/>
        </w:rPr>
      </w:pPr>
      <w:r w:rsidRPr="00F62314">
        <w:rPr>
          <w:sz w:val="16"/>
        </w:rPr>
        <w:lastRenderedPageBreak/>
        <w:t xml:space="preserve">Secondly, there’s </w:t>
      </w:r>
      <w:r w:rsidRPr="00F62314">
        <w:rPr>
          <w:rStyle w:val="StyleUnderline"/>
          <w:highlight w:val="cyan"/>
        </w:rPr>
        <w:t xml:space="preserve">the </w:t>
      </w:r>
      <w:r w:rsidRPr="00F62314">
        <w:rPr>
          <w:rStyle w:val="Emphasis"/>
          <w:highlight w:val="cyan"/>
        </w:rPr>
        <w:t>climate change fix</w:t>
      </w:r>
      <w:r w:rsidRPr="00F62314">
        <w:rPr>
          <w:sz w:val="16"/>
          <w:highlight w:val="cyan"/>
        </w:rPr>
        <w:t>.</w:t>
      </w:r>
      <w:r w:rsidRPr="00F62314">
        <w:rPr>
          <w:sz w:val="16"/>
        </w:rPr>
        <w:t xml:space="preserve"> </w:t>
      </w:r>
      <w:r w:rsidRPr="00F62314">
        <w:rPr>
          <w:rStyle w:val="StyleUnderline"/>
          <w:highlight w:val="cyan"/>
        </w:rPr>
        <w:t>Suarez</w:t>
      </w:r>
      <w:r w:rsidRPr="00F62314">
        <w:rPr>
          <w:sz w:val="16"/>
        </w:rPr>
        <w:t xml:space="preserve"> </w:t>
      </w:r>
      <w:r w:rsidRPr="00F62314">
        <w:rPr>
          <w:rStyle w:val="StyleUnderline"/>
          <w:highlight w:val="cyan"/>
        </w:rPr>
        <w:t>sees asteroid mining as the only way</w:t>
      </w:r>
      <w:r w:rsidRPr="00F62314">
        <w:rPr>
          <w:rStyle w:val="StyleUnderline"/>
        </w:rPr>
        <w:t xml:space="preserve"> </w:t>
      </w:r>
      <w:r w:rsidRPr="00F62314">
        <w:rPr>
          <w:rStyle w:val="StyleUnderline"/>
          <w:highlight w:val="cyan"/>
        </w:rPr>
        <w:t xml:space="preserve">we’re going to build </w:t>
      </w:r>
      <w:r w:rsidRPr="00F62314">
        <w:rPr>
          <w:rStyle w:val="Emphasis"/>
          <w:highlight w:val="cyan"/>
        </w:rPr>
        <w:t>solar power satellites</w:t>
      </w:r>
      <w:r w:rsidRPr="00F62314">
        <w:rPr>
          <w:rStyle w:val="Emphasis"/>
        </w:rPr>
        <w:t>.</w:t>
      </w:r>
      <w:r w:rsidRPr="00F62314">
        <w:rPr>
          <w:sz w:val="16"/>
        </w:rPr>
        <w:t xml:space="preserve"> Which, as you probably know</w:t>
      </w:r>
      <w:r w:rsidRPr="00F62314">
        <w:rPr>
          <w:rStyle w:val="StyleUnderline"/>
        </w:rPr>
        <w:t xml:space="preserve">, is </w:t>
      </w:r>
      <w:r w:rsidRPr="00F62314">
        <w:rPr>
          <w:rStyle w:val="StyleUnderline"/>
          <w:highlight w:val="cyan"/>
        </w:rPr>
        <w:t>a form of</w:t>
      </w:r>
      <w:r w:rsidRPr="00F62314">
        <w:rPr>
          <w:rStyle w:val="StyleUnderline"/>
        </w:rPr>
        <w:t xml:space="preserve"> uninterrupted </w:t>
      </w:r>
      <w:r w:rsidRPr="00F62314">
        <w:rPr>
          <w:rStyle w:val="StyleUnderline"/>
          <w:highlight w:val="cyan"/>
        </w:rPr>
        <w:t>solar power collection</w:t>
      </w:r>
      <w:r w:rsidRPr="00F62314">
        <w:rPr>
          <w:rStyle w:val="StyleUnderline"/>
        </w:rPr>
        <w:t xml:space="preserve"> that is theoretically </w:t>
      </w:r>
      <w:r w:rsidRPr="00F62314">
        <w:rPr>
          <w:rStyle w:val="StyleUnderline"/>
          <w:highlight w:val="cyan"/>
        </w:rPr>
        <w:t>more effective</w:t>
      </w:r>
      <w:r w:rsidRPr="00F62314">
        <w:rPr>
          <w:sz w:val="16"/>
        </w:rPr>
        <w:t xml:space="preserve">, inch for inch, </w:t>
      </w:r>
      <w:r w:rsidRPr="00F62314">
        <w:rPr>
          <w:rStyle w:val="StyleUnderline"/>
          <w:highlight w:val="cyan"/>
        </w:rPr>
        <w:t>than any</w:t>
      </w:r>
      <w:r w:rsidRPr="00F62314">
        <w:rPr>
          <w:rStyle w:val="StyleUnderline"/>
        </w:rPr>
        <w:t xml:space="preserve"> solar panels </w:t>
      </w:r>
      <w:r w:rsidRPr="00F62314">
        <w:rPr>
          <w:rStyle w:val="StyleUnderline"/>
          <w:highlight w:val="cyan"/>
        </w:rPr>
        <w:t>on Earth</w:t>
      </w:r>
      <w:r w:rsidRPr="00F62314">
        <w:rPr>
          <w:rStyle w:val="StyleUnderline"/>
        </w:rPr>
        <w:t xml:space="preserve"> at high noon</w:t>
      </w:r>
      <w:r w:rsidRPr="00F62314">
        <w:rPr>
          <w:sz w:val="16"/>
        </w:rPr>
        <w:t>, but operating 24/7. (</w:t>
      </w:r>
      <w:r w:rsidRPr="00F62314">
        <w:rPr>
          <w:rStyle w:val="StyleUnderline"/>
          <w:highlight w:val="cyan"/>
        </w:rPr>
        <w:t>In space,</w:t>
      </w:r>
      <w:r w:rsidRPr="00F62314">
        <w:rPr>
          <w:rStyle w:val="StyleUnderline"/>
        </w:rPr>
        <w:t xml:space="preserve"> basically, </w:t>
      </w:r>
      <w:r w:rsidRPr="00F62314">
        <w:rPr>
          <w:rStyle w:val="Emphasis"/>
          <w:highlight w:val="cyan"/>
        </w:rPr>
        <w:t>it’s always double high noon</w:t>
      </w:r>
      <w:r w:rsidRPr="00F62314">
        <w:rPr>
          <w:rStyle w:val="Emphasis"/>
        </w:rPr>
        <w:t xml:space="preserve">). </w:t>
      </w:r>
    </w:p>
    <w:p w14:paraId="2D6B435B" w14:textId="77777777" w:rsidR="00872C37" w:rsidRPr="00F62314" w:rsidRDefault="00872C37" w:rsidP="00872C37">
      <w:pPr>
        <w:rPr>
          <w:b/>
          <w:iCs/>
          <w:u w:val="single"/>
        </w:rPr>
      </w:pPr>
      <w:r w:rsidRPr="00F62314">
        <w:rPr>
          <w:sz w:val="16"/>
        </w:rPr>
        <w:t xml:space="preserve">The </w:t>
      </w:r>
      <w:r w:rsidRPr="00F62314">
        <w:rPr>
          <w:rStyle w:val="StyleUnderline"/>
        </w:rPr>
        <w:t>power collected is beamed back to large receptors on Earth</w:t>
      </w:r>
      <w:r w:rsidRPr="00F62314">
        <w:rPr>
          <w:sz w:val="16"/>
        </w:rPr>
        <w:t xml:space="preserve"> with large, low-power microwaves, which researchers think will be harmless enough to let humans and animals pass through the beam. </w:t>
      </w:r>
      <w:r w:rsidRPr="00F62314">
        <w:rPr>
          <w:rStyle w:val="StyleUnderline"/>
          <w:highlight w:val="cyan"/>
        </w:rPr>
        <w:t>A</w:t>
      </w:r>
      <w:r w:rsidRPr="00F62314">
        <w:rPr>
          <w:sz w:val="16"/>
          <w:highlight w:val="cyan"/>
        </w:rPr>
        <w:t xml:space="preserve"> </w:t>
      </w:r>
      <w:r w:rsidRPr="00F62314">
        <w:rPr>
          <w:rStyle w:val="StyleUnderline"/>
          <w:highlight w:val="cyan"/>
        </w:rPr>
        <w:t>space solar power array</w:t>
      </w:r>
      <w:r w:rsidRPr="00F62314">
        <w:rPr>
          <w:rStyle w:val="StyleUnderline"/>
        </w:rPr>
        <w:t xml:space="preserve"> like the one China is said to be working on </w:t>
      </w:r>
      <w:r w:rsidRPr="00F62314">
        <w:rPr>
          <w:rStyle w:val="StyleUnderline"/>
          <w:highlight w:val="cyan"/>
        </w:rPr>
        <w:t>could</w:t>
      </w:r>
      <w:r w:rsidRPr="00F62314">
        <w:rPr>
          <w:rStyle w:val="StyleUnderline"/>
        </w:rPr>
        <w:t xml:space="preserve"> </w:t>
      </w:r>
      <w:r w:rsidRPr="00F62314">
        <w:rPr>
          <w:rStyle w:val="StyleUnderline"/>
          <w:highlight w:val="cyan"/>
        </w:rPr>
        <w:t>reliably supply</w:t>
      </w:r>
      <w:r w:rsidRPr="00F62314">
        <w:rPr>
          <w:rStyle w:val="StyleUnderline"/>
        </w:rPr>
        <w:t xml:space="preserve"> 2,000 gigawatts — or </w:t>
      </w:r>
      <w:r w:rsidRPr="00F62314">
        <w:rPr>
          <w:rStyle w:val="Emphasis"/>
          <w:highlight w:val="cyan"/>
        </w:rPr>
        <w:t>over 1,000 times more power than the largest solar farm currently in existence.</w:t>
      </w:r>
      <w:r w:rsidRPr="00F62314">
        <w:rPr>
          <w:rStyle w:val="Emphasis"/>
        </w:rPr>
        <w:t xml:space="preserve">   </w:t>
      </w:r>
    </w:p>
    <w:p w14:paraId="0703B422" w14:textId="77777777" w:rsidR="00872C37" w:rsidRPr="00F62314" w:rsidRDefault="00872C37" w:rsidP="00872C37">
      <w:pPr>
        <w:rPr>
          <w:b/>
          <w:iCs/>
          <w:u w:val="single"/>
        </w:rPr>
      </w:pPr>
      <w:r w:rsidRPr="00F62314">
        <w:rPr>
          <w:sz w:val="16"/>
        </w:rPr>
        <w:t>“</w:t>
      </w:r>
      <w:r w:rsidRPr="00F62314">
        <w:rPr>
          <w:rStyle w:val="StyleUnderline"/>
          <w:highlight w:val="cyan"/>
        </w:rPr>
        <w:t xml:space="preserve">We're looking at a 20-year window to </w:t>
      </w:r>
      <w:r w:rsidRPr="00F62314">
        <w:rPr>
          <w:rStyle w:val="Emphasis"/>
          <w:highlight w:val="cyan"/>
        </w:rPr>
        <w:t>completely replace human civilization's power infrastructure</w:t>
      </w:r>
      <w:r w:rsidRPr="00F62314">
        <w:rPr>
          <w:rStyle w:val="Emphasis"/>
        </w:rPr>
        <w:t>,</w:t>
      </w:r>
      <w:r w:rsidRPr="00F62314">
        <w:rPr>
          <w:sz w:val="16"/>
        </w:rPr>
        <w:t xml:space="preserve">” Suarez told me, citing the report of the Intergovernmental Panel on Climate Change on the coming catastrophe. </w:t>
      </w:r>
      <w:r w:rsidRPr="00F62314">
        <w:rPr>
          <w:rStyle w:val="StyleUnderline"/>
        </w:rPr>
        <w:t xml:space="preserve">Solar satellite technology “has existed since the 1970s. What </w:t>
      </w:r>
      <w:r w:rsidRPr="00F62314">
        <w:rPr>
          <w:rStyle w:val="StyleUnderline"/>
          <w:highlight w:val="cyan"/>
        </w:rPr>
        <w:t>we were missing</w:t>
      </w:r>
      <w:r w:rsidRPr="00F62314">
        <w:rPr>
          <w:rStyle w:val="StyleUnderline"/>
        </w:rPr>
        <w:t xml:space="preserve"> is </w:t>
      </w:r>
      <w:r w:rsidRPr="00F62314">
        <w:rPr>
          <w:rStyle w:val="Emphasis"/>
          <w:highlight w:val="cyan"/>
        </w:rPr>
        <w:t>millions of tons of construction materials</w:t>
      </w:r>
      <w:r w:rsidRPr="00F62314">
        <w:rPr>
          <w:rStyle w:val="StyleUnderline"/>
        </w:rPr>
        <w:t xml:space="preserve"> in orbit. </w:t>
      </w:r>
      <w:r w:rsidRPr="00F62314">
        <w:rPr>
          <w:rStyle w:val="Emphasis"/>
          <w:highlight w:val="cyan"/>
        </w:rPr>
        <w:t>Asteroid mining can place it there.”</w:t>
      </w:r>
    </w:p>
    <w:p w14:paraId="34222710" w14:textId="77777777" w:rsidR="00872C37" w:rsidRDefault="00872C37" w:rsidP="00872C37">
      <w:pPr>
        <w:rPr>
          <w:rStyle w:val="StyleUnderline"/>
        </w:rPr>
      </w:pPr>
      <w:r w:rsidRPr="00F62314">
        <w:rPr>
          <w:sz w:val="16"/>
        </w:rPr>
        <w:t xml:space="preserve">The Earth-centric early 21st century can’t really wrap its brain around this, but </w:t>
      </w:r>
      <w:r w:rsidRPr="00F62314">
        <w:rPr>
          <w:rStyle w:val="StyleUnderline"/>
        </w:rPr>
        <w:t xml:space="preserve">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w:t>
      </w:r>
      <w:proofErr w:type="gramStart"/>
      <w:r w:rsidRPr="00F62314">
        <w:rPr>
          <w:rStyle w:val="StyleUnderline"/>
        </w:rPr>
        <w:t>grasping,</w:t>
      </w:r>
      <w:proofErr w:type="gramEnd"/>
      <w:r w:rsidRPr="00F62314">
        <w:rPr>
          <w:rStyle w:val="StyleUnderline"/>
        </w:rPr>
        <w:t xml:space="preserve"> how relatively easy it is to ship stuff in zero-G environments. </w:t>
      </w:r>
    </w:p>
    <w:p w14:paraId="1D4158D2" w14:textId="77777777" w:rsidR="00872C37" w:rsidRDefault="00872C37" w:rsidP="00872C37">
      <w:pPr>
        <w:pStyle w:val="Heading4"/>
      </w:pPr>
      <w:r>
        <w:t xml:space="preserve">Environmental destruction is </w:t>
      </w:r>
      <w:r w:rsidRPr="00DF7587">
        <w:rPr>
          <w:u w:val="single"/>
        </w:rPr>
        <w:t>profoundly unjust</w:t>
      </w:r>
      <w:r>
        <w:t xml:space="preserve"> – prioritize </w:t>
      </w:r>
      <w:r w:rsidRPr="00DF7587">
        <w:rPr>
          <w:u w:val="single"/>
        </w:rPr>
        <w:t>environmental justice</w:t>
      </w:r>
      <w:r>
        <w:t xml:space="preserve"> over primarily </w:t>
      </w:r>
      <w:r w:rsidRPr="00DF7587">
        <w:rPr>
          <w:u w:val="single"/>
        </w:rPr>
        <w:t>human</w:t>
      </w:r>
      <w:r>
        <w:t xml:space="preserve"> concerns </w:t>
      </w:r>
    </w:p>
    <w:p w14:paraId="6EF9391E" w14:textId="77777777" w:rsidR="00872C37" w:rsidRDefault="00872C37" w:rsidP="00872C37">
      <w:proofErr w:type="spellStart"/>
      <w:r w:rsidRPr="00DF7587">
        <w:rPr>
          <w:rStyle w:val="Style13ptBold"/>
        </w:rPr>
        <w:t>Cafaro</w:t>
      </w:r>
      <w:proofErr w:type="spellEnd"/>
      <w:r w:rsidRPr="00DF7587">
        <w:rPr>
          <w:rStyle w:val="Style13ptBold"/>
        </w:rPr>
        <w:t xml:space="preserve"> 14</w:t>
      </w:r>
      <w:r>
        <w:t xml:space="preserve"> Dr. Philip </w:t>
      </w:r>
      <w:proofErr w:type="spellStart"/>
      <w:r>
        <w:t>Cafaro</w:t>
      </w:r>
      <w:proofErr w:type="spellEnd"/>
      <w:r>
        <w:t xml:space="preserve"> (philip.cafaro@colostate.edu) is Professor of Philosophy at Colorado State University, an affiliated faculty member with CSU's School of Global Environmental Sustainability and Book Review Editor of Elsevier's Biological Conservation journal. His main research interests are in environmental ethics, consumption and population issues, and wild lands preservation. He is the author of Thoreau's Living Ethics and Life on the Brink: Environmentalists Confront Overpopulation, among other books. Dr. Richard B. Primack (primack@bu.edu) is Professor of Biology at Boston University [go terriers!] and Editor-in-Chief of Biological Conservation, an Elsevier journal focusing on the protection of biodiversity.  His research concerning the effects of climate change on the plants and animals of Massachusetts is the focus of a new book coming out in March titled Walden Warming: Climate Change Comes to Thoreau's Woods. "Species extinction is a great moral wrong." Elsevier Connect, 12 Feb. 2014, </w:t>
      </w:r>
      <w:hyperlink r:id="rId12" w:history="1">
        <w:r w:rsidRPr="00B12F3C">
          <w:rPr>
            <w:rStyle w:val="Hyperlink"/>
          </w:rPr>
          <w:t>www.elsevier.com/connect/species-extinction-is-a-great-moral-wrong</w:t>
        </w:r>
      </w:hyperlink>
      <w:r>
        <w:t xml:space="preserve">. [Quality Control] </w:t>
      </w:r>
    </w:p>
    <w:p w14:paraId="6A112304" w14:textId="77777777" w:rsidR="00872C37" w:rsidRPr="00DF7587" w:rsidRDefault="00872C37" w:rsidP="00872C37">
      <w:pPr>
        <w:rPr>
          <w:b/>
          <w:iCs/>
          <w:u w:val="single"/>
        </w:rPr>
      </w:pPr>
      <w:r w:rsidRPr="00DF7587">
        <w:rPr>
          <w:rStyle w:val="Emphasis"/>
          <w:highlight w:val="cyan"/>
        </w:rPr>
        <w:t>Extinguishing species</w:t>
      </w:r>
      <w:r w:rsidRPr="00DF7587">
        <w:rPr>
          <w:sz w:val="16"/>
        </w:rPr>
        <w:t xml:space="preserve"> </w:t>
      </w:r>
      <w:r w:rsidRPr="00DF7587">
        <w:rPr>
          <w:rStyle w:val="StyleUnderline"/>
          <w:highlight w:val="cyan"/>
        </w:rPr>
        <w:t>through</w:t>
      </w:r>
      <w:r w:rsidRPr="00DF7587">
        <w:rPr>
          <w:rStyle w:val="StyleUnderline"/>
        </w:rPr>
        <w:t xml:space="preserve"> </w:t>
      </w:r>
      <w:r w:rsidRPr="00DF7587">
        <w:rPr>
          <w:rStyle w:val="StyleUnderline"/>
          <w:highlight w:val="cyan"/>
        </w:rPr>
        <w:t xml:space="preserve">the </w:t>
      </w:r>
      <w:r w:rsidRPr="00DF7587">
        <w:rPr>
          <w:rStyle w:val="StyleUnderline"/>
        </w:rPr>
        <w:t xml:space="preserve">continued </w:t>
      </w:r>
      <w:r w:rsidRPr="00DF7587">
        <w:rPr>
          <w:rStyle w:val="StyleUnderline"/>
          <w:highlight w:val="cyan"/>
        </w:rPr>
        <w:t>expansion</w:t>
      </w:r>
      <w:r w:rsidRPr="00DF7587">
        <w:rPr>
          <w:rStyle w:val="StyleUnderline"/>
        </w:rPr>
        <w:t xml:space="preserve"> </w:t>
      </w:r>
      <w:r w:rsidRPr="00DF7587">
        <w:rPr>
          <w:rStyle w:val="StyleUnderline"/>
          <w:highlight w:val="cyan"/>
        </w:rPr>
        <w:t xml:space="preserve">of </w:t>
      </w:r>
      <w:r w:rsidRPr="00DF7587">
        <w:rPr>
          <w:rStyle w:val="StyleUnderline"/>
        </w:rPr>
        <w:t xml:space="preserve">human </w:t>
      </w:r>
      <w:r w:rsidRPr="00DF7587">
        <w:rPr>
          <w:rStyle w:val="StyleUnderline"/>
          <w:highlight w:val="cyan"/>
        </w:rPr>
        <w:t>economic activities</w:t>
      </w:r>
      <w:r w:rsidRPr="00DF7587">
        <w:rPr>
          <w:rStyle w:val="StyleUnderline"/>
        </w:rPr>
        <w:t xml:space="preserve"> </w:t>
      </w:r>
      <w:r w:rsidRPr="00DF7587">
        <w:rPr>
          <w:rStyle w:val="StyleUnderline"/>
          <w:highlight w:val="cyan"/>
        </w:rPr>
        <w:t>appears to be morally acceptable</w:t>
      </w:r>
      <w:r w:rsidRPr="00DF7587">
        <w:rPr>
          <w:sz w:val="16"/>
        </w:rPr>
        <w:t xml:space="preserve"> </w:t>
      </w:r>
      <w:r w:rsidRPr="00DF7587">
        <w:rPr>
          <w:rStyle w:val="StyleUnderline"/>
          <w:highlight w:val="cyan"/>
        </w:rPr>
        <w:t>to</w:t>
      </w:r>
      <w:r w:rsidRPr="00DF7587">
        <w:rPr>
          <w:sz w:val="16"/>
        </w:rPr>
        <w:t xml:space="preserve"> </w:t>
      </w:r>
      <w:proofErr w:type="spellStart"/>
      <w:r w:rsidRPr="00DF7587">
        <w:rPr>
          <w:sz w:val="16"/>
        </w:rPr>
        <w:t>Kareiva</w:t>
      </w:r>
      <w:proofErr w:type="spellEnd"/>
      <w:r w:rsidRPr="00DF7587">
        <w:rPr>
          <w:sz w:val="16"/>
        </w:rPr>
        <w:t xml:space="preserve">, Marvier and </w:t>
      </w:r>
      <w:r w:rsidRPr="00DF7587">
        <w:rPr>
          <w:rStyle w:val="StyleUnderline"/>
          <w:highlight w:val="cyan"/>
        </w:rPr>
        <w:t>some</w:t>
      </w:r>
      <w:r w:rsidRPr="00DF7587">
        <w:rPr>
          <w:sz w:val="16"/>
        </w:rPr>
        <w:t xml:space="preserve"> other Anthropocene proponents, </w:t>
      </w:r>
      <w:proofErr w:type="gramStart"/>
      <w:r w:rsidRPr="00DF7587">
        <w:rPr>
          <w:sz w:val="16"/>
        </w:rPr>
        <w:t>as long as</w:t>
      </w:r>
      <w:proofErr w:type="gramEnd"/>
      <w:r w:rsidRPr="00DF7587">
        <w:rPr>
          <w:sz w:val="16"/>
        </w:rPr>
        <w:t xml:space="preserve"> this destruction does not harm people themselves. </w:t>
      </w:r>
      <w:r w:rsidRPr="00DF7587">
        <w:rPr>
          <w:rStyle w:val="StyleUnderline"/>
        </w:rPr>
        <w:t xml:space="preserve">But </w:t>
      </w:r>
      <w:r w:rsidRPr="00DF7587">
        <w:rPr>
          <w:rStyle w:val="StyleUnderline"/>
          <w:highlight w:val="cyan"/>
        </w:rPr>
        <w:t>this</w:t>
      </w:r>
      <w:r w:rsidRPr="00DF7587">
        <w:rPr>
          <w:rStyle w:val="StyleUnderline"/>
        </w:rPr>
        <w:t xml:space="preserve"> view </w:t>
      </w:r>
      <w:r w:rsidRPr="00DF7587">
        <w:rPr>
          <w:rStyle w:val="StyleUnderline"/>
          <w:highlight w:val="cyan"/>
        </w:rPr>
        <w:t xml:space="preserve">is </w:t>
      </w:r>
      <w:r w:rsidRPr="00DF7587">
        <w:rPr>
          <w:rStyle w:val="Emphasis"/>
          <w:highlight w:val="cyan"/>
        </w:rPr>
        <w:t>selfish and unjust</w:t>
      </w:r>
      <w:r w:rsidRPr="00DF7587">
        <w:rPr>
          <w:sz w:val="16"/>
          <w:highlight w:val="cyan"/>
        </w:rPr>
        <w:t xml:space="preserve">. </w:t>
      </w:r>
      <w:r w:rsidRPr="00DF7587">
        <w:rPr>
          <w:rStyle w:val="StyleUnderline"/>
          <w:highlight w:val="cyan"/>
        </w:rPr>
        <w:t xml:space="preserve">Human beings </w:t>
      </w:r>
      <w:r w:rsidRPr="00DF7587">
        <w:rPr>
          <w:rStyle w:val="Emphasis"/>
          <w:highlight w:val="cyan"/>
        </w:rPr>
        <w:t>already control more than our fair share of Earth's resources.</w:t>
      </w:r>
      <w:r w:rsidRPr="00DF7587">
        <w:rPr>
          <w:sz w:val="16"/>
          <w:highlight w:val="cyan"/>
        </w:rPr>
        <w:t xml:space="preserve"> </w:t>
      </w:r>
      <w:r w:rsidRPr="00DF7587">
        <w:rPr>
          <w:rStyle w:val="StyleUnderline"/>
          <w:highlight w:val="cyan"/>
        </w:rPr>
        <w:t>If increased</w:t>
      </w:r>
      <w:r w:rsidRPr="00DF7587">
        <w:rPr>
          <w:rStyle w:val="StyleUnderline"/>
        </w:rPr>
        <w:t xml:space="preserve"> human </w:t>
      </w:r>
      <w:r w:rsidRPr="00DF7587">
        <w:rPr>
          <w:rStyle w:val="StyleUnderline"/>
          <w:highlight w:val="cyan"/>
        </w:rPr>
        <w:t>population</w:t>
      </w:r>
      <w:r w:rsidRPr="00DF7587">
        <w:rPr>
          <w:rStyle w:val="StyleUnderline"/>
        </w:rPr>
        <w:t xml:space="preserve"> </w:t>
      </w:r>
      <w:r w:rsidRPr="00DF7587">
        <w:rPr>
          <w:rStyle w:val="StyleUnderline"/>
          <w:highlight w:val="cyan"/>
        </w:rPr>
        <w:t>and economic demands</w:t>
      </w:r>
      <w:r w:rsidRPr="00DF7587">
        <w:rPr>
          <w:rStyle w:val="StyleUnderline"/>
        </w:rPr>
        <w:t xml:space="preserve"> </w:t>
      </w:r>
      <w:r w:rsidRPr="00DF7587">
        <w:rPr>
          <w:rStyle w:val="StyleUnderline"/>
          <w:highlight w:val="cyan"/>
        </w:rPr>
        <w:t>threaten to extinguish</w:t>
      </w:r>
      <w:r w:rsidRPr="00DF7587">
        <w:rPr>
          <w:rStyle w:val="StyleUnderline"/>
        </w:rPr>
        <w:t xml:space="preserve"> the polar bear and many other </w:t>
      </w:r>
      <w:r w:rsidRPr="00DF7587">
        <w:rPr>
          <w:rStyle w:val="StyleUnderline"/>
          <w:highlight w:val="cyan"/>
        </w:rPr>
        <w:t>species</w:t>
      </w:r>
      <w:r w:rsidRPr="00DF7587">
        <w:rPr>
          <w:rStyle w:val="StyleUnderline"/>
        </w:rPr>
        <w:t xml:space="preserve">, then we </w:t>
      </w:r>
      <w:r w:rsidRPr="00DF7587">
        <w:rPr>
          <w:rStyle w:val="StyleUnderline"/>
          <w:highlight w:val="cyan"/>
        </w:rPr>
        <w:t xml:space="preserve">need to </w:t>
      </w:r>
      <w:r w:rsidRPr="00DF7587">
        <w:rPr>
          <w:rStyle w:val="Emphasis"/>
          <w:highlight w:val="cyan"/>
        </w:rPr>
        <w:t>limit our</w:t>
      </w:r>
      <w:r w:rsidRPr="00DF7587">
        <w:rPr>
          <w:rStyle w:val="Emphasis"/>
        </w:rPr>
        <w:t xml:space="preserve"> population and economic </w:t>
      </w:r>
      <w:r w:rsidRPr="00DF7587">
        <w:rPr>
          <w:rStyle w:val="Emphasis"/>
          <w:highlight w:val="cyan"/>
        </w:rPr>
        <w:t>demands</w:t>
      </w:r>
      <w:r w:rsidRPr="00DF7587">
        <w:rPr>
          <w:rStyle w:val="StyleUnderline"/>
        </w:rPr>
        <w:t xml:space="preserve">, </w:t>
      </w:r>
      <w:r w:rsidRPr="00DF7587">
        <w:rPr>
          <w:rStyle w:val="StyleUnderline"/>
          <w:highlight w:val="cyan"/>
        </w:rPr>
        <w:t xml:space="preserve">not make </w:t>
      </w:r>
      <w:r w:rsidRPr="00DF7587">
        <w:rPr>
          <w:rStyle w:val="Emphasis"/>
          <w:highlight w:val="cyan"/>
        </w:rPr>
        <w:t>excuses</w:t>
      </w:r>
      <w:r w:rsidRPr="00DF7587">
        <w:rPr>
          <w:rStyle w:val="StyleUnderline"/>
        </w:rPr>
        <w:t xml:space="preserve"> </w:t>
      </w:r>
      <w:r w:rsidRPr="00DF7587">
        <w:rPr>
          <w:rStyle w:val="StyleUnderline"/>
          <w:highlight w:val="cyan"/>
        </w:rPr>
        <w:t>that</w:t>
      </w:r>
      <w:r w:rsidRPr="00DF7587">
        <w:rPr>
          <w:rStyle w:val="StyleUnderline"/>
        </w:rPr>
        <w:t xml:space="preserve"> will just </w:t>
      </w:r>
      <w:r w:rsidRPr="00DF7587">
        <w:rPr>
          <w:rStyle w:val="StyleUnderline"/>
          <w:highlight w:val="cyan"/>
        </w:rPr>
        <w:t xml:space="preserve">lead to </w:t>
      </w:r>
      <w:r w:rsidRPr="00DF7587">
        <w:rPr>
          <w:rStyle w:val="Emphasis"/>
          <w:highlight w:val="cyan"/>
        </w:rPr>
        <w:t>greater ecological damage</w:t>
      </w:r>
      <w:r w:rsidRPr="00DF7587">
        <w:rPr>
          <w:rStyle w:val="Emphasis"/>
        </w:rPr>
        <w:t>.</w:t>
      </w:r>
    </w:p>
    <w:p w14:paraId="2E7938AE" w14:textId="77777777" w:rsidR="00872C37" w:rsidRPr="00DF7587" w:rsidRDefault="00872C37" w:rsidP="00872C37">
      <w:pPr>
        <w:rPr>
          <w:sz w:val="16"/>
        </w:rPr>
      </w:pPr>
      <w:r w:rsidRPr="00DF7587">
        <w:rPr>
          <w:sz w:val="16"/>
        </w:rPr>
        <w:t xml:space="preserve">Conservation biologists, with our knowledge and appreciation of other species, are the last people who should be making excuses for their displacement or making light of their extinction. It is particularly inappropriate for Peter </w:t>
      </w:r>
      <w:proofErr w:type="spellStart"/>
      <w:r w:rsidRPr="00DF7587">
        <w:rPr>
          <w:sz w:val="16"/>
        </w:rPr>
        <w:t>Kareiva</w:t>
      </w:r>
      <w:proofErr w:type="spellEnd"/>
      <w:r w:rsidRPr="00DF7587">
        <w:rPr>
          <w:sz w:val="16"/>
        </w:rPr>
        <w:t xml:space="preserve">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w:t>
      </w:r>
      <w:r w:rsidRPr="00DF7587">
        <w:rPr>
          <w:sz w:val="16"/>
        </w:rPr>
        <w:lastRenderedPageBreak/>
        <w:t xml:space="preserve">value of </w:t>
      </w:r>
      <w:r w:rsidRPr="00DF7587">
        <w:rPr>
          <w:rStyle w:val="StyleUnderline"/>
        </w:rPr>
        <w:t xml:space="preserve">TNC's easements and land purchases depends on society-wide moral and legal commitments to preserve threatened and endangered species and their habitats. </w:t>
      </w:r>
      <w:proofErr w:type="spellStart"/>
      <w:r w:rsidRPr="00DF7587">
        <w:rPr>
          <w:rStyle w:val="StyleUnderline"/>
        </w:rPr>
        <w:t>Kareiva</w:t>
      </w:r>
      <w:proofErr w:type="spellEnd"/>
      <w:r w:rsidRPr="00DF7587">
        <w:rPr>
          <w:rStyle w:val="StyleUnderline"/>
        </w:rPr>
        <w:t xml:space="preserve"> and Marvier state that they "do not wish</w:t>
      </w:r>
      <w:r w:rsidRPr="00DF7587">
        <w:rPr>
          <w:sz w:val="16"/>
        </w:rPr>
        <w:t xml:space="preserve"> to undermine the ethical motivations for conservation action," or presumably, conservation law. Yet their articles do precisely that, with potentially disastrous implications for practical conservation efforts, particularly in the long term.</w:t>
      </w:r>
    </w:p>
    <w:p w14:paraId="7B803816" w14:textId="77777777" w:rsidR="00872C37" w:rsidRPr="00DF7587" w:rsidRDefault="00872C37" w:rsidP="00872C37">
      <w:pPr>
        <w:rPr>
          <w:u w:val="single"/>
        </w:rPr>
      </w:pPr>
      <w:r w:rsidRPr="00DF7587">
        <w:rPr>
          <w:sz w:val="16"/>
        </w:rPr>
        <w:t xml:space="preserve">To be clear: We do not think there is anything wrong with people looking after our own legitimate needs. This is an important aspect of conservation. </w:t>
      </w:r>
      <w:proofErr w:type="spellStart"/>
      <w:r w:rsidRPr="00DF7587">
        <w:rPr>
          <w:sz w:val="16"/>
        </w:rPr>
        <w:t>Kareiva</w:t>
      </w:r>
      <w:proofErr w:type="spellEnd"/>
      <w:r w:rsidRPr="00DF7587">
        <w:rPr>
          <w:sz w:val="16"/>
        </w:rPr>
        <w:t xml:space="preserve"> and Marvier are right to remind us that protecting ecosystem services for human beings is important. They are right that concern for our own wellbeing can sometimes motivate significant biodiversity preservation. </w:t>
      </w:r>
      <w:r w:rsidRPr="00DF7587">
        <w:rPr>
          <w:rStyle w:val="StyleUnderline"/>
        </w:rPr>
        <w:t>We believe that people should preserve other species both for their sakes and for ours.</w:t>
      </w:r>
    </w:p>
    <w:p w14:paraId="00F48BC6" w14:textId="77777777" w:rsidR="00872C37" w:rsidRPr="00DF7587" w:rsidRDefault="00872C37" w:rsidP="00872C37">
      <w:pPr>
        <w:rPr>
          <w:rStyle w:val="Emphasis"/>
        </w:rPr>
      </w:pPr>
      <w:r w:rsidRPr="00DF7587">
        <w:rPr>
          <w:rStyle w:val="StyleUnderline"/>
        </w:rPr>
        <w:t xml:space="preserve">But it </w:t>
      </w:r>
      <w:r w:rsidRPr="00DF7587">
        <w:rPr>
          <w:rStyle w:val="StyleUnderline"/>
          <w:highlight w:val="cyan"/>
        </w:rPr>
        <w:t>is a mistake to</w:t>
      </w:r>
      <w:r w:rsidRPr="00DF7587">
        <w:rPr>
          <w:rStyle w:val="StyleUnderline"/>
        </w:rPr>
        <w:t xml:space="preserve"> reduce conservation solely to concern for our own well-being, or to </w:t>
      </w:r>
      <w:r w:rsidRPr="00DF7587">
        <w:rPr>
          <w:rStyle w:val="StyleUnderline"/>
          <w:highlight w:val="cyan"/>
        </w:rPr>
        <w:t>assume</w:t>
      </w:r>
      <w:r w:rsidRPr="00DF7587">
        <w:rPr>
          <w:rStyle w:val="StyleUnderline"/>
        </w:rPr>
        <w:t xml:space="preserve"> that </w:t>
      </w:r>
      <w:r w:rsidRPr="00DF7587">
        <w:rPr>
          <w:rStyle w:val="StyleUnderline"/>
          <w:highlight w:val="cyan"/>
        </w:rPr>
        <w:t>it is acceptable to extinguish species that do not benefit humans</w:t>
      </w:r>
      <w:r w:rsidRPr="00DF7587">
        <w:rPr>
          <w:rStyle w:val="StyleUnderline"/>
        </w:rPr>
        <w:t xml:space="preserve">. </w:t>
      </w:r>
      <w:r w:rsidRPr="00DF7587">
        <w:rPr>
          <w:rStyle w:val="StyleUnderline"/>
          <w:highlight w:val="cyan"/>
        </w:rPr>
        <w:t>Such an</w:t>
      </w:r>
      <w:r w:rsidRPr="00DF7587">
        <w:rPr>
          <w:rStyle w:val="StyleUnderline"/>
        </w:rPr>
        <w:t xml:space="preserve"> overly economistic </w:t>
      </w:r>
      <w:r w:rsidRPr="00DF7587">
        <w:rPr>
          <w:rStyle w:val="StyleUnderline"/>
          <w:highlight w:val="cyan"/>
        </w:rPr>
        <w:t>approach</w:t>
      </w:r>
      <w:r w:rsidRPr="00DF7587">
        <w:rPr>
          <w:rStyle w:val="StyleUnderline"/>
        </w:rPr>
        <w:t xml:space="preserve"> to conservation </w:t>
      </w:r>
      <w:r w:rsidRPr="00DF7587">
        <w:rPr>
          <w:rStyle w:val="StyleUnderline"/>
          <w:highlight w:val="cyan"/>
        </w:rPr>
        <w:t xml:space="preserve">leads us </w:t>
      </w:r>
      <w:r w:rsidRPr="00DF7587">
        <w:rPr>
          <w:rStyle w:val="Emphasis"/>
          <w:highlight w:val="cyan"/>
        </w:rPr>
        <w:t>astray morally</w:t>
      </w:r>
      <w:r w:rsidRPr="00DF7587">
        <w:rPr>
          <w:rStyle w:val="StyleUnderline"/>
        </w:rPr>
        <w:t xml:space="preserve">. </w:t>
      </w:r>
      <w:r w:rsidRPr="00DF7587">
        <w:rPr>
          <w:rStyle w:val="StyleUnderline"/>
          <w:highlight w:val="cyan"/>
        </w:rPr>
        <w:t xml:space="preserve">It makes us </w:t>
      </w:r>
      <w:r w:rsidRPr="00DF7587">
        <w:rPr>
          <w:rStyle w:val="Emphasis"/>
          <w:highlight w:val="cyan"/>
        </w:rPr>
        <w:t>selfish</w:t>
      </w:r>
      <w:r w:rsidRPr="00DF7587">
        <w:rPr>
          <w:rStyle w:val="StyleUnderline"/>
        </w:rPr>
        <w:t xml:space="preserve">, which is </w:t>
      </w:r>
      <w:r w:rsidRPr="00DF7587">
        <w:rPr>
          <w:rStyle w:val="StyleUnderline"/>
          <w:highlight w:val="cyan"/>
        </w:rPr>
        <w:t>the last thing we want when the</w:t>
      </w:r>
      <w:r w:rsidRPr="00DF7587">
        <w:rPr>
          <w:rStyle w:val="StyleUnderline"/>
        </w:rPr>
        <w:t xml:space="preserve"> </w:t>
      </w:r>
      <w:r w:rsidRPr="00DF7587">
        <w:rPr>
          <w:rStyle w:val="Emphasis"/>
        </w:rPr>
        <w:t xml:space="preserve">very </w:t>
      </w:r>
      <w:r w:rsidRPr="00DF7587">
        <w:rPr>
          <w:rStyle w:val="Emphasis"/>
          <w:highlight w:val="cyan"/>
        </w:rPr>
        <w:t>existence</w:t>
      </w:r>
      <w:r w:rsidRPr="00DF7587">
        <w:rPr>
          <w:rStyle w:val="StyleUnderline"/>
        </w:rPr>
        <w:t xml:space="preserve"> </w:t>
      </w:r>
      <w:r w:rsidRPr="00DF7587">
        <w:rPr>
          <w:rStyle w:val="StyleUnderline"/>
          <w:highlight w:val="cyan"/>
        </w:rPr>
        <w:t>of</w:t>
      </w:r>
      <w:r w:rsidRPr="00DF7587">
        <w:rPr>
          <w:rStyle w:val="StyleUnderline"/>
        </w:rPr>
        <w:t xml:space="preserve"> so many other </w:t>
      </w:r>
      <w:r w:rsidRPr="00DF7587">
        <w:rPr>
          <w:rStyle w:val="StyleUnderline"/>
          <w:highlight w:val="cyan"/>
        </w:rPr>
        <w:t>life</w:t>
      </w:r>
      <w:r w:rsidRPr="00DF7587">
        <w:rPr>
          <w:rStyle w:val="StyleUnderline"/>
        </w:rPr>
        <w:t xml:space="preserve"> forms </w:t>
      </w:r>
      <w:r w:rsidRPr="00DF7587">
        <w:rPr>
          <w:rStyle w:val="StyleUnderline"/>
          <w:highlight w:val="cyan"/>
        </w:rPr>
        <w:t>is at stake</w:t>
      </w:r>
      <w:r w:rsidRPr="00DF7587">
        <w:rPr>
          <w:rStyle w:val="StyleUnderline"/>
        </w:rPr>
        <w:t xml:space="preserve">. </w:t>
      </w:r>
      <w:r w:rsidRPr="00DF7587">
        <w:rPr>
          <w:rStyle w:val="Emphasis"/>
          <w:highlight w:val="cyan"/>
        </w:rPr>
        <w:t>Fairly sharing the lands and waters</w:t>
      </w:r>
      <w:r w:rsidRPr="00DF7587">
        <w:rPr>
          <w:rStyle w:val="StyleUnderline"/>
          <w:highlight w:val="cyan"/>
        </w:rPr>
        <w:t xml:space="preserve"> of Earth with other species </w:t>
      </w:r>
      <w:r w:rsidRPr="00DF7587">
        <w:rPr>
          <w:rStyle w:val="Emphasis"/>
          <w:highlight w:val="cyan"/>
        </w:rPr>
        <w:t>is</w:t>
      </w:r>
      <w:r w:rsidRPr="00DF7587">
        <w:rPr>
          <w:rStyle w:val="Emphasis"/>
        </w:rPr>
        <w:t xml:space="preserve"> primarily </w:t>
      </w:r>
      <w:r w:rsidRPr="00DF7587">
        <w:rPr>
          <w:rStyle w:val="Emphasis"/>
          <w:highlight w:val="cyan"/>
        </w:rPr>
        <w:t>a matter of justice, not economic convenience</w:t>
      </w:r>
      <w:r w:rsidRPr="00DF7587">
        <w:rPr>
          <w:rStyle w:val="Emphasis"/>
        </w:rPr>
        <w:t>.</w:t>
      </w:r>
    </w:p>
    <w:p w14:paraId="514ECE49" w14:textId="77777777" w:rsidR="00872C37" w:rsidRPr="00872C37" w:rsidRDefault="00872C37" w:rsidP="00872C37"/>
    <w:p w14:paraId="3FFD77FA" w14:textId="56F37CB6" w:rsidR="00872C37" w:rsidRDefault="00872C37" w:rsidP="00B97604">
      <w:pPr>
        <w:pStyle w:val="Heading1"/>
      </w:pPr>
      <w:r>
        <w:lastRenderedPageBreak/>
        <w:t>Case</w:t>
      </w:r>
    </w:p>
    <w:p w14:paraId="015B0C0C" w14:textId="2090E4BB" w:rsidR="00872C37" w:rsidRDefault="00872C37" w:rsidP="00B97604">
      <w:pPr>
        <w:pStyle w:val="Heading2"/>
      </w:pPr>
      <w:r>
        <w:lastRenderedPageBreak/>
        <w:t>Adv1</w:t>
      </w:r>
    </w:p>
    <w:p w14:paraId="71A3A130" w14:textId="5BAEC665" w:rsidR="00B97604" w:rsidRPr="00B97604" w:rsidRDefault="00B97604" w:rsidP="00B97604">
      <w:pPr>
        <w:pStyle w:val="Heading3"/>
      </w:pPr>
      <w:proofErr w:type="spellStart"/>
      <w:r>
        <w:lastRenderedPageBreak/>
        <w:t>Scen</w:t>
      </w:r>
      <w:proofErr w:type="spellEnd"/>
      <w:r>
        <w:t xml:space="preserve"> 1</w:t>
      </w:r>
    </w:p>
    <w:p w14:paraId="1CE9CAAE" w14:textId="77777777" w:rsidR="00872C37" w:rsidRDefault="00872C37" w:rsidP="00872C37">
      <w:pPr>
        <w:pStyle w:val="Heading4"/>
        <w:spacing w:line="240" w:lineRule="auto"/>
        <w:contextualSpacing/>
      </w:pP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w:t>
      </w:r>
      <w:r>
        <w:rPr>
          <w:u w:val="single"/>
        </w:rPr>
        <w:t>private sector</w:t>
      </w:r>
      <w:r>
        <w:t xml:space="preserve"> and P3s are key and </w:t>
      </w:r>
      <w:r>
        <w:rPr>
          <w:u w:val="single"/>
        </w:rPr>
        <w:t xml:space="preserve">outpacing </w:t>
      </w:r>
      <w:r>
        <w:t xml:space="preserve">government monitoring </w:t>
      </w:r>
    </w:p>
    <w:p w14:paraId="50113008" w14:textId="77777777" w:rsidR="00872C37" w:rsidRPr="00340C17" w:rsidRDefault="00872C37" w:rsidP="00872C37">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3E6C7870" w14:textId="77777777" w:rsidR="00872C37" w:rsidRPr="0063721B" w:rsidRDefault="00872C37" w:rsidP="00872C37">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62553475" w14:textId="77777777" w:rsidR="00872C37" w:rsidRPr="0063721B" w:rsidRDefault="00872C37" w:rsidP="00872C37">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79CA4930" w14:textId="77777777" w:rsidR="00872C37" w:rsidRPr="007B312B" w:rsidRDefault="00872C37" w:rsidP="00872C37">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6066AAB9" w14:textId="77777777" w:rsidR="00872C37" w:rsidRPr="007B312B" w:rsidRDefault="00872C37" w:rsidP="00872C37">
      <w:pPr>
        <w:pStyle w:val="ListParagraph"/>
        <w:numPr>
          <w:ilvl w:val="0"/>
          <w:numId w:val="13"/>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w:t>
      </w:r>
      <w:r w:rsidRPr="007B312B">
        <w:rPr>
          <w:sz w:val="16"/>
        </w:rPr>
        <w:lastRenderedPageBreak/>
        <w:t>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5DB077D0" w14:textId="77777777" w:rsidR="00872C37" w:rsidRPr="007B312B" w:rsidRDefault="00872C37" w:rsidP="00872C37">
      <w:pPr>
        <w:pStyle w:val="ListParagraph"/>
        <w:numPr>
          <w:ilvl w:val="0"/>
          <w:numId w:val="13"/>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55F14306" w14:textId="77777777" w:rsidR="00872C37" w:rsidRPr="007B312B" w:rsidRDefault="00872C37" w:rsidP="00872C37">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23A51C91" w14:textId="3DE0E529" w:rsidR="00872C37" w:rsidRDefault="00872C37" w:rsidP="00872C37">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39EFAD6C" w14:textId="2B636E72" w:rsidR="00B97604" w:rsidRDefault="00B97604" w:rsidP="00B97604">
      <w:pPr>
        <w:pStyle w:val="Heading4"/>
        <w:spacing w:before="200"/>
        <w:rPr>
          <w:rFonts w:ascii="Times New Roman" w:hAnsi="Times New Roman"/>
          <w:sz w:val="24"/>
        </w:rPr>
      </w:pPr>
      <w:r>
        <w:rPr>
          <w:rFonts w:cs="Calibri"/>
          <w:color w:val="000000"/>
        </w:rPr>
        <w:t>The environment is resilient and ecosystem loss doesn’t cascade </w:t>
      </w:r>
    </w:p>
    <w:p w14:paraId="3ADCD3B0" w14:textId="77777777" w:rsidR="00B97604" w:rsidRDefault="00B97604" w:rsidP="00B97604">
      <w:pPr>
        <w:pStyle w:val="NormalWeb"/>
        <w:spacing w:before="0" w:beforeAutospacing="0" w:after="0" w:afterAutospacing="0"/>
      </w:pPr>
      <w:proofErr w:type="spellStart"/>
      <w:r>
        <w:rPr>
          <w:rFonts w:ascii="Calibri" w:hAnsi="Calibri" w:cs="Calibri"/>
          <w:b/>
          <w:bCs/>
          <w:color w:val="000000"/>
          <w:sz w:val="26"/>
          <w:szCs w:val="26"/>
        </w:rPr>
        <w:t>Kareiva</w:t>
      </w:r>
      <w:proofErr w:type="spellEnd"/>
      <w:r>
        <w:rPr>
          <w:rFonts w:ascii="Calibri" w:hAnsi="Calibri" w:cs="Calibri"/>
          <w:b/>
          <w:bCs/>
          <w:color w:val="000000"/>
          <w:sz w:val="26"/>
          <w:szCs w:val="26"/>
        </w:rPr>
        <w:t xml:space="preserve"> et al 12 – </w:t>
      </w:r>
      <w:r>
        <w:rPr>
          <w:rFonts w:ascii="Calibri" w:hAnsi="Calibri" w:cs="Calibri"/>
          <w:color w:val="000000"/>
          <w:sz w:val="22"/>
          <w:szCs w:val="22"/>
        </w:rPr>
        <w:t>Chief Scientist and Vice President, The Nature Conservancy</w:t>
      </w:r>
      <w:r>
        <w:rPr>
          <w:rFonts w:ascii="Calibri" w:hAnsi="Calibri" w:cs="Calibri"/>
          <w:b/>
          <w:bCs/>
          <w:color w:val="000000"/>
          <w:sz w:val="26"/>
          <w:szCs w:val="26"/>
        </w:rPr>
        <w:t xml:space="preserve"> </w:t>
      </w:r>
      <w:r>
        <w:rPr>
          <w:rFonts w:ascii="Calibri" w:hAnsi="Calibri" w:cs="Calibri"/>
          <w:color w:val="000000"/>
          <w:sz w:val="22"/>
          <w:szCs w:val="22"/>
        </w:rPr>
        <w:t xml:space="preserve">(Peter, Michelle Marvier </w:t>
      </w:r>
      <w:r>
        <w:rPr>
          <w:rFonts w:ascii="Calibri" w:hAnsi="Calibri" w:cs="Calibri"/>
          <w:b/>
          <w:bCs/>
          <w:color w:val="000000"/>
          <w:sz w:val="22"/>
          <w:szCs w:val="22"/>
        </w:rPr>
        <w:t>--</w:t>
      </w:r>
      <w:r>
        <w:rPr>
          <w:rFonts w:ascii="Calibri" w:hAnsi="Calibri" w:cs="Calibri"/>
          <w:color w:val="000000"/>
          <w:sz w:val="22"/>
          <w:szCs w:val="22"/>
        </w:rPr>
        <w:t xml:space="preserve">professor and department chair of Environment Studies and Sciences at Santa Clara University, Robert </w:t>
      </w:r>
      <w:proofErr w:type="spellStart"/>
      <w:r>
        <w:rPr>
          <w:rFonts w:ascii="Calibri" w:hAnsi="Calibri" w:cs="Calibri"/>
          <w:color w:val="000000"/>
          <w:sz w:val="22"/>
          <w:szCs w:val="22"/>
        </w:rPr>
        <w:t>Lalasz</w:t>
      </w:r>
      <w:proofErr w:type="spellEnd"/>
      <w:r>
        <w:rPr>
          <w:rFonts w:ascii="Calibri" w:hAnsi="Calibri" w:cs="Calibri"/>
          <w:color w:val="000000"/>
          <w:sz w:val="22"/>
          <w:szCs w:val="22"/>
        </w:rPr>
        <w:t xml:space="preserve"> </w:t>
      </w:r>
      <w:r>
        <w:rPr>
          <w:rFonts w:ascii="Calibri" w:hAnsi="Calibri" w:cs="Calibri"/>
          <w:b/>
          <w:bCs/>
          <w:color w:val="000000"/>
          <w:sz w:val="22"/>
          <w:szCs w:val="22"/>
        </w:rPr>
        <w:t>--</w:t>
      </w:r>
      <w:r>
        <w:rPr>
          <w:rFonts w:ascii="Calibri" w:hAnsi="Calibri" w:cs="Calibri"/>
          <w:color w:val="000000"/>
          <w:sz w:val="22"/>
          <w:szCs w:val="22"/>
        </w:rPr>
        <w:t xml:space="preserve"> director of science communications for The Nature Conservancy, Winter, “Conservation in the Anthropocene,” http://thebreakthrough.org/index.php/journal/past-issues/issue-2/conservation-in-the-anthropocene/)</w:t>
      </w:r>
    </w:p>
    <w:p w14:paraId="44B1DD68" w14:textId="77777777" w:rsidR="00B97604" w:rsidRDefault="00B97604" w:rsidP="00B97604">
      <w:r>
        <w:rPr>
          <w:rFonts w:cs="Calibri"/>
          <w:color w:val="000000"/>
          <w:szCs w:val="22"/>
        </w:rPr>
        <w:t xml:space="preserve">2. </w:t>
      </w:r>
      <w:r>
        <w:rPr>
          <w:rFonts w:cs="Calibri"/>
          <w:b/>
          <w:bCs/>
          <w:color w:val="000000"/>
          <w:szCs w:val="22"/>
          <w:u w:val="single"/>
        </w:rPr>
        <w:t>As conservation became a global enterprise in the 1970s and 1980s, the movement's justification for saving nature shifted from spiritual and aesthetic values to focus on biodiversity</w:t>
      </w:r>
      <w:r>
        <w:rPr>
          <w:rFonts w:cs="Calibri"/>
          <w:color w:val="000000"/>
          <w:szCs w:val="22"/>
        </w:rPr>
        <w:t xml:space="preserve">. </w:t>
      </w:r>
      <w:r>
        <w:rPr>
          <w:rFonts w:cs="Calibri"/>
          <w:b/>
          <w:bCs/>
          <w:color w:val="000000"/>
          <w:szCs w:val="22"/>
          <w:u w:val="single"/>
        </w:rPr>
        <w:t>Nature was described as primeval, fragile, and at risk of collapse from too much human use and abuse</w:t>
      </w:r>
      <w:r>
        <w:rPr>
          <w:rFonts w:cs="Calibri"/>
          <w:color w:val="000000"/>
          <w:szCs w:val="22"/>
        </w:rPr>
        <w:t xml:space="preserve">. And indeed, </w:t>
      </w:r>
      <w:r>
        <w:rPr>
          <w:rFonts w:cs="Calibri"/>
          <w:b/>
          <w:bCs/>
          <w:color w:val="000000"/>
          <w:szCs w:val="22"/>
          <w:u w:val="single"/>
        </w:rPr>
        <w:t>there are consequences</w:t>
      </w:r>
      <w:r>
        <w:rPr>
          <w:rFonts w:cs="Calibri"/>
          <w:color w:val="000000"/>
          <w:szCs w:val="22"/>
        </w:rPr>
        <w:t xml:space="preserve"> </w:t>
      </w:r>
      <w:r>
        <w:rPr>
          <w:rFonts w:cs="Calibri"/>
          <w:b/>
          <w:bCs/>
          <w:color w:val="000000"/>
          <w:szCs w:val="22"/>
          <w:u w:val="single"/>
        </w:rPr>
        <w:t>when</w:t>
      </w:r>
      <w:r>
        <w:rPr>
          <w:rFonts w:cs="Calibri"/>
          <w:color w:val="000000"/>
          <w:szCs w:val="22"/>
        </w:rPr>
        <w:t xml:space="preserve"> </w:t>
      </w:r>
      <w:r>
        <w:rPr>
          <w:rFonts w:cs="Calibri"/>
          <w:b/>
          <w:bCs/>
          <w:color w:val="000000"/>
          <w:szCs w:val="22"/>
          <w:u w:val="single"/>
        </w:rPr>
        <w:t xml:space="preserve">humans convert landscapes for mining, logging, intensive agriculture, and urban development and when key species or ecosystems are </w:t>
      </w:r>
      <w:proofErr w:type="gramStart"/>
      <w:r>
        <w:rPr>
          <w:rFonts w:cs="Calibri"/>
          <w:b/>
          <w:bCs/>
          <w:color w:val="000000"/>
          <w:szCs w:val="22"/>
          <w:u w:val="single"/>
        </w:rPr>
        <w:t>lost.</w:t>
      </w:r>
      <w:r>
        <w:rPr>
          <w:rFonts w:cs="Calibri"/>
          <w:color w:val="000000"/>
          <w:sz w:val="12"/>
          <w:szCs w:val="12"/>
        </w:rPr>
        <w:t>¶</w:t>
      </w:r>
      <w:proofErr w:type="gramEnd"/>
      <w:r>
        <w:rPr>
          <w:rFonts w:cs="Calibri"/>
          <w:color w:val="000000"/>
          <w:szCs w:val="22"/>
        </w:rPr>
        <w:t xml:space="preserve"> But </w:t>
      </w:r>
      <w:r>
        <w:rPr>
          <w:rFonts w:cs="Calibri"/>
          <w:b/>
          <w:bCs/>
          <w:color w:val="000000"/>
          <w:szCs w:val="22"/>
          <w:u w:val="single"/>
          <w:shd w:val="clear" w:color="auto" w:fill="FFFF00"/>
        </w:rPr>
        <w:t>ecologists</w:t>
      </w:r>
      <w:r>
        <w:rPr>
          <w:rFonts w:cs="Calibri"/>
          <w:b/>
          <w:bCs/>
          <w:color w:val="000000"/>
          <w:szCs w:val="22"/>
          <w:u w:val="single"/>
        </w:rPr>
        <w:t xml:space="preserve"> and conservationists </w:t>
      </w:r>
      <w:r>
        <w:rPr>
          <w:rFonts w:cs="Calibri"/>
          <w:b/>
          <w:bCs/>
          <w:color w:val="000000"/>
          <w:szCs w:val="22"/>
          <w:u w:val="single"/>
          <w:shd w:val="clear" w:color="auto" w:fill="FFFF00"/>
        </w:rPr>
        <w:t>have grossly overstated the fragility of nature</w:t>
      </w:r>
      <w:r>
        <w:rPr>
          <w:rFonts w:cs="Calibri"/>
          <w:b/>
          <w:bCs/>
          <w:color w:val="000000"/>
          <w:szCs w:val="22"/>
          <w:u w:val="single"/>
        </w:rPr>
        <w:t xml:space="preserve">, </w:t>
      </w:r>
      <w:r>
        <w:rPr>
          <w:rFonts w:cs="Calibri"/>
          <w:color w:val="000000"/>
          <w:szCs w:val="22"/>
        </w:rPr>
        <w:t xml:space="preserve">frequently arguing that once an ecosystem is altered, it is gone forever. </w:t>
      </w:r>
      <w:r>
        <w:rPr>
          <w:rFonts w:cs="Calibri"/>
          <w:b/>
          <w:bCs/>
          <w:color w:val="000000"/>
          <w:szCs w:val="22"/>
          <w:u w:val="single"/>
        </w:rPr>
        <w:t xml:space="preserve">Some ecologists suggest that if a single species is lost, a whole ecosystem will be in danger of collapse, and that if too much biodiversity is lost, spaceship Earth will start to come apart. </w:t>
      </w:r>
      <w:r>
        <w:rPr>
          <w:rFonts w:cs="Calibri"/>
          <w:b/>
          <w:bCs/>
          <w:color w:val="000000"/>
          <w:szCs w:val="22"/>
          <w:u w:val="single"/>
        </w:rPr>
        <w:lastRenderedPageBreak/>
        <w:t>Everything, from the expansion of agriculture to rainforest destruction to changing waterways, has been painted as a threat to the delicate inner-workings of our planetary ecosystem.</w:t>
      </w:r>
      <w:r>
        <w:rPr>
          <w:rFonts w:cs="Calibri"/>
          <w:b/>
          <w:bCs/>
          <w:color w:val="000000"/>
          <w:sz w:val="12"/>
          <w:szCs w:val="12"/>
          <w:u w:val="single"/>
        </w:rPr>
        <w:t>¶</w:t>
      </w:r>
      <w:r>
        <w:rPr>
          <w:rFonts w:cs="Calibri"/>
          <w:color w:val="000000"/>
          <w:szCs w:val="22"/>
        </w:rPr>
        <w:t xml:space="preserve"> </w:t>
      </w:r>
      <w:r>
        <w:rPr>
          <w:rFonts w:cs="Calibri"/>
          <w:b/>
          <w:bCs/>
          <w:color w:val="000000"/>
          <w:szCs w:val="22"/>
          <w:u w:val="single"/>
        </w:rPr>
        <w:t>The fragility trope dates back</w:t>
      </w:r>
      <w:r>
        <w:rPr>
          <w:rFonts w:cs="Calibri"/>
          <w:color w:val="000000"/>
          <w:szCs w:val="22"/>
        </w:rPr>
        <w:t xml:space="preserve">, at least, </w:t>
      </w:r>
      <w:r>
        <w:rPr>
          <w:rFonts w:cs="Calibri"/>
          <w:b/>
          <w:bCs/>
          <w:color w:val="000000"/>
          <w:szCs w:val="22"/>
          <w:u w:val="single"/>
        </w:rPr>
        <w:t>to</w:t>
      </w:r>
      <w:r>
        <w:rPr>
          <w:rFonts w:cs="Calibri"/>
          <w:color w:val="000000"/>
          <w:szCs w:val="22"/>
        </w:rPr>
        <w:t xml:space="preserve"> Rachel </w:t>
      </w:r>
      <w:r>
        <w:rPr>
          <w:rFonts w:cs="Calibri"/>
          <w:b/>
          <w:bCs/>
          <w:color w:val="000000"/>
          <w:szCs w:val="22"/>
          <w:u w:val="single"/>
        </w:rPr>
        <w:t>Carson</w:t>
      </w:r>
      <w:r>
        <w:rPr>
          <w:rFonts w:cs="Calibri"/>
          <w:color w:val="000000"/>
          <w:szCs w:val="22"/>
        </w:rPr>
        <w:t xml:space="preserve">, </w:t>
      </w:r>
      <w:r>
        <w:rPr>
          <w:rFonts w:cs="Calibri"/>
          <w:b/>
          <w:bCs/>
          <w:color w:val="000000"/>
          <w:szCs w:val="22"/>
          <w:u w:val="single"/>
        </w:rPr>
        <w:t>who wrote plaintively in Silent Spring of the delicate web of life and warned that perturbing the intricate balance of nature could have disastrous consequences</w:t>
      </w:r>
      <w:r>
        <w:rPr>
          <w:rFonts w:cs="Calibri"/>
          <w:color w:val="000000"/>
          <w:szCs w:val="22"/>
        </w:rPr>
        <w:t>.22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w:t>
      </w:r>
      <w:r>
        <w:rPr>
          <w:rFonts w:cs="Calibri"/>
          <w:color w:val="000000"/>
          <w:sz w:val="12"/>
          <w:szCs w:val="12"/>
        </w:rPr>
        <w:t>¶</w:t>
      </w:r>
      <w:r>
        <w:rPr>
          <w:rFonts w:cs="Calibri"/>
          <w:color w:val="000000"/>
          <w:szCs w:val="22"/>
        </w:rPr>
        <w:t xml:space="preserve"> The trouble for conservation is that </w:t>
      </w:r>
      <w:r>
        <w:rPr>
          <w:rFonts w:cs="Calibri"/>
          <w:b/>
          <w:bCs/>
          <w:color w:val="000000"/>
          <w:szCs w:val="22"/>
          <w:u w:val="single"/>
        </w:rPr>
        <w:t xml:space="preserve">the </w:t>
      </w:r>
      <w:r>
        <w:rPr>
          <w:rFonts w:cs="Calibri"/>
          <w:b/>
          <w:bCs/>
          <w:color w:val="000000"/>
          <w:szCs w:val="22"/>
          <w:u w:val="single"/>
          <w:shd w:val="clear" w:color="auto" w:fill="FFFF00"/>
        </w:rPr>
        <w:t xml:space="preserve">data </w:t>
      </w:r>
      <w:r>
        <w:rPr>
          <w:rFonts w:cs="Calibri"/>
          <w:b/>
          <w:bCs/>
          <w:color w:val="000000"/>
          <w:szCs w:val="22"/>
          <w:u w:val="single"/>
        </w:rPr>
        <w:t xml:space="preserve">simply </w:t>
      </w:r>
      <w:r>
        <w:rPr>
          <w:rFonts w:cs="Calibri"/>
          <w:b/>
          <w:bCs/>
          <w:color w:val="000000"/>
          <w:szCs w:val="22"/>
          <w:u w:val="single"/>
          <w:shd w:val="clear" w:color="auto" w:fill="FFFF00"/>
        </w:rPr>
        <w:t xml:space="preserve">do not support </w:t>
      </w:r>
      <w:r>
        <w:rPr>
          <w:rFonts w:cs="Calibri"/>
          <w:b/>
          <w:bCs/>
          <w:color w:val="000000"/>
          <w:szCs w:val="22"/>
          <w:u w:val="single"/>
        </w:rPr>
        <w:t xml:space="preserve">the idea of a </w:t>
      </w:r>
      <w:r>
        <w:rPr>
          <w:rFonts w:cs="Calibri"/>
          <w:b/>
          <w:bCs/>
          <w:color w:val="000000"/>
          <w:szCs w:val="22"/>
          <w:u w:val="single"/>
          <w:shd w:val="clear" w:color="auto" w:fill="FFFF00"/>
        </w:rPr>
        <w:t>fragile nature</w:t>
      </w:r>
      <w:r>
        <w:rPr>
          <w:rFonts w:cs="Calibri"/>
          <w:b/>
          <w:bCs/>
          <w:color w:val="000000"/>
          <w:szCs w:val="22"/>
          <w:u w:val="single"/>
        </w:rPr>
        <w:t xml:space="preserve"> at risk of collapse</w:t>
      </w:r>
      <w:r>
        <w:rPr>
          <w:rFonts w:cs="Calibri"/>
          <w:color w:val="000000"/>
          <w:szCs w:val="22"/>
        </w:rPr>
        <w:t xml:space="preserve">. Ecologists now know that </w:t>
      </w:r>
      <w:r>
        <w:rPr>
          <w:rFonts w:cs="Calibri"/>
          <w:b/>
          <w:bCs/>
          <w:color w:val="000000"/>
          <w:szCs w:val="22"/>
          <w:u w:val="single"/>
          <w:shd w:val="clear" w:color="auto" w:fill="FFFF00"/>
        </w:rPr>
        <w:t xml:space="preserve">the disappearance of one species does not </w:t>
      </w:r>
      <w:r>
        <w:rPr>
          <w:rFonts w:cs="Calibri"/>
          <w:b/>
          <w:bCs/>
          <w:color w:val="000000"/>
          <w:szCs w:val="22"/>
          <w:u w:val="single"/>
        </w:rPr>
        <w:t xml:space="preserve">necessarily </w:t>
      </w:r>
      <w:r>
        <w:rPr>
          <w:rFonts w:cs="Calibri"/>
          <w:b/>
          <w:bCs/>
          <w:color w:val="000000"/>
          <w:szCs w:val="22"/>
          <w:u w:val="single"/>
          <w:shd w:val="clear" w:color="auto" w:fill="FFFF00"/>
        </w:rPr>
        <w:t xml:space="preserve">lead to the extinction of </w:t>
      </w:r>
      <w:r>
        <w:rPr>
          <w:rFonts w:cs="Calibri"/>
          <w:b/>
          <w:bCs/>
          <w:color w:val="000000"/>
          <w:szCs w:val="22"/>
          <w:u w:val="single"/>
        </w:rPr>
        <w:t xml:space="preserve">any others, much less </w:t>
      </w:r>
      <w:r>
        <w:rPr>
          <w:rFonts w:cs="Calibri"/>
          <w:b/>
          <w:bCs/>
          <w:color w:val="000000"/>
          <w:szCs w:val="22"/>
          <w:u w:val="single"/>
          <w:shd w:val="clear" w:color="auto" w:fill="FFFF00"/>
        </w:rPr>
        <w:t xml:space="preserve">all others </w:t>
      </w:r>
      <w:r>
        <w:rPr>
          <w:rFonts w:cs="Calibri"/>
          <w:b/>
          <w:bCs/>
          <w:color w:val="000000"/>
          <w:szCs w:val="22"/>
          <w:u w:val="single"/>
        </w:rPr>
        <w:t>in the same ecosystem</w:t>
      </w:r>
      <w:r>
        <w:rPr>
          <w:rFonts w:cs="Calibri"/>
          <w:color w:val="000000"/>
          <w:szCs w:val="22"/>
        </w:rPr>
        <w:t xml:space="preserve">. In many circumstances, </w:t>
      </w:r>
      <w:r>
        <w:rPr>
          <w:rFonts w:cs="Calibri"/>
          <w:b/>
          <w:bCs/>
          <w:color w:val="000000"/>
          <w:szCs w:val="22"/>
          <w:u w:val="single"/>
          <w:shd w:val="clear" w:color="auto" w:fill="FFFF00"/>
        </w:rPr>
        <w:t>the demise of</w:t>
      </w:r>
      <w:r>
        <w:rPr>
          <w:rFonts w:cs="Calibri"/>
          <w:b/>
          <w:bCs/>
          <w:color w:val="000000"/>
          <w:szCs w:val="22"/>
          <w:u w:val="single"/>
        </w:rPr>
        <w:t xml:space="preserve"> formerly abundant </w:t>
      </w:r>
      <w:r>
        <w:rPr>
          <w:rFonts w:cs="Calibri"/>
          <w:b/>
          <w:bCs/>
          <w:color w:val="000000"/>
          <w:szCs w:val="22"/>
          <w:u w:val="single"/>
          <w:shd w:val="clear" w:color="auto" w:fill="FFFF00"/>
        </w:rPr>
        <w:t>species can be inconsequential</w:t>
      </w:r>
      <w:r>
        <w:rPr>
          <w:rFonts w:cs="Calibri"/>
          <w:b/>
          <w:bCs/>
          <w:color w:val="000000"/>
          <w:szCs w:val="22"/>
          <w:u w:val="single"/>
        </w:rPr>
        <w:t xml:space="preserve"> to ecosystem function. </w:t>
      </w:r>
      <w:r>
        <w:rPr>
          <w:rFonts w:cs="Calibri"/>
          <w:b/>
          <w:bCs/>
          <w:color w:val="000000"/>
          <w:szCs w:val="22"/>
          <w:u w:val="single"/>
          <w:shd w:val="clear" w:color="auto" w:fill="FFFF00"/>
        </w:rPr>
        <w:t xml:space="preserve">The </w:t>
      </w:r>
      <w:r>
        <w:rPr>
          <w:rFonts w:cs="Calibri"/>
          <w:b/>
          <w:bCs/>
          <w:color w:val="000000"/>
          <w:szCs w:val="22"/>
          <w:u w:val="single"/>
        </w:rPr>
        <w:t xml:space="preserve">American </w:t>
      </w:r>
      <w:r>
        <w:rPr>
          <w:rFonts w:cs="Calibri"/>
          <w:b/>
          <w:bCs/>
          <w:color w:val="000000"/>
          <w:szCs w:val="22"/>
          <w:u w:val="single"/>
          <w:shd w:val="clear" w:color="auto" w:fill="FFFF00"/>
        </w:rPr>
        <w:t>chestnut</w:t>
      </w:r>
      <w:r>
        <w:rPr>
          <w:rFonts w:cs="Calibri"/>
          <w:color w:val="000000"/>
          <w:szCs w:val="22"/>
        </w:rPr>
        <w:t xml:space="preserve">, </w:t>
      </w:r>
      <w:r>
        <w:rPr>
          <w:rFonts w:cs="Calibri"/>
          <w:b/>
          <w:bCs/>
          <w:color w:val="000000"/>
          <w:szCs w:val="22"/>
          <w:u w:val="single"/>
        </w:rPr>
        <w:t xml:space="preserve">once a dominant tree in eastern North America, </w:t>
      </w:r>
      <w:r>
        <w:rPr>
          <w:rFonts w:cs="Calibri"/>
          <w:b/>
          <w:bCs/>
          <w:color w:val="000000"/>
          <w:szCs w:val="22"/>
          <w:u w:val="single"/>
          <w:shd w:val="clear" w:color="auto" w:fill="FFFF00"/>
        </w:rPr>
        <w:t>has been extinguished</w:t>
      </w:r>
      <w:r>
        <w:rPr>
          <w:rFonts w:cs="Calibri"/>
          <w:b/>
          <w:bCs/>
          <w:color w:val="000000"/>
          <w:szCs w:val="22"/>
          <w:u w:val="single"/>
        </w:rPr>
        <w:t xml:space="preserve"> by a foreign disease, yet the forest ecosystem is surprisingly unaffected. </w:t>
      </w:r>
      <w:r>
        <w:rPr>
          <w:rFonts w:cs="Calibri"/>
          <w:b/>
          <w:bCs/>
          <w:color w:val="000000"/>
          <w:szCs w:val="22"/>
          <w:u w:val="single"/>
          <w:shd w:val="clear" w:color="auto" w:fill="FFFF00"/>
        </w:rPr>
        <w:t>The</w:t>
      </w:r>
      <w:r>
        <w:rPr>
          <w:rFonts w:cs="Calibri"/>
          <w:b/>
          <w:bCs/>
          <w:color w:val="000000"/>
          <w:szCs w:val="22"/>
          <w:u w:val="single"/>
        </w:rPr>
        <w:t xml:space="preserve"> passenger </w:t>
      </w:r>
      <w:r>
        <w:rPr>
          <w:rFonts w:cs="Calibri"/>
          <w:b/>
          <w:bCs/>
          <w:color w:val="000000"/>
          <w:szCs w:val="22"/>
          <w:u w:val="single"/>
          <w:shd w:val="clear" w:color="auto" w:fill="FFFF00"/>
        </w:rPr>
        <w:t>pigeon</w:t>
      </w:r>
      <w:r>
        <w:rPr>
          <w:rFonts w:cs="Calibri"/>
          <w:color w:val="000000"/>
          <w:szCs w:val="22"/>
        </w:rPr>
        <w:t xml:space="preserve">, once so abundant that its flocks darkened the sky, </w:t>
      </w:r>
      <w:r>
        <w:rPr>
          <w:rFonts w:cs="Calibri"/>
          <w:b/>
          <w:bCs/>
          <w:color w:val="000000"/>
          <w:szCs w:val="22"/>
          <w:u w:val="single"/>
        </w:rPr>
        <w:t xml:space="preserve">went extinct, along with countless other species from </w:t>
      </w:r>
      <w:r>
        <w:rPr>
          <w:rFonts w:cs="Calibri"/>
          <w:b/>
          <w:bCs/>
          <w:color w:val="000000"/>
          <w:szCs w:val="22"/>
          <w:u w:val="single"/>
          <w:shd w:val="clear" w:color="auto" w:fill="FFFF00"/>
        </w:rPr>
        <w:t>the</w:t>
      </w:r>
      <w:r>
        <w:rPr>
          <w:rFonts w:cs="Calibri"/>
          <w:b/>
          <w:bCs/>
          <w:color w:val="000000"/>
          <w:szCs w:val="22"/>
          <w:u w:val="single"/>
        </w:rPr>
        <w:t xml:space="preserve"> Steller's </w:t>
      </w:r>
      <w:r>
        <w:rPr>
          <w:rFonts w:cs="Calibri"/>
          <w:b/>
          <w:bCs/>
          <w:color w:val="000000"/>
          <w:szCs w:val="22"/>
          <w:u w:val="single"/>
          <w:shd w:val="clear" w:color="auto" w:fill="FFFF00"/>
        </w:rPr>
        <w:t xml:space="preserve">sea cow </w:t>
      </w:r>
      <w:r>
        <w:rPr>
          <w:rFonts w:cs="Calibri"/>
          <w:b/>
          <w:bCs/>
          <w:color w:val="000000"/>
          <w:szCs w:val="22"/>
          <w:u w:val="single"/>
        </w:rPr>
        <w:t xml:space="preserve">to </w:t>
      </w:r>
      <w:r>
        <w:rPr>
          <w:rFonts w:cs="Calibri"/>
          <w:b/>
          <w:bCs/>
          <w:color w:val="000000"/>
          <w:szCs w:val="22"/>
          <w:u w:val="single"/>
          <w:shd w:val="clear" w:color="auto" w:fill="FFFF00"/>
        </w:rPr>
        <w:t>the dodo</w:t>
      </w:r>
      <w:r>
        <w:rPr>
          <w:rFonts w:cs="Calibri"/>
          <w:color w:val="000000"/>
          <w:szCs w:val="22"/>
          <w:shd w:val="clear" w:color="auto" w:fill="FFFF00"/>
        </w:rPr>
        <w:t xml:space="preserve">, </w:t>
      </w:r>
      <w:r>
        <w:rPr>
          <w:rFonts w:cs="Calibri"/>
          <w:b/>
          <w:bCs/>
          <w:color w:val="000000"/>
          <w:szCs w:val="22"/>
          <w:u w:val="single"/>
          <w:shd w:val="clear" w:color="auto" w:fill="FFFF00"/>
        </w:rPr>
        <w:t xml:space="preserve">with no </w:t>
      </w:r>
      <w:r>
        <w:rPr>
          <w:rFonts w:cs="Calibri"/>
          <w:b/>
          <w:bCs/>
          <w:color w:val="000000"/>
          <w:szCs w:val="22"/>
          <w:u w:val="single"/>
        </w:rPr>
        <w:t xml:space="preserve">catastrophic or even </w:t>
      </w:r>
      <w:r>
        <w:rPr>
          <w:rFonts w:cs="Calibri"/>
          <w:b/>
          <w:bCs/>
          <w:color w:val="000000"/>
          <w:szCs w:val="22"/>
          <w:u w:val="single"/>
          <w:shd w:val="clear" w:color="auto" w:fill="FFFF00"/>
        </w:rPr>
        <w:t xml:space="preserve">measurable </w:t>
      </w:r>
      <w:proofErr w:type="gramStart"/>
      <w:r>
        <w:rPr>
          <w:rFonts w:cs="Calibri"/>
          <w:b/>
          <w:bCs/>
          <w:color w:val="000000"/>
          <w:szCs w:val="22"/>
          <w:u w:val="single"/>
          <w:shd w:val="clear" w:color="auto" w:fill="FFFF00"/>
        </w:rPr>
        <w:t>effects</w:t>
      </w:r>
      <w:r>
        <w:rPr>
          <w:rFonts w:cs="Calibri"/>
          <w:b/>
          <w:bCs/>
          <w:color w:val="000000"/>
          <w:szCs w:val="22"/>
          <w:u w:val="single"/>
        </w:rPr>
        <w:t>.</w:t>
      </w:r>
      <w:r>
        <w:rPr>
          <w:rFonts w:cs="Calibri"/>
          <w:b/>
          <w:bCs/>
          <w:color w:val="000000"/>
          <w:sz w:val="12"/>
          <w:szCs w:val="12"/>
          <w:u w:val="single"/>
        </w:rPr>
        <w:t>¶</w:t>
      </w:r>
      <w:proofErr w:type="gramEnd"/>
      <w:r>
        <w:rPr>
          <w:rFonts w:cs="Calibri"/>
          <w:b/>
          <w:bCs/>
          <w:color w:val="000000"/>
          <w:sz w:val="12"/>
          <w:szCs w:val="12"/>
          <w:u w:val="single"/>
        </w:rPr>
        <w:t xml:space="preserve"> </w:t>
      </w:r>
      <w:r>
        <w:rPr>
          <w:rFonts w:cs="Calibri"/>
          <w:b/>
          <w:bCs/>
          <w:color w:val="000000"/>
          <w:szCs w:val="22"/>
          <w:u w:val="single"/>
        </w:rPr>
        <w:t xml:space="preserve">These </w:t>
      </w:r>
      <w:r>
        <w:rPr>
          <w:rFonts w:cs="Calibri"/>
          <w:b/>
          <w:bCs/>
          <w:color w:val="000000"/>
          <w:szCs w:val="22"/>
          <w:u w:val="single"/>
          <w:shd w:val="clear" w:color="auto" w:fill="FFFF00"/>
        </w:rPr>
        <w:t xml:space="preserve">stories of resilience are not isolated </w:t>
      </w:r>
      <w:r>
        <w:rPr>
          <w:rFonts w:cs="Calibri"/>
          <w:b/>
          <w:bCs/>
          <w:color w:val="000000"/>
          <w:szCs w:val="22"/>
          <w:u w:val="single"/>
        </w:rPr>
        <w:t xml:space="preserve">examples -- </w:t>
      </w:r>
      <w:r>
        <w:rPr>
          <w:rFonts w:cs="Calibri"/>
          <w:b/>
          <w:bCs/>
          <w:color w:val="000000"/>
          <w:szCs w:val="22"/>
          <w:u w:val="single"/>
          <w:shd w:val="clear" w:color="auto" w:fill="FFFF00"/>
        </w:rPr>
        <w:t>a thorough review of</w:t>
      </w:r>
      <w:r>
        <w:rPr>
          <w:rFonts w:cs="Calibri"/>
          <w:b/>
          <w:bCs/>
          <w:color w:val="000000"/>
          <w:szCs w:val="22"/>
          <w:u w:val="single"/>
        </w:rPr>
        <w:t xml:space="preserve"> the scientific </w:t>
      </w:r>
      <w:r>
        <w:rPr>
          <w:rFonts w:cs="Calibri"/>
          <w:b/>
          <w:bCs/>
          <w:color w:val="000000"/>
          <w:szCs w:val="22"/>
          <w:u w:val="single"/>
          <w:shd w:val="clear" w:color="auto" w:fill="FFFF00"/>
        </w:rPr>
        <w:t xml:space="preserve">literature identified 240 studies of ecosystems following major </w:t>
      </w:r>
      <w:r>
        <w:rPr>
          <w:rFonts w:cs="Calibri"/>
          <w:b/>
          <w:bCs/>
          <w:color w:val="000000"/>
          <w:szCs w:val="22"/>
          <w:u w:val="single"/>
        </w:rPr>
        <w:t xml:space="preserve">disturbances such as deforestation, mining, oil spills, and other types of pollution. </w:t>
      </w:r>
      <w:r>
        <w:rPr>
          <w:rFonts w:cs="Calibri"/>
          <w:b/>
          <w:bCs/>
          <w:color w:val="000000"/>
          <w:szCs w:val="22"/>
          <w:u w:val="single"/>
          <w:shd w:val="clear" w:color="auto" w:fill="FFFF00"/>
        </w:rPr>
        <w:t xml:space="preserve">The abundance of </w:t>
      </w:r>
      <w:r>
        <w:rPr>
          <w:rFonts w:cs="Calibri"/>
          <w:b/>
          <w:bCs/>
          <w:color w:val="000000"/>
          <w:szCs w:val="22"/>
          <w:u w:val="single"/>
        </w:rPr>
        <w:t xml:space="preserve">plant and animal </w:t>
      </w:r>
      <w:r>
        <w:rPr>
          <w:rFonts w:cs="Calibri"/>
          <w:b/>
          <w:bCs/>
          <w:color w:val="000000"/>
          <w:szCs w:val="22"/>
          <w:u w:val="single"/>
          <w:shd w:val="clear" w:color="auto" w:fill="FFFF00"/>
        </w:rPr>
        <w:t xml:space="preserve">species as well as </w:t>
      </w:r>
      <w:r>
        <w:rPr>
          <w:rFonts w:cs="Calibri"/>
          <w:b/>
          <w:bCs/>
          <w:color w:val="000000"/>
          <w:szCs w:val="22"/>
          <w:u w:val="single"/>
        </w:rPr>
        <w:t xml:space="preserve">other measures of </w:t>
      </w:r>
      <w:r>
        <w:rPr>
          <w:rFonts w:cs="Calibri"/>
          <w:b/>
          <w:bCs/>
          <w:color w:val="000000"/>
          <w:szCs w:val="22"/>
          <w:u w:val="single"/>
          <w:shd w:val="clear" w:color="auto" w:fill="FFFF00"/>
        </w:rPr>
        <w:t>ecosystem function recovered</w:t>
      </w:r>
      <w:r>
        <w:rPr>
          <w:rFonts w:cs="Calibri"/>
          <w:color w:val="000000"/>
          <w:szCs w:val="22"/>
        </w:rPr>
        <w:t xml:space="preserve">, at least partially, </w:t>
      </w:r>
      <w:r>
        <w:rPr>
          <w:rFonts w:cs="Calibri"/>
          <w:b/>
          <w:bCs/>
          <w:color w:val="000000"/>
          <w:szCs w:val="22"/>
          <w:u w:val="single"/>
          <w:shd w:val="clear" w:color="auto" w:fill="FFFF00"/>
        </w:rPr>
        <w:t>in</w:t>
      </w:r>
      <w:r>
        <w:rPr>
          <w:rFonts w:cs="Calibri"/>
          <w:color w:val="000000"/>
          <w:szCs w:val="22"/>
        </w:rPr>
        <w:t xml:space="preserve"> 173 </w:t>
      </w:r>
      <w:r>
        <w:rPr>
          <w:rFonts w:cs="Calibri"/>
          <w:b/>
          <w:bCs/>
          <w:color w:val="000000"/>
          <w:szCs w:val="22"/>
          <w:u w:val="single"/>
        </w:rPr>
        <w:t>(</w:t>
      </w:r>
      <w:r>
        <w:rPr>
          <w:rFonts w:cs="Calibri"/>
          <w:b/>
          <w:bCs/>
          <w:color w:val="000000"/>
          <w:szCs w:val="22"/>
          <w:u w:val="single"/>
          <w:shd w:val="clear" w:color="auto" w:fill="FFFF00"/>
        </w:rPr>
        <w:t>72 percent) of</w:t>
      </w:r>
      <w:r>
        <w:rPr>
          <w:rFonts w:cs="Calibri"/>
          <w:b/>
          <w:bCs/>
          <w:color w:val="000000"/>
          <w:szCs w:val="22"/>
          <w:u w:val="single"/>
        </w:rPr>
        <w:t xml:space="preserve"> these </w:t>
      </w:r>
      <w:r>
        <w:rPr>
          <w:rFonts w:cs="Calibri"/>
          <w:b/>
          <w:bCs/>
          <w:color w:val="000000"/>
          <w:szCs w:val="22"/>
          <w:u w:val="single"/>
          <w:shd w:val="clear" w:color="auto" w:fill="FFFF00"/>
        </w:rPr>
        <w:t>studies</w:t>
      </w:r>
      <w:r>
        <w:rPr>
          <w:rFonts w:cs="Calibri"/>
          <w:color w:val="000000"/>
          <w:szCs w:val="22"/>
        </w:rPr>
        <w:t>.25</w:t>
      </w:r>
      <w:r>
        <w:rPr>
          <w:rFonts w:cs="Calibri"/>
          <w:color w:val="000000"/>
          <w:sz w:val="12"/>
          <w:szCs w:val="12"/>
        </w:rPr>
        <w:t>¶</w:t>
      </w:r>
      <w:r>
        <w:rPr>
          <w:rFonts w:cs="Calibri"/>
          <w:color w:val="000000"/>
          <w:szCs w:val="22"/>
        </w:rPr>
        <w:t xml:space="preserve"> </w:t>
      </w:r>
      <w:r>
        <w:rPr>
          <w:rFonts w:cs="Calibri"/>
          <w:b/>
          <w:bCs/>
          <w:color w:val="000000"/>
          <w:szCs w:val="22"/>
          <w:u w:val="single"/>
        </w:rPr>
        <w:t>While global forest cover is continuing to decline, it is rising in the Northern Hemisphere, where "nature" is returning to former agricultural lands</w:t>
      </w:r>
      <w:r>
        <w:rPr>
          <w:rFonts w:cs="Calibri"/>
          <w:color w:val="000000"/>
          <w:szCs w:val="22"/>
        </w:rPr>
        <w:t xml:space="preserve">.26 Something similar is likely to occur in the Southern Hemisphere, after poor countries achieve a similar level of economic development. A 2010 report concluded </w:t>
      </w:r>
      <w:r>
        <w:rPr>
          <w:rFonts w:cs="Calibri"/>
          <w:b/>
          <w:bCs/>
          <w:color w:val="000000"/>
          <w:szCs w:val="22"/>
          <w:u w:val="single"/>
        </w:rPr>
        <w:t>that rainforests that have grown back over abandoned agricultural land had 40 to 70 percent of the species of the original forests</w:t>
      </w:r>
      <w:r>
        <w:rPr>
          <w:rFonts w:cs="Calibri"/>
          <w:color w:val="000000"/>
          <w:szCs w:val="22"/>
        </w:rPr>
        <w:t>.27 Even Indonesian orangutans, which were widely thought to be able to survive only in pristine forests, have been found in surprising numbers in oil palm plantations and degraded lands.28</w:t>
      </w:r>
      <w:r>
        <w:rPr>
          <w:rFonts w:cs="Calibri"/>
          <w:color w:val="000000"/>
          <w:sz w:val="12"/>
          <w:szCs w:val="12"/>
        </w:rPr>
        <w:t>¶</w:t>
      </w:r>
      <w:r>
        <w:rPr>
          <w:rFonts w:cs="Calibri"/>
          <w:color w:val="000000"/>
          <w:szCs w:val="22"/>
        </w:rPr>
        <w:t xml:space="preserve"> </w:t>
      </w:r>
      <w:r>
        <w:rPr>
          <w:rFonts w:cs="Calibri"/>
          <w:b/>
          <w:bCs/>
          <w:color w:val="000000"/>
          <w:szCs w:val="22"/>
          <w:u w:val="single"/>
          <w:shd w:val="clear" w:color="auto" w:fill="FFFF00"/>
        </w:rPr>
        <w:t>Nature is so resilient</w:t>
      </w:r>
      <w:r>
        <w:rPr>
          <w:rFonts w:cs="Calibri"/>
          <w:b/>
          <w:bCs/>
          <w:color w:val="000000"/>
          <w:szCs w:val="22"/>
          <w:u w:val="single"/>
        </w:rPr>
        <w:t xml:space="preserve"> that </w:t>
      </w:r>
      <w:r>
        <w:rPr>
          <w:rFonts w:cs="Calibri"/>
          <w:b/>
          <w:bCs/>
          <w:color w:val="000000"/>
          <w:szCs w:val="22"/>
          <w:u w:val="single"/>
          <w:shd w:val="clear" w:color="auto" w:fill="FFFF00"/>
        </w:rPr>
        <w:t>it can recover rapidly from</w:t>
      </w:r>
      <w:r>
        <w:rPr>
          <w:rFonts w:cs="Calibri"/>
          <w:b/>
          <w:bCs/>
          <w:color w:val="000000"/>
          <w:szCs w:val="22"/>
          <w:u w:val="single"/>
        </w:rPr>
        <w:t xml:space="preserve"> even </w:t>
      </w:r>
      <w:r>
        <w:rPr>
          <w:rFonts w:cs="Calibri"/>
          <w:b/>
          <w:bCs/>
          <w:color w:val="000000"/>
          <w:szCs w:val="22"/>
          <w:u w:val="single"/>
          <w:shd w:val="clear" w:color="auto" w:fill="FFFF00"/>
        </w:rPr>
        <w:t>the most powerful</w:t>
      </w:r>
      <w:r>
        <w:rPr>
          <w:rFonts w:cs="Calibri"/>
          <w:b/>
          <w:bCs/>
          <w:color w:val="000000"/>
          <w:szCs w:val="22"/>
          <w:u w:val="single"/>
        </w:rPr>
        <w:t xml:space="preserve"> human </w:t>
      </w:r>
      <w:r>
        <w:rPr>
          <w:rFonts w:cs="Calibri"/>
          <w:b/>
          <w:bCs/>
          <w:color w:val="000000"/>
          <w:szCs w:val="22"/>
          <w:u w:val="single"/>
          <w:shd w:val="clear" w:color="auto" w:fill="FFFF00"/>
        </w:rPr>
        <w:t xml:space="preserve">disturbances. Around </w:t>
      </w:r>
      <w:r>
        <w:rPr>
          <w:rFonts w:cs="Calibri"/>
          <w:b/>
          <w:bCs/>
          <w:color w:val="000000"/>
          <w:szCs w:val="22"/>
          <w:u w:val="single"/>
        </w:rPr>
        <w:t xml:space="preserve">the </w:t>
      </w:r>
      <w:r>
        <w:rPr>
          <w:rFonts w:cs="Calibri"/>
          <w:b/>
          <w:bCs/>
          <w:color w:val="000000"/>
          <w:szCs w:val="22"/>
          <w:u w:val="single"/>
          <w:shd w:val="clear" w:color="auto" w:fill="FFFF00"/>
        </w:rPr>
        <w:t>Chernobyl</w:t>
      </w:r>
      <w:r>
        <w:rPr>
          <w:rFonts w:cs="Calibri"/>
          <w:b/>
          <w:bCs/>
          <w:color w:val="000000"/>
          <w:szCs w:val="22"/>
          <w:u w:val="single"/>
        </w:rPr>
        <w:t xml:space="preserve"> nuclear facility,</w:t>
      </w:r>
      <w:r>
        <w:rPr>
          <w:rFonts w:cs="Calibri"/>
          <w:color w:val="000000"/>
          <w:szCs w:val="22"/>
        </w:rPr>
        <w:t xml:space="preserve"> which melted down in 1986, </w:t>
      </w:r>
      <w:r>
        <w:rPr>
          <w:rFonts w:cs="Calibri"/>
          <w:b/>
          <w:bCs/>
          <w:color w:val="000000"/>
          <w:szCs w:val="22"/>
          <w:u w:val="single"/>
          <w:shd w:val="clear" w:color="auto" w:fill="FFFF00"/>
        </w:rPr>
        <w:t>wildlife is thriving</w:t>
      </w:r>
      <w:r>
        <w:rPr>
          <w:rFonts w:cs="Calibri"/>
          <w:b/>
          <w:bCs/>
          <w:color w:val="000000"/>
          <w:szCs w:val="22"/>
          <w:u w:val="single"/>
        </w:rPr>
        <w:t>, despite the high levels of radiation</w:t>
      </w:r>
      <w:r>
        <w:rPr>
          <w:rFonts w:cs="Calibri"/>
          <w:color w:val="000000"/>
          <w:szCs w:val="22"/>
        </w:rPr>
        <w:t xml:space="preserve">.29 </w:t>
      </w:r>
      <w:r>
        <w:rPr>
          <w:rFonts w:cs="Calibri"/>
          <w:b/>
          <w:bCs/>
          <w:color w:val="000000"/>
          <w:szCs w:val="22"/>
          <w:u w:val="single"/>
        </w:rPr>
        <w:t>In the Bikini Atoll, the site of multiple nuclear bomb tests</w:t>
      </w:r>
      <w:r>
        <w:rPr>
          <w:rFonts w:cs="Calibri"/>
          <w:color w:val="000000"/>
          <w:szCs w:val="22"/>
        </w:rPr>
        <w:t xml:space="preserve">, including the 1954 hydrogen bomb test that boiled the water in the area, </w:t>
      </w:r>
      <w:r>
        <w:rPr>
          <w:rFonts w:cs="Calibri"/>
          <w:b/>
          <w:bCs/>
          <w:color w:val="000000"/>
          <w:szCs w:val="22"/>
          <w:u w:val="single"/>
        </w:rPr>
        <w:t>the number of coral species has actually increased relative to before the explosions</w:t>
      </w:r>
      <w:r>
        <w:rPr>
          <w:rFonts w:cs="Calibri"/>
          <w:color w:val="000000"/>
          <w:szCs w:val="22"/>
        </w:rPr>
        <w:t xml:space="preserve">.30 More recently, </w:t>
      </w:r>
      <w:r>
        <w:rPr>
          <w:rFonts w:cs="Calibri"/>
          <w:b/>
          <w:bCs/>
          <w:color w:val="000000"/>
          <w:szCs w:val="22"/>
          <w:u w:val="single"/>
          <w:shd w:val="clear" w:color="auto" w:fill="FFFF00"/>
        </w:rPr>
        <w:t>the</w:t>
      </w:r>
      <w:r>
        <w:rPr>
          <w:rFonts w:cs="Calibri"/>
          <w:b/>
          <w:bCs/>
          <w:color w:val="000000"/>
          <w:szCs w:val="22"/>
          <w:u w:val="single"/>
        </w:rPr>
        <w:t xml:space="preserve"> massive </w:t>
      </w:r>
      <w:r>
        <w:rPr>
          <w:rFonts w:cs="Calibri"/>
          <w:b/>
          <w:bCs/>
          <w:color w:val="000000"/>
          <w:szCs w:val="22"/>
          <w:u w:val="single"/>
          <w:shd w:val="clear" w:color="auto" w:fill="FFFF00"/>
        </w:rPr>
        <w:t xml:space="preserve">2010 oil spill </w:t>
      </w:r>
      <w:r>
        <w:rPr>
          <w:rFonts w:cs="Calibri"/>
          <w:b/>
          <w:bCs/>
          <w:color w:val="000000"/>
          <w:szCs w:val="22"/>
          <w:u w:val="single"/>
        </w:rPr>
        <w:t xml:space="preserve">in the Gulf of Mexico </w:t>
      </w:r>
      <w:r>
        <w:rPr>
          <w:rFonts w:cs="Calibri"/>
          <w:b/>
          <w:bCs/>
          <w:color w:val="000000"/>
          <w:szCs w:val="22"/>
          <w:u w:val="single"/>
          <w:shd w:val="clear" w:color="auto" w:fill="FFFF00"/>
        </w:rPr>
        <w:t>was</w:t>
      </w:r>
      <w:r>
        <w:rPr>
          <w:rFonts w:cs="Calibri"/>
          <w:b/>
          <w:bCs/>
          <w:color w:val="000000"/>
          <w:szCs w:val="22"/>
          <w:u w:val="single"/>
        </w:rPr>
        <w:t xml:space="preserve"> degraded and </w:t>
      </w:r>
      <w:r>
        <w:rPr>
          <w:rFonts w:cs="Calibri"/>
          <w:b/>
          <w:bCs/>
          <w:color w:val="000000"/>
          <w:szCs w:val="22"/>
          <w:u w:val="single"/>
          <w:shd w:val="clear" w:color="auto" w:fill="FFFF00"/>
        </w:rPr>
        <w:t>consumed by bacteria</w:t>
      </w:r>
      <w:r>
        <w:rPr>
          <w:rFonts w:cs="Calibri"/>
          <w:b/>
          <w:bCs/>
          <w:color w:val="000000"/>
          <w:szCs w:val="22"/>
          <w:u w:val="single"/>
        </w:rPr>
        <w:t xml:space="preserve"> at a remarkably fast rate</w:t>
      </w:r>
      <w:r>
        <w:rPr>
          <w:rFonts w:cs="Calibri"/>
          <w:color w:val="000000"/>
          <w:szCs w:val="22"/>
        </w:rPr>
        <w:t>.31</w:t>
      </w:r>
      <w:r>
        <w:rPr>
          <w:rFonts w:cs="Calibri"/>
          <w:color w:val="000000"/>
          <w:sz w:val="12"/>
          <w:szCs w:val="12"/>
        </w:rPr>
        <w:t>¶</w:t>
      </w:r>
      <w:r>
        <w:rPr>
          <w:rFonts w:cs="Calibri"/>
          <w:color w:val="000000"/>
          <w:szCs w:val="22"/>
        </w:rPr>
        <w:t xml:space="preserve"> Today, </w:t>
      </w:r>
      <w:r>
        <w:rPr>
          <w:rFonts w:cs="Calibri"/>
          <w:b/>
          <w:bCs/>
          <w:color w:val="000000"/>
          <w:szCs w:val="22"/>
          <w:u w:val="single"/>
        </w:rPr>
        <w:t>coyotes roam downtown Chicago, and</w:t>
      </w:r>
      <w:r>
        <w:rPr>
          <w:rFonts w:cs="Calibri"/>
          <w:color w:val="000000"/>
          <w:szCs w:val="22"/>
        </w:rPr>
        <w:t xml:space="preserve"> peregrine falcons </w:t>
      </w:r>
      <w:r>
        <w:rPr>
          <w:rFonts w:cs="Calibri"/>
          <w:b/>
          <w:bCs/>
          <w:color w:val="000000"/>
          <w:szCs w:val="22"/>
          <w:u w:val="single"/>
        </w:rPr>
        <w:t>astonish San Franciscans as they sweep down skyscraper canyons to pick off pigeons for their next meal</w:t>
      </w:r>
      <w:r>
        <w:rPr>
          <w:rFonts w:cs="Calibri"/>
          <w:color w:val="000000"/>
          <w:szCs w:val="22"/>
        </w:rPr>
        <w:t xml:space="preserve">. </w:t>
      </w:r>
      <w:r>
        <w:rPr>
          <w:rFonts w:cs="Calibri"/>
          <w:b/>
          <w:bCs/>
          <w:color w:val="000000"/>
          <w:szCs w:val="22"/>
          <w:u w:val="single"/>
          <w:shd w:val="clear" w:color="auto" w:fill="FFFF00"/>
        </w:rPr>
        <w:t>As we destroy habitats, we create new ones:</w:t>
      </w:r>
      <w:r>
        <w:rPr>
          <w:rFonts w:cs="Calibri"/>
          <w:b/>
          <w:bCs/>
          <w:color w:val="000000"/>
          <w:szCs w:val="22"/>
          <w:u w:val="single"/>
        </w:rPr>
        <w:t xml:space="preserve"> in the southwestern U</w:t>
      </w:r>
      <w:r>
        <w:rPr>
          <w:rFonts w:cs="Calibri"/>
          <w:color w:val="000000"/>
          <w:szCs w:val="22"/>
        </w:rPr>
        <w:t xml:space="preserve">nited </w:t>
      </w:r>
      <w:r>
        <w:rPr>
          <w:rFonts w:cs="Calibri"/>
          <w:b/>
          <w:bCs/>
          <w:color w:val="000000"/>
          <w:szCs w:val="22"/>
          <w:u w:val="single"/>
        </w:rPr>
        <w:t>S</w:t>
      </w:r>
      <w:r>
        <w:rPr>
          <w:rFonts w:cs="Calibri"/>
          <w:color w:val="000000"/>
          <w:szCs w:val="22"/>
        </w:rPr>
        <w:t xml:space="preserve">tates </w:t>
      </w:r>
      <w:r>
        <w:rPr>
          <w:rFonts w:cs="Calibri"/>
          <w:b/>
          <w:bCs/>
          <w:color w:val="000000"/>
          <w:szCs w:val="22"/>
          <w:u w:val="single"/>
        </w:rPr>
        <w:t>a rare and federally listed salamander species seems specialized to live in cattle tanks</w:t>
      </w:r>
      <w:r>
        <w:rPr>
          <w:rFonts w:cs="Calibri"/>
          <w:color w:val="000000"/>
          <w:szCs w:val="22"/>
        </w:rPr>
        <w:t xml:space="preserve"> -- to date, it has been found in no other habitat.32 </w:t>
      </w:r>
      <w:r>
        <w:rPr>
          <w:rFonts w:cs="Calibri"/>
          <w:b/>
          <w:bCs/>
          <w:color w:val="000000"/>
          <w:szCs w:val="22"/>
          <w:u w:val="single"/>
        </w:rPr>
        <w:t xml:space="preserve">Books have been written about the collapse of cod in the Georges Bank, yet recent trawl data show the biomass of cod has recovered to </w:t>
      </w:r>
      <w:proofErr w:type="spellStart"/>
      <w:r>
        <w:rPr>
          <w:rFonts w:cs="Calibri"/>
          <w:b/>
          <w:bCs/>
          <w:color w:val="000000"/>
          <w:szCs w:val="22"/>
          <w:u w:val="single"/>
        </w:rPr>
        <w:t>precollapse</w:t>
      </w:r>
      <w:proofErr w:type="spellEnd"/>
      <w:r>
        <w:rPr>
          <w:rFonts w:cs="Calibri"/>
          <w:b/>
          <w:bCs/>
          <w:color w:val="000000"/>
          <w:szCs w:val="22"/>
          <w:u w:val="single"/>
        </w:rPr>
        <w:t xml:space="preserve"> levels</w:t>
      </w:r>
      <w:r>
        <w:rPr>
          <w:rFonts w:cs="Calibri"/>
          <w:color w:val="000000"/>
          <w:szCs w:val="22"/>
        </w:rPr>
        <w:t xml:space="preserve">.33 </w:t>
      </w:r>
      <w:r>
        <w:rPr>
          <w:rFonts w:cs="Calibri"/>
          <w:b/>
          <w:bCs/>
          <w:color w:val="000000"/>
          <w:szCs w:val="22"/>
          <w:u w:val="single"/>
        </w:rPr>
        <w:t>It's doubtful that books will be written about this cod recovery since it does not play well to an audience somehow addicted to stories of collapse and environmental apocalypse.</w:t>
      </w:r>
      <w:r>
        <w:rPr>
          <w:rFonts w:cs="Calibri"/>
          <w:b/>
          <w:bCs/>
          <w:color w:val="000000"/>
          <w:sz w:val="12"/>
          <w:szCs w:val="12"/>
          <w:u w:val="single"/>
        </w:rPr>
        <w:t>¶</w:t>
      </w:r>
      <w:r>
        <w:rPr>
          <w:rFonts w:cs="Calibri"/>
          <w:color w:val="000000"/>
          <w:szCs w:val="22"/>
        </w:rPr>
        <w:t xml:space="preserve"> </w:t>
      </w:r>
      <w:r>
        <w:rPr>
          <w:rFonts w:cs="Calibri"/>
          <w:b/>
          <w:bCs/>
          <w:color w:val="000000"/>
          <w:szCs w:val="22"/>
          <w:u w:val="single"/>
        </w:rPr>
        <w:t>Even that classic symbol of fragility -- the polar bear</w:t>
      </w:r>
      <w:r>
        <w:rPr>
          <w:rFonts w:cs="Calibri"/>
          <w:color w:val="000000"/>
          <w:szCs w:val="22"/>
        </w:rPr>
        <w:t xml:space="preserve">, seemingly stranded on a melting ice block -- </w:t>
      </w:r>
      <w:r>
        <w:rPr>
          <w:rFonts w:cs="Calibri"/>
          <w:b/>
          <w:bCs/>
          <w:color w:val="000000"/>
          <w:szCs w:val="22"/>
          <w:u w:val="single"/>
        </w:rPr>
        <w:t xml:space="preserve">may have a good chance of surviving global warming if the changing environment continues </w:t>
      </w:r>
      <w:r>
        <w:rPr>
          <w:rFonts w:cs="Calibri"/>
          <w:b/>
          <w:bCs/>
          <w:color w:val="000000"/>
          <w:szCs w:val="22"/>
          <w:u w:val="single"/>
        </w:rPr>
        <w:lastRenderedPageBreak/>
        <w:t>to increase the populations and northern ranges of harbor seals and harp seals</w:t>
      </w:r>
      <w:r>
        <w:rPr>
          <w:rFonts w:cs="Calibri"/>
          <w:color w:val="000000"/>
          <w:szCs w:val="22"/>
        </w:rPr>
        <w:t xml:space="preserve">. </w:t>
      </w:r>
      <w:r>
        <w:rPr>
          <w:rFonts w:cs="Calibri"/>
          <w:b/>
          <w:bCs/>
          <w:color w:val="000000"/>
          <w:szCs w:val="22"/>
          <w:u w:val="single"/>
        </w:rPr>
        <w:t>Polar bears evolved from brown bears 200,000 years ago during a cooling period in Earth's history</w:t>
      </w:r>
      <w:r>
        <w:rPr>
          <w:rFonts w:cs="Calibri"/>
          <w:color w:val="000000"/>
          <w:szCs w:val="22"/>
        </w:rPr>
        <w:t xml:space="preserve">, developing a highly specialized carnivorous diet focused on seals. Thus, the fate of polar bears depends on two opposing trends -- the decline of sea ice and the potential increase of energy-rich prey. </w:t>
      </w:r>
      <w:r>
        <w:rPr>
          <w:rFonts w:cs="Calibri"/>
          <w:b/>
          <w:bCs/>
          <w:color w:val="000000"/>
          <w:szCs w:val="22"/>
          <w:u w:val="single"/>
        </w:rPr>
        <w:t xml:space="preserve">The history of life on Earth is of species evolving to take advantage of new environments only to be at risk when the environment changes </w:t>
      </w:r>
      <w:proofErr w:type="gramStart"/>
      <w:r>
        <w:rPr>
          <w:rFonts w:cs="Calibri"/>
          <w:b/>
          <w:bCs/>
          <w:color w:val="000000"/>
          <w:szCs w:val="22"/>
          <w:u w:val="single"/>
        </w:rPr>
        <w:t>again.</w:t>
      </w:r>
      <w:r>
        <w:rPr>
          <w:rFonts w:cs="Calibri"/>
          <w:b/>
          <w:bCs/>
          <w:color w:val="000000"/>
          <w:sz w:val="12"/>
          <w:szCs w:val="12"/>
          <w:u w:val="single"/>
        </w:rPr>
        <w:t>¶</w:t>
      </w:r>
      <w:proofErr w:type="gramEnd"/>
      <w:r>
        <w:rPr>
          <w:rFonts w:cs="Calibri"/>
          <w:color w:val="000000"/>
          <w:szCs w:val="22"/>
        </w:rPr>
        <w:t xml:space="preserve"> </w:t>
      </w:r>
      <w:r>
        <w:rPr>
          <w:rFonts w:cs="Calibri"/>
          <w:b/>
          <w:bCs/>
          <w:color w:val="000000"/>
          <w:szCs w:val="22"/>
          <w:u w:val="single"/>
        </w:rPr>
        <w:t xml:space="preserve">The wilderness ideal presupposes that there are parts of the world untouched by humankind, but today it is impossible to find a place on Earth that is unmarked by human activity. The truth is humans have been impacting their natural environment for centuries. </w:t>
      </w:r>
      <w:r>
        <w:rPr>
          <w:rFonts w:cs="Calibri"/>
          <w:color w:val="000000"/>
          <w:szCs w:val="22"/>
        </w:rPr>
        <w:t>The wilderness so beloved by conservationists -- places "untrammeled by man"34 -- never existed, at least not in the last thousand years, and arguably even longer.</w:t>
      </w:r>
    </w:p>
    <w:p w14:paraId="77C41F3F" w14:textId="77777777" w:rsidR="00B97604" w:rsidRDefault="00B97604" w:rsidP="00872C37">
      <w:pPr>
        <w:spacing w:line="240" w:lineRule="auto"/>
        <w:contextualSpacing/>
        <w:rPr>
          <w:rStyle w:val="StyleUnderline"/>
        </w:rPr>
      </w:pPr>
    </w:p>
    <w:p w14:paraId="33C25194" w14:textId="74EF1915" w:rsidR="00872C37" w:rsidRDefault="00872C37" w:rsidP="00872C37">
      <w:pPr>
        <w:pStyle w:val="Heading4"/>
      </w:pPr>
      <w:r w:rsidRPr="006C75B1">
        <w:rPr>
          <w:u w:val="single"/>
        </w:rPr>
        <w:t>Cyber</w:t>
      </w:r>
      <w:r>
        <w:rPr>
          <w:u w:val="single"/>
        </w:rPr>
        <w:t>attacks</w:t>
      </w:r>
      <w:r>
        <w:t xml:space="preserve"> thump their early warning satellites scenario</w:t>
      </w:r>
    </w:p>
    <w:p w14:paraId="40C0762C" w14:textId="77777777" w:rsidR="00872C37" w:rsidRPr="006E6BA0" w:rsidRDefault="00872C37" w:rsidP="00872C37">
      <w:r w:rsidRPr="006E6BA0">
        <w:rPr>
          <w:rStyle w:val="Style13ptBold"/>
        </w:rPr>
        <w:t>Beebe 10/7</w:t>
      </w:r>
      <w:r w:rsidRPr="00691B88">
        <w:t xml:space="preserve">/19 [George Beebe is vice president and director of studies at the Center for the National Interest, a nonpartisan think tank in Washington. He is also the former head of Russia analysis at the CIA, and the author of The Russia Trap: How Our Shadow War with Russia Could Spiral into Nuclear Catastrophe. We’re More at Risk of Nuclear War </w:t>
      </w:r>
      <w:proofErr w:type="gramStart"/>
      <w:r w:rsidRPr="00691B88">
        <w:t>With</w:t>
      </w:r>
      <w:proofErr w:type="gramEnd"/>
      <w:r w:rsidRPr="00691B88">
        <w:t xml:space="preserve"> Russia Than We Think. October 7, 2019. https://www.politico.com/magazine/story/2019/10/07/were-more-at-risk-of-nuclear-war-with-russia-than-we-think-229436</w:t>
      </w:r>
      <w:r>
        <w:t>]</w:t>
      </w:r>
    </w:p>
    <w:p w14:paraId="32825F43" w14:textId="77777777" w:rsidR="00872C37" w:rsidRDefault="00872C37" w:rsidP="00872C37">
      <w:pPr>
        <w:rPr>
          <w:sz w:val="16"/>
        </w:rPr>
      </w:pPr>
      <w:r w:rsidRPr="00152A1C">
        <w:rPr>
          <w:highlight w:val="yellow"/>
          <w:u w:val="single"/>
        </w:rPr>
        <w:t>Cyber</w:t>
      </w:r>
      <w:r w:rsidRPr="006C75B1">
        <w:rPr>
          <w:sz w:val="16"/>
        </w:rPr>
        <w:t xml:space="preserve"> technology </w:t>
      </w:r>
      <w:r w:rsidRPr="00152A1C">
        <w:rPr>
          <w:highlight w:val="yellow"/>
          <w:u w:val="single"/>
        </w:rPr>
        <w:t>is</w:t>
      </w:r>
      <w:r w:rsidRPr="006C75B1">
        <w:rPr>
          <w:sz w:val="16"/>
        </w:rPr>
        <w:t xml:space="preserve"> also </w:t>
      </w:r>
      <w:r w:rsidRPr="00152A1C">
        <w:rPr>
          <w:highlight w:val="yellow"/>
          <w:u w:val="single"/>
        </w:rPr>
        <w:t>magnifying fears of</w:t>
      </w:r>
      <w:r w:rsidRPr="006C75B1">
        <w:rPr>
          <w:sz w:val="16"/>
        </w:rPr>
        <w:t xml:space="preserve"> our </w:t>
      </w:r>
      <w:r w:rsidRPr="00152A1C">
        <w:rPr>
          <w:highlight w:val="yellow"/>
          <w:u w:val="single"/>
        </w:rPr>
        <w:t>adversaries’</w:t>
      </w:r>
      <w:r w:rsidRPr="006C75B1">
        <w:rPr>
          <w:u w:val="single"/>
        </w:rPr>
        <w:t xml:space="preserve"> strategic </w:t>
      </w:r>
      <w:r w:rsidRPr="00152A1C">
        <w:rPr>
          <w:highlight w:val="yellow"/>
          <w:u w:val="single"/>
        </w:rPr>
        <w:t>intentions while</w:t>
      </w:r>
      <w:r w:rsidRPr="006C75B1">
        <w:rPr>
          <w:sz w:val="16"/>
        </w:rPr>
        <w:t xml:space="preserve"> </w:t>
      </w:r>
      <w:r w:rsidRPr="00152A1C">
        <w:rPr>
          <w:highlight w:val="yellow"/>
          <w:u w:val="single"/>
        </w:rPr>
        <w:t xml:space="preserve">prompting questions about whether </w:t>
      </w:r>
      <w:r w:rsidRPr="00152A1C">
        <w:rPr>
          <w:rStyle w:val="Emphasis"/>
          <w:highlight w:val="yellow"/>
        </w:rPr>
        <w:t>warning systems</w:t>
      </w:r>
      <w:r w:rsidRPr="00152A1C">
        <w:rPr>
          <w:highlight w:val="yellow"/>
          <w:u w:val="single"/>
        </w:rPr>
        <w:t xml:space="preserve"> can detect</w:t>
      </w:r>
      <w:r w:rsidRPr="006C75B1">
        <w:rPr>
          <w:u w:val="single"/>
        </w:rPr>
        <w:t xml:space="preserve"> </w:t>
      </w:r>
      <w:r w:rsidRPr="006C75B1">
        <w:rPr>
          <w:rStyle w:val="Emphasis"/>
        </w:rPr>
        <w:t xml:space="preserve">incoming </w:t>
      </w:r>
      <w:r w:rsidRPr="00152A1C">
        <w:rPr>
          <w:rStyle w:val="Emphasis"/>
          <w:highlight w:val="yellow"/>
        </w:rPr>
        <w:t>attacks</w:t>
      </w:r>
      <w:r w:rsidRPr="006C75B1">
        <w:rPr>
          <w:sz w:val="16"/>
        </w:rPr>
        <w:t xml:space="preserve"> and whether weapons will fire when buttons are pushed. </w:t>
      </w:r>
      <w:r w:rsidRPr="006C75B1">
        <w:rPr>
          <w:u w:val="single"/>
        </w:rPr>
        <w:t xml:space="preserve">This makes containing a crisis that might arise between U.S. and Russian forces over Ukraine, </w:t>
      </w:r>
      <w:proofErr w:type="gramStart"/>
      <w:r w:rsidRPr="006C75B1">
        <w:rPr>
          <w:u w:val="single"/>
        </w:rPr>
        <w:t>Iran</w:t>
      </w:r>
      <w:proofErr w:type="gramEnd"/>
      <w:r w:rsidRPr="006C75B1">
        <w:rPr>
          <w:u w:val="single"/>
        </w:rPr>
        <w:t xml:space="preserve"> or anything else</w:t>
      </w:r>
      <w:r w:rsidRPr="006C75B1">
        <w:rPr>
          <w:sz w:val="16"/>
        </w:rPr>
        <w:t xml:space="preserve"> much </w:t>
      </w:r>
      <w:r w:rsidRPr="006C75B1">
        <w:rPr>
          <w:u w:val="single"/>
        </w:rPr>
        <w:t>more difficult</w:t>
      </w:r>
      <w:r w:rsidRPr="006C75B1">
        <w:rPr>
          <w:sz w:val="16"/>
        </w:rPr>
        <w:t xml:space="preserve">. </w:t>
      </w:r>
      <w:r w:rsidRPr="00152A1C">
        <w:rPr>
          <w:highlight w:val="yellow"/>
          <w:u w:val="single"/>
        </w:rPr>
        <w:t>It is not hard to imagine a crisis</w:t>
      </w:r>
      <w:r w:rsidRPr="006C75B1">
        <w:rPr>
          <w:sz w:val="16"/>
        </w:rPr>
        <w:t xml:space="preserve"> scenario </w:t>
      </w:r>
      <w:r w:rsidRPr="00152A1C">
        <w:rPr>
          <w:highlight w:val="yellow"/>
          <w:u w:val="single"/>
        </w:rPr>
        <w:t xml:space="preserve">in which </w:t>
      </w:r>
      <w:r w:rsidRPr="00152A1C">
        <w:rPr>
          <w:rStyle w:val="Emphasis"/>
          <w:highlight w:val="yellow"/>
        </w:rPr>
        <w:t>Russia cyber operators</w:t>
      </w:r>
      <w:r w:rsidRPr="00152A1C">
        <w:rPr>
          <w:highlight w:val="yellow"/>
          <w:u w:val="single"/>
        </w:rPr>
        <w:t xml:space="preserve"> gain access to a </w:t>
      </w:r>
      <w:r w:rsidRPr="00152A1C">
        <w:rPr>
          <w:rStyle w:val="Emphasis"/>
          <w:highlight w:val="yellow"/>
        </w:rPr>
        <w:t>sat</w:t>
      </w:r>
      <w:r w:rsidRPr="006C75B1">
        <w:rPr>
          <w:sz w:val="16"/>
        </w:rPr>
        <w:t xml:space="preserve">ellite </w:t>
      </w:r>
      <w:r w:rsidRPr="006C75B1">
        <w:rPr>
          <w:u w:val="single"/>
        </w:rPr>
        <w:t xml:space="preserve">system </w:t>
      </w:r>
      <w:r w:rsidRPr="00152A1C">
        <w:rPr>
          <w:highlight w:val="yellow"/>
          <w:u w:val="single"/>
        </w:rPr>
        <w:t>that controls</w:t>
      </w:r>
      <w:r w:rsidRPr="006C75B1">
        <w:rPr>
          <w:sz w:val="16"/>
        </w:rPr>
        <w:t xml:space="preserve"> both U.S. </w:t>
      </w:r>
      <w:r w:rsidRPr="00152A1C">
        <w:rPr>
          <w:rStyle w:val="Emphasis"/>
          <w:highlight w:val="yellow"/>
        </w:rPr>
        <w:t>conventional and nuclear</w:t>
      </w:r>
      <w:r w:rsidRPr="00152A1C">
        <w:rPr>
          <w:highlight w:val="yellow"/>
          <w:u w:val="single"/>
        </w:rPr>
        <w:t xml:space="preserve"> weapons</w:t>
      </w:r>
      <w:r w:rsidRPr="006C75B1">
        <w:rPr>
          <w:u w:val="single"/>
        </w:rPr>
        <w:t xml:space="preserve"> systems</w:t>
      </w:r>
      <w:r w:rsidRPr="006C75B1">
        <w:rPr>
          <w:sz w:val="16"/>
        </w:rPr>
        <w:t xml:space="preserve">, </w:t>
      </w:r>
      <w:r w:rsidRPr="00152A1C">
        <w:rPr>
          <w:highlight w:val="yellow"/>
          <w:u w:val="single"/>
        </w:rPr>
        <w:t>leaving</w:t>
      </w:r>
      <w:r w:rsidRPr="006C75B1">
        <w:rPr>
          <w:u w:val="single"/>
        </w:rPr>
        <w:t xml:space="preserve"> the </w:t>
      </w:r>
      <w:r w:rsidRPr="00152A1C">
        <w:rPr>
          <w:highlight w:val="yellow"/>
          <w:u w:val="single"/>
        </w:rPr>
        <w:t>America</w:t>
      </w:r>
      <w:r w:rsidRPr="006C75B1">
        <w:rPr>
          <w:u w:val="single"/>
        </w:rPr>
        <w:t xml:space="preserve">n side </w:t>
      </w:r>
      <w:r w:rsidRPr="00152A1C">
        <w:rPr>
          <w:highlight w:val="yellow"/>
          <w:u w:val="single"/>
        </w:rPr>
        <w:t>uncertain about whether the intrusion is meant to gather info</w:t>
      </w:r>
      <w:r w:rsidRPr="006C75B1">
        <w:rPr>
          <w:sz w:val="16"/>
        </w:rPr>
        <w:t xml:space="preserve">rmation about U.S. war preparations </w:t>
      </w:r>
      <w:r w:rsidRPr="00152A1C">
        <w:rPr>
          <w:highlight w:val="yellow"/>
          <w:u w:val="single"/>
        </w:rPr>
        <w:t>or</w:t>
      </w:r>
      <w:r w:rsidRPr="006C75B1">
        <w:rPr>
          <w:sz w:val="16"/>
        </w:rPr>
        <w:t xml:space="preserve"> to </w:t>
      </w:r>
      <w:r w:rsidRPr="00152A1C">
        <w:rPr>
          <w:rStyle w:val="Emphasis"/>
          <w:highlight w:val="yellow"/>
        </w:rPr>
        <w:t>disable</w:t>
      </w:r>
      <w:r w:rsidRPr="006C75B1">
        <w:rPr>
          <w:sz w:val="16"/>
        </w:rPr>
        <w:t xml:space="preserve"> our </w:t>
      </w:r>
      <w:r w:rsidRPr="00152A1C">
        <w:rPr>
          <w:rStyle w:val="Emphasis"/>
          <w:highlight w:val="yellow"/>
        </w:rPr>
        <w:t>ability</w:t>
      </w:r>
      <w:r w:rsidRPr="00152A1C">
        <w:rPr>
          <w:highlight w:val="yellow"/>
          <w:u w:val="single"/>
        </w:rPr>
        <w:t xml:space="preserve"> to </w:t>
      </w:r>
      <w:r w:rsidRPr="00152A1C">
        <w:rPr>
          <w:rStyle w:val="Emphasis"/>
          <w:highlight w:val="yellow"/>
        </w:rPr>
        <w:t>conduct nuclear strikes</w:t>
      </w:r>
      <w:r w:rsidRPr="00152A1C">
        <w:rPr>
          <w:sz w:val="16"/>
          <w:highlight w:val="yellow"/>
        </w:rPr>
        <w:t xml:space="preserve">. </w:t>
      </w:r>
      <w:r w:rsidRPr="00152A1C">
        <w:rPr>
          <w:highlight w:val="yellow"/>
          <w:u w:val="single"/>
        </w:rPr>
        <w:t>This could cause the U.S. president to</w:t>
      </w:r>
      <w:r w:rsidRPr="006C75B1">
        <w:rPr>
          <w:sz w:val="16"/>
        </w:rPr>
        <w:t xml:space="preserve"> wonder whether he </w:t>
      </w:r>
      <w:r w:rsidRPr="00152A1C">
        <w:rPr>
          <w:highlight w:val="yellow"/>
          <w:u w:val="single"/>
        </w:rPr>
        <w:t>face</w:t>
      </w:r>
      <w:r w:rsidRPr="0021285E">
        <w:rPr>
          <w:sz w:val="16"/>
        </w:rPr>
        <w:t>s</w:t>
      </w:r>
      <w:r w:rsidRPr="006C75B1">
        <w:rPr>
          <w:sz w:val="16"/>
        </w:rPr>
        <w:t xml:space="preserve"> </w:t>
      </w:r>
      <w:r w:rsidRPr="00152A1C">
        <w:rPr>
          <w:highlight w:val="yellow"/>
          <w:u w:val="single"/>
        </w:rPr>
        <w:t>a</w:t>
      </w:r>
      <w:r w:rsidRPr="006C75B1">
        <w:rPr>
          <w:sz w:val="16"/>
        </w:rPr>
        <w:t>n urgent “</w:t>
      </w:r>
      <w:r w:rsidRPr="00152A1C">
        <w:rPr>
          <w:rStyle w:val="Emphasis"/>
          <w:highlight w:val="yellow"/>
        </w:rPr>
        <w:t>use it or lose it</w:t>
      </w:r>
      <w:r w:rsidRPr="006C75B1">
        <w:rPr>
          <w:sz w:val="16"/>
        </w:rPr>
        <w:t xml:space="preserve">” </w:t>
      </w:r>
      <w:r w:rsidRPr="006C75B1">
        <w:rPr>
          <w:u w:val="single"/>
        </w:rPr>
        <w:t>nuclear launch decision</w:t>
      </w:r>
      <w:r w:rsidRPr="006C75B1">
        <w:rPr>
          <w:sz w:val="16"/>
        </w:rPr>
        <w:t>. It doesn’t help that the lines of communication between the United States and Russia necessary for managing such situations are all but severed.</w:t>
      </w:r>
    </w:p>
    <w:p w14:paraId="02272BA7" w14:textId="4BDB65A4" w:rsidR="00872C37" w:rsidRPr="002E2ECE" w:rsidRDefault="00B97604" w:rsidP="00B97604">
      <w:pPr>
        <w:pStyle w:val="Heading3"/>
      </w:pPr>
      <w:proofErr w:type="spellStart"/>
      <w:r>
        <w:lastRenderedPageBreak/>
        <w:t>Scen</w:t>
      </w:r>
      <w:proofErr w:type="spellEnd"/>
      <w:r>
        <w:t xml:space="preserve"> 2</w:t>
      </w:r>
    </w:p>
    <w:p w14:paraId="497FB9F4" w14:textId="77777777" w:rsidR="00872C37" w:rsidRDefault="00872C37" w:rsidP="00872C37">
      <w:pPr>
        <w:pStyle w:val="Heading4"/>
      </w:pPr>
      <w:r>
        <w:t xml:space="preserve">It won’t impact </w:t>
      </w:r>
      <w:r>
        <w:rPr>
          <w:u w:val="single"/>
        </w:rPr>
        <w:t>important</w:t>
      </w:r>
      <w:r>
        <w:t xml:space="preserve"> satellites.</w:t>
      </w:r>
    </w:p>
    <w:p w14:paraId="2502F8F3" w14:textId="77777777" w:rsidR="00B97604" w:rsidRPr="00F35F0D" w:rsidRDefault="00B97604" w:rsidP="00B97604">
      <w:pPr>
        <w:pStyle w:val="Heading4"/>
        <w:rPr>
          <w:rFonts w:cs="Arial"/>
          <w:b w:val="0"/>
          <w:bCs w:val="0"/>
        </w:rPr>
      </w:pPr>
      <w:r w:rsidRPr="00F35F0D">
        <w:rPr>
          <w:rFonts w:cs="Arial"/>
        </w:rPr>
        <w:t>No one’s going to war over a downed satellite</w:t>
      </w:r>
    </w:p>
    <w:p w14:paraId="7E1547A8" w14:textId="77777777" w:rsidR="00B97604" w:rsidRPr="00F35F0D" w:rsidRDefault="00B97604" w:rsidP="00B97604">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16AFFE1" w14:textId="019A13D3" w:rsidR="00B97604" w:rsidRDefault="00B97604" w:rsidP="00B97604">
      <w:pPr>
        <w:rPr>
          <w:sz w:val="16"/>
        </w:rPr>
      </w:pPr>
      <w:r w:rsidRPr="00152A1C">
        <w:rPr>
          <w:highlight w:val="yellow"/>
          <w:u w:val="single"/>
        </w:rPr>
        <w:t>Space is</w:t>
      </w:r>
      <w:r w:rsidRPr="00F35F0D">
        <w:rPr>
          <w:sz w:val="16"/>
        </w:rPr>
        <w:t xml:space="preserve"> often </w:t>
      </w:r>
      <w:r w:rsidRPr="00152A1C">
        <w:rPr>
          <w:highlight w:val="yellow"/>
          <w:u w:val="single"/>
        </w:rPr>
        <w:t xml:space="preserve">an </w:t>
      </w:r>
      <w:r w:rsidRPr="00152A1C">
        <w:rPr>
          <w:rStyle w:val="Emphasis"/>
          <w:highlight w:val="yellow"/>
        </w:rPr>
        <w:t>afterthought</w:t>
      </w:r>
      <w:r w:rsidRPr="00F35F0D">
        <w:rPr>
          <w:sz w:val="16"/>
        </w:rPr>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rPr>
          <w:sz w:val="16"/>
        </w:rPr>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rPr>
          <w:sz w:val="16"/>
        </w:rPr>
        <w:t xml:space="preserve">; </w:t>
      </w:r>
      <w:r w:rsidRPr="00152A1C">
        <w:rPr>
          <w:highlight w:val="yellow"/>
          <w:u w:val="single"/>
        </w:rPr>
        <w:t>it may cause</w:t>
      </w:r>
      <w:r w:rsidRPr="00F35F0D">
        <w:rPr>
          <w:u w:val="single"/>
        </w:rPr>
        <w:t xml:space="preserve"> panic and</w:t>
      </w:r>
      <w:r w:rsidRPr="00F35F0D">
        <w:rPr>
          <w:sz w:val="16"/>
        </w:rPr>
        <w:t xml:space="preserve"> </w:t>
      </w:r>
      <w:r w:rsidRPr="00152A1C">
        <w:rPr>
          <w:rStyle w:val="Emphasis"/>
          <w:highlight w:val="yellow"/>
        </w:rPr>
        <w:t>Twitter</w:t>
      </w:r>
      <w:r w:rsidRPr="00F35F0D">
        <w:rPr>
          <w:sz w:val="16"/>
        </w:rPr>
        <w:t xml:space="preserve">-based </w:t>
      </w:r>
      <w:r w:rsidRPr="00152A1C">
        <w:rPr>
          <w:rStyle w:val="Emphasis"/>
          <w:highlight w:val="yellow"/>
        </w:rPr>
        <w:t>hysteria</w:t>
      </w:r>
      <w:r w:rsidRPr="00F35F0D">
        <w:rPr>
          <w:sz w:val="16"/>
        </w:rPr>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rPr>
          <w:sz w:val="16"/>
        </w:rPr>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sz w:val="16"/>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 w:val="16"/>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rPr>
          <w:sz w:val="16"/>
        </w:rPr>
        <w:t>.</w:t>
      </w:r>
    </w:p>
    <w:p w14:paraId="3C0447EC" w14:textId="77777777" w:rsidR="00B97604" w:rsidRPr="001623DC" w:rsidRDefault="00B97604" w:rsidP="00B97604">
      <w:pPr>
        <w:pStyle w:val="Heading4"/>
      </w:pPr>
      <w:r w:rsidRPr="001623DC">
        <w:t>Debris doesn’t matter there</w:t>
      </w:r>
    </w:p>
    <w:p w14:paraId="0B480131" w14:textId="77777777" w:rsidR="00B97604" w:rsidRPr="001623DC" w:rsidRDefault="00B97604" w:rsidP="00B97604">
      <w:pPr>
        <w:rPr>
          <w:rStyle w:val="Emphasis"/>
          <w:b w:val="0"/>
          <w:bCs/>
        </w:rPr>
      </w:pPr>
      <w:r w:rsidRPr="00F57966">
        <w:rPr>
          <w:rStyle w:val="Style13ptBold"/>
        </w:rPr>
        <w:t xml:space="preserve">Von </w:t>
      </w:r>
      <w:proofErr w:type="spellStart"/>
      <w:r w:rsidRPr="00F57966">
        <w:rPr>
          <w:rStyle w:val="Style13ptBold"/>
        </w:rPr>
        <w:t>Fange</w:t>
      </w:r>
      <w:proofErr w:type="spellEnd"/>
      <w:r w:rsidRPr="00F57966">
        <w:rPr>
          <w:rStyle w:val="Style13ptBold"/>
        </w:rPr>
        <w:t xml:space="preserve"> 17</w:t>
      </w:r>
      <w:r w:rsidRPr="00F57966">
        <w:t xml:space="preserve"> [Daniel Von </w:t>
      </w:r>
      <w:proofErr w:type="spellStart"/>
      <w:r w:rsidRPr="00F57966">
        <w:t>Fange</w:t>
      </w:r>
      <w:proofErr w:type="spellEnd"/>
      <w:r w:rsidRPr="00F57966">
        <w:t xml:space="preserve"> is a full stack developer that builds web platforms</w:t>
      </w:r>
      <w:r>
        <w:t xml:space="preserve"> and engineer</w:t>
      </w:r>
      <w:r w:rsidRPr="00F57966">
        <w:t>, with a particular interest in space applications. Kessler Syndrome is Over Hyped. May 21, 2017. braino.org/essays/</w:t>
      </w:r>
      <w:proofErr w:type="spellStart"/>
      <w:r w:rsidRPr="00F57966">
        <w:t>kessler_syndrome_is_over_hyped</w:t>
      </w:r>
      <w:proofErr w:type="spellEnd"/>
      <w:r w:rsidRPr="00F57966">
        <w:t>/]</w:t>
      </w:r>
    </w:p>
    <w:p w14:paraId="64626581" w14:textId="77777777" w:rsidR="00B97604" w:rsidRDefault="00B97604" w:rsidP="00B97604">
      <w:pPr>
        <w:rPr>
          <w:sz w:val="16"/>
        </w:rPr>
      </w:pPr>
      <w:r w:rsidRPr="00152A1C">
        <w:rPr>
          <w:rStyle w:val="Emphasis"/>
          <w:highlight w:val="yellow"/>
        </w:rPr>
        <w:t>GEO</w:t>
      </w:r>
      <w:r w:rsidRPr="00F57966">
        <w:rPr>
          <w:sz w:val="16"/>
        </w:rPr>
        <w:t xml:space="preserve"> - If you put a satellite far enough out from earth, the speed that the satellite travels around the earth will match the speed of the surface of the earth rotating under it. </w:t>
      </w:r>
      <w:r w:rsidRPr="00152A1C">
        <w:rPr>
          <w:highlight w:val="yellow"/>
          <w:u w:val="single"/>
        </w:rPr>
        <w:t>From the ground, the satellite will appear to hang motionless</w:t>
      </w:r>
      <w:r w:rsidRPr="00F57966">
        <w:rPr>
          <w:sz w:val="16"/>
        </w:rPr>
        <w:t xml:space="preserve">. </w:t>
      </w:r>
      <w:proofErr w:type="gramStart"/>
      <w:r w:rsidRPr="00F57966">
        <w:rPr>
          <w:sz w:val="16"/>
        </w:rPr>
        <w:t>Usually</w:t>
      </w:r>
      <w:proofErr w:type="gramEnd"/>
      <w:r w:rsidRPr="00F57966">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RPr="00152A1C">
        <w:rPr>
          <w:rStyle w:val="Emphasis"/>
          <w:highlight w:val="yellow"/>
        </w:rPr>
        <w:t>all</w:t>
      </w:r>
      <w:r w:rsidRPr="00F57966">
        <w:rPr>
          <w:u w:val="single"/>
        </w:rPr>
        <w:t xml:space="preserve"> the </w:t>
      </w:r>
      <w:r w:rsidRPr="00152A1C">
        <w:rPr>
          <w:rStyle w:val="Emphasis"/>
          <w:highlight w:val="yellow"/>
        </w:rPr>
        <w:t>satellites</w:t>
      </w:r>
      <w:r w:rsidRPr="00F57966">
        <w:rPr>
          <w:u w:val="single"/>
        </w:rPr>
        <w:t xml:space="preserve"> here </w:t>
      </w:r>
      <w:r w:rsidRPr="00152A1C">
        <w:rPr>
          <w:highlight w:val="yellow"/>
          <w:u w:val="single"/>
        </w:rPr>
        <w:t xml:space="preserve">are </w:t>
      </w:r>
      <w:r w:rsidRPr="00152A1C">
        <w:rPr>
          <w:rStyle w:val="Emphasis"/>
          <w:highlight w:val="yellow"/>
        </w:rPr>
        <w:t>moving</w:t>
      </w:r>
      <w:r w:rsidRPr="00152A1C">
        <w:rPr>
          <w:highlight w:val="yellow"/>
          <w:u w:val="single"/>
        </w:rPr>
        <w:t xml:space="preserve"> the </w:t>
      </w:r>
      <w:r w:rsidRPr="00152A1C">
        <w:rPr>
          <w:rStyle w:val="Emphasis"/>
          <w:highlight w:val="yellow"/>
        </w:rPr>
        <w:t>same direction</w:t>
      </w:r>
      <w:r w:rsidRPr="00152A1C">
        <w:rPr>
          <w:highlight w:val="yellow"/>
          <w:u w:val="single"/>
        </w:rPr>
        <w:t xml:space="preserve"> at the </w:t>
      </w:r>
      <w:r w:rsidRPr="00152A1C">
        <w:rPr>
          <w:rStyle w:val="Emphasis"/>
          <w:highlight w:val="yellow"/>
        </w:rPr>
        <w:t>same speed</w:t>
      </w:r>
      <w:r w:rsidRPr="00F57966">
        <w:rPr>
          <w:u w:val="single"/>
        </w:rPr>
        <w:t xml:space="preserve"> - </w:t>
      </w:r>
      <w:r w:rsidRPr="00152A1C">
        <w:rPr>
          <w:rStyle w:val="Emphasis"/>
          <w:highlight w:val="yellow"/>
        </w:rPr>
        <w:t>debris</w:t>
      </w:r>
      <w:r w:rsidRPr="00152A1C">
        <w:rPr>
          <w:highlight w:val="yellow"/>
          <w:u w:val="single"/>
        </w:rPr>
        <w:t xml:space="preserve"> </w:t>
      </w:r>
      <w:r w:rsidRPr="00152A1C">
        <w:rPr>
          <w:rStyle w:val="Emphasis"/>
          <w:highlight w:val="yellow"/>
        </w:rPr>
        <w:t>doesn’t get free velocity</w:t>
      </w:r>
      <w:r w:rsidRPr="00F57966">
        <w:rPr>
          <w:u w:val="single"/>
        </w:rPr>
        <w:t xml:space="preserve"> from the speed of the satellites</w:t>
      </w:r>
      <w:r w:rsidRPr="00F57966">
        <w:rPr>
          <w:sz w:val="16"/>
        </w:rPr>
        <w:t xml:space="preserve">. Also, </w:t>
      </w:r>
      <w:r w:rsidRPr="00152A1C">
        <w:rPr>
          <w:highlight w:val="yellow"/>
          <w:u w:val="single"/>
        </w:rPr>
        <w:t>it’s</w:t>
      </w:r>
      <w:r w:rsidRPr="00F57966">
        <w:rPr>
          <w:u w:val="single"/>
        </w:rPr>
        <w:t xml:space="preserve"> quite </w:t>
      </w:r>
      <w:r w:rsidRPr="00152A1C">
        <w:rPr>
          <w:rStyle w:val="Emphasis"/>
          <w:highlight w:val="yellow"/>
        </w:rPr>
        <w:t>expensive</w:t>
      </w:r>
      <w:r w:rsidRPr="00152A1C">
        <w:rPr>
          <w:highlight w:val="yellow"/>
          <w:u w:val="single"/>
        </w:rPr>
        <w:t xml:space="preserve"> to </w:t>
      </w:r>
      <w:r w:rsidRPr="00152A1C">
        <w:rPr>
          <w:rStyle w:val="Emphasis"/>
          <w:highlight w:val="yellow"/>
        </w:rPr>
        <w:t>get a satellite</w:t>
      </w:r>
      <w:r w:rsidRPr="00152A1C">
        <w:rPr>
          <w:highlight w:val="yellow"/>
          <w:u w:val="single"/>
        </w:rPr>
        <w:t xml:space="preserve"> here</w:t>
      </w:r>
      <w:r w:rsidRPr="00F57966">
        <w:rPr>
          <w:sz w:val="16"/>
        </w:rPr>
        <w:t xml:space="preserve">, and so </w:t>
      </w:r>
      <w:r w:rsidRPr="00152A1C">
        <w:rPr>
          <w:rStyle w:val="Emphasis"/>
          <w:highlight w:val="yellow"/>
        </w:rPr>
        <w:t>there aren’t many</w:t>
      </w:r>
      <w:r w:rsidRPr="00F57966">
        <w:rPr>
          <w:sz w:val="16"/>
        </w:rPr>
        <w:t xml:space="preserve">, </w:t>
      </w:r>
      <w:r w:rsidRPr="00F57966">
        <w:rPr>
          <w:u w:val="single"/>
        </w:rPr>
        <w:t xml:space="preserve">only about </w:t>
      </w:r>
      <w:r w:rsidRPr="00152A1C">
        <w:rPr>
          <w:rStyle w:val="Emphasis"/>
          <w:highlight w:val="yellow"/>
        </w:rPr>
        <w:t>one</w:t>
      </w:r>
      <w:r w:rsidRPr="00F57966">
        <w:rPr>
          <w:rStyle w:val="Emphasis"/>
        </w:rPr>
        <w:t xml:space="preserve"> satellite </w:t>
      </w:r>
      <w:r w:rsidRPr="00152A1C">
        <w:rPr>
          <w:rStyle w:val="Emphasis"/>
          <w:highlight w:val="yellow"/>
        </w:rPr>
        <w:t>per 1000km</w:t>
      </w:r>
      <w:r w:rsidRPr="00F57966">
        <w:rPr>
          <w:u w:val="single"/>
        </w:rPr>
        <w:t xml:space="preserve"> of the ring. </w:t>
      </w:r>
      <w:r w:rsidRPr="002C4010">
        <w:rPr>
          <w:rStyle w:val="Emphasis"/>
        </w:rPr>
        <w:t>Kessler</w:t>
      </w:r>
      <w:r w:rsidRPr="002C4010">
        <w:rPr>
          <w:u w:val="single"/>
        </w:rPr>
        <w:t xml:space="preserve"> is </w:t>
      </w:r>
      <w:r w:rsidRPr="002C4010">
        <w:rPr>
          <w:rStyle w:val="Emphasis"/>
        </w:rPr>
        <w:t>not a problem here</w:t>
      </w:r>
      <w:r w:rsidRPr="00F57966">
        <w:rPr>
          <w:sz w:val="16"/>
        </w:rPr>
        <w:t>.</w:t>
      </w:r>
    </w:p>
    <w:p w14:paraId="0EF7304A" w14:textId="77777777" w:rsidR="00B97604" w:rsidRPr="00F35F0D" w:rsidRDefault="00B97604" w:rsidP="00B97604">
      <w:pPr>
        <w:rPr>
          <w:sz w:val="16"/>
        </w:rPr>
      </w:pPr>
    </w:p>
    <w:p w14:paraId="1950B9A1" w14:textId="77777777" w:rsidR="00872C37" w:rsidRDefault="00872C37" w:rsidP="00872C37">
      <w:pPr>
        <w:spacing w:line="240" w:lineRule="auto"/>
        <w:contextualSpacing/>
        <w:rPr>
          <w:rStyle w:val="StyleUnderline"/>
        </w:rPr>
      </w:pPr>
    </w:p>
    <w:p w14:paraId="48EE13AE" w14:textId="23D7DCA4" w:rsidR="00872C37" w:rsidRDefault="00B97604" w:rsidP="00B97604">
      <w:pPr>
        <w:pStyle w:val="Heading2"/>
      </w:pPr>
      <w:r>
        <w:lastRenderedPageBreak/>
        <w:t>A</w:t>
      </w:r>
      <w:r w:rsidR="00872C37">
        <w:t>dv</w:t>
      </w:r>
      <w:r>
        <w:t>2</w:t>
      </w:r>
    </w:p>
    <w:p w14:paraId="2B2FB4DD" w14:textId="77777777" w:rsidR="00872C37" w:rsidRPr="003B5E04" w:rsidRDefault="00872C37" w:rsidP="00872C37"/>
    <w:p w14:paraId="65B3AFD5" w14:textId="77777777" w:rsidR="00872C37" w:rsidRDefault="00872C37" w:rsidP="00872C37"/>
    <w:p w14:paraId="040DA414" w14:textId="77777777" w:rsidR="00872C37" w:rsidRPr="00E83E37" w:rsidRDefault="00872C37" w:rsidP="00872C37">
      <w:pPr>
        <w:pStyle w:val="Heading4"/>
        <w:rPr>
          <w:rStyle w:val="Style13ptBold"/>
        </w:rPr>
      </w:pPr>
      <w:r>
        <w:t xml:space="preserve">No middle east or Africa escalation, and great powers wouldn’t get involved </w:t>
      </w:r>
    </w:p>
    <w:p w14:paraId="1A5C57C1" w14:textId="77777777" w:rsidR="00872C37" w:rsidRPr="00423C8E" w:rsidRDefault="00872C37" w:rsidP="00872C37">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13" w:history="1">
        <w:r w:rsidRPr="00423C8E">
          <w:rPr>
            <w:rStyle w:val="Hyperlink"/>
          </w:rPr>
          <w:t>http://www.huffingtonpost.com/walter-russell-mead/new-global-war_b_5562664.html</w:t>
        </w:r>
      </w:hyperlink>
      <w:r w:rsidRPr="00423C8E">
        <w:t>)</w:t>
      </w:r>
    </w:p>
    <w:p w14:paraId="639F3B56" w14:textId="77777777" w:rsidR="00872C37" w:rsidRPr="00423C8E" w:rsidRDefault="00872C37" w:rsidP="00872C37">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6EB4433B" w14:textId="77777777" w:rsidR="00872C37" w:rsidRPr="00423C8E" w:rsidRDefault="00872C37" w:rsidP="00872C37">
      <w:r w:rsidRPr="00423C8E">
        <w:t>GERMANS THEN, CHINESE NOW</w:t>
      </w:r>
    </w:p>
    <w:p w14:paraId="14842B58" w14:textId="77777777" w:rsidR="00872C37" w:rsidRPr="00423C8E" w:rsidRDefault="00872C37" w:rsidP="00872C37">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worried neighbors would gang up against it. In the crisis in the Balkans, </w:t>
      </w:r>
      <w:r w:rsidRPr="00423C8E">
        <w:rPr>
          <w:rStyle w:val="StyleUnderline"/>
        </w:rPr>
        <w:t>Germany both felt a need to back its weak ally Austria and saw a chance to deal with its opponents on favorable terms.</w:t>
      </w:r>
    </w:p>
    <w:p w14:paraId="2D7F7AA7" w14:textId="77777777" w:rsidR="00872C37" w:rsidRPr="00423C8E" w:rsidRDefault="00872C37" w:rsidP="00872C37">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0E912E8A" w14:textId="77777777" w:rsidR="00872C37" w:rsidRPr="00423C8E" w:rsidRDefault="00872C37" w:rsidP="00872C37">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72B31DC0" w14:textId="77777777" w:rsidR="00872C37" w:rsidRPr="00423C8E" w:rsidRDefault="00872C37" w:rsidP="00872C37">
      <w:r w:rsidRPr="00423C8E">
        <w:t>AMERICA HAS ALL THE ALLIES</w:t>
      </w:r>
    </w:p>
    <w:p w14:paraId="5C8942BD" w14:textId="77777777" w:rsidR="00872C37" w:rsidRPr="00423C8E" w:rsidRDefault="00872C37" w:rsidP="00872C37">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18D22D65" w14:textId="77777777" w:rsidR="00872C37" w:rsidRPr="00423C8E" w:rsidRDefault="00872C37" w:rsidP="00872C37">
      <w:r w:rsidRPr="00423C8E">
        <w:lastRenderedPageBreak/>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52244246" w14:textId="77777777" w:rsidR="00872C37" w:rsidRDefault="00872C37" w:rsidP="00872C37">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w:t>
      </w:r>
      <w:proofErr w:type="gramStart"/>
      <w:r w:rsidRPr="00423C8E">
        <w:rPr>
          <w:rStyle w:val="StyleUnderline"/>
        </w:rPr>
        <w:t>direct</w:t>
      </w:r>
      <w:proofErr w:type="gramEnd"/>
      <w:r w:rsidRPr="00423C8E">
        <w:rPr>
          <w:rStyle w:val="StyleUnderline"/>
        </w:rPr>
        <w:t xml:space="preserve">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7D73173C" w14:textId="79F979DB" w:rsidR="00872C37" w:rsidRDefault="00872C37" w:rsidP="00872C37"/>
    <w:p w14:paraId="72C4B66C" w14:textId="7F9754C7" w:rsidR="00B97604" w:rsidRDefault="00B97604" w:rsidP="00872C37"/>
    <w:p w14:paraId="6B9C46C2" w14:textId="6553730A" w:rsidR="00B97604" w:rsidRDefault="00B97604" w:rsidP="00872C37"/>
    <w:p w14:paraId="4D713C7F" w14:textId="77777777" w:rsidR="00B97604" w:rsidRPr="00872C37" w:rsidRDefault="00B97604" w:rsidP="00872C37"/>
    <w:sectPr w:rsidR="00B97604" w:rsidRPr="00872C3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2C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C37"/>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7604"/>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3A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FB4B20"/>
  <w14:defaultImageDpi w14:val="300"/>
  <w15:docId w15:val="{BFEC9696-EDA7-BE49-83C9-A50263B9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9173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12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F12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D5EA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3D5EA8"/>
    <w:rPr>
      <w:color w:val="auto"/>
      <w:u w:val="none"/>
    </w:rPr>
  </w:style>
  <w:style w:type="paragraph" w:styleId="DocumentMap">
    <w:name w:val="Document Map"/>
    <w:basedOn w:val="Normal"/>
    <w:link w:val="DocumentMapChar"/>
    <w:uiPriority w:val="99"/>
    <w:semiHidden/>
    <w:unhideWhenUsed/>
    <w:rsid w:val="003D5E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autoRedefine/>
    <w:uiPriority w:val="20"/>
    <w:qFormat/>
    <w:rsid w:val="00872C3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 Spacing13,No Spacing23,Tag and Ci,card,Medium Grid 21,No Spacing111111,No Spacing31,No Spacing22,No Spacing3,tag,Dont use"/>
    <w:basedOn w:val="Heading1"/>
    <w:link w:val="Hyperlink"/>
    <w:autoRedefine/>
    <w:uiPriority w:val="99"/>
    <w:qFormat/>
    <w:rsid w:val="00872C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unhideWhenUsed/>
    <w:qFormat/>
    <w:rsid w:val="00872C37"/>
    <w:pPr>
      <w:ind w:left="720"/>
      <w:contextualSpacing/>
    </w:pPr>
  </w:style>
  <w:style w:type="paragraph" w:customStyle="1" w:styleId="evidencetext">
    <w:name w:val="evidence text"/>
    <w:basedOn w:val="Normal"/>
    <w:link w:val="evidencetextChar1"/>
    <w:qFormat/>
    <w:rsid w:val="00872C37"/>
    <w:pPr>
      <w:ind w:left="432" w:right="432"/>
    </w:pPr>
    <w:rPr>
      <w:color w:val="000000"/>
      <w:lang w:val="x-none" w:eastAsia="x-none"/>
    </w:rPr>
  </w:style>
  <w:style w:type="character" w:customStyle="1" w:styleId="evidencetextChar1">
    <w:name w:val="evidence text Char1"/>
    <w:link w:val="evidencetext"/>
    <w:rsid w:val="00872C37"/>
    <w:rPr>
      <w:rFonts w:ascii="Calibri" w:hAnsi="Calibri"/>
      <w:color w:val="000000"/>
      <w:sz w:val="22"/>
      <w:lang w:val="x-none" w:eastAsia="x-none"/>
    </w:rPr>
  </w:style>
  <w:style w:type="paragraph" w:customStyle="1" w:styleId="Emphasize">
    <w:name w:val="Emphasize"/>
    <w:basedOn w:val="Normal"/>
    <w:autoRedefine/>
    <w:uiPriority w:val="7"/>
    <w:qFormat/>
    <w:rsid w:val="00872C37"/>
    <w:pPr>
      <w:pBdr>
        <w:top w:val="single" w:sz="18" w:space="0" w:color="auto"/>
        <w:left w:val="single" w:sz="18" w:space="0" w:color="auto"/>
        <w:bottom w:val="single" w:sz="18" w:space="0" w:color="auto"/>
        <w:right w:val="single" w:sz="18" w:space="0" w:color="auto"/>
      </w:pBdr>
      <w:spacing w:after="0" w:line="256" w:lineRule="auto"/>
      <w:ind w:left="720"/>
      <w:jc w:val="both"/>
    </w:pPr>
    <w:rPr>
      <w:rFonts w:eastAsiaTheme="minorHAnsi" w:cs="Calibri"/>
      <w:b/>
      <w:iCs/>
      <w:szCs w:val="22"/>
      <w:u w:val="single"/>
    </w:rPr>
  </w:style>
  <w:style w:type="paragraph" w:styleId="NormalWeb">
    <w:name w:val="Normal (Web)"/>
    <w:basedOn w:val="Normal"/>
    <w:uiPriority w:val="99"/>
    <w:semiHidden/>
    <w:unhideWhenUsed/>
    <w:rsid w:val="00B97604"/>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9598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ffingtonpost.com/walter-russell-mead/new-global-war_b_556266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lsevier.com/connect/species-extinction-is-a-great-moral-wro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lkenreview.org/articles/mining-in-space-is-com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digitool.library.mcgill.ca/webclient/StreamGate?folder_id=0&amp;dvs=1569190779049~368" TargetMode="External"/><Relationship Id="rId4" Type="http://schemas.openxmlformats.org/officeDocument/2006/relationships/customXml" Target="../customXml/item4.xml"/><Relationship Id="rId9" Type="http://schemas.openxmlformats.org/officeDocument/2006/relationships/hyperlink" Target="https://www.atlanticcouncil.org/images/publications/AC_StrategyPapers_No5_Space_WEB1.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18</Pages>
  <Words>7632</Words>
  <Characters>43509</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2022-02-19T16:33:00Z</dcterms:created>
  <dcterms:modified xsi:type="dcterms:W3CDTF">2022-02-19T17:01:00Z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