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CB19A" w14:textId="77777777" w:rsidR="00D75360" w:rsidRDefault="00D75360" w:rsidP="00D75360">
      <w:pPr>
        <w:pStyle w:val="Heading3"/>
      </w:pPr>
      <w:r>
        <w:t>Mining---1AC</w:t>
      </w:r>
    </w:p>
    <w:p w14:paraId="78F611A5" w14:textId="77777777" w:rsidR="00D75360" w:rsidRPr="008D2860" w:rsidRDefault="00D75360" w:rsidP="00D75360"/>
    <w:p w14:paraId="130FE9B2" w14:textId="77777777" w:rsidR="00D75360" w:rsidRPr="00370276" w:rsidRDefault="00D75360" w:rsidP="00D75360">
      <w:pPr>
        <w:pStyle w:val="Heading4"/>
      </w:pPr>
      <w:r>
        <w:t xml:space="preserve">Private entities are increasing mining now – US is </w:t>
      </w:r>
      <w:r>
        <w:rPr>
          <w:u w:val="single"/>
        </w:rPr>
        <w:t>key</w:t>
      </w:r>
    </w:p>
    <w:p w14:paraId="648503CA" w14:textId="77777777" w:rsidR="00D75360" w:rsidRDefault="00D75360" w:rsidP="00D75360">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5DEF4A14" w14:textId="77777777" w:rsidR="00D75360" w:rsidRPr="007831F9" w:rsidRDefault="00D75360" w:rsidP="00D75360">
      <w:pPr>
        <w:rPr>
          <w:rStyle w:val="StyleUnderlin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7831F9">
        <w:rPr>
          <w:sz w:val="14"/>
        </w:rPr>
        <w:t>moon</w:t>
      </w:r>
      <w:proofErr w:type="gramEnd"/>
      <w:r w:rsidRPr="007831F9">
        <w:rPr>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3FF9B81C" w14:textId="77777777" w:rsidR="00D75360" w:rsidRDefault="00D75360" w:rsidP="00D75360"/>
    <w:p w14:paraId="6A18D1A7" w14:textId="77777777" w:rsidR="00D75360" w:rsidRDefault="00D75360" w:rsidP="00D75360">
      <w:pPr>
        <w:pStyle w:val="Heading4"/>
      </w:pPr>
      <w:r>
        <w:t xml:space="preserve">It causes dangerous space mining and </w:t>
      </w:r>
      <w:r>
        <w:rPr>
          <w:u w:val="single"/>
        </w:rPr>
        <w:t>deregulation</w:t>
      </w:r>
      <w:r>
        <w:t xml:space="preserve"> globally – multilateralism solves. </w:t>
      </w:r>
    </w:p>
    <w:p w14:paraId="552FD872" w14:textId="77777777" w:rsidR="00D75360" w:rsidRDefault="00D75360" w:rsidP="00D75360">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278F7305" w14:textId="77777777" w:rsidR="00D75360" w:rsidRPr="00DF65BB" w:rsidRDefault="00D75360" w:rsidP="00D75360">
      <w:pPr>
        <w:rPr>
          <w:u w:val="single"/>
        </w:rPr>
      </w:pPr>
      <w:r w:rsidRPr="00364AB4">
        <w:rPr>
          <w:sz w:val="14"/>
        </w:rPr>
        <w:lastRenderedPageBreak/>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364AB4">
        <w:rPr>
          <w:rStyle w:val="StyleUnderline"/>
        </w:rPr>
        <w:t>loosely-regulated</w:t>
      </w:r>
      <w:proofErr w:type="gramEnd"/>
      <w:r w:rsidRPr="00364AB4">
        <w:rPr>
          <w:rStyle w:val="StyleUnderline"/>
        </w:rPr>
        <w:t xml:space="preserve">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EB6DA0">
        <w:rPr>
          <w:rStyle w:val="StyleUnderline"/>
          <w:highlight w:val="cyan"/>
        </w:rPr>
        <w:t>Boley</w:t>
      </w:r>
      <w:proofErr w:type="spellEnd"/>
      <w:r w:rsidRPr="00EB6DA0">
        <w:rPr>
          <w:rStyle w:val="StyleUnderline"/>
          <w:highlight w:val="cyan"/>
        </w:rPr>
        <w:t xml:space="preserve">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453C45FB" w14:textId="77777777" w:rsidR="00D75360" w:rsidRDefault="00D75360" w:rsidP="00D75360">
      <w:pPr>
        <w:pStyle w:val="Heading4"/>
      </w:pPr>
      <w:r>
        <w:t xml:space="preserve">Dangerous mining greatly increases the risk of space debris. </w:t>
      </w:r>
    </w:p>
    <w:p w14:paraId="34558CBE" w14:textId="77777777" w:rsidR="00D75360" w:rsidRDefault="00D75360" w:rsidP="00D75360">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510537B4" w14:textId="77777777" w:rsidR="00D75360" w:rsidRPr="00DF65BB" w:rsidRDefault="00D75360" w:rsidP="00D75360">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 xml:space="preserve">Now a new model warns that debris shed by such transplanted rocks could intrude where many </w:t>
      </w:r>
      <w:proofErr w:type="spellStart"/>
      <w:r w:rsidRPr="00EB6DA0">
        <w:rPr>
          <w:rStyle w:val="Emphasis"/>
          <w:highlight w:val="cyan"/>
        </w:rPr>
        <w:t>defence</w:t>
      </w:r>
      <w:proofErr w:type="spellEnd"/>
      <w:r w:rsidRPr="00EB6DA0">
        <w:rPr>
          <w:rStyle w:val="Emphasis"/>
          <w:highlight w:val="cyan"/>
        </w:rPr>
        <w:t xml:space="preserve"> and communication satellites 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lastRenderedPageBreak/>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 xml:space="preserve">says </w:t>
      </w:r>
      <w:proofErr w:type="spellStart"/>
      <w:r w:rsidRPr="00EB6DA0">
        <w:rPr>
          <w:sz w:val="12"/>
        </w:rPr>
        <w:t>Handmer</w:t>
      </w:r>
      <w:proofErr w:type="spellEnd"/>
      <w:r w:rsidRPr="00EB6DA0">
        <w:rPr>
          <w:sz w:val="12"/>
        </w:rPr>
        <w:t>. “</w:t>
      </w:r>
      <w:r w:rsidRPr="00EB6DA0">
        <w:rPr>
          <w:rStyle w:val="Emphasis"/>
          <w:highlight w:val="cyan"/>
        </w:rPr>
        <w:t>A few basic precautions will prevent harm due to stray asteroid material.”</w:t>
      </w:r>
    </w:p>
    <w:p w14:paraId="5036D6B2" w14:textId="77777777" w:rsidR="00D75360" w:rsidRPr="00DF65BB" w:rsidRDefault="00D75360" w:rsidP="00D75360">
      <w:pPr>
        <w:pStyle w:val="Heading4"/>
        <w:rPr>
          <w:iCs/>
        </w:rPr>
      </w:pPr>
      <w:r>
        <w:t xml:space="preserve">Clustering makes the risk of collisions </w:t>
      </w:r>
      <w:r w:rsidRPr="004321E6">
        <w:rPr>
          <w:i/>
          <w:u w:val="single"/>
        </w:rPr>
        <w:t xml:space="preserve">uniquely </w:t>
      </w:r>
      <w:proofErr w:type="gramStart"/>
      <w:r w:rsidRPr="004321E6">
        <w:rPr>
          <w:i/>
          <w:u w:val="single"/>
        </w:rPr>
        <w:t>high</w:t>
      </w:r>
      <w:proofErr w:type="gramEnd"/>
      <w:r>
        <w:rPr>
          <w:i/>
        </w:rPr>
        <w:t xml:space="preserve"> </w:t>
      </w:r>
      <w:r>
        <w:t xml:space="preserve">and </w:t>
      </w:r>
      <w:r w:rsidRPr="00DF65BB">
        <w:t>the risk is understated</w:t>
      </w:r>
    </w:p>
    <w:p w14:paraId="62D7507D" w14:textId="77777777" w:rsidR="00D75360" w:rsidRDefault="00D75360" w:rsidP="00D75360">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7937C5D7" w14:textId="77777777" w:rsidR="00D75360" w:rsidRPr="00B40499" w:rsidRDefault="00D75360" w:rsidP="00D75360">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240935">
        <w:rPr>
          <w:sz w:val="16"/>
        </w:rPr>
        <w:t>all of</w:t>
      </w:r>
      <w:proofErr w:type="gramEnd"/>
      <w:r w:rsidRPr="00240935">
        <w:rPr>
          <w:sz w:val="16"/>
        </w:rPr>
        <w:t xml:space="preserve">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proofErr w:type="gramStart"/>
      <w:r w:rsidRPr="004632BA">
        <w:rPr>
          <w:rStyle w:val="Emphasis"/>
          <w:highlight w:val="cyan"/>
        </w:rPr>
        <w:t>all of</w:t>
      </w:r>
      <w:proofErr w:type="gramEnd"/>
      <w:r w:rsidRPr="004632BA">
        <w:rPr>
          <w:rStyle w:val="Emphasis"/>
          <w:highlight w:val="cyan"/>
        </w:rPr>
        <w:t xml:space="preserve">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lastRenderedPageBreak/>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14:paraId="6BADC1AA" w14:textId="77777777" w:rsidR="00D75360" w:rsidRPr="00DF65BB" w:rsidRDefault="00D75360" w:rsidP="00D75360">
      <w:pPr>
        <w:pStyle w:val="Heading4"/>
        <w:rPr>
          <w:rFonts w:cs="Arial"/>
        </w:rPr>
      </w:pPr>
      <w:r>
        <w:rPr>
          <w:rFonts w:cs="Arial"/>
        </w:rPr>
        <w:t xml:space="preserve">Debris cascades cause </w:t>
      </w:r>
      <w:r>
        <w:rPr>
          <w:rFonts w:cs="Arial"/>
          <w:u w:val="single"/>
        </w:rPr>
        <w:t>global</w:t>
      </w:r>
      <w:r>
        <w:rPr>
          <w:rFonts w:cs="Arial"/>
        </w:rPr>
        <w:t xml:space="preserve"> nuke war</w:t>
      </w:r>
    </w:p>
    <w:p w14:paraId="03EB7AA4" w14:textId="77777777" w:rsidR="00D75360" w:rsidRPr="00DE79D4" w:rsidRDefault="00D75360" w:rsidP="00D75360">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7BCC9DFF" w14:textId="77777777" w:rsidR="00D75360" w:rsidRDefault="00D75360" w:rsidP="00D75360">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 xml:space="preserve">loses </w:t>
      </w:r>
      <w:proofErr w:type="gramStart"/>
      <w:r w:rsidRPr="00DE79D4">
        <w:rPr>
          <w:rStyle w:val="Emphasis"/>
        </w:rPr>
        <w:t>all of</w:t>
      </w:r>
      <w:proofErr w:type="gramEnd"/>
      <w:r w:rsidRPr="00DE79D4">
        <w:rPr>
          <w:rStyle w:val="Emphasis"/>
        </w:rPr>
        <w:t xml:space="preserve">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w:t>
      </w:r>
      <w:proofErr w:type="gramStart"/>
      <w:r w:rsidRPr="00DE79D4">
        <w:rPr>
          <w:rStyle w:val="StyleUnderline"/>
        </w:rPr>
        <w:t>located at all times</w:t>
      </w:r>
      <w:proofErr w:type="gramEnd"/>
      <w:r w:rsidRPr="00DE79D4">
        <w:rPr>
          <w:rStyle w:val="StyleUnderline"/>
        </w:rPr>
        <w:t xml:space="preserve">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9324B7">
        <w:rPr>
          <w:sz w:val="12"/>
        </w:rPr>
        <w:t>a large number of</w:t>
      </w:r>
      <w:proofErr w:type="gramEnd"/>
      <w:r w:rsidRPr="009324B7">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9324B7">
        <w:rPr>
          <w:sz w:val="12"/>
        </w:rPr>
        <w:t>days</w:t>
      </w:r>
      <w:proofErr w:type="gramEnd"/>
      <w:r w:rsidRPr="009324B7">
        <w:rPr>
          <w:sz w:val="12"/>
        </w:rPr>
        <w:t xml:space="preserve"> but it served as the precursor for today's much more long-lived weather satellites, which provide continuous </w:t>
      </w:r>
      <w:r w:rsidRPr="009324B7">
        <w:rPr>
          <w:sz w:val="12"/>
        </w:rPr>
        <w:lastRenderedPageBreak/>
        <w:t xml:space="preserve">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9324B7">
        <w:rPr>
          <w:sz w:val="12"/>
        </w:rPr>
        <w:t>evacuations</w:t>
      </w:r>
      <w:proofErr w:type="gramEnd"/>
      <w:r w:rsidRPr="009324B7">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73D63738" w14:textId="77777777" w:rsidR="00D75360" w:rsidRPr="00DF65BB" w:rsidRDefault="00D75360" w:rsidP="00D75360">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 xml:space="preserve">climate </w:t>
      </w:r>
      <w:proofErr w:type="spellStart"/>
      <w:r>
        <w:rPr>
          <w:rFonts w:cs="Arial"/>
          <w:u w:val="single"/>
        </w:rPr>
        <w:t>extinciton</w:t>
      </w:r>
      <w:proofErr w:type="spellEnd"/>
    </w:p>
    <w:p w14:paraId="7C115BA5" w14:textId="77777777" w:rsidR="00D75360" w:rsidRPr="00367B77" w:rsidRDefault="00D75360" w:rsidP="00D75360">
      <w:r w:rsidRPr="00367B77">
        <w:t xml:space="preserve">Ben </w:t>
      </w:r>
      <w:r w:rsidRPr="00367B77">
        <w:rPr>
          <w:rStyle w:val="Style13ptBold"/>
        </w:rPr>
        <w:t>Biggs 18</w:t>
      </w:r>
      <w:r w:rsidRPr="00367B77">
        <w:t xml:space="preserve">, PhD Researcher in Computer Vision and Deep Learning at the University of Cambridge, “How Satellites Can Protect Planet Earth </w:t>
      </w:r>
      <w:proofErr w:type="gramStart"/>
      <w:r w:rsidRPr="00367B77">
        <w:t>From</w:t>
      </w:r>
      <w:proofErr w:type="gramEnd"/>
      <w:r w:rsidRPr="00367B77">
        <w:t xml:space="preserve"> Disaster”, </w:t>
      </w:r>
      <w:proofErr w:type="spellStart"/>
      <w:r w:rsidRPr="00367B77">
        <w:t>HowItWorks</w:t>
      </w:r>
      <w:proofErr w:type="spellEnd"/>
      <w:r w:rsidRPr="00367B77">
        <w:t xml:space="preserve"> Daily, 12/22/2018, https://www.howitworksdaily.com/how-satellites-can-protect-planet-earth-from-disaster/</w:t>
      </w:r>
    </w:p>
    <w:p w14:paraId="40F5D655" w14:textId="77777777" w:rsidR="00D75360" w:rsidRPr="00DF65BB" w:rsidRDefault="00D75360" w:rsidP="00D75360">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w:t>
      </w:r>
      <w:proofErr w:type="gramStart"/>
      <w:r w:rsidRPr="00367B77">
        <w:rPr>
          <w:rStyle w:val="StyleUnderline"/>
        </w:rPr>
        <w:t>future</w:t>
      </w:r>
      <w:proofErr w:type="gramEnd"/>
      <w:r w:rsidRPr="00367B77">
        <w:rPr>
          <w:rStyle w:val="StyleUnderline"/>
        </w:rPr>
        <w:t xml:space="preserv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proofErr w:type="gramStart"/>
      <w:r w:rsidRPr="004632BA">
        <w:rPr>
          <w:rStyle w:val="Emphasis"/>
          <w:highlight w:val="cyan"/>
        </w:rPr>
        <w:t>identify</w:t>
      </w:r>
      <w:proofErr w:type="gramEnd"/>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 xml:space="preserve">were causing the hole to grow. As a </w:t>
      </w:r>
      <w:proofErr w:type="gramStart"/>
      <w:r w:rsidRPr="00367B77">
        <w:rPr>
          <w:rStyle w:val="StyleUnderline"/>
        </w:rPr>
        <w:t>result</w:t>
      </w:r>
      <w:proofErr w:type="gramEnd"/>
      <w:r w:rsidRPr="00367B77">
        <w:rPr>
          <w:rStyle w:val="StyleUnderline"/>
        </w:rPr>
        <w:t xml:space="preserve">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367B77">
        <w:rPr>
          <w:sz w:val="16"/>
          <w:szCs w:val="18"/>
        </w:rPr>
        <w:t>programme</w:t>
      </w:r>
      <w:proofErr w:type="spellEnd"/>
      <w:r w:rsidRPr="00367B77">
        <w:rPr>
          <w:sz w:val="16"/>
          <w:szCs w:val="18"/>
        </w:rPr>
        <w:t xml:space="preserv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w:t>
      </w:r>
      <w:r w:rsidRPr="00367B77">
        <w:rPr>
          <w:sz w:val="16"/>
          <w:szCs w:val="18"/>
        </w:rPr>
        <w:lastRenderedPageBreak/>
        <w:t xml:space="preserve">missions have been launched as part of the EOS to date. Among the </w:t>
      </w:r>
      <w:proofErr w:type="spellStart"/>
      <w:r w:rsidRPr="00367B77">
        <w:rPr>
          <w:sz w:val="16"/>
          <w:szCs w:val="18"/>
        </w:rPr>
        <w:t>programme’s</w:t>
      </w:r>
      <w:proofErr w:type="spellEnd"/>
      <w:r w:rsidRPr="00367B77">
        <w:rPr>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w:t>
      </w:r>
      <w:proofErr w:type="spellStart"/>
      <w:r w:rsidRPr="00367B77">
        <w:rPr>
          <w:sz w:val="16"/>
          <w:szCs w:val="18"/>
        </w:rPr>
        <w:t>programme</w:t>
      </w:r>
      <w:proofErr w:type="spellEnd"/>
      <w:r w:rsidRPr="00367B77">
        <w:rPr>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367B77">
        <w:rPr>
          <w:sz w:val="16"/>
          <w:szCs w:val="18"/>
        </w:rPr>
        <w:t>behaviour</w:t>
      </w:r>
      <w:proofErr w:type="spellEnd"/>
      <w:r w:rsidRPr="00367B77">
        <w:rPr>
          <w:sz w:val="16"/>
          <w:szCs w:val="18"/>
        </w:rPr>
        <w:t xml:space="preserve"> and health of the oceans, but it has a wide range of abilities. It flies </w:t>
      </w:r>
      <w:proofErr w:type="gramStart"/>
      <w:r w:rsidRPr="00367B77">
        <w:rPr>
          <w:sz w:val="16"/>
          <w:szCs w:val="18"/>
        </w:rPr>
        <w:t>in formation</w:t>
      </w:r>
      <w:proofErr w:type="gramEnd"/>
      <w:r w:rsidRPr="00367B77">
        <w:rPr>
          <w:sz w:val="16"/>
          <w:szCs w:val="18"/>
        </w:rPr>
        <w:t xml:space="preserve">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w:t>
      </w:r>
      <w:proofErr w:type="spellStart"/>
      <w:r w:rsidRPr="00367B77">
        <w:rPr>
          <w:sz w:val="16"/>
          <w:szCs w:val="18"/>
        </w:rPr>
        <w:t>colour</w:t>
      </w:r>
      <w:proofErr w:type="spellEnd"/>
      <w:r w:rsidRPr="00367B77">
        <w:rPr>
          <w:sz w:val="16"/>
          <w:szCs w:val="18"/>
        </w:rPr>
        <w:t xml:space="preserve">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367B77">
        <w:rPr>
          <w:sz w:val="16"/>
          <w:szCs w:val="18"/>
        </w:rPr>
        <w:t>isthe</w:t>
      </w:r>
      <w:proofErr w:type="spellEnd"/>
      <w:r w:rsidRPr="00367B77">
        <w:rPr>
          <w:sz w:val="16"/>
          <w:szCs w:val="18"/>
        </w:rPr>
        <w:t xml:space="preserve"> “most ambitious Earth observation </w:t>
      </w:r>
      <w:proofErr w:type="spellStart"/>
      <w:r w:rsidRPr="00367B77">
        <w:rPr>
          <w:sz w:val="16"/>
          <w:szCs w:val="18"/>
        </w:rPr>
        <w:t>programme</w:t>
      </w:r>
      <w:proofErr w:type="spellEnd"/>
      <w:r w:rsidRPr="00367B77">
        <w:rPr>
          <w:sz w:val="16"/>
          <w:szCs w:val="18"/>
        </w:rPr>
        <w:t xml:space="preserve"> to date,” one that will provide accurate and timely data on the environment, climate change and more. </w:t>
      </w:r>
      <w:proofErr w:type="gramStart"/>
      <w:r w:rsidRPr="00367B77">
        <w:rPr>
          <w:sz w:val="16"/>
          <w:szCs w:val="18"/>
        </w:rPr>
        <w:t>All of</w:t>
      </w:r>
      <w:proofErr w:type="gramEnd"/>
      <w:r w:rsidRPr="00367B77">
        <w:rPr>
          <w:sz w:val="16"/>
          <w:szCs w:val="18"/>
        </w:rPr>
        <w:t xml:space="preserve">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w:t>
      </w:r>
      <w:proofErr w:type="gramStart"/>
      <w:r w:rsidRPr="00367B77">
        <w:rPr>
          <w:sz w:val="16"/>
          <w:szCs w:val="18"/>
        </w:rPr>
        <w:t>a number of</w:t>
      </w:r>
      <w:proofErr w:type="gramEnd"/>
      <w:r w:rsidRPr="00367B77">
        <w:rPr>
          <w:sz w:val="16"/>
          <w:szCs w:val="18"/>
        </w:rPr>
        <w:t xml:space="preserve"> other missions, including the Deep Space Climate Observatory, which observes the sunlit side of Earth. The latter has eight missions on the books in its Earth Explorer </w:t>
      </w:r>
      <w:proofErr w:type="spellStart"/>
      <w:r w:rsidRPr="00367B77">
        <w:rPr>
          <w:sz w:val="16"/>
          <w:szCs w:val="18"/>
        </w:rPr>
        <w:t>programme</w:t>
      </w:r>
      <w:proofErr w:type="spellEnd"/>
      <w:r w:rsidRPr="00367B77">
        <w:rPr>
          <w:sz w:val="16"/>
          <w:szCs w:val="18"/>
        </w:rPr>
        <w:t xml:space="preserv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 xml:space="preserve">can </w:t>
      </w:r>
      <w:proofErr w:type="gramStart"/>
      <w:r w:rsidRPr="004632BA">
        <w:rPr>
          <w:rStyle w:val="Emphasis"/>
          <w:highlight w:val="cyan"/>
        </w:rPr>
        <w:t>take action</w:t>
      </w:r>
      <w:proofErr w:type="gramEnd"/>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322C4B6E" w14:textId="77777777" w:rsidR="00D75360" w:rsidRPr="00DF65BB" w:rsidRDefault="00D75360" w:rsidP="00D75360">
      <w:pPr>
        <w:pStyle w:val="Heading4"/>
      </w:pPr>
      <w:r>
        <w:t xml:space="preserve">Independently, </w:t>
      </w:r>
      <w:r>
        <w:rPr>
          <w:u w:val="single"/>
        </w:rPr>
        <w:t>unregulated</w:t>
      </w:r>
      <w:r>
        <w:t xml:space="preserve"> mining causes </w:t>
      </w:r>
      <w:r>
        <w:rPr>
          <w:u w:val="single"/>
        </w:rPr>
        <w:t>space war</w:t>
      </w:r>
      <w:r>
        <w:t xml:space="preserve"> </w:t>
      </w:r>
    </w:p>
    <w:p w14:paraId="6856788D" w14:textId="77777777" w:rsidR="00D75360" w:rsidRDefault="00D75360" w:rsidP="00D75360">
      <w:proofErr w:type="spellStart"/>
      <w:r>
        <w:t>Fengna</w:t>
      </w:r>
      <w:proofErr w:type="spellEnd"/>
      <w:r>
        <w:t xml:space="preserve"> </w:t>
      </w:r>
      <w:r w:rsidRPr="00EB6DBC">
        <w:rPr>
          <w:rStyle w:val="Style13ptBold"/>
        </w:rPr>
        <w:t>Xu 20</w:t>
      </w:r>
      <w:r>
        <w:t xml:space="preserve">, Law School, Xi’an </w:t>
      </w:r>
      <w:proofErr w:type="spellStart"/>
      <w:r>
        <w:t>Jiaotong</w:t>
      </w:r>
      <w:proofErr w:type="spellEnd"/>
      <w:r>
        <w:t xml:space="preserve"> University, “The approach to sustainable space mining: issues, challenges, and solutions,” </w:t>
      </w:r>
      <w:proofErr w:type="spellStart"/>
      <w:r>
        <w:t>Fengna</w:t>
      </w:r>
      <w:proofErr w:type="spellEnd"/>
      <w:r>
        <w:t xml:space="preserve"> Xu 2020 IOP Conf. Ser.: Mater. Sci. Eng. 738 012014</w:t>
      </w:r>
    </w:p>
    <w:p w14:paraId="585B9EE6" w14:textId="77777777" w:rsidR="00D75360" w:rsidRPr="00DF65BB" w:rsidRDefault="00D75360" w:rsidP="00D75360">
      <w:pPr>
        <w:rPr>
          <w:b/>
          <w:iCs/>
          <w:u w:val="single"/>
          <w:bdr w:val="single" w:sz="8" w:space="0" w:color="auto"/>
        </w:rPr>
      </w:pPr>
      <w:r w:rsidRPr="00D672D9">
        <w:rPr>
          <w:sz w:val="14"/>
        </w:rPr>
        <w:t xml:space="preserve">3.1. Conflicts between multiple States </w:t>
      </w:r>
      <w:r w:rsidRPr="00D672D9">
        <w:rPr>
          <w:rStyle w:val="StyleUnderline"/>
        </w:rPr>
        <w:t xml:space="preserve">Space resources, as res communis [3], can be appropriated to some extent </w:t>
      </w:r>
      <w:proofErr w:type="gramStart"/>
      <w:r w:rsidRPr="00D672D9">
        <w:rPr>
          <w:rStyle w:val="StyleUnderline"/>
        </w:rPr>
        <w:t>on the basis of</w:t>
      </w:r>
      <w:proofErr w:type="gramEnd"/>
      <w:r w:rsidRPr="00D672D9">
        <w:rPr>
          <w:rStyle w:val="StyleUnderline"/>
        </w:rPr>
        <w:t xml:space="preserve">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w:t>
      </w:r>
      <w:proofErr w:type="gramStart"/>
      <w:r w:rsidRPr="00D672D9">
        <w:rPr>
          <w:sz w:val="14"/>
        </w:rPr>
        <w:t>The Outer Space Treaty,</w:t>
      </w:r>
      <w:proofErr w:type="gramEnd"/>
      <w:r w:rsidRPr="00D672D9">
        <w:rPr>
          <w:sz w:val="14"/>
        </w:rPr>
        <w:t xml:space="preserve">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w:t>
      </w:r>
      <w:r w:rsidRPr="00EB6DA0">
        <w:rPr>
          <w:rStyle w:val="StyleUnderline"/>
          <w:highlight w:val="cyan"/>
        </w:rPr>
        <w:lastRenderedPageBreak/>
        <w:t xml:space="preserve">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4DEBCA0D" w14:textId="77777777" w:rsidR="00D75360" w:rsidRPr="00DF65BB" w:rsidRDefault="00D75360" w:rsidP="00D75360">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69B32F29" w14:textId="77777777" w:rsidR="00D75360" w:rsidRPr="00A42713" w:rsidRDefault="00D75360" w:rsidP="00D75360">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42713">
          <w:rPr>
            <w:rStyle w:val="Hyperlink"/>
          </w:rPr>
          <w:t>https://www.law.upenn.edu/live/files/7804-grego-space-and-crisis-stabilitypdf</w:t>
        </w:r>
      </w:hyperlink>
    </w:p>
    <w:p w14:paraId="1A251AF4" w14:textId="77777777" w:rsidR="00D75360" w:rsidRPr="00A42713" w:rsidRDefault="00D75360" w:rsidP="00D75360">
      <w:pPr>
        <w:rPr>
          <w:sz w:val="16"/>
        </w:rPr>
      </w:pPr>
      <w:r w:rsidRPr="00A42713">
        <w:rPr>
          <w:sz w:val="16"/>
        </w:rPr>
        <w:t xml:space="preserve">Why </w:t>
      </w:r>
      <w:r w:rsidRPr="00A42713">
        <w:rPr>
          <w:rStyle w:val="Emphasis"/>
        </w:rPr>
        <w:t>space is a particular problem for crisis stability</w:t>
      </w:r>
    </w:p>
    <w:p w14:paraId="1C87BB10" w14:textId="77777777" w:rsidR="00D75360" w:rsidRPr="00A42713" w:rsidRDefault="00D75360" w:rsidP="00D75360">
      <w:pPr>
        <w:rPr>
          <w:sz w:val="16"/>
        </w:rPr>
      </w:pPr>
      <w:r w:rsidRPr="00A42713">
        <w:rPr>
          <w:sz w:val="16"/>
        </w:rPr>
        <w:t xml:space="preserve">For </w:t>
      </w:r>
      <w:proofErr w:type="gramStart"/>
      <w:r w:rsidRPr="00A42713">
        <w:rPr>
          <w:sz w:val="16"/>
        </w:rPr>
        <w:t>a number of</w:t>
      </w:r>
      <w:proofErr w:type="gramEnd"/>
      <w:r w:rsidRPr="00A42713">
        <w:rPr>
          <w:sz w:val="16"/>
        </w:rPr>
        <w:t xml:space="preserve">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1E20260A" w14:textId="77777777" w:rsidR="00D75360" w:rsidRPr="00A42713" w:rsidRDefault="00D75360" w:rsidP="00D75360">
      <w:pPr>
        <w:rPr>
          <w:sz w:val="16"/>
        </w:rPr>
      </w:pPr>
      <w:r w:rsidRPr="00A42713">
        <w:rPr>
          <w:sz w:val="16"/>
        </w:rPr>
        <w:t>The vulnerability of satellites and first strike incentives</w:t>
      </w:r>
    </w:p>
    <w:p w14:paraId="525FFD36" w14:textId="77777777" w:rsidR="00D75360" w:rsidRPr="00A42713" w:rsidRDefault="00D75360" w:rsidP="00D75360">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proofErr w:type="gramStart"/>
      <w:r w:rsidRPr="00847559">
        <w:rPr>
          <w:rStyle w:val="Emphasis"/>
          <w:highlight w:val="cyan"/>
        </w:rPr>
        <w:t>don‘</w:t>
      </w:r>
      <w:proofErr w:type="gramEnd"/>
      <w:r w:rsidRPr="00847559">
        <w:rPr>
          <w:rStyle w:val="Emphasis"/>
          <w:highlight w:val="cyan"/>
        </w:rPr>
        <w:t>t exist for other</w:t>
      </w:r>
      <w:r w:rsidRPr="00A42713">
        <w:rPr>
          <w:rStyle w:val="Emphasis"/>
        </w:rPr>
        <w:t xml:space="preserve">, better-protected </w:t>
      </w:r>
      <w:r w:rsidRPr="00847559">
        <w:rPr>
          <w:rStyle w:val="Emphasis"/>
          <w:highlight w:val="cyan"/>
        </w:rPr>
        <w:t>domains</w:t>
      </w:r>
      <w:r w:rsidRPr="00A42713">
        <w:rPr>
          <w:sz w:val="16"/>
        </w:rPr>
        <w:t xml:space="preserve">. Satellites travel on predictable orbits, and many pass repeatedly over all of the </w:t>
      </w:r>
      <w:proofErr w:type="gramStart"/>
      <w:r w:rsidRPr="00A42713">
        <w:rPr>
          <w:sz w:val="16"/>
        </w:rPr>
        <w:t>earth‘</w:t>
      </w:r>
      <w:proofErr w:type="gramEnd"/>
      <w:r w:rsidRPr="00A42713">
        <w:rPr>
          <w:sz w:val="16"/>
        </w:rPr>
        <w:t xml:space="preserve">s nations. </w:t>
      </w:r>
      <w:proofErr w:type="gramStart"/>
      <w:r w:rsidRPr="00A42713">
        <w:rPr>
          <w:sz w:val="16"/>
        </w:rPr>
        <w:t>Low-earth</w:t>
      </w:r>
      <w:proofErr w:type="gramEnd"/>
      <w:r w:rsidRPr="00A42713">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A42713">
        <w:rPr>
          <w:sz w:val="16"/>
        </w:rPr>
        <w:t>satellites‘ ability</w:t>
      </w:r>
      <w:proofErr w:type="gramEnd"/>
      <w:r w:rsidRPr="00A42713">
        <w:rPr>
          <w:sz w:val="16"/>
        </w:rPr>
        <w:t xml:space="preserve"> to move away from threats. And so, these very valuable satellites are also inherently vulnerable and may present as attractive targets.</w:t>
      </w:r>
    </w:p>
    <w:p w14:paraId="4781E792" w14:textId="77777777" w:rsidR="00D75360" w:rsidRPr="00A42713" w:rsidRDefault="00D75360" w:rsidP="00D75360">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w:t>
      </w:r>
      <w:proofErr w:type="gramStart"/>
      <w:r w:rsidRPr="00A42713">
        <w:rPr>
          <w:sz w:val="16"/>
        </w:rPr>
        <w:t>or</w:t>
      </w:r>
      <w:proofErr w:type="gramEnd"/>
      <w:r w:rsidRPr="00A42713">
        <w:rPr>
          <w:sz w:val="16"/>
        </w:rPr>
        <w:t xml:space="preserve">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5D9D958B" w14:textId="77777777" w:rsidR="00D75360" w:rsidRPr="00A42713" w:rsidRDefault="00D75360" w:rsidP="00D75360">
      <w:pPr>
        <w:rPr>
          <w:sz w:val="16"/>
        </w:rPr>
      </w:pPr>
      <w:r w:rsidRPr="00A42713">
        <w:rPr>
          <w:sz w:val="16"/>
        </w:rPr>
        <w:t>A RAND Corporation monograph commissioned by the Air Force15 described the issue this way:</w:t>
      </w:r>
    </w:p>
    <w:p w14:paraId="017ED69B" w14:textId="77777777" w:rsidR="00D75360" w:rsidRPr="00A42713" w:rsidRDefault="00D75360" w:rsidP="00D75360">
      <w:pPr>
        <w:rPr>
          <w:sz w:val="16"/>
        </w:rPr>
      </w:pPr>
      <w:r w:rsidRPr="00A42713">
        <w:rPr>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42713">
        <w:rPr>
          <w:sz w:val="16"/>
        </w:rPr>
        <w:t>side‘</w:t>
      </w:r>
      <w:proofErr w:type="gramEnd"/>
      <w:r w:rsidRPr="00A42713">
        <w:rPr>
          <w:sz w:val="16"/>
        </w:rPr>
        <w:t>s force posture and the balance of capabilities and vulnerabilities that could make a crisis unstable should a confrontation occur.</w:t>
      </w:r>
    </w:p>
    <w:p w14:paraId="79FBBB5E" w14:textId="77777777" w:rsidR="00D75360" w:rsidRPr="00A42713" w:rsidRDefault="00D75360" w:rsidP="00D75360">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494FF4CB" w14:textId="77777777" w:rsidR="00D75360" w:rsidRPr="00A42713" w:rsidRDefault="00D75360" w:rsidP="00D75360">
      <w:pPr>
        <w:rPr>
          <w:sz w:val="16"/>
        </w:rPr>
      </w:pPr>
      <w:r w:rsidRPr="00A42713">
        <w:rPr>
          <w:sz w:val="16"/>
        </w:rPr>
        <w:t>Short timelines and difficulty of attribution</w:t>
      </w:r>
    </w:p>
    <w:p w14:paraId="1B6EE77D" w14:textId="77777777" w:rsidR="00D75360" w:rsidRPr="00A42713" w:rsidRDefault="00D75360" w:rsidP="00D75360">
      <w:pPr>
        <w:rPr>
          <w:sz w:val="16"/>
        </w:rPr>
      </w:pPr>
      <w:r w:rsidRPr="00A42713">
        <w:rPr>
          <w:sz w:val="16"/>
        </w:rPr>
        <w:lastRenderedPageBreak/>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proofErr w:type="gramStart"/>
      <w:r w:rsidRPr="00A42713">
        <w:rPr>
          <w:rStyle w:val="StyleUnderline"/>
        </w:rPr>
        <w:t>combine</w:t>
      </w:r>
      <w:proofErr w:type="gramEnd"/>
      <w:r w:rsidRPr="00A42713">
        <w:rPr>
          <w:rStyle w:val="StyleUnderline"/>
        </w:rPr>
        <w:t xml:space="preserv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08B374CA" w14:textId="77777777" w:rsidR="00D75360" w:rsidRPr="00A42713" w:rsidRDefault="00D75360" w:rsidP="00D75360">
      <w:pPr>
        <w:rPr>
          <w:sz w:val="16"/>
        </w:rPr>
      </w:pPr>
      <w:r w:rsidRPr="00A42713">
        <w:rPr>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42713">
        <w:rPr>
          <w:sz w:val="16"/>
        </w:rPr>
        <w:t>So</w:t>
      </w:r>
      <w:proofErr w:type="gramEnd"/>
      <w:r w:rsidRPr="00A42713">
        <w:rPr>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67941CB5" w14:textId="77777777" w:rsidR="00D75360" w:rsidRPr="00A42713" w:rsidRDefault="00D75360" w:rsidP="00D75360">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381E35DA" w14:textId="77777777" w:rsidR="00D75360" w:rsidRPr="00A42713" w:rsidRDefault="00D75360" w:rsidP="00D75360">
      <w:pPr>
        <w:rPr>
          <w:sz w:val="16"/>
        </w:rPr>
      </w:pPr>
      <w:r w:rsidRPr="00A42713">
        <w:rPr>
          <w:sz w:val="16"/>
        </w:rPr>
        <w:t>Entanglement of strategic and tactical missions</w:t>
      </w:r>
    </w:p>
    <w:p w14:paraId="7A04CDD3" w14:textId="77777777" w:rsidR="00D75360" w:rsidRPr="00A42713" w:rsidRDefault="00D75360" w:rsidP="00D75360">
      <w:pPr>
        <w:rPr>
          <w:sz w:val="16"/>
        </w:rPr>
      </w:pPr>
      <w:r w:rsidRPr="00A42713">
        <w:rPr>
          <w:sz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A42713">
        <w:rPr>
          <w:sz w:val="16"/>
        </w:rPr>
        <w:t>other‘</w:t>
      </w:r>
      <w:proofErr w:type="gramEnd"/>
      <w:r w:rsidRPr="00A42713">
        <w:rPr>
          <w:sz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25590B7E" w14:textId="77777777" w:rsidR="00D75360" w:rsidRPr="00A42713" w:rsidRDefault="00D75360" w:rsidP="00D75360">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641AB3B8" w14:textId="77777777" w:rsidR="00D75360" w:rsidRPr="00A42713" w:rsidRDefault="00D75360" w:rsidP="00D75360">
      <w:pPr>
        <w:rPr>
          <w:sz w:val="16"/>
        </w:rPr>
      </w:pPr>
      <w:r w:rsidRPr="00A42713">
        <w:rPr>
          <w:sz w:val="16"/>
        </w:rPr>
        <w:t>Misperception and dual-use technologies</w:t>
      </w:r>
    </w:p>
    <w:p w14:paraId="6F6D769A" w14:textId="77777777" w:rsidR="00D75360" w:rsidRPr="00A42713" w:rsidRDefault="00D75360" w:rsidP="00D75360">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556BED34" w14:textId="77777777" w:rsidR="00D75360" w:rsidRPr="00A42713" w:rsidRDefault="00D75360" w:rsidP="00D75360">
      <w:pPr>
        <w:rPr>
          <w:sz w:val="16"/>
        </w:rPr>
      </w:pPr>
      <w:r w:rsidRPr="00A42713">
        <w:rPr>
          <w:sz w:val="16"/>
        </w:rPr>
        <w:t xml:space="preserve">Ground-based lasers can be used to dazzle the sensors of an </w:t>
      </w:r>
      <w:proofErr w:type="gramStart"/>
      <w:r w:rsidRPr="00A42713">
        <w:rPr>
          <w:sz w:val="16"/>
        </w:rPr>
        <w:t>adversary‘</w:t>
      </w:r>
      <w:proofErr w:type="gramEnd"/>
      <w:r w:rsidRPr="00A42713">
        <w:rPr>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42713">
        <w:rPr>
          <w:sz w:val="16"/>
        </w:rPr>
        <w:t>Earth‘</w:t>
      </w:r>
      <w:proofErr w:type="gramEnd"/>
      <w:r w:rsidRPr="00A42713">
        <w:rPr>
          <w:sz w:val="16"/>
        </w:rPr>
        <w:t>s shape and gravitational field, and use similar technologies. 21</w:t>
      </w:r>
    </w:p>
    <w:p w14:paraId="2877B617" w14:textId="77777777" w:rsidR="00D75360" w:rsidRPr="00A42713" w:rsidRDefault="00D75360" w:rsidP="00D75360">
      <w:pPr>
        <w:rPr>
          <w:sz w:val="16"/>
        </w:rPr>
      </w:pPr>
      <w:r w:rsidRPr="00A42713">
        <w:rPr>
          <w:sz w:val="16"/>
        </w:rPr>
        <w:t xml:space="preserve">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w:t>
      </w:r>
      <w:r w:rsidRPr="00A42713">
        <w:rPr>
          <w:sz w:val="16"/>
        </w:rPr>
        <w:lastRenderedPageBreak/>
        <w:t>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13914DCD" w14:textId="77777777" w:rsidR="00D75360" w:rsidRPr="00A42713" w:rsidRDefault="00D75360" w:rsidP="00D75360">
      <w:pPr>
        <w:rPr>
          <w:sz w:val="16"/>
        </w:rPr>
      </w:pPr>
      <w:r w:rsidRPr="00A42713">
        <w:rPr>
          <w:sz w:val="16"/>
        </w:rPr>
        <w:t>Discrimination</w:t>
      </w:r>
    </w:p>
    <w:p w14:paraId="486262DA" w14:textId="77777777" w:rsidR="00D75360" w:rsidRPr="00A42713" w:rsidRDefault="00D75360" w:rsidP="00D75360">
      <w:pPr>
        <w:rPr>
          <w:sz w:val="16"/>
        </w:rPr>
      </w:pPr>
      <w:r w:rsidRPr="00A42713">
        <w:rPr>
          <w:sz w:val="16"/>
        </w:rPr>
        <w:t>The consequences of interfering with a satellite may be vastly different depending on who is affected and how, and whether the satellite represents a legitimate military objective.</w:t>
      </w:r>
    </w:p>
    <w:p w14:paraId="01771393" w14:textId="77777777" w:rsidR="00D75360" w:rsidRPr="00A42713" w:rsidRDefault="00D75360" w:rsidP="00D75360">
      <w:pPr>
        <w:rPr>
          <w:sz w:val="16"/>
        </w:rPr>
      </w:pPr>
      <w:r w:rsidRPr="00A42713">
        <w:rPr>
          <w:sz w:val="16"/>
        </w:rPr>
        <w:t xml:space="preserve">However, it will not always be clear who the owners and operators of a satellite are, and users of a </w:t>
      </w:r>
      <w:proofErr w:type="gramStart"/>
      <w:r w:rsidRPr="00A42713">
        <w:rPr>
          <w:sz w:val="16"/>
        </w:rPr>
        <w:t>satellite‘</w:t>
      </w:r>
      <w:proofErr w:type="gramEnd"/>
      <w:r w:rsidRPr="00A42713">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42713">
        <w:rPr>
          <w:sz w:val="16"/>
        </w:rPr>
        <w:t>adversary‘</w:t>
      </w:r>
      <w:proofErr w:type="gramEnd"/>
      <w:r w:rsidRPr="00A42713">
        <w:rPr>
          <w:sz w:val="16"/>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5036A1BA" w14:textId="77777777" w:rsidR="00D75360" w:rsidRPr="00A42713" w:rsidRDefault="00D75360" w:rsidP="00D75360">
      <w:pPr>
        <w:rPr>
          <w:sz w:val="16"/>
        </w:rPr>
      </w:pPr>
      <w:r w:rsidRPr="00A42713">
        <w:rPr>
          <w:sz w:val="16"/>
        </w:rPr>
        <w:t xml:space="preserve">In 2015, </w:t>
      </w:r>
      <w:r w:rsidRPr="00A42713">
        <w:rPr>
          <w:rStyle w:val="StyleUnderline"/>
        </w:rPr>
        <w:t xml:space="preserve">the </w:t>
      </w:r>
      <w:proofErr w:type="gramStart"/>
      <w:r w:rsidRPr="00A42713">
        <w:rPr>
          <w:rStyle w:val="StyleUnderline"/>
        </w:rPr>
        <w:t>Pentagon‘</w:t>
      </w:r>
      <w:proofErr w:type="gramEnd"/>
      <w:r w:rsidRPr="00A42713">
        <w:rPr>
          <w:rStyle w:val="StyleUnderline"/>
        </w:rPr>
        <w:t>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5AE746AB" w14:textId="77777777" w:rsidR="00D75360" w:rsidRPr="00A42713" w:rsidRDefault="00D75360" w:rsidP="00D75360">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758EFB37" w14:textId="77777777" w:rsidR="00D75360" w:rsidRPr="00A42713" w:rsidRDefault="00D75360" w:rsidP="00D75360">
      <w:pPr>
        <w:rPr>
          <w:sz w:val="16"/>
        </w:rPr>
      </w:pPr>
      <w:r w:rsidRPr="00A42713">
        <w:rPr>
          <w:sz w:val="16"/>
        </w:rPr>
        <w:t>Lack of shared understanding of consequences/proportionality</w:t>
      </w:r>
    </w:p>
    <w:p w14:paraId="094858CE" w14:textId="77777777" w:rsidR="00D75360" w:rsidRPr="00A42713" w:rsidRDefault="00D75360" w:rsidP="00D75360">
      <w:pPr>
        <w:rPr>
          <w:sz w:val="16"/>
        </w:rPr>
      </w:pPr>
      <w:r w:rsidRPr="00A42713">
        <w:rPr>
          <w:rStyle w:val="StyleUnderline"/>
        </w:rPr>
        <w:t>States have</w:t>
      </w:r>
      <w:r w:rsidRPr="00A42713">
        <w:rPr>
          <w:sz w:val="16"/>
        </w:rPr>
        <w:t xml:space="preserve"> </w:t>
      </w:r>
      <w:proofErr w:type="gramStart"/>
      <w:r w:rsidRPr="00A42713">
        <w:rPr>
          <w:sz w:val="16"/>
        </w:rPr>
        <w:t xml:space="preserve">fairly </w:t>
      </w:r>
      <w:r w:rsidRPr="00A42713">
        <w:rPr>
          <w:rStyle w:val="Emphasis"/>
        </w:rPr>
        <w:t>similar</w:t>
      </w:r>
      <w:proofErr w:type="gramEnd"/>
      <w:r w:rsidRPr="00A42713">
        <w:rPr>
          <w:rStyle w:val="Emphasis"/>
        </w:rPr>
        <w:t xml:space="preserve">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xml:space="preserve">, built over decades of experience. The United States and the Soviet Union/Russia have built some shared understanding of each </w:t>
      </w:r>
      <w:proofErr w:type="gramStart"/>
      <w:r w:rsidRPr="00A42713">
        <w:rPr>
          <w:sz w:val="16"/>
        </w:rPr>
        <w:t>other‘</w:t>
      </w:r>
      <w:proofErr w:type="gramEnd"/>
      <w:r w:rsidRPr="00A42713">
        <w:rPr>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37839900" w14:textId="77777777" w:rsidR="00D75360" w:rsidRPr="00A42713" w:rsidRDefault="00D75360" w:rsidP="00D75360">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4E915763" w14:textId="77777777" w:rsidR="00D75360" w:rsidRDefault="00D75360" w:rsidP="00D75360">
      <w:pPr>
        <w:pStyle w:val="Heading3"/>
      </w:pPr>
      <w:r>
        <w:lastRenderedPageBreak/>
        <w:t>Multilateralism---1AC</w:t>
      </w:r>
    </w:p>
    <w:p w14:paraId="38D24842" w14:textId="77777777" w:rsidR="00D75360" w:rsidRDefault="00D75360" w:rsidP="00D75360"/>
    <w:p w14:paraId="762AD6E7" w14:textId="77777777" w:rsidR="00D75360" w:rsidRDefault="00D75360" w:rsidP="00D75360">
      <w:pPr>
        <w:pStyle w:val="Heading4"/>
      </w:pPr>
      <w:r>
        <w:t xml:space="preserve">Private appropriation by US entities risks unraveling multilateral space governance. </w:t>
      </w:r>
    </w:p>
    <w:p w14:paraId="64834E55" w14:textId="77777777" w:rsidR="00D75360" w:rsidRDefault="00D75360" w:rsidP="00D75360">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1C60FACF" w14:textId="77777777" w:rsidR="00D75360" w:rsidRPr="00055083" w:rsidRDefault="00D75360" w:rsidP="00D75360">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EB6DA0">
        <w:rPr>
          <w:rStyle w:val="Emphasis"/>
          <w:highlight w:val="cyan"/>
        </w:rPr>
        <w:t>The U.S. is pushing national rather than multilateral regulation of space mining, an approach that could have serious negative consequences</w:t>
      </w:r>
      <w:r w:rsidRPr="00EB6DA0">
        <w:rPr>
          <w:sz w:val="14"/>
          <w:highlight w:val="cyan"/>
        </w:rPr>
        <w:t>,</w:t>
      </w:r>
      <w:r w:rsidRPr="00055083">
        <w:rPr>
          <w:sz w:val="14"/>
        </w:rPr>
        <w:t xml:space="preserve"> astronomer Aaron </w:t>
      </w:r>
      <w:proofErr w:type="spellStart"/>
      <w:r w:rsidRPr="00055083">
        <w:rPr>
          <w:sz w:val="14"/>
        </w:rPr>
        <w:t>Boley</w:t>
      </w:r>
      <w:proofErr w:type="spellEnd"/>
      <w:r w:rsidRPr="00055083">
        <w:rPr>
          <w:sz w:val="14"/>
        </w:rPr>
        <w:t xml:space="preserve"> and political scientist Michael Byers, </w:t>
      </w:r>
      <w:proofErr w:type="gramStart"/>
      <w:r w:rsidRPr="00055083">
        <w:rPr>
          <w:sz w:val="14"/>
        </w:rPr>
        <w:t>both of the University</w:t>
      </w:r>
      <w:proofErr w:type="gramEnd"/>
      <w:r w:rsidRPr="00055083">
        <w:rPr>
          <w:sz w:val="14"/>
        </w:rPr>
        <w:t xml:space="preserve"> of British Columbia in Vancouver, write in a "Policy Forum" piece that was published online today (Oct. 8) in the journal Science. </w:t>
      </w:r>
      <w:proofErr w:type="spellStart"/>
      <w:r w:rsidRPr="00055083">
        <w:rPr>
          <w:sz w:val="14"/>
        </w:rPr>
        <w:t>Boley</w:t>
      </w:r>
      <w:proofErr w:type="spellEnd"/>
      <w:r w:rsidRPr="00055083">
        <w:rPr>
          <w:sz w:val="14"/>
        </w:rPr>
        <w:t xml:space="preserve">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w:t>
      </w:r>
      <w:proofErr w:type="spellStart"/>
      <w:r w:rsidRPr="00055083">
        <w:rPr>
          <w:sz w:val="14"/>
        </w:rPr>
        <w:t>Boley</w:t>
      </w:r>
      <w:proofErr w:type="spellEnd"/>
      <w:r w:rsidRPr="00055083">
        <w:rPr>
          <w:sz w:val="14"/>
        </w:rPr>
        <w:t xml:space="preserve"> and Byers take special aim at the planned bilateral agreements, known as the Artemis Accords. In promoting them, the U.S. "is overlooking best practice with regard to the sustainable development of space," the researchers write. "</w:t>
      </w:r>
      <w:r w:rsidRPr="00EB6DA0">
        <w:rPr>
          <w:rStyle w:val="StyleUnderline"/>
          <w:highlight w:val="cyan"/>
        </w:rPr>
        <w:t>Instead of pressing ahead unilaterally and bilaterally, the United States should support negotiations 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w:t>
      </w:r>
      <w:proofErr w:type="spellStart"/>
      <w:r w:rsidRPr="00055083">
        <w:rPr>
          <w:sz w:val="14"/>
        </w:rPr>
        <w:t>Boley</w:t>
      </w:r>
      <w:proofErr w:type="spellEnd"/>
      <w:r w:rsidRPr="00055083">
        <w:rPr>
          <w:sz w:val="14"/>
        </w:rPr>
        <w:t xml:space="preserve"> and Byers add. </w:t>
      </w:r>
      <w:r w:rsidRPr="00EB6DA0">
        <w:rPr>
          <w:rStyle w:val="Emphasis"/>
          <w:highlight w:val="cyan"/>
        </w:rPr>
        <w:t>The researchers worry that the U.S. is setting an unfortunate precedent for other countries to follow, and that space mining and other exploration activities may therefore proceed in a somewhat careless and chaotic fashion in the not-too-distant future</w:t>
      </w:r>
      <w:r w:rsidRPr="00055083">
        <w:rPr>
          <w:sz w:val="14"/>
        </w:rPr>
        <w:t xml:space="preserve">. </w:t>
      </w:r>
      <w:r w:rsidRPr="00055083">
        <w:rPr>
          <w:rStyle w:val="StyleUnderline"/>
        </w:rPr>
        <w:t xml:space="preserve">"That's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w:t>
      </w:r>
      <w:proofErr w:type="spellStart"/>
      <w:r w:rsidRPr="00055083">
        <w:rPr>
          <w:rStyle w:val="StyleUnderline"/>
        </w:rPr>
        <w:t>Boley</w:t>
      </w:r>
      <w:proofErr w:type="spellEnd"/>
      <w:r w:rsidRPr="00055083">
        <w:rPr>
          <w:rStyle w:val="StyleUnderline"/>
        </w:rPr>
        <w:t xml:space="preserve">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xml:space="preserve">. For decades, spacefaring nations have been licensing launches internally, without much international coordination, </w:t>
      </w:r>
      <w:proofErr w:type="gramStart"/>
      <w:r w:rsidRPr="00055083">
        <w:rPr>
          <w:sz w:val="14"/>
        </w:rPr>
        <w:t>cooperation</w:t>
      </w:r>
      <w:proofErr w:type="gramEnd"/>
      <w:r w:rsidRPr="00055083">
        <w:rPr>
          <w:sz w:val="14"/>
        </w:rPr>
        <w:t xml:space="preserve">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4F828834" w14:textId="77777777" w:rsidR="00D75360" w:rsidRPr="008D2860" w:rsidRDefault="00D75360" w:rsidP="00D75360">
      <w:pPr>
        <w:pStyle w:val="Heading4"/>
      </w:pPr>
      <w:r>
        <w:t>Pursuing mining multilaterally to the benefit of all is key to solve future space governance and cooperation on ot</w:t>
      </w:r>
      <w:r w:rsidRPr="00DF65BB">
        <w:t>h</w:t>
      </w:r>
      <w:r>
        <w:t xml:space="preserve">er issues. </w:t>
      </w:r>
    </w:p>
    <w:p w14:paraId="5DB004C9" w14:textId="77777777" w:rsidR="00D75360" w:rsidRDefault="00D75360" w:rsidP="00D75360">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44B48150" w14:textId="77777777" w:rsidR="00D75360" w:rsidRPr="00D72C6F" w:rsidRDefault="00D75360" w:rsidP="00D75360">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 xml:space="preserve">Whatever </w:t>
      </w:r>
      <w:r w:rsidRPr="00D72C6F">
        <w:rPr>
          <w:rStyle w:val="StyleUnderline"/>
        </w:rPr>
        <w:lastRenderedPageBreak/>
        <w:t>benefits soft law instruments are asserted</w:t>
      </w:r>
      <w:r w:rsidRPr="00D72C6F">
        <w:rPr>
          <w:sz w:val="16"/>
        </w:rPr>
        <w:t xml:space="preserve"> to have in addressing security matters, </w:t>
      </w:r>
      <w:r w:rsidRPr="004955F9">
        <w:rPr>
          <w:rStyle w:val="StyleUnderline"/>
          <w:highlight w:val="cyan"/>
        </w:rPr>
        <w:t>participation by</w:t>
      </w:r>
      <w:r w:rsidRPr="004955F9">
        <w:rPr>
          <w:rStyle w:val="StyleUnderline"/>
        </w:rPr>
        <w:t xml:space="preserve"> only </w:t>
      </w:r>
      <w:r w:rsidRPr="004955F9">
        <w:rPr>
          <w:rStyle w:val="StyleUnderline"/>
          <w:highlight w:val="cyan"/>
        </w:rPr>
        <w:t xml:space="preserve">a </w:t>
      </w:r>
      <w:r w:rsidRPr="004955F9">
        <w:rPr>
          <w:rStyle w:val="Emphasis"/>
          <w:highlight w:val="cya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4955F9">
        <w:rPr>
          <w:rStyle w:val="Emphasis"/>
          <w:highlight w:val="cyan"/>
        </w:rPr>
        <w:t>not</w:t>
      </w:r>
      <w:r w:rsidRPr="00D72C6F">
        <w:rPr>
          <w:rStyle w:val="StyleUnderline"/>
        </w:rPr>
        <w:t xml:space="preserve"> provide </w:t>
      </w:r>
      <w:r w:rsidRPr="004955F9">
        <w:rPr>
          <w:rStyle w:val="StyleUnderline"/>
          <w:highlight w:val="cyan"/>
        </w:rPr>
        <w:t xml:space="preserve">a </w:t>
      </w:r>
      <w:r w:rsidRPr="004955F9">
        <w:rPr>
          <w:rStyle w:val="Emphasis"/>
          <w:highlight w:val="cyan"/>
        </w:rPr>
        <w:t>sound basis</w:t>
      </w:r>
      <w:r w:rsidRPr="004955F9">
        <w:rPr>
          <w:rStyle w:val="StyleUnderline"/>
          <w:highlight w:val="cyan"/>
        </w:rPr>
        <w:t xml:space="preserve"> for</w:t>
      </w:r>
      <w:r w:rsidRPr="00D72C6F">
        <w:rPr>
          <w:rStyle w:val="StyleUnderline"/>
        </w:rPr>
        <w:t xml:space="preserve"> establishing </w:t>
      </w:r>
      <w:r w:rsidRPr="004955F9">
        <w:rPr>
          <w:rStyle w:val="StyleUnderline"/>
        </w:rPr>
        <w:t xml:space="preserve">new </w:t>
      </w:r>
      <w:r w:rsidRPr="004955F9">
        <w:rPr>
          <w:rStyle w:val="Emphasis"/>
          <w:highlight w:val="cyan"/>
        </w:rPr>
        <w:t>norms</w:t>
      </w:r>
      <w:r w:rsidRPr="004955F9">
        <w:rPr>
          <w:rStyle w:val="StyleUnderline"/>
          <w:highlight w:val="cyan"/>
        </w:rPr>
        <w:t xml:space="preserve"> or</w:t>
      </w:r>
      <w:r w:rsidRPr="00D72C6F">
        <w:rPr>
          <w:rStyle w:val="StyleUnderline"/>
        </w:rPr>
        <w:t xml:space="preserve"> help </w:t>
      </w:r>
      <w:r w:rsidRPr="004955F9">
        <w:rPr>
          <w:rStyle w:val="StyleUnderline"/>
          <w:highlight w:val="cyan"/>
        </w:rPr>
        <w:t xml:space="preserve">to </w:t>
      </w:r>
      <w:r w:rsidRPr="004955F9">
        <w:rPr>
          <w:rStyle w:val="Emphasis"/>
          <w:highlight w:val="cyan"/>
        </w:rPr>
        <w:t>identify</w:t>
      </w:r>
      <w:r w:rsidRPr="00D72C6F">
        <w:rPr>
          <w:rStyle w:val="Emphasis"/>
        </w:rPr>
        <w:t xml:space="preserve"> or isolate </w:t>
      </w:r>
      <w:r w:rsidRPr="004955F9">
        <w:rPr>
          <w:rStyle w:val="Emphasis"/>
          <w:highlight w:val="cya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4955F9">
        <w:rPr>
          <w:rStyle w:val="StyleUnderline"/>
          <w:highlight w:val="cyan"/>
        </w:rPr>
        <w:t>states</w:t>
      </w:r>
      <w:r w:rsidRPr="00D72C6F">
        <w:rPr>
          <w:rStyle w:val="StyleUnderline"/>
        </w:rPr>
        <w:t xml:space="preserve"> facing perceived security threats in space </w:t>
      </w:r>
      <w:r w:rsidRPr="004955F9">
        <w:rPr>
          <w:rStyle w:val="StyleUnderline"/>
          <w:highlight w:val="cyan"/>
        </w:rPr>
        <w:t xml:space="preserve">are </w:t>
      </w:r>
      <w:r w:rsidRPr="004955F9">
        <w:rPr>
          <w:rStyle w:val="Emphasis"/>
          <w:highlight w:val="cyan"/>
        </w:rPr>
        <w:t>not likely</w:t>
      </w:r>
      <w:r w:rsidRPr="00D72C6F">
        <w:rPr>
          <w:rStyle w:val="Emphasis"/>
        </w:rPr>
        <w:t xml:space="preserve"> to be </w:t>
      </w:r>
      <w:r w:rsidRPr="004955F9">
        <w:rPr>
          <w:rStyle w:val="Emphasis"/>
          <w:highlight w:val="cyan"/>
        </w:rPr>
        <w:t>assured</w:t>
      </w:r>
      <w:r w:rsidRPr="004955F9">
        <w:rPr>
          <w:rStyle w:val="StyleUnderline"/>
          <w:highlight w:val="cyan"/>
        </w:rPr>
        <w:t xml:space="preserve"> by a </w:t>
      </w:r>
      <w:r w:rsidRPr="004955F9">
        <w:rPr>
          <w:rStyle w:val="Emphasis"/>
          <w:highlight w:val="cyan"/>
        </w:rPr>
        <w:t>fractional version</w:t>
      </w:r>
      <w:r w:rsidRPr="00D72C6F">
        <w:rPr>
          <w:rStyle w:val="StyleUnderline"/>
        </w:rPr>
        <w:t xml:space="preserve"> of the Code </w:t>
      </w:r>
      <w:r w:rsidRPr="004955F9">
        <w:rPr>
          <w:rStyle w:val="StyleUnderline"/>
          <w:highlight w:val="cya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4955F9">
        <w:rPr>
          <w:rStyle w:val="Emphasis"/>
          <w:highlight w:val="cyan"/>
        </w:rPr>
        <w:t>adversaries do not</w:t>
      </w:r>
      <w:r w:rsidRPr="00D72C6F">
        <w:rPr>
          <w:rStyle w:val="Emphasis"/>
        </w:rPr>
        <w:t xml:space="preserve"> even </w:t>
      </w:r>
      <w:r w:rsidRPr="004955F9">
        <w:rPr>
          <w:rStyle w:val="Emphasis"/>
          <w:highlight w:val="cyan"/>
        </w:rPr>
        <w:t>participate</w:t>
      </w:r>
      <w:r w:rsidRPr="00D72C6F">
        <w:rPr>
          <w:sz w:val="16"/>
        </w:rPr>
        <w:t>.</w:t>
      </w:r>
    </w:p>
    <w:p w14:paraId="5BD1C249" w14:textId="77777777" w:rsidR="00D75360" w:rsidRDefault="00D75360" w:rsidP="00D75360">
      <w:pPr>
        <w:rPr>
          <w:sz w:val="16"/>
        </w:rPr>
      </w:pPr>
      <w:r w:rsidRPr="004955F9">
        <w:rPr>
          <w:rStyle w:val="StyleUnderline"/>
          <w:highlight w:val="cyan"/>
        </w:rPr>
        <w:t xml:space="preserve">In </w:t>
      </w:r>
      <w:r w:rsidRPr="004955F9">
        <w:rPr>
          <w:rStyle w:val="Emphasis"/>
          <w:highlight w:val="cya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4955F9">
        <w:rPr>
          <w:rStyle w:val="StyleUnderline"/>
          <w:highlight w:val="cyan"/>
        </w:rPr>
        <w:t>persuading</w:t>
      </w:r>
      <w:r w:rsidRPr="00D72C6F">
        <w:rPr>
          <w:rStyle w:val="StyleUnderline"/>
        </w:rPr>
        <w:t xml:space="preserve"> only </w:t>
      </w:r>
      <w:r w:rsidRPr="004955F9">
        <w:rPr>
          <w:rStyle w:val="StyleUnderline"/>
          <w:highlight w:val="cyan"/>
        </w:rPr>
        <w:t>a fraction</w:t>
      </w:r>
      <w:r w:rsidRPr="00D72C6F">
        <w:rPr>
          <w:rStyle w:val="StyleUnderline"/>
        </w:rPr>
        <w:t xml:space="preserve"> of states </w:t>
      </w:r>
      <w:r w:rsidRPr="004955F9">
        <w:rPr>
          <w:rStyle w:val="StyleUnderline"/>
        </w:rPr>
        <w:t xml:space="preserve">to </w:t>
      </w:r>
      <w:r w:rsidRPr="004955F9">
        <w:rPr>
          <w:rStyle w:val="StyleUnderline"/>
          <w:highlight w:val="cya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4955F9">
        <w:rPr>
          <w:rStyle w:val="StyleUnderline"/>
          <w:highlight w:val="cyan"/>
        </w:rPr>
        <w:t>may be</w:t>
      </w:r>
      <w:r w:rsidRPr="00D72C6F">
        <w:rPr>
          <w:rStyle w:val="StyleUnderline"/>
        </w:rPr>
        <w:t xml:space="preserve"> viewed as </w:t>
      </w:r>
      <w:r w:rsidRPr="004955F9">
        <w:rPr>
          <w:rStyle w:val="StyleUnderline"/>
        </w:rPr>
        <w:t xml:space="preserve">a </w:t>
      </w:r>
      <w:r w:rsidRPr="004955F9">
        <w:rPr>
          <w:rStyle w:val="Emphasis"/>
          <w:highlight w:val="cyan"/>
        </w:rPr>
        <w:t>positive</w:t>
      </w:r>
      <w:r w:rsidRPr="00D72C6F">
        <w:rPr>
          <w:rStyle w:val="Emphasis"/>
        </w:rPr>
        <w:t xml:space="preserve">, </w:t>
      </w:r>
      <w:proofErr w:type="gramStart"/>
      <w:r w:rsidRPr="00D72C6F">
        <w:rPr>
          <w:rStyle w:val="Emphasis"/>
        </w:rPr>
        <w:t>progressive</w:t>
      </w:r>
      <w:r w:rsidRPr="00D72C6F">
        <w:rPr>
          <w:sz w:val="16"/>
        </w:rPr>
        <w:t xml:space="preserve">  [</w:t>
      </w:r>
      <w:proofErr w:type="gramEnd"/>
      <w:r w:rsidRPr="00D72C6F">
        <w:rPr>
          <w:sz w:val="16"/>
        </w:rPr>
        <w:t xml:space="preserve">*394]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4955F9">
        <w:rPr>
          <w:rStyle w:val="StyleUnderline"/>
          <w:highlight w:val="cyan"/>
        </w:rPr>
        <w:t>however</w:t>
      </w:r>
      <w:r w:rsidRPr="00D72C6F">
        <w:rPr>
          <w:rStyle w:val="StyleUnderline"/>
        </w:rPr>
        <w:t xml:space="preserve">, the Code's </w:t>
      </w:r>
      <w:r w:rsidRPr="004955F9">
        <w:rPr>
          <w:rStyle w:val="StyleUnderline"/>
          <w:highlight w:val="cyan"/>
        </w:rPr>
        <w:t xml:space="preserve">failure to include Russia </w:t>
      </w:r>
      <w:r w:rsidRPr="004955F9">
        <w:rPr>
          <w:rStyle w:val="Emphasis"/>
          <w:highlight w:val="cyan"/>
        </w:rPr>
        <w:t>and</w:t>
      </w:r>
      <w:r w:rsidRPr="004955F9">
        <w:rPr>
          <w:rStyle w:val="StyleUnderline"/>
          <w:highlight w:val="cyan"/>
        </w:rPr>
        <w:t xml:space="preserve"> China </w:t>
      </w:r>
      <w:r w:rsidRPr="004955F9">
        <w:rPr>
          <w:rStyle w:val="Emphasis"/>
          <w:sz w:val="24"/>
          <w:szCs w:val="26"/>
          <w:highlight w:val="cyan"/>
        </w:rPr>
        <w:t>and other major</w:t>
      </w:r>
      <w:r w:rsidRPr="004955F9">
        <w:rPr>
          <w:rStyle w:val="Emphasis"/>
          <w:sz w:val="24"/>
          <w:szCs w:val="26"/>
        </w:rPr>
        <w:t xml:space="preserve"> space </w:t>
      </w:r>
      <w:r w:rsidRPr="004955F9">
        <w:rPr>
          <w:rStyle w:val="Emphasis"/>
          <w:sz w:val="24"/>
          <w:szCs w:val="26"/>
          <w:highlight w:val="cyan"/>
        </w:rPr>
        <w:t>stakeholders</w:t>
      </w:r>
      <w:r w:rsidRPr="004955F9">
        <w:rPr>
          <w:rStyle w:val="StyleUnderline"/>
          <w:szCs w:val="26"/>
          <w:highlight w:val="cyan"/>
        </w:rPr>
        <w:t xml:space="preserve"> </w:t>
      </w:r>
      <w:r w:rsidRPr="004955F9">
        <w:rPr>
          <w:rStyle w:val="StyleUnderline"/>
          <w:highlight w:val="cyan"/>
        </w:rPr>
        <w:t xml:space="preserve">is a </w:t>
      </w:r>
      <w:r w:rsidRPr="004955F9">
        <w:rPr>
          <w:rStyle w:val="Emphasis"/>
          <w:sz w:val="24"/>
          <w:szCs w:val="26"/>
          <w:highlight w:val="cya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19175DC3" w14:textId="77777777" w:rsidR="00D75360" w:rsidRPr="00D72C6F" w:rsidRDefault="00D75360" w:rsidP="00D75360">
      <w:r w:rsidRPr="00D72C6F">
        <w:t>[FOOTNOTE]</w:t>
      </w:r>
    </w:p>
    <w:p w14:paraId="3074C341" w14:textId="77777777" w:rsidR="00D75360" w:rsidRDefault="00D75360" w:rsidP="00D75360">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4955F9">
        <w:rPr>
          <w:rStyle w:val="StyleUnderline"/>
          <w:highlight w:val="cyan"/>
        </w:rPr>
        <w:t xml:space="preserve">If </w:t>
      </w:r>
      <w:r w:rsidRPr="004955F9">
        <w:rPr>
          <w:rStyle w:val="Emphasis"/>
          <w:highlight w:val="cyan"/>
        </w:rPr>
        <w:t>key parties</w:t>
      </w:r>
      <w:r w:rsidRPr="004955F9">
        <w:rPr>
          <w:rStyle w:val="StyleUnderline"/>
          <w:highlight w:val="cyan"/>
        </w:rPr>
        <w:t xml:space="preserve"> remain outside</w:t>
      </w:r>
      <w:r w:rsidRPr="00D72C6F">
        <w:rPr>
          <w:rStyle w:val="StyleUnderline"/>
        </w:rPr>
        <w:t xml:space="preserve"> the treaty, </w:t>
      </w:r>
      <w:r w:rsidRPr="004955F9">
        <w:rPr>
          <w:rStyle w:val="StyleUnderline"/>
          <w:highlight w:val="cyan"/>
        </w:rPr>
        <w:t xml:space="preserve">it </w:t>
      </w:r>
      <w:r w:rsidRPr="004955F9">
        <w:rPr>
          <w:rStyle w:val="Emphasis"/>
          <w:highlight w:val="cyan"/>
        </w:rPr>
        <w:t>increases pressure</w:t>
      </w:r>
      <w:r w:rsidRPr="00D72C6F">
        <w:rPr>
          <w:rStyle w:val="StyleUnderline"/>
        </w:rPr>
        <w:t xml:space="preserve"> on the other states </w:t>
      </w:r>
      <w:r w:rsidRPr="004955F9">
        <w:rPr>
          <w:rStyle w:val="StyleUnderline"/>
          <w:highlight w:val="cyan"/>
        </w:rPr>
        <w:t xml:space="preserve">to </w:t>
      </w:r>
      <w:r w:rsidRPr="004955F9">
        <w:rPr>
          <w:rStyle w:val="Emphasis"/>
          <w:highlight w:val="cyan"/>
        </w:rPr>
        <w:t>withdraw</w:t>
      </w:r>
      <w:r w:rsidRPr="004955F9">
        <w:rPr>
          <w:rStyle w:val="StyleUnderline"/>
          <w:highlight w:val="cyan"/>
        </w:rPr>
        <w:t xml:space="preserve"> or </w:t>
      </w:r>
      <w:r w:rsidRPr="004955F9">
        <w:rPr>
          <w:rStyle w:val="Emphasis"/>
          <w:highlight w:val="cyan"/>
        </w:rPr>
        <w:t>cheat</w:t>
      </w:r>
      <w:r>
        <w:rPr>
          <w:sz w:val="16"/>
        </w:rPr>
        <w:t>").</w:t>
      </w:r>
    </w:p>
    <w:p w14:paraId="0A735E0C" w14:textId="77777777" w:rsidR="00D75360" w:rsidRPr="00D72C6F" w:rsidRDefault="00D75360" w:rsidP="00D75360">
      <w:r w:rsidRPr="00D72C6F">
        <w:t>[END FOOTNOTE]</w:t>
      </w:r>
    </w:p>
    <w:p w14:paraId="06EBA623" w14:textId="77777777" w:rsidR="00D75360" w:rsidRPr="00D72C6F" w:rsidRDefault="00D75360" w:rsidP="00D75360">
      <w:pPr>
        <w:rPr>
          <w:sz w:val="16"/>
        </w:rPr>
      </w:pPr>
      <w:r w:rsidRPr="00D72C6F">
        <w:rPr>
          <w:rStyle w:val="StyleUnderline"/>
        </w:rPr>
        <w:t xml:space="preserve">To the extent that soft law arrangements such as the proposed Code seek </w:t>
      </w:r>
      <w:r w:rsidRPr="004955F9">
        <w:rPr>
          <w:rStyle w:val="StyleUnderline"/>
          <w:highlight w:val="cyan"/>
        </w:rPr>
        <w:t xml:space="preserve">to </w:t>
      </w:r>
      <w:r w:rsidRPr="0026105E">
        <w:rPr>
          <w:rStyle w:val="Emphasis"/>
        </w:rPr>
        <w:t>promote</w:t>
      </w:r>
      <w:r w:rsidRPr="00D72C6F">
        <w:rPr>
          <w:rStyle w:val="Emphasis"/>
        </w:rPr>
        <w:t xml:space="preserve"> arms </w:t>
      </w:r>
      <w:r w:rsidRPr="004955F9">
        <w:rPr>
          <w:rStyle w:val="Emphasis"/>
          <w:highlight w:val="cya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4955F9">
        <w:rPr>
          <w:rStyle w:val="Emphasis"/>
          <w:highlight w:val="cyan"/>
        </w:rPr>
        <w:t>arms races</w:t>
      </w:r>
      <w:r w:rsidRPr="00D72C6F">
        <w:rPr>
          <w:rStyle w:val="StyleUnderline"/>
        </w:rPr>
        <w:t xml:space="preserve">, the </w:t>
      </w:r>
      <w:r w:rsidRPr="004955F9">
        <w:rPr>
          <w:rStyle w:val="StyleUnderline"/>
          <w:highlight w:val="cyan"/>
        </w:rPr>
        <w:t>non-participation</w:t>
      </w:r>
      <w:r w:rsidRPr="00D72C6F">
        <w:rPr>
          <w:rStyle w:val="StyleUnderline"/>
        </w:rPr>
        <w:t xml:space="preserve"> of powerful adversaries </w:t>
      </w:r>
      <w:r w:rsidRPr="00D72C6F">
        <w:rPr>
          <w:rStyle w:val="Emphasis"/>
        </w:rPr>
        <w:t xml:space="preserve">clearly </w:t>
      </w:r>
      <w:r w:rsidRPr="004955F9">
        <w:rPr>
          <w:rStyle w:val="Emphasis"/>
          <w:highlight w:val="cyan"/>
        </w:rPr>
        <w:t>undermines</w:t>
      </w:r>
      <w:r w:rsidRPr="00D72C6F">
        <w:rPr>
          <w:rStyle w:val="Emphasis"/>
        </w:rPr>
        <w:t xml:space="preserve"> such </w:t>
      </w:r>
      <w:r w:rsidRPr="004955F9">
        <w:rPr>
          <w:rStyle w:val="Emphasis"/>
          <w:highlight w:val="cyan"/>
        </w:rPr>
        <w:t>efforts</w:t>
      </w:r>
      <w:r w:rsidRPr="00D72C6F">
        <w:rPr>
          <w:sz w:val="16"/>
        </w:rPr>
        <w:t>.</w:t>
      </w:r>
    </w:p>
    <w:p w14:paraId="195153E6" w14:textId="77777777" w:rsidR="00D75360" w:rsidRPr="00AA4439" w:rsidRDefault="00D75360" w:rsidP="00D75360">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proofErr w:type="gramStart"/>
      <w:r w:rsidRPr="00D72C6F">
        <w:rPr>
          <w:rStyle w:val="Emphasis"/>
        </w:rPr>
        <w:t>particular disadvantages</w:t>
      </w:r>
      <w:proofErr w:type="gramEnd"/>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proofErr w:type="gramStart"/>
      <w:r w:rsidRPr="004955F9">
        <w:rPr>
          <w:rStyle w:val="StyleUnderline"/>
          <w:highlight w:val="cyan"/>
        </w:rPr>
        <w:t>it</w:t>
      </w:r>
      <w:r w:rsidRPr="00D72C6F">
        <w:rPr>
          <w:rStyle w:val="StyleUnderline"/>
        </w:rPr>
        <w:t xml:space="preserve"> could</w:t>
      </w:r>
      <w:proofErr w:type="gramEnd"/>
      <w:r w:rsidRPr="00D72C6F">
        <w:rPr>
          <w:rStyle w:val="StyleUnderline"/>
        </w:rPr>
        <w:t xml:space="preserve"> instead </w:t>
      </w:r>
      <w:r w:rsidRPr="004955F9">
        <w:rPr>
          <w:rStyle w:val="StyleUnderline"/>
          <w:highlight w:val="cyan"/>
        </w:rPr>
        <w:t xml:space="preserve">lead to </w:t>
      </w:r>
      <w:r w:rsidRPr="004955F9">
        <w:rPr>
          <w:rStyle w:val="Emphasis"/>
          <w:sz w:val="24"/>
          <w:szCs w:val="26"/>
          <w:highlight w:val="cyan"/>
        </w:rPr>
        <w:t>de facto competing legal regimes</w:t>
      </w:r>
      <w:r w:rsidRPr="00D72C6F">
        <w:rPr>
          <w:rStyle w:val="Emphasis"/>
          <w:sz w:val="24"/>
          <w:szCs w:val="26"/>
        </w:rPr>
        <w:t xml:space="preserve"> in space</w:t>
      </w:r>
      <w:r w:rsidRPr="00D72C6F">
        <w:rPr>
          <w:rStyle w:val="StyleUnderline"/>
        </w:rPr>
        <w:t xml:space="preserve">, </w:t>
      </w:r>
      <w:r w:rsidRPr="004955F9">
        <w:rPr>
          <w:rStyle w:val="StyleUnderline"/>
          <w:highlight w:val="cyan"/>
        </w:rPr>
        <w:t xml:space="preserve">as subscribing states respect </w:t>
      </w:r>
      <w:r w:rsidRPr="0026105E">
        <w:rPr>
          <w:rStyle w:val="Emphasis"/>
          <w:highlight w:val="cyan"/>
        </w:rPr>
        <w:t>their</w:t>
      </w:r>
      <w:r w:rsidRPr="00D72C6F">
        <w:rPr>
          <w:rStyle w:val="StyleUnderline"/>
        </w:rPr>
        <w:t xml:space="preserve"> own "</w:t>
      </w:r>
      <w:r w:rsidRPr="004955F9">
        <w:rPr>
          <w:rStyle w:val="StyleUnderline"/>
          <w:highlight w:val="cyan"/>
        </w:rPr>
        <w:t>rules</w:t>
      </w:r>
      <w:r w:rsidRPr="00D72C6F">
        <w:rPr>
          <w:rStyle w:val="StyleUnderline"/>
        </w:rPr>
        <w:t xml:space="preserve"> of the road" </w:t>
      </w:r>
      <w:r w:rsidRPr="004955F9">
        <w:rPr>
          <w:rStyle w:val="StyleUnderline"/>
          <w:highlight w:val="cya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4955F9">
        <w:rPr>
          <w:rStyle w:val="StyleUnderline"/>
          <w:highlight w:val="cyan"/>
        </w:rPr>
        <w:t xml:space="preserve">through </w:t>
      </w:r>
      <w:r w:rsidRPr="0026105E">
        <w:rPr>
          <w:rStyle w:val="Emphasis"/>
          <w:highlight w:val="cyan"/>
        </w:rPr>
        <w:t>different</w:t>
      </w:r>
      <w:r w:rsidRPr="0026105E">
        <w:rPr>
          <w:rStyle w:val="Emphasis"/>
        </w:rPr>
        <w:t xml:space="preserve"> or less restrictive </w:t>
      </w:r>
      <w:r w:rsidRPr="0026105E">
        <w:rPr>
          <w:rStyle w:val="Emphasis"/>
          <w:highlight w:val="cya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600C6775" w14:textId="77777777" w:rsidR="00D75360" w:rsidRDefault="00D75360" w:rsidP="00D75360"/>
    <w:p w14:paraId="56E9E997" w14:textId="77777777" w:rsidR="00D75360" w:rsidRPr="00DF65BB" w:rsidRDefault="00D75360" w:rsidP="00D75360">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66B329E2" w14:textId="77777777" w:rsidR="00D75360" w:rsidRDefault="00D75360" w:rsidP="00D75360">
      <w:r>
        <w:t xml:space="preserve">Dr. Joseph N. </w:t>
      </w:r>
      <w:r w:rsidRPr="0095009A">
        <w:rPr>
          <w:rStyle w:val="Style13ptBold"/>
        </w:rPr>
        <w:t>Pelton 17</w:t>
      </w:r>
      <w:r>
        <w:t xml:space="preserve">, PhD in International Relations from Georgetown University, Director Emeritus of the Space and Advanced Communications Research Institute at George Washington University, The New Gold Rush: The Riches of Space </w:t>
      </w:r>
      <w:proofErr w:type="gramStart"/>
      <w:r>
        <w:t>Beckon!,</w:t>
      </w:r>
      <w:proofErr w:type="gramEnd"/>
      <w:r>
        <w:t xml:space="preserve"> p. 1-9</w:t>
      </w:r>
    </w:p>
    <w:p w14:paraId="025AAFC0" w14:textId="77777777" w:rsidR="00D75360" w:rsidRPr="0095009A" w:rsidRDefault="00D75360" w:rsidP="00D75360">
      <w:pPr>
        <w:rPr>
          <w:sz w:val="16"/>
          <w:szCs w:val="18"/>
        </w:rPr>
      </w:pPr>
      <w:r w:rsidRPr="0095009A">
        <w:rPr>
          <w:sz w:val="16"/>
          <w:szCs w:val="18"/>
        </w:rPr>
        <w:t>Are We Humans Doomed to Extinction?</w:t>
      </w:r>
    </w:p>
    <w:p w14:paraId="6C151AC2" w14:textId="77777777" w:rsidR="00D75360" w:rsidRDefault="00D75360" w:rsidP="00D75360">
      <w:pPr>
        <w:rPr>
          <w:sz w:val="16"/>
        </w:rPr>
      </w:pPr>
      <w:r w:rsidRPr="0095009A">
        <w:rPr>
          <w:sz w:val="16"/>
        </w:rPr>
        <w:lastRenderedPageBreak/>
        <w:t xml:space="preserve">What will we do when Earth’s resources are used up by humanity? </w:t>
      </w:r>
      <w:r w:rsidRPr="0095009A">
        <w:rPr>
          <w:rStyle w:val="StyleUnderline"/>
        </w:rPr>
        <w:t xml:space="preserve">The </w:t>
      </w:r>
      <w:r w:rsidRPr="00995E38">
        <w:rPr>
          <w:rStyle w:val="StyleUnderline"/>
          <w:highlight w:val="cyan"/>
        </w:rPr>
        <w:t>world is</w:t>
      </w:r>
      <w:r w:rsidRPr="0095009A">
        <w:rPr>
          <w:sz w:val="16"/>
        </w:rPr>
        <w:t xml:space="preserve"> now </w:t>
      </w:r>
      <w:r w:rsidRPr="0095009A">
        <w:rPr>
          <w:rStyle w:val="StyleUnderline"/>
        </w:rPr>
        <w:t xml:space="preserve">hugely </w:t>
      </w:r>
      <w:proofErr w:type="gramStart"/>
      <w:r w:rsidRPr="00995E38">
        <w:rPr>
          <w:rStyle w:val="Emphasis"/>
          <w:highlight w:val="cyan"/>
        </w:rPr>
        <w:t>over populated</w:t>
      </w:r>
      <w:proofErr w:type="gramEnd"/>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995E38">
        <w:rPr>
          <w:rStyle w:val="StyleUnderline"/>
          <w:highlight w:val="cyan"/>
        </w:rPr>
        <w:t xml:space="preserve">vulnerable to </w:t>
      </w:r>
      <w:r w:rsidRPr="00995E38">
        <w:rPr>
          <w:rStyle w:val="Emphasis"/>
          <w:highlight w:val="cyan"/>
        </w:rPr>
        <w:t>terrorist attack</w:t>
      </w:r>
      <w:r w:rsidRPr="0095009A">
        <w:rPr>
          <w:rStyle w:val="StyleUnderline"/>
        </w:rPr>
        <w:t xml:space="preserve">, </w:t>
      </w:r>
      <w:r w:rsidRPr="0095009A">
        <w:rPr>
          <w:rStyle w:val="Emphasis"/>
        </w:rPr>
        <w:t xml:space="preserve">natural </w:t>
      </w:r>
      <w:r w:rsidRPr="00995E38">
        <w:rPr>
          <w:rStyle w:val="Emphasis"/>
          <w:highlight w:val="cyan"/>
        </w:rPr>
        <w:t>disaster</w:t>
      </w:r>
      <w:r w:rsidRPr="00995E38">
        <w:rPr>
          <w:rStyle w:val="StyleUnderline"/>
          <w:highlight w:val="cya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995E38">
        <w:rPr>
          <w:rStyle w:val="Emphasis"/>
          <w:highlight w:val="cyan"/>
        </w:rPr>
        <w:t>a</w:t>
      </w:r>
      <w:r w:rsidRPr="0095009A">
        <w:rPr>
          <w:rStyle w:val="StyleUnderline"/>
        </w:rPr>
        <w:t xml:space="preserve">rtificial </w:t>
      </w:r>
      <w:r w:rsidRPr="00995E38">
        <w:rPr>
          <w:rStyle w:val="Emphasis"/>
          <w:highlight w:val="cyan"/>
        </w:rPr>
        <w:t>i</w:t>
      </w:r>
      <w:r w:rsidRPr="0095009A">
        <w:rPr>
          <w:rStyle w:val="StyleUnderline"/>
        </w:rPr>
        <w:t>ntelligence</w:t>
      </w:r>
      <w:r w:rsidRPr="0095009A">
        <w:rPr>
          <w:sz w:val="16"/>
        </w:rPr>
        <w:t xml:space="preserve"> across the global economy. </w:t>
      </w:r>
      <w:r w:rsidRPr="00995E38">
        <w:rPr>
          <w:rStyle w:val="StyleUnderline"/>
          <w:highlight w:val="cyan"/>
        </w:rPr>
        <w:t>We are</w:t>
      </w:r>
      <w:r w:rsidRPr="0095009A">
        <w:rPr>
          <w:rStyle w:val="StyleUnderline"/>
        </w:rPr>
        <w:t xml:space="preserve"> already rapidly </w:t>
      </w:r>
      <w:r w:rsidRPr="00995E38">
        <w:rPr>
          <w:rStyle w:val="StyleUnderline"/>
          <w:highlight w:val="cyan"/>
        </w:rPr>
        <w:t xml:space="preserve">running out of </w:t>
      </w:r>
      <w:r w:rsidRPr="00995E38">
        <w:rPr>
          <w:rStyle w:val="Emphasis"/>
          <w:highlight w:val="cyan"/>
        </w:rPr>
        <w:t>water</w:t>
      </w:r>
      <w:r w:rsidRPr="00995E38">
        <w:rPr>
          <w:rStyle w:val="StyleUnderline"/>
          <w:highlight w:val="cyan"/>
        </w:rPr>
        <w:t xml:space="preserve"> and </w:t>
      </w:r>
      <w:r w:rsidRPr="00995E38">
        <w:rPr>
          <w:rStyle w:val="Emphasis"/>
          <w:highlight w:val="cyan"/>
        </w:rPr>
        <w:t>minerals</w:t>
      </w:r>
      <w:r w:rsidRPr="00995E38">
        <w:rPr>
          <w:rStyle w:val="StyleUnderline"/>
          <w:highlight w:val="cyan"/>
        </w:rPr>
        <w:t xml:space="preserve">. </w:t>
      </w:r>
      <w:r w:rsidRPr="00995E38">
        <w:rPr>
          <w:rStyle w:val="Emphasis"/>
          <w:highlight w:val="cyan"/>
        </w:rPr>
        <w:t>Climate</w:t>
      </w:r>
      <w:r w:rsidRPr="0095009A">
        <w:rPr>
          <w:rStyle w:val="StyleUnderline"/>
        </w:rPr>
        <w:t xml:space="preserve"> change is </w:t>
      </w:r>
      <w:r w:rsidRPr="00995E38">
        <w:rPr>
          <w:rStyle w:val="StyleUnderline"/>
          <w:highlight w:val="cyan"/>
        </w:rPr>
        <w:t>threaten</w:t>
      </w:r>
      <w:r w:rsidRPr="0095009A">
        <w:rPr>
          <w:rStyle w:val="StyleUnderline"/>
        </w:rPr>
        <w:t xml:space="preserve">ing </w:t>
      </w:r>
      <w:r w:rsidRPr="0095009A">
        <w:rPr>
          <w:rStyle w:val="Emphasis"/>
        </w:rPr>
        <w:t xml:space="preserve">our </w:t>
      </w:r>
      <w:r w:rsidRPr="00995E38">
        <w:rPr>
          <w:rStyle w:val="Emphasis"/>
          <w:highlight w:val="cya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w:t>
      </w:r>
      <w:proofErr w:type="gramStart"/>
      <w:r w:rsidRPr="0095009A">
        <w:rPr>
          <w:sz w:val="16"/>
        </w:rPr>
        <w:t>open up</w:t>
      </w:r>
      <w:proofErr w:type="gramEnd"/>
      <w:r w:rsidRPr="0095009A">
        <w:rPr>
          <w:sz w:val="16"/>
        </w:rPr>
        <w:t xml:space="preserve">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995E38">
        <w:rPr>
          <w:rStyle w:val="StyleUnderline"/>
          <w:highlight w:val="cyan"/>
        </w:rPr>
        <w:t>new pathways</w:t>
      </w:r>
      <w:r w:rsidRPr="0095009A">
        <w:rPr>
          <w:rStyle w:val="StyleUnderline"/>
        </w:rPr>
        <w:t xml:space="preserve"> to the stars could </w:t>
      </w:r>
      <w:r w:rsidRPr="00995E38">
        <w:rPr>
          <w:rStyle w:val="StyleUnderline"/>
          <w:highlight w:val="cyan"/>
        </w:rPr>
        <w:t xml:space="preserve">prove </w:t>
      </w:r>
      <w:r w:rsidRPr="00995E38">
        <w:rPr>
          <w:rStyle w:val="Emphasis"/>
          <w:highlight w:val="cyan"/>
        </w:rPr>
        <w:t>vital</w:t>
      </w:r>
      <w:r w:rsidRPr="00995E38">
        <w:rPr>
          <w:rStyle w:val="StyleUnderline"/>
          <w:highlight w:val="cyan"/>
        </w:rPr>
        <w:t xml:space="preserve"> to</w:t>
      </w:r>
      <w:r w:rsidRPr="0095009A">
        <w:rPr>
          <w:rStyle w:val="StyleUnderline"/>
        </w:rPr>
        <w:t xml:space="preserve"> </w:t>
      </w:r>
      <w:r w:rsidRPr="0095009A">
        <w:rPr>
          <w:rStyle w:val="Emphasis"/>
        </w:rPr>
        <w:t xml:space="preserve">human </w:t>
      </w:r>
      <w:r w:rsidRPr="00995E38">
        <w:rPr>
          <w:rStyle w:val="Emphasis"/>
          <w:highlight w:val="cyan"/>
        </w:rPr>
        <w:t>survival</w:t>
      </w:r>
      <w:r w:rsidRPr="0095009A">
        <w:rPr>
          <w:sz w:val="12"/>
          <w:szCs w:val="18"/>
        </w:rPr>
        <w:t xml:space="preserve">. If one does not believe in spending money to probe the mysteries of the universe then </w:t>
      </w:r>
      <w:proofErr w:type="gramStart"/>
      <w:r w:rsidRPr="0095009A">
        <w:rPr>
          <w:sz w:val="12"/>
          <w:szCs w:val="18"/>
        </w:rPr>
        <w:t>perhaps</w:t>
      </w:r>
      <w:proofErr w:type="gramEnd"/>
      <w:r w:rsidRPr="0095009A">
        <w:rPr>
          <w:sz w:val="12"/>
          <w:szCs w:val="18"/>
        </w:rPr>
        <w:t xml:space="preserve"> we can try what might be called “calibrated greed” on for size. One only needs to go to a </w:t>
      </w:r>
      <w:proofErr w:type="spellStart"/>
      <w:r w:rsidRPr="0095009A">
        <w:rPr>
          <w:sz w:val="12"/>
          <w:szCs w:val="18"/>
        </w:rPr>
        <w:t>cubesat</w:t>
      </w:r>
      <w:proofErr w:type="spellEnd"/>
      <w:r w:rsidRPr="0095009A">
        <w:rPr>
          <w:sz w:val="12"/>
          <w:szCs w:val="18"/>
        </w:rPr>
        <w:t xml:space="preserve"> workshop, or to Silicon Valley or one of many conferences like the “Disrupt Space” event in Bremen, Germany, held in April 2016 to recognize that entrepreneurial New Space initiatives are changing everything [ </w:t>
      </w:r>
      <w:proofErr w:type="gramStart"/>
      <w:r w:rsidRPr="0095009A">
        <w:rPr>
          <w:sz w:val="12"/>
          <w:szCs w:val="18"/>
        </w:rPr>
        <w:t>1 ]</w:t>
      </w:r>
      <w:proofErr w:type="gramEnd"/>
      <w:r w:rsidRPr="0095009A">
        <w:rPr>
          <w:sz w:val="12"/>
          <w:szCs w:val="18"/>
        </w:rPr>
        <w:t xml:space="preserve">. In fact, the very </w:t>
      </w:r>
      <w:proofErr w:type="gramStart"/>
      <w:r w:rsidRPr="0095009A">
        <w:rPr>
          <w:sz w:val="12"/>
          <w:szCs w:val="18"/>
        </w:rPr>
        <w:t>nature</w:t>
      </w:r>
      <w:proofErr w:type="gramEnd"/>
      <w:r w:rsidRPr="0095009A">
        <w:rPr>
          <w:sz w:val="12"/>
          <w:szCs w:val="18"/>
        </w:rPr>
        <w:t xml:space="preserv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95009A">
        <w:rPr>
          <w:sz w:val="12"/>
          <w:szCs w:val="18"/>
        </w:rPr>
        <w:t>in order to</w:t>
      </w:r>
      <w:proofErr w:type="gramEnd"/>
      <w:r w:rsidRPr="0095009A">
        <w:rPr>
          <w:sz w:val="12"/>
          <w:szCs w:val="18"/>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95009A">
        <w:rPr>
          <w:sz w:val="12"/>
          <w:szCs w:val="18"/>
        </w:rPr>
        <w:t>exobiologists</w:t>
      </w:r>
      <w:proofErr w:type="spellEnd"/>
      <w:r w:rsidRPr="0095009A">
        <w:rPr>
          <w:sz w:val="12"/>
          <w:szCs w:val="18"/>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95009A">
        <w:rPr>
          <w:sz w:val="12"/>
          <w:szCs w:val="18"/>
        </w:rPr>
        <w:t>fl</w:t>
      </w:r>
      <w:proofErr w:type="spellEnd"/>
      <w:r w:rsidRPr="0095009A">
        <w:rPr>
          <w:sz w:val="12"/>
          <w:szCs w:val="18"/>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w:t>
      </w:r>
      <w:proofErr w:type="spellStart"/>
      <w:r w:rsidRPr="0095009A">
        <w:rPr>
          <w:sz w:val="12"/>
          <w:szCs w:val="18"/>
        </w:rPr>
        <w:t>ve</w:t>
      </w:r>
      <w:proofErr w:type="spellEnd"/>
      <w:r w:rsidRPr="0095009A">
        <w:rPr>
          <w:sz w:val="12"/>
          <w:szCs w:val="18"/>
        </w:rPr>
        <w:t xml:space="preserve"> billionaires with established space ventures—Elon Musk, Paul Allen, Jeff Bezos, Sir Richard Branson, and Robert Bigelow—have invested millions if not billions of dollars into commercializing space. Th </w:t>
      </w:r>
      <w:proofErr w:type="spellStart"/>
      <w:r w:rsidRPr="0095009A">
        <w:rPr>
          <w:sz w:val="12"/>
          <w:szCs w:val="18"/>
        </w:rPr>
        <w:t>ey</w:t>
      </w:r>
      <w:proofErr w:type="spellEnd"/>
      <w:r w:rsidRPr="0095009A">
        <w:rPr>
          <w:sz w:val="12"/>
          <w:szCs w:val="18"/>
        </w:rPr>
        <w:t xml:space="preserve"> are developing new technologies and establishing space enterprises that can bring the wealth of outer space down to Earth. Th is </w:t>
      </w:r>
      <w:proofErr w:type="spellStart"/>
      <w:r w:rsidRPr="0095009A">
        <w:rPr>
          <w:sz w:val="12"/>
          <w:szCs w:val="18"/>
        </w:rPr>
        <w:t>is</w:t>
      </w:r>
      <w:proofErr w:type="spellEnd"/>
      <w:r w:rsidRPr="0095009A">
        <w:rPr>
          <w:sz w:val="12"/>
          <w:szCs w:val="18"/>
        </w:rPr>
        <w:t xml:space="preserve"> not a pipe </w:t>
      </w:r>
      <w:proofErr w:type="gramStart"/>
      <w:r w:rsidRPr="0095009A">
        <w:rPr>
          <w:sz w:val="12"/>
          <w:szCs w:val="18"/>
        </w:rPr>
        <w:t>dream, but</w:t>
      </w:r>
      <w:proofErr w:type="gramEnd"/>
      <w:r w:rsidRPr="0095009A">
        <w:rPr>
          <w:sz w:val="12"/>
          <w:szCs w:val="18"/>
        </w:rPr>
        <w:t xml:space="preserve"> will increasingly be the economic reality of the 2020s. Th ese wealthy space entrepreneurs see major new economic opportunities. To them space represents the last great frontier for enterprising pioneers. Th us they see an ever-expanding space frontier that off </w:t>
      </w:r>
      <w:proofErr w:type="spellStart"/>
      <w:r w:rsidRPr="0095009A">
        <w:rPr>
          <w:sz w:val="12"/>
          <w:szCs w:val="18"/>
        </w:rPr>
        <w:t>ers</w:t>
      </w:r>
      <w:proofErr w:type="spellEnd"/>
      <w:r w:rsidRPr="0095009A">
        <w:rPr>
          <w:sz w:val="12"/>
          <w:szCs w:val="18"/>
        </w:rPr>
        <w:t xml:space="preserve">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w:t>
      </w:r>
      <w:proofErr w:type="gramStart"/>
      <w:r w:rsidRPr="0095009A">
        <w:rPr>
          <w:sz w:val="12"/>
          <w:szCs w:val="18"/>
        </w:rPr>
        <w:t>Mars, or</w:t>
      </w:r>
      <w:proofErr w:type="gramEnd"/>
      <w:r w:rsidRPr="0095009A">
        <w:rPr>
          <w:sz w:val="12"/>
          <w:szCs w:val="18"/>
        </w:rPr>
        <w:t xml:space="preserve">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w:t>
      </w:r>
      <w:proofErr w:type="gramStart"/>
      <w:r w:rsidRPr="0095009A">
        <w:rPr>
          <w:sz w:val="12"/>
          <w:szCs w:val="18"/>
        </w:rPr>
        <w:t>might</w:t>
      </w:r>
      <w:proofErr w:type="gramEnd"/>
      <w:r w:rsidRPr="0095009A">
        <w:rPr>
          <w:sz w:val="12"/>
          <w:szCs w:val="18"/>
        </w:rPr>
        <w:t xml:space="preserve"> useful to see what has already transpired in space development in just the past fi </w:t>
      </w:r>
      <w:proofErr w:type="spellStart"/>
      <w:r w:rsidRPr="0095009A">
        <w:rPr>
          <w:sz w:val="12"/>
          <w:szCs w:val="18"/>
        </w:rPr>
        <w:t>ve</w:t>
      </w:r>
      <w:proofErr w:type="spellEnd"/>
      <w:r w:rsidRPr="0095009A">
        <w:rPr>
          <w:sz w:val="12"/>
          <w:szCs w:val="18"/>
        </w:rPr>
        <w:t xml:space="preserve"> decades. Th e world’s fi </w:t>
      </w:r>
      <w:proofErr w:type="spellStart"/>
      <w:r w:rsidRPr="0095009A">
        <w:rPr>
          <w:sz w:val="12"/>
          <w:szCs w:val="18"/>
        </w:rPr>
        <w:t>rst</w:t>
      </w:r>
      <w:proofErr w:type="spellEnd"/>
      <w:r w:rsidRPr="0095009A">
        <w:rPr>
          <w:sz w:val="12"/>
          <w:szCs w:val="18"/>
        </w:rPr>
        <w:t xml:space="preserve"> geosynchronous communications satellite had a throughput capability of about 500 kb / s. In contrast, today’s state of the art </w:t>
      </w:r>
      <w:proofErr w:type="spellStart"/>
      <w:r w:rsidRPr="0095009A">
        <w:rPr>
          <w:sz w:val="12"/>
          <w:szCs w:val="18"/>
        </w:rPr>
        <w:t>Viasat</w:t>
      </w:r>
      <w:proofErr w:type="spellEnd"/>
      <w:r w:rsidRPr="0095009A">
        <w:rPr>
          <w:sz w:val="12"/>
          <w:szCs w:val="18"/>
        </w:rPr>
        <w:t xml:space="preserve"> 2 —a half century later— has an impressive throughput of some 140 Gb/s. Th is means that the relative throughput is nearly 300,000 greater, while its lifetime is some ten times longer (Figs. 1.1 and </w:t>
      </w:r>
      <w:proofErr w:type="gramStart"/>
      <w:r w:rsidRPr="0095009A">
        <w:rPr>
          <w:sz w:val="12"/>
          <w:szCs w:val="18"/>
        </w:rPr>
        <w:t>1.2 )</w:t>
      </w:r>
      <w:proofErr w:type="gramEnd"/>
      <w:r w:rsidRPr="0095009A">
        <w:rPr>
          <w:sz w:val="12"/>
          <w:szCs w:val="18"/>
        </w:rPr>
        <w:t xml:space="preserve">. Each new generation of communications satellite has had more power, better antenna systems, improved pointing and stabilization, and an extended lifetime. And the capabilities represented by remote sensing </w:t>
      </w:r>
      <w:proofErr w:type="gramStart"/>
      <w:r w:rsidRPr="0095009A">
        <w:rPr>
          <w:sz w:val="12"/>
          <w:szCs w:val="18"/>
        </w:rPr>
        <w:t>satellites ,</w:t>
      </w:r>
      <w:proofErr w:type="gramEnd"/>
      <w:r w:rsidRPr="0095009A">
        <w:rPr>
          <w:sz w:val="12"/>
          <w:szCs w:val="18"/>
        </w:rPr>
        <w:t xml:space="preserve"> meteorological satellites , and navigation and timing satellites have also expanded their capabilities and performance in an impressive manner. When satellite applications fi </w:t>
      </w:r>
      <w:proofErr w:type="spellStart"/>
      <w:r w:rsidRPr="0095009A">
        <w:rPr>
          <w:sz w:val="12"/>
          <w:szCs w:val="18"/>
        </w:rPr>
        <w:t>rst</w:t>
      </w:r>
      <w:proofErr w:type="spellEnd"/>
      <w:r w:rsidRPr="0095009A">
        <w:rPr>
          <w:sz w:val="12"/>
          <w:szCs w:val="18"/>
        </w:rPr>
        <w:t xml:space="preserve"> started, the market was measured in millions of dollars. Today commercial satellite services exceed a quarter of a billion dollars. Vital services such as the Internet, aircraft </w:t>
      </w:r>
      <w:proofErr w:type="spellStart"/>
      <w:r w:rsidRPr="0095009A">
        <w:rPr>
          <w:sz w:val="12"/>
          <w:szCs w:val="18"/>
        </w:rPr>
        <w:t>traffi</w:t>
      </w:r>
      <w:proofErr w:type="spellEnd"/>
      <w:r w:rsidRPr="0095009A">
        <w:rPr>
          <w:sz w:val="12"/>
          <w:szCs w:val="18"/>
        </w:rPr>
        <w:t xml:space="preserve"> c control and management, international banking, </w:t>
      </w:r>
      <w:proofErr w:type="gramStart"/>
      <w:r w:rsidRPr="0095009A">
        <w:rPr>
          <w:sz w:val="12"/>
          <w:szCs w:val="18"/>
        </w:rPr>
        <w:t>search</w:t>
      </w:r>
      <w:proofErr w:type="gramEnd"/>
      <w:r w:rsidRPr="0095009A">
        <w:rPr>
          <w:sz w:val="12"/>
          <w:szCs w:val="18"/>
        </w:rPr>
        <w:t xml:space="preserve"> and rescue and much, much more depend on application satellites. Th </w:t>
      </w:r>
      <w:proofErr w:type="spellStart"/>
      <w:r w:rsidRPr="0095009A">
        <w:rPr>
          <w:sz w:val="12"/>
          <w:szCs w:val="18"/>
        </w:rPr>
        <w:t>ose</w:t>
      </w:r>
      <w:proofErr w:type="spellEnd"/>
      <w:r w:rsidRPr="0095009A">
        <w:rPr>
          <w:sz w:val="12"/>
          <w:szCs w:val="18"/>
        </w:rPr>
        <w:t xml:space="preserve"> that would doubt the importance of satellites to the global economy might wish to view on You Tube the video “If Th ere Were a Day Without Satellites?” [ </w:t>
      </w:r>
      <w:proofErr w:type="gramStart"/>
      <w:r w:rsidRPr="0095009A">
        <w:rPr>
          <w:sz w:val="12"/>
          <w:szCs w:val="18"/>
        </w:rPr>
        <w:t>2 ]</w:t>
      </w:r>
      <w:proofErr w:type="gramEnd"/>
      <w:r w:rsidRPr="0095009A">
        <w:rPr>
          <w:sz w:val="12"/>
          <w:szCs w:val="18"/>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95009A">
        <w:rPr>
          <w:sz w:val="12"/>
          <w:szCs w:val="18"/>
        </w:rPr>
        <w:t>Of course</w:t>
      </w:r>
      <w:proofErr w:type="gramEnd"/>
      <w:r w:rsidRPr="0095009A">
        <w:rPr>
          <w:sz w:val="12"/>
          <w:szCs w:val="18"/>
        </w:rPr>
        <w:t xml:space="preserve"> this twenty-fi </w:t>
      </w:r>
      <w:proofErr w:type="spellStart"/>
      <w:r w:rsidRPr="0095009A">
        <w:rPr>
          <w:sz w:val="12"/>
          <w:szCs w:val="18"/>
        </w:rPr>
        <w:t>rst</w:t>
      </w:r>
      <w:proofErr w:type="spellEnd"/>
      <w:r w:rsidRPr="0095009A">
        <w:rPr>
          <w:sz w:val="12"/>
          <w:szCs w:val="18"/>
        </w:rPr>
        <w:t xml:space="preserve">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w:t>
      </w:r>
      <w:proofErr w:type="spellStart"/>
      <w:r w:rsidRPr="0095009A">
        <w:rPr>
          <w:sz w:val="12"/>
          <w:szCs w:val="18"/>
        </w:rPr>
        <w:t>artifi</w:t>
      </w:r>
      <w:proofErr w:type="spellEnd"/>
      <w:r w:rsidRPr="0095009A">
        <w:rPr>
          <w:sz w:val="12"/>
          <w:szCs w:val="18"/>
        </w:rPr>
        <w:t xml:space="preserve"> </w:t>
      </w:r>
      <w:proofErr w:type="spellStart"/>
      <w:r w:rsidRPr="0095009A">
        <w:rPr>
          <w:sz w:val="12"/>
          <w:szCs w:val="18"/>
        </w:rPr>
        <w:t>cial</w:t>
      </w:r>
      <w:proofErr w:type="spellEnd"/>
      <w:r w:rsidRPr="0095009A">
        <w:rPr>
          <w:sz w:val="12"/>
          <w:szCs w:val="18"/>
        </w:rPr>
        <w:t xml:space="preserve">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w:t>
      </w:r>
      <w:proofErr w:type="spellStart"/>
      <w:r w:rsidRPr="0095009A">
        <w:rPr>
          <w:sz w:val="12"/>
          <w:szCs w:val="18"/>
        </w:rPr>
        <w:t>ve</w:t>
      </w:r>
      <w:proofErr w:type="spellEnd"/>
      <w:r w:rsidRPr="0095009A">
        <w:rPr>
          <w:sz w:val="12"/>
          <w:szCs w:val="18"/>
        </w:rPr>
        <w:t xml:space="preserve"> mass extinction events that have occurred over the last 1.5 billion years on Earth, some 50–80 % of all species have gone the way of the T. Rex, the woolly mammoth, and the </w:t>
      </w:r>
      <w:proofErr w:type="gramStart"/>
      <w:r w:rsidRPr="0095009A">
        <w:rPr>
          <w:sz w:val="12"/>
          <w:szCs w:val="18"/>
        </w:rPr>
        <w:t>Dodo</w:t>
      </w:r>
      <w:proofErr w:type="gramEnd"/>
      <w:r w:rsidRPr="0095009A">
        <w:rPr>
          <w:sz w:val="12"/>
          <w:szCs w:val="18"/>
        </w:rPr>
        <w:t xml:space="preserve"> bird along with extinct ferns, grasses and cacti. On the other hand, the best days of </w:t>
      </w:r>
      <w:proofErr w:type="gramStart"/>
      <w:r w:rsidRPr="0095009A">
        <w:rPr>
          <w:sz w:val="12"/>
          <w:szCs w:val="18"/>
        </w:rPr>
        <w:t>the human race</w:t>
      </w:r>
      <w:proofErr w:type="gramEnd"/>
      <w:r w:rsidRPr="0095009A">
        <w:rPr>
          <w:sz w:val="12"/>
          <w:szCs w:val="18"/>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95009A">
        <w:rPr>
          <w:sz w:val="12"/>
          <w:szCs w:val="18"/>
        </w:rPr>
        <w:t>Tsiokovsky</w:t>
      </w:r>
      <w:proofErr w:type="spellEnd"/>
      <w:r w:rsidRPr="0095009A">
        <w:rPr>
          <w:sz w:val="12"/>
          <w:szCs w:val="18"/>
        </w:rPr>
        <w:t xml:space="preserve">, the Russian astronautics pioneer, who fi </w:t>
      </w:r>
      <w:proofErr w:type="spellStart"/>
      <w:r w:rsidRPr="0095009A">
        <w:rPr>
          <w:sz w:val="12"/>
          <w:szCs w:val="18"/>
        </w:rPr>
        <w:t>rst</w:t>
      </w:r>
      <w:proofErr w:type="spellEnd"/>
      <w:r w:rsidRPr="0095009A">
        <w:rPr>
          <w:sz w:val="12"/>
          <w:szCs w:val="18"/>
        </w:rPr>
        <w:t xml:space="preserve"> conceived of practical designs for spaceships, famously said: “A planet is the cradle of mankind, but one cannot live in a cradle forever.” Well before </w:t>
      </w:r>
      <w:proofErr w:type="spellStart"/>
      <w:r w:rsidRPr="0095009A">
        <w:rPr>
          <w:sz w:val="12"/>
          <w:szCs w:val="18"/>
        </w:rPr>
        <w:t>Tsiokovsky</w:t>
      </w:r>
      <w:proofErr w:type="spellEnd"/>
      <w:r w:rsidRPr="0095009A">
        <w:rPr>
          <w:sz w:val="12"/>
          <w:szCs w:val="18"/>
        </w:rPr>
        <w:t xml:space="preserve"> another genius, Leonardo da Vinci, said, quite poetically: “Once you have tasted </w:t>
      </w:r>
      <w:proofErr w:type="spellStart"/>
      <w:r w:rsidRPr="0095009A">
        <w:rPr>
          <w:sz w:val="12"/>
          <w:szCs w:val="18"/>
        </w:rPr>
        <w:t>fl</w:t>
      </w:r>
      <w:proofErr w:type="spellEnd"/>
      <w:r w:rsidRPr="0095009A">
        <w:rPr>
          <w:sz w:val="12"/>
          <w:szCs w:val="18"/>
        </w:rPr>
        <w:t xml:space="preserve"> </w:t>
      </w:r>
      <w:proofErr w:type="spellStart"/>
      <w:r w:rsidRPr="0095009A">
        <w:rPr>
          <w:sz w:val="12"/>
          <w:szCs w:val="18"/>
        </w:rPr>
        <w:t>ight</w:t>
      </w:r>
      <w:proofErr w:type="spellEnd"/>
      <w:r w:rsidRPr="0095009A">
        <w:rPr>
          <w:sz w:val="12"/>
          <w:szCs w:val="18"/>
        </w:rPr>
        <w:t xml:space="preserve">, you will forever walk the earth with your eyes turned skyward, for there you have been, and there you will always long to return.” Th e founder of the X-Prize and of Planetary Resources, Inc., Dr. Peter Diamandis, has much more brashly said much the same thing in quite diff </w:t>
      </w:r>
      <w:proofErr w:type="spellStart"/>
      <w:r w:rsidRPr="0095009A">
        <w:rPr>
          <w:sz w:val="12"/>
          <w:szCs w:val="18"/>
        </w:rPr>
        <w:t>erent</w:t>
      </w:r>
      <w:proofErr w:type="spellEnd"/>
      <w:r w:rsidRPr="0095009A">
        <w:rPr>
          <w:sz w:val="12"/>
          <w:szCs w:val="18"/>
        </w:rPr>
        <w:t xml:space="preserve"> words when he said: “Th e meek shall inherit the Earth. Th e rest of us will go to Mars.” The New Space Billionaires Peter Diamandis is not alone in his thinking. From the list of “visionaries” quoted earlier, Elon Musk, the founder of SpaceX; Sir </w:t>
      </w:r>
      <w:r w:rsidRPr="0095009A">
        <w:rPr>
          <w:sz w:val="12"/>
          <w:szCs w:val="18"/>
        </w:rPr>
        <w:lastRenderedPageBreak/>
        <w:t xml:space="preserve">Richard Branson, the founder of Virgin Galactic; and Paul Allen, the co-founder of Microsoft and the man who fi </w:t>
      </w:r>
      <w:proofErr w:type="spellStart"/>
      <w:r w:rsidRPr="0095009A">
        <w:rPr>
          <w:sz w:val="12"/>
          <w:szCs w:val="18"/>
        </w:rPr>
        <w:t>nanced</w:t>
      </w:r>
      <w:proofErr w:type="spellEnd"/>
      <w:r w:rsidRPr="0095009A">
        <w:rPr>
          <w:sz w:val="12"/>
          <w:szCs w:val="18"/>
        </w:rPr>
        <w:t xml:space="preserve"> SpaceShipOne, the world’s fi </w:t>
      </w:r>
      <w:proofErr w:type="spellStart"/>
      <w:r w:rsidRPr="0095009A">
        <w:rPr>
          <w:sz w:val="12"/>
          <w:szCs w:val="18"/>
        </w:rPr>
        <w:t>rst</w:t>
      </w:r>
      <w:proofErr w:type="spellEnd"/>
      <w:r w:rsidRPr="0095009A">
        <w:rPr>
          <w:sz w:val="12"/>
          <w:szCs w:val="18"/>
        </w:rPr>
        <w:t xml:space="preserve"> successful spaceplane have all said the future will include a vibrant new space economy. Th </w:t>
      </w:r>
      <w:proofErr w:type="spellStart"/>
      <w:r w:rsidRPr="0095009A">
        <w:rPr>
          <w:sz w:val="12"/>
          <w:szCs w:val="18"/>
        </w:rPr>
        <w:t>ey</w:t>
      </w:r>
      <w:proofErr w:type="spellEnd"/>
      <w:r w:rsidRPr="0095009A">
        <w:rPr>
          <w:sz w:val="12"/>
          <w:szCs w:val="18"/>
        </w:rPr>
        <w:t xml:space="preserve">, and others, have said that we can, we </w:t>
      </w:r>
      <w:proofErr w:type="gramStart"/>
      <w:r w:rsidRPr="0095009A">
        <w:rPr>
          <w:sz w:val="12"/>
          <w:szCs w:val="18"/>
        </w:rPr>
        <w:t>should</w:t>
      </w:r>
      <w:proofErr w:type="gramEnd"/>
      <w:r w:rsidRPr="0095009A">
        <w:rPr>
          <w:sz w:val="12"/>
          <w:szCs w:val="18"/>
        </w:rPr>
        <w:t xml:space="preserve"> and we soon shall go into space and realize the bounty that it can off er to us. Th e New Space enterprise is today indeed being led by those so-called space </w:t>
      </w:r>
      <w:proofErr w:type="gramStart"/>
      <w:r w:rsidRPr="0095009A">
        <w:rPr>
          <w:sz w:val="12"/>
          <w:szCs w:val="18"/>
        </w:rPr>
        <w:t>billionaires ,</w:t>
      </w:r>
      <w:proofErr w:type="gramEnd"/>
      <w:r w:rsidRPr="0095009A">
        <w:rPr>
          <w:sz w:val="12"/>
          <w:szCs w:val="18"/>
        </w:rPr>
        <w:t xml:space="preserve"> who have an exciting vision of the future. Th </w:t>
      </w:r>
      <w:proofErr w:type="spellStart"/>
      <w:r w:rsidRPr="0095009A">
        <w:rPr>
          <w:sz w:val="12"/>
          <w:szCs w:val="18"/>
        </w:rPr>
        <w:t>ey</w:t>
      </w:r>
      <w:proofErr w:type="spellEnd"/>
      <w:r w:rsidRPr="0095009A">
        <w:rPr>
          <w:sz w:val="12"/>
          <w:szCs w:val="18"/>
        </w:rPr>
        <w:t xml:space="preserve"> and others in the commercial space economy believe that the exploitation of outer space may </w:t>
      </w:r>
      <w:proofErr w:type="gramStart"/>
      <w:r w:rsidRPr="0095009A">
        <w:rPr>
          <w:sz w:val="12"/>
          <w:szCs w:val="18"/>
        </w:rPr>
        <w:t>open up</w:t>
      </w:r>
      <w:proofErr w:type="gramEnd"/>
      <w:r w:rsidRPr="0095009A">
        <w:rPr>
          <w:sz w:val="12"/>
          <w:szCs w:val="18"/>
        </w:rPr>
        <w:t xml:space="preserve"> a new golden age of astral abundance. Th </w:t>
      </w:r>
      <w:proofErr w:type="spellStart"/>
      <w:r w:rsidRPr="0095009A">
        <w:rPr>
          <w:sz w:val="12"/>
          <w:szCs w:val="18"/>
        </w:rPr>
        <w:t>ey</w:t>
      </w:r>
      <w:proofErr w:type="spellEnd"/>
      <w:r w:rsidRPr="0095009A">
        <w:rPr>
          <w:sz w:val="12"/>
          <w:szCs w:val="18"/>
        </w:rPr>
        <w:t xml:space="preserve">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w:t>
      </w:r>
      <w:proofErr w:type="gramStart"/>
      <w:r w:rsidRPr="0095009A">
        <w:rPr>
          <w:sz w:val="12"/>
          <w:szCs w:val="18"/>
        </w:rPr>
        <w:t>China</w:t>
      </w:r>
      <w:proofErr w:type="gramEnd"/>
      <w:r w:rsidRPr="0095009A">
        <w:rPr>
          <w:sz w:val="12"/>
          <w:szCs w:val="18"/>
        </w:rPr>
        <w:t xml:space="preserve"> or India. No, these </w:t>
      </w:r>
      <w:proofErr w:type="gramStart"/>
      <w:r w:rsidRPr="0095009A">
        <w:rPr>
          <w:sz w:val="12"/>
          <w:szCs w:val="18"/>
        </w:rPr>
        <w:t>eff</w:t>
      </w:r>
      <w:proofErr w:type="gramEnd"/>
      <w:r w:rsidRPr="0095009A">
        <w:rPr>
          <w:sz w:val="12"/>
          <w:szCs w:val="18"/>
        </w:rPr>
        <w:t xml:space="preserve"> orts which we and others call New Space are today being forged by imaginative and resourceful commercial entrepreneurs. Th ese twenty-fi </w:t>
      </w:r>
      <w:proofErr w:type="spellStart"/>
      <w:r w:rsidRPr="0095009A">
        <w:rPr>
          <w:sz w:val="12"/>
          <w:szCs w:val="18"/>
        </w:rPr>
        <w:t>rst</w:t>
      </w:r>
      <w:proofErr w:type="spellEnd"/>
      <w:r w:rsidRPr="0095009A">
        <w:rPr>
          <w:sz w:val="12"/>
          <w:szCs w:val="18"/>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w:t>
      </w:r>
      <w:proofErr w:type="gramStart"/>
      <w:r w:rsidRPr="0095009A">
        <w:rPr>
          <w:sz w:val="12"/>
          <w:szCs w:val="18"/>
        </w:rPr>
        <w:t>commerce .</w:t>
      </w:r>
      <w:proofErr w:type="gramEnd"/>
      <w:r w:rsidRPr="0095009A">
        <w:rPr>
          <w:sz w:val="12"/>
          <w:szCs w:val="18"/>
        </w:rPr>
        <w:t xml:space="preserve"> Th ese space billionaires, each in their own way, are proponents of a new age of astral abundance. Each of them is launching new commercial space industries. Th </w:t>
      </w:r>
      <w:proofErr w:type="spellStart"/>
      <w:r w:rsidRPr="0095009A">
        <w:rPr>
          <w:sz w:val="12"/>
          <w:szCs w:val="18"/>
        </w:rPr>
        <w:t>ey</w:t>
      </w:r>
      <w:proofErr w:type="spellEnd"/>
      <w:r w:rsidRPr="0095009A">
        <w:rPr>
          <w:sz w:val="12"/>
          <w:szCs w:val="18"/>
        </w:rPr>
        <w:t xml:space="preserve">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w:t>
      </w:r>
      <w:proofErr w:type="spellStart"/>
      <w:r w:rsidRPr="0095009A">
        <w:rPr>
          <w:sz w:val="12"/>
          <w:szCs w:val="18"/>
        </w:rPr>
        <w:t>redefi</w:t>
      </w:r>
      <w:proofErr w:type="spellEnd"/>
      <w:r w:rsidRPr="0095009A">
        <w:rPr>
          <w:sz w:val="12"/>
          <w:szCs w:val="18"/>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95009A">
        <w:rPr>
          <w:sz w:val="12"/>
          <w:szCs w:val="18"/>
        </w:rPr>
        <w:t>communications</w:t>
      </w:r>
      <w:proofErr w:type="gramEnd"/>
      <w:r w:rsidRPr="0095009A">
        <w:rPr>
          <w:sz w:val="12"/>
          <w:szCs w:val="18"/>
        </w:rPr>
        <w:t xml:space="preserve">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995E38">
        <w:rPr>
          <w:rStyle w:val="StyleUnderline"/>
          <w:highlight w:val="cyan"/>
        </w:rPr>
        <w:t>if</w:t>
      </w:r>
      <w:r w:rsidRPr="0095009A">
        <w:rPr>
          <w:sz w:val="16"/>
        </w:rPr>
        <w:t xml:space="preserve"> these </w:t>
      </w:r>
      <w:r w:rsidRPr="00995E38">
        <w:rPr>
          <w:rStyle w:val="StyleUnderline"/>
          <w:highlight w:val="cyan"/>
        </w:rPr>
        <w:t>changes do not take place</w:t>
      </w:r>
      <w:r w:rsidRPr="0095009A">
        <w:rPr>
          <w:rStyle w:val="StyleUnderline"/>
        </w:rPr>
        <w:t xml:space="preserve"> we will be in trouble</w:t>
      </w:r>
      <w:r w:rsidRPr="0095009A">
        <w:rPr>
          <w:sz w:val="16"/>
        </w:rPr>
        <w:t xml:space="preserve">. Our </w:t>
      </w:r>
      <w:r w:rsidRPr="00995E38">
        <w:rPr>
          <w:rStyle w:val="StyleUnderline"/>
          <w:highlight w:val="cyan"/>
        </w:rPr>
        <w:t>conventional</w:t>
      </w:r>
      <w:r w:rsidRPr="0095009A">
        <w:rPr>
          <w:rStyle w:val="StyleUnderline"/>
        </w:rPr>
        <w:t xml:space="preserve"> </w:t>
      </w:r>
      <w:proofErr w:type="spellStart"/>
      <w:r w:rsidRPr="0095009A">
        <w:rPr>
          <w:rStyle w:val="StyleUnderline"/>
        </w:rPr>
        <w:t>petro</w:t>
      </w:r>
      <w:proofErr w:type="spellEnd"/>
      <w:r w:rsidRPr="0095009A">
        <w:rPr>
          <w:rStyle w:val="StyleUnderline"/>
        </w:rPr>
        <w:t xml:space="preserve">-chemical energy </w:t>
      </w:r>
      <w:r w:rsidRPr="00995E38">
        <w:rPr>
          <w:rStyle w:val="StyleUnderline"/>
          <w:highlight w:val="cyan"/>
        </w:rPr>
        <w:t>systems will fail</w:t>
      </w:r>
      <w:r w:rsidRPr="0095009A">
        <w:rPr>
          <w:rStyle w:val="StyleUnderline"/>
        </w:rPr>
        <w:t xml:space="preserve"> us</w:t>
      </w:r>
      <w:r w:rsidRPr="0095009A">
        <w:rPr>
          <w:sz w:val="16"/>
        </w:rPr>
        <w:t xml:space="preserve"> economically </w:t>
      </w:r>
      <w:r w:rsidRPr="00995E38">
        <w:rPr>
          <w:rStyle w:val="StyleUnderline"/>
          <w:highlight w:val="cyan"/>
        </w:rPr>
        <w:t>and</w:t>
      </w:r>
      <w:r w:rsidRPr="0095009A">
        <w:rPr>
          <w:sz w:val="16"/>
        </w:rPr>
        <w:t xml:space="preserve"> eventually </w:t>
      </w:r>
      <w:r w:rsidRPr="0095009A">
        <w:rPr>
          <w:rStyle w:val="StyleUnderline"/>
        </w:rPr>
        <w:t xml:space="preserve">blanket us with a hydrocarbon haze of smog that will </w:t>
      </w:r>
      <w:r w:rsidRPr="00995E38">
        <w:rPr>
          <w:rStyle w:val="StyleUnderline"/>
          <w:highlight w:val="cya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995E38">
        <w:rPr>
          <w:rStyle w:val="Emphasis"/>
          <w:highlight w:val="cya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995E38">
        <w:rPr>
          <w:rStyle w:val="StyleUnderline"/>
          <w:highlight w:val="cyan"/>
        </w:rPr>
        <w:t>lack of</w:t>
      </w:r>
      <w:r w:rsidRPr="0095009A">
        <w:rPr>
          <w:sz w:val="16"/>
        </w:rPr>
        <w:t xml:space="preserve"> affordable and readily </w:t>
      </w:r>
      <w:r w:rsidRPr="0095009A">
        <w:rPr>
          <w:rStyle w:val="StyleUnderline"/>
        </w:rPr>
        <w:t xml:space="preserve">available </w:t>
      </w:r>
      <w:r w:rsidRPr="00995E38">
        <w:rPr>
          <w:rStyle w:val="Emphasis"/>
          <w:highlight w:val="cyan"/>
        </w:rPr>
        <w:t>water</w:t>
      </w:r>
      <w:r w:rsidRPr="0095009A">
        <w:rPr>
          <w:rStyle w:val="StyleUnderline"/>
        </w:rPr>
        <w:t xml:space="preserve">, natural resources, </w:t>
      </w:r>
      <w:r w:rsidRPr="00995E38">
        <w:rPr>
          <w:rStyle w:val="Emphasis"/>
          <w:highlight w:val="cyan"/>
        </w:rPr>
        <w:t>food</w:t>
      </w:r>
      <w:r w:rsidRPr="0095009A">
        <w:rPr>
          <w:rStyle w:val="StyleUnderline"/>
        </w:rPr>
        <w:t xml:space="preserve">, health care and medical supplies, </w:t>
      </w:r>
      <w:r w:rsidRPr="00995E38">
        <w:rPr>
          <w:rStyle w:val="StyleUnderline"/>
          <w:highlight w:val="cya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995E38">
        <w:rPr>
          <w:rStyle w:val="Emphasis"/>
          <w:highlight w:val="cyan"/>
        </w:rPr>
        <w:t>systemic warfare</w:t>
      </w:r>
      <w:r w:rsidRPr="00995E38">
        <w:rPr>
          <w:rStyle w:val="StyleUnderline"/>
          <w:highlight w:val="cyan"/>
        </w:rPr>
        <w:t xml:space="preserve"> are</w:t>
      </w:r>
      <w:r w:rsidRPr="0095009A">
        <w:rPr>
          <w:rStyle w:val="StyleUnderline"/>
        </w:rPr>
        <w:t xml:space="preserve"> the </w:t>
      </w:r>
      <w:r w:rsidRPr="00995E38">
        <w:rPr>
          <w:rStyle w:val="Emphasis"/>
          <w:highlight w:val="cyan"/>
        </w:rPr>
        <w:t>alternatives</w:t>
      </w:r>
      <w:r w:rsidRPr="00995E38">
        <w:rPr>
          <w:rStyle w:val="StyleUnderline"/>
          <w:highlight w:val="cya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995E38">
        <w:rPr>
          <w:rStyle w:val="StyleUnderline"/>
          <w:highlight w:val="cyan"/>
        </w:rPr>
        <w:t>space</w:t>
      </w:r>
      <w:r w:rsidRPr="0095009A">
        <w:rPr>
          <w:rStyle w:val="StyleUnderline"/>
        </w:rPr>
        <w:t xml:space="preserve"> security</w:t>
      </w:r>
      <w:r w:rsidRPr="0095009A">
        <w:rPr>
          <w:sz w:val="16"/>
        </w:rPr>
        <w:t xml:space="preserve"> and strategic space defense, </w:t>
      </w:r>
      <w:r w:rsidRPr="00995E38">
        <w:rPr>
          <w:rStyle w:val="StyleUnderline"/>
          <w:highlight w:val="cyan"/>
        </w:rPr>
        <w:t xml:space="preserve">mediated by </w:t>
      </w:r>
      <w:r w:rsidRPr="00995E38">
        <w:rPr>
          <w:rStyle w:val="Emphasis"/>
          <w:highlight w:val="cyan"/>
        </w:rPr>
        <w:t>global</w:t>
      </w:r>
      <w:r w:rsidRPr="0095009A">
        <w:rPr>
          <w:rStyle w:val="Emphasis"/>
        </w:rPr>
        <w:t xml:space="preserve"> space </w:t>
      </w:r>
      <w:r w:rsidRPr="00995E38">
        <w:rPr>
          <w:rStyle w:val="Emphasis"/>
          <w:highlight w:val="cyan"/>
        </w:rPr>
        <w:t>agreements</w:t>
      </w:r>
      <w:r w:rsidRPr="00995E38">
        <w:rPr>
          <w:rStyle w:val="StyleUnderline"/>
          <w:highlight w:val="cyan"/>
        </w:rPr>
        <w:t>, are</w:t>
      </w:r>
      <w:r w:rsidRPr="0095009A">
        <w:rPr>
          <w:rStyle w:val="StyleUnderline"/>
        </w:rPr>
        <w:t xml:space="preserve"> part of </w:t>
      </w:r>
      <w:r w:rsidRPr="00995E38">
        <w:rPr>
          <w:rStyle w:val="StyleUnderline"/>
          <w:highlight w:val="cyan"/>
        </w:rPr>
        <w:t>this</w:t>
      </w:r>
      <w:r w:rsidRPr="0095009A">
        <w:rPr>
          <w:rStyle w:val="StyleUnderline"/>
        </w:rPr>
        <w:t xml:space="preserve"> </w:t>
      </w:r>
      <w:r w:rsidRPr="0095009A">
        <w:rPr>
          <w:rStyle w:val="Emphasis"/>
        </w:rPr>
        <w:t xml:space="preserve">new </w:t>
      </w:r>
      <w:r w:rsidRPr="00995E38">
        <w:rPr>
          <w:rStyle w:val="Emphasis"/>
          <w:highlight w:val="cyan"/>
        </w:rPr>
        <w:t>pathway</w:t>
      </w:r>
      <w:r w:rsidRPr="00995E38">
        <w:rPr>
          <w:rStyle w:val="StyleUnderline"/>
          <w:highlight w:val="cyan"/>
        </w:rPr>
        <w:t xml:space="preserve"> to the future</w:t>
      </w:r>
      <w:r w:rsidRPr="0095009A">
        <w:rPr>
          <w:sz w:val="16"/>
        </w:rPr>
        <w:t>.</w:t>
      </w:r>
    </w:p>
    <w:p w14:paraId="74924C53" w14:textId="77777777" w:rsidR="00D75360" w:rsidRPr="00BF18C2" w:rsidRDefault="00D75360" w:rsidP="00D75360">
      <w:pPr>
        <w:pStyle w:val="Heading4"/>
      </w:pPr>
      <w:r>
        <w:t>Resource s</w:t>
      </w:r>
      <w:r w:rsidRPr="00DF65BB">
        <w:t>h</w:t>
      </w:r>
      <w:r>
        <w:t xml:space="preserve">ortages also cause war </w:t>
      </w:r>
    </w:p>
    <w:p w14:paraId="2B8710A1" w14:textId="77777777" w:rsidR="00D75360" w:rsidRPr="00DA0C49" w:rsidRDefault="00D75360" w:rsidP="00D75360">
      <w:pPr>
        <w:ind w:right="6"/>
      </w:pPr>
      <w:r w:rsidRPr="00DA0C49">
        <w:t>Frosty</w:t>
      </w:r>
      <w:r>
        <w:t xml:space="preserve"> </w:t>
      </w:r>
      <w:r w:rsidRPr="00C200D0">
        <w:rPr>
          <w:rStyle w:val="Style13ptBold"/>
        </w:rPr>
        <w:t>Woolridge 9</w:t>
      </w:r>
      <w:r w:rsidRPr="00DA0C49">
        <w:t xml:space="preserve">, Former Officer </w:t>
      </w:r>
      <w:r>
        <w:t>at the</w:t>
      </w:r>
      <w:r w:rsidRPr="00DA0C49">
        <w:t xml:space="preserve"> US Army Medical Service Corps, “America Galloping Toward Its Greatest Crisis in the 21</w:t>
      </w:r>
      <w:r w:rsidRPr="00DA0C49">
        <w:rPr>
          <w:vertAlign w:val="superscript"/>
        </w:rPr>
        <w:t>st</w:t>
      </w:r>
      <w:r w:rsidRPr="00DA0C49">
        <w:t xml:space="preserve"> Century”, The Examiner, 5-22, http://www.examiner.com/examiner/x-3515-Denver-Political-Issues-Examiner~y2009m5d22-America-galloping-toward-its-greatest-crisis-in-the-21st-century</w:t>
      </w:r>
    </w:p>
    <w:p w14:paraId="7795A95B" w14:textId="77777777" w:rsidR="00D75360" w:rsidRDefault="00D75360" w:rsidP="00D75360">
      <w:pPr>
        <w:ind w:right="6"/>
        <w:rPr>
          <w:sz w:val="16"/>
        </w:rPr>
      </w:pPr>
      <w:r w:rsidRPr="00DA0C49">
        <w:rPr>
          <w:sz w:val="16"/>
        </w:rPr>
        <w:t xml:space="preserve">“It is clear that most politicians and most citizens do not recognize that returning to </w:t>
      </w:r>
      <w:r w:rsidRPr="00F00ACC">
        <w:rPr>
          <w:rStyle w:val="StyleUnderline"/>
          <w:highlight w:val="cyan"/>
        </w:rPr>
        <w:t>“more of the same” is a recipe for</w:t>
      </w:r>
      <w:r w:rsidRPr="00C200D0">
        <w:rPr>
          <w:rStyle w:val="StyleUnderline"/>
        </w:rPr>
        <w:t xml:space="preserve"> </w:t>
      </w:r>
      <w:r w:rsidRPr="00DA0C49">
        <w:rPr>
          <w:rStyle w:val="StyleUnderline"/>
        </w:rPr>
        <w:t xml:space="preserve">promoting the first </w:t>
      </w:r>
      <w:r w:rsidRPr="00F00ACC">
        <w:rPr>
          <w:rStyle w:val="Emphasis"/>
          <w:highlight w:val="cyan"/>
        </w:rPr>
        <w:t>collapse of</w:t>
      </w:r>
      <w:r w:rsidRPr="00DA0C49">
        <w:rPr>
          <w:rStyle w:val="Emphasis"/>
        </w:rPr>
        <w:t xml:space="preserve"> a </w:t>
      </w:r>
      <w:r w:rsidRPr="00F00ACC">
        <w:rPr>
          <w:rStyle w:val="Emphasis"/>
          <w:highlight w:val="cyan"/>
        </w:rPr>
        <w:t>global civilization</w:t>
      </w:r>
      <w:r w:rsidRPr="00DA0C49">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RPr="00DA0C49">
        <w:rPr>
          <w:rStyle w:val="StyleUnderline"/>
        </w:rPr>
        <w:t xml:space="preserve">The </w:t>
      </w:r>
      <w:r w:rsidRPr="00F00ACC">
        <w:rPr>
          <w:rStyle w:val="StyleUnderline"/>
          <w:highlight w:val="cyan"/>
        </w:rPr>
        <w:t>consequences of</w:t>
      </w:r>
      <w:r w:rsidRPr="00DA0C49">
        <w:rPr>
          <w:rStyle w:val="StyleUnderline"/>
        </w:rPr>
        <w:t xml:space="preserve"> more </w:t>
      </w:r>
      <w:r w:rsidRPr="00F00ACC">
        <w:rPr>
          <w:rStyle w:val="StyleUnderline"/>
          <w:highlight w:val="cyan"/>
        </w:rPr>
        <w:t>resource wars</w:t>
      </w:r>
      <w:r w:rsidRPr="00DA0C49">
        <w:rPr>
          <w:rStyle w:val="StyleUnderline"/>
        </w:rPr>
        <w:t xml:space="preserve">, many </w:t>
      </w:r>
      <w:r w:rsidRPr="00F00ACC">
        <w:rPr>
          <w:rStyle w:val="Emphasis"/>
          <w:highlight w:val="cyan"/>
        </w:rPr>
        <w:t>likely triggered</w:t>
      </w:r>
      <w:r w:rsidRPr="00F00ACC">
        <w:rPr>
          <w:rStyle w:val="StyleUnderline"/>
          <w:highlight w:val="cyan"/>
        </w:rPr>
        <w:t xml:space="preserve"> over water</w:t>
      </w:r>
      <w:r w:rsidRPr="00DA0C49">
        <w:rPr>
          <w:rStyle w:val="StyleUnderline"/>
        </w:rPr>
        <w:t xml:space="preserve"> supplies stressed by climate disruption, are likely to </w:t>
      </w:r>
      <w:r w:rsidRPr="00F00ACC">
        <w:rPr>
          <w:rStyle w:val="StyleUnderline"/>
          <w:highlight w:val="cyan"/>
        </w:rPr>
        <w:t xml:space="preserve">include </w:t>
      </w:r>
      <w:r w:rsidRPr="00F00ACC">
        <w:rPr>
          <w:rStyle w:val="Emphasis"/>
          <w:highlight w:val="cyan"/>
        </w:rPr>
        <w:t>increased unrest</w:t>
      </w:r>
      <w:r w:rsidRPr="00DA0C49">
        <w:rPr>
          <w:rStyle w:val="Emphasis"/>
        </w:rPr>
        <w:t xml:space="preserve"> in poor nations</w:t>
      </w:r>
      <w:r w:rsidRPr="00DA0C49">
        <w:rPr>
          <w:rStyle w:val="StyleUnderline"/>
        </w:rPr>
        <w:t xml:space="preserve">, a </w:t>
      </w:r>
      <w:r w:rsidRPr="00F00ACC">
        <w:rPr>
          <w:rStyle w:val="Emphasis"/>
          <w:highlight w:val="cyan"/>
        </w:rPr>
        <w:t>proliferation of w</w:t>
      </w:r>
      <w:r w:rsidRPr="00DA0C49">
        <w:rPr>
          <w:rStyle w:val="Emphasis"/>
          <w:sz w:val="16"/>
        </w:rPr>
        <w:t xml:space="preserve">eapons of </w:t>
      </w:r>
      <w:r w:rsidRPr="00F00ACC">
        <w:rPr>
          <w:rStyle w:val="Emphasis"/>
          <w:highlight w:val="cyan"/>
        </w:rPr>
        <w:t>m</w:t>
      </w:r>
      <w:r w:rsidRPr="00DA0C49">
        <w:rPr>
          <w:rStyle w:val="Emphasis"/>
          <w:sz w:val="16"/>
        </w:rPr>
        <w:t xml:space="preserve">ass </w:t>
      </w:r>
      <w:r w:rsidRPr="00F00ACC">
        <w:rPr>
          <w:rStyle w:val="Emphasis"/>
          <w:highlight w:val="cyan"/>
        </w:rPr>
        <w:t>d</w:t>
      </w:r>
      <w:r w:rsidRPr="00DA0C49">
        <w:rPr>
          <w:rStyle w:val="Emphasis"/>
          <w:sz w:val="16"/>
        </w:rPr>
        <w:t>estruction</w:t>
      </w:r>
      <w:r w:rsidRPr="00DA0C49">
        <w:rPr>
          <w:rStyle w:val="StyleUnderline"/>
        </w:rPr>
        <w:t xml:space="preserve">, </w:t>
      </w:r>
      <w:r w:rsidRPr="00F00ACC">
        <w:rPr>
          <w:rStyle w:val="Emphasis"/>
          <w:highlight w:val="cyan"/>
        </w:rPr>
        <w:t>widening inequity</w:t>
      </w:r>
      <w:r w:rsidRPr="00DA0C49">
        <w:rPr>
          <w:rStyle w:val="StyleUnderline"/>
        </w:rPr>
        <w:t xml:space="preserve"> within and between nations, </w:t>
      </w:r>
      <w:r w:rsidRPr="00F00ACC">
        <w:rPr>
          <w:rStyle w:val="StyleUnderline"/>
          <w:highlight w:val="cyan"/>
        </w:rPr>
        <w:t>and</w:t>
      </w:r>
      <w:r w:rsidRPr="00DA0C49">
        <w:rPr>
          <w:rStyle w:val="StyleUnderline"/>
        </w:rPr>
        <w:t xml:space="preserve"> in the worst (and </w:t>
      </w:r>
      <w:r w:rsidRPr="00F00ACC">
        <w:rPr>
          <w:rStyle w:val="Emphasis"/>
          <w:highlight w:val="cyan"/>
        </w:rPr>
        <w:t>not unlikely</w:t>
      </w:r>
      <w:r w:rsidRPr="00DA0C49">
        <w:rPr>
          <w:rStyle w:val="StyleUnderline"/>
        </w:rPr>
        <w:t xml:space="preserve">) case, a </w:t>
      </w:r>
      <w:r w:rsidRPr="00F00ACC">
        <w:rPr>
          <w:rStyle w:val="Emphasis"/>
          <w:highlight w:val="cyan"/>
        </w:rPr>
        <w:t>nuclear war ending civilization</w:t>
      </w:r>
      <w:r w:rsidRPr="00DA0C49">
        <w:rPr>
          <w:sz w:val="16"/>
        </w:rPr>
        <w:t>.</w:t>
      </w:r>
    </w:p>
    <w:p w14:paraId="438F0317" w14:textId="77777777" w:rsidR="00D75360" w:rsidRDefault="00D75360" w:rsidP="00D75360">
      <w:pPr>
        <w:pStyle w:val="Heading4"/>
      </w:pPr>
      <w:r>
        <w:t>Space governance forges a framework to deal with multiple existential threats---U.S. lead is key</w:t>
      </w:r>
    </w:p>
    <w:p w14:paraId="60766D15" w14:textId="77777777" w:rsidR="00D75360" w:rsidRDefault="00D75360" w:rsidP="00D75360">
      <w:r>
        <w:t xml:space="preserve">Dr. Nancy </w:t>
      </w:r>
      <w:r w:rsidRPr="00DA1A3C">
        <w:rPr>
          <w:rStyle w:val="Style13ptBold"/>
        </w:rPr>
        <w:t>Gallagher 13</w:t>
      </w:r>
      <w:r>
        <w:t xml:space="preserve">. Ph.D., Associate Director for Research at the Center for International and Security Studies and Senior Research Scholar at the University of Maryland’s School of </w:t>
      </w:r>
      <w:r>
        <w:lastRenderedPageBreak/>
        <w:t>Public Policy. 02/11/2013. “International Cooperation and Space Governance Strategy.” Space Strategy in the 21st Century: Theory and Policy, Routledge.</w:t>
      </w:r>
    </w:p>
    <w:p w14:paraId="3A43B5C4" w14:textId="77777777" w:rsidR="00D75360" w:rsidRPr="007357C4" w:rsidRDefault="00D75360" w:rsidP="00D75360">
      <w:pPr>
        <w:rPr>
          <w:sz w:val="16"/>
        </w:rPr>
      </w:pPr>
      <w:r w:rsidRPr="004D1E6E">
        <w:rPr>
          <w:rStyle w:val="StyleUnderline"/>
        </w:rPr>
        <w:t>The</w:t>
      </w:r>
      <w:r w:rsidRPr="007357C4">
        <w:rPr>
          <w:sz w:val="16"/>
        </w:rPr>
        <w:t xml:space="preserve"> </w:t>
      </w:r>
      <w:r w:rsidRPr="004D1E6E">
        <w:rPr>
          <w:rStyle w:val="Emphasis"/>
        </w:rPr>
        <w:t>U</w:t>
      </w:r>
      <w:r w:rsidRPr="007357C4">
        <w:rPr>
          <w:sz w:val="16"/>
        </w:rPr>
        <w:t xml:space="preserve">nited </w:t>
      </w:r>
      <w:r w:rsidRPr="004D1E6E">
        <w:rPr>
          <w:rStyle w:val="Emphasis"/>
        </w:rPr>
        <w:t>S</w:t>
      </w:r>
      <w:r w:rsidRPr="007357C4">
        <w:rPr>
          <w:sz w:val="16"/>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7357C4">
        <w:rPr>
          <w:sz w:val="16"/>
        </w:rPr>
        <w:t xml:space="preserve">n inspirational </w:t>
      </w:r>
      <w:r w:rsidRPr="004D1E6E">
        <w:rPr>
          <w:rStyle w:val="Emphasis"/>
        </w:rPr>
        <w:t>vision</w:t>
      </w:r>
      <w:r w:rsidRPr="007357C4">
        <w:rPr>
          <w:sz w:val="16"/>
        </w:rPr>
        <w:t xml:space="preserve"> </w:t>
      </w:r>
      <w:r w:rsidRPr="004D1E6E">
        <w:rPr>
          <w:rStyle w:val="StyleUnderline"/>
        </w:rPr>
        <w:t xml:space="preserve">to </w:t>
      </w:r>
      <w:r w:rsidRPr="004D1E6E">
        <w:rPr>
          <w:rStyle w:val="Emphasis"/>
        </w:rPr>
        <w:t>mobilize and sustain</w:t>
      </w:r>
      <w:r w:rsidRPr="007357C4">
        <w:rPr>
          <w:sz w:val="16"/>
        </w:rPr>
        <w:t xml:space="preserve"> the high levels of public </w:t>
      </w:r>
      <w:r w:rsidRPr="004D1E6E">
        <w:rPr>
          <w:rStyle w:val="Emphasis"/>
        </w:rPr>
        <w:t>support</w:t>
      </w:r>
      <w:r w:rsidRPr="007357C4">
        <w:rPr>
          <w:sz w:val="16"/>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7357C4">
        <w:rPr>
          <w:sz w:val="16"/>
        </w:rPr>
        <w:t xml:space="preserve"> and investment </w:t>
      </w:r>
      <w:r w:rsidRPr="004D1E6E">
        <w:rPr>
          <w:rStyle w:val="StyleUnderline"/>
        </w:rPr>
        <w:t xml:space="preserve">in </w:t>
      </w:r>
      <w:r w:rsidRPr="002B43C6">
        <w:rPr>
          <w:rStyle w:val="StyleUnderline"/>
          <w:highlight w:val="cyan"/>
        </w:rPr>
        <w:t xml:space="preserve">space </w:t>
      </w:r>
      <w:r w:rsidRPr="002B43C6">
        <w:rPr>
          <w:rStyle w:val="Emphasis"/>
          <w:highlight w:val="cyan"/>
        </w:rPr>
        <w:t>tech</w:t>
      </w:r>
      <w:r w:rsidRPr="00F33122">
        <w:rPr>
          <w:rStyle w:val="StyleUnderline"/>
        </w:rPr>
        <w:t>nologies</w:t>
      </w:r>
      <w:r w:rsidRPr="004D1E6E">
        <w:rPr>
          <w:rStyle w:val="StyleUnderline"/>
        </w:rPr>
        <w:t xml:space="preserve"> </w:t>
      </w:r>
      <w:r w:rsidRPr="00F037A6">
        <w:rPr>
          <w:rStyle w:val="StyleUnderline"/>
        </w:rPr>
        <w:t>could be leveraged to promote</w:t>
      </w:r>
      <w:r w:rsidRPr="00F037A6">
        <w:rPr>
          <w:sz w:val="16"/>
        </w:rPr>
        <w:t xml:space="preserve"> </w:t>
      </w:r>
      <w:r w:rsidRPr="00F037A6">
        <w:rPr>
          <w:rStyle w:val="Emphasis"/>
        </w:rPr>
        <w:t>sustainable development</w:t>
      </w:r>
      <w:r w:rsidRPr="00F037A6">
        <w:rPr>
          <w:rStyle w:val="StyleUnderline"/>
        </w:rPr>
        <w:t>, spread the benefits of global</w:t>
      </w:r>
      <w:r w:rsidRPr="00F037A6">
        <w:rPr>
          <w:sz w:val="16"/>
        </w:rPr>
        <w:t xml:space="preserve"> </w:t>
      </w:r>
      <w:r w:rsidRPr="00F037A6">
        <w:rPr>
          <w:rStyle w:val="Emphasis"/>
        </w:rPr>
        <w:t>comm</w:t>
      </w:r>
      <w:r w:rsidRPr="00F037A6">
        <w:rPr>
          <w:rStyle w:val="StyleUnderline"/>
        </w:rPr>
        <w:t>unication</w:t>
      </w:r>
      <w:r w:rsidRPr="00F037A6">
        <w:rPr>
          <w:rStyle w:val="Emphasis"/>
        </w:rPr>
        <w:t>s</w:t>
      </w:r>
      <w:r w:rsidRPr="00F037A6">
        <w:rPr>
          <w:rStyle w:val="StyleUnderline"/>
        </w:rPr>
        <w:t>, enhance</w:t>
      </w:r>
      <w:r w:rsidRPr="00F037A6">
        <w:rPr>
          <w:sz w:val="16"/>
        </w:rPr>
        <w:t xml:space="preserve"> </w:t>
      </w:r>
      <w:r w:rsidRPr="00F037A6">
        <w:rPr>
          <w:rStyle w:val="Emphasis"/>
        </w:rPr>
        <w:t>natural disaster</w:t>
      </w:r>
      <w:r w:rsidRPr="00F037A6">
        <w:rPr>
          <w:rStyle w:val="StyleUnderline"/>
        </w:rPr>
        <w:t xml:space="preserve">s </w:t>
      </w:r>
      <w:r w:rsidRPr="00F037A6">
        <w:rPr>
          <w:rStyle w:val="Emphasis"/>
        </w:rPr>
        <w:t>response</w:t>
      </w:r>
      <w:r w:rsidRPr="00F037A6">
        <w:rPr>
          <w:rStyle w:val="StyleUnderline"/>
        </w:rPr>
        <w:t>, and improve</w:t>
      </w:r>
      <w:r w:rsidRPr="00F037A6">
        <w:rPr>
          <w:sz w:val="16"/>
        </w:rPr>
        <w:t xml:space="preserve"> </w:t>
      </w:r>
      <w:r w:rsidRPr="00F037A6">
        <w:rPr>
          <w:rStyle w:val="Emphasis"/>
        </w:rPr>
        <w:t>health care</w:t>
      </w:r>
      <w:r w:rsidRPr="00F037A6">
        <w:rPr>
          <w:sz w:val="16"/>
        </w:rPr>
        <w:t xml:space="preserve"> </w:t>
      </w:r>
      <w:r w:rsidRPr="00F037A6">
        <w:rPr>
          <w:rStyle w:val="StyleUnderline"/>
        </w:rPr>
        <w:t>and</w:t>
      </w:r>
      <w:r w:rsidRPr="00F037A6">
        <w:rPr>
          <w:sz w:val="16"/>
        </w:rPr>
        <w:t xml:space="preserve"> </w:t>
      </w:r>
      <w:r w:rsidRPr="00F037A6">
        <w:rPr>
          <w:rStyle w:val="Emphasis"/>
        </w:rPr>
        <w:t>education</w:t>
      </w:r>
      <w:r w:rsidRPr="00F037A6">
        <w:rPr>
          <w:sz w:val="16"/>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w:t>
      </w:r>
      <w:r w:rsidRPr="007357C4">
        <w:rPr>
          <w:sz w:val="16"/>
        </w:rPr>
        <w:t xml:space="preserve"> </w:t>
      </w:r>
    </w:p>
    <w:p w14:paraId="52A0F2B3" w14:textId="77777777" w:rsidR="00D75360" w:rsidRPr="007357C4" w:rsidRDefault="00D75360" w:rsidP="00D75360">
      <w:pPr>
        <w:rPr>
          <w:sz w:val="16"/>
        </w:rPr>
      </w:pPr>
      <w:r w:rsidRPr="007357C4">
        <w:rPr>
          <w:sz w:val="16"/>
        </w:rPr>
        <w:t xml:space="preserve">The 2010 National Security Strategy makes passing references to U.S. dependence on </w:t>
      </w:r>
      <w:r w:rsidRPr="004D1E6E">
        <w:rPr>
          <w:rStyle w:val="StyleUnderline"/>
        </w:rPr>
        <w:t>space systems</w:t>
      </w:r>
      <w:r w:rsidRPr="007357C4">
        <w:rPr>
          <w:sz w:val="16"/>
        </w:rPr>
        <w:t xml:space="preserve"> that </w:t>
      </w:r>
      <w:r w:rsidRPr="004D1E6E">
        <w:rPr>
          <w:rStyle w:val="StyleUnderline"/>
        </w:rPr>
        <w:t>are</w:t>
      </w:r>
      <w:r w:rsidRPr="007357C4">
        <w:rPr>
          <w:sz w:val="16"/>
        </w:rPr>
        <w:t xml:space="preserve"> </w:t>
      </w:r>
      <w:r w:rsidRPr="004D1E6E">
        <w:rPr>
          <w:rStyle w:val="Emphasis"/>
        </w:rPr>
        <w:t>vulnerable</w:t>
      </w:r>
      <w:r w:rsidRPr="007357C4">
        <w:rPr>
          <w:sz w:val="16"/>
        </w:rPr>
        <w:t xml:space="preserve"> to disruption and attack, and to the </w:t>
      </w:r>
      <w:r w:rsidRPr="00F037A6">
        <w:rPr>
          <w:rStyle w:val="StyleUnderline"/>
          <w:highlight w:val="cyan"/>
        </w:rPr>
        <w:t>need</w:t>
      </w:r>
      <w:r w:rsidRPr="007357C4">
        <w:rPr>
          <w:sz w:val="16"/>
        </w:rPr>
        <w:t xml:space="preserve"> for </w:t>
      </w:r>
      <w:r w:rsidRPr="002B43C6">
        <w:rPr>
          <w:rStyle w:val="StyleUnderline"/>
          <w:highlight w:val="cyan"/>
        </w:rPr>
        <w:t>strong</w:t>
      </w:r>
      <w:r w:rsidRPr="00F037A6">
        <w:rPr>
          <w:rStyle w:val="StyleUnderline"/>
        </w:rPr>
        <w:t xml:space="preserve"> multilateral </w:t>
      </w:r>
      <w:r w:rsidRPr="002B43C6">
        <w:rPr>
          <w:rStyle w:val="Emphasis"/>
          <w:highlight w:val="cyan"/>
        </w:rPr>
        <w:t>coop</w:t>
      </w:r>
      <w:r w:rsidRPr="00F33122">
        <w:rPr>
          <w:rStyle w:val="StyleUnderline"/>
        </w:rPr>
        <w:t>eratio</w:t>
      </w:r>
      <w:r w:rsidRPr="00F037A6">
        <w:rPr>
          <w:rStyle w:val="StyleUnderline"/>
        </w:rPr>
        <w:t xml:space="preserve">n </w:t>
      </w:r>
      <w:r w:rsidRPr="00F037A6">
        <w:rPr>
          <w:rStyle w:val="StyleUnderline"/>
          <w:highlight w:val="cyan"/>
        </w:rPr>
        <w:t>to safeguard</w:t>
      </w:r>
      <w:r w:rsidRPr="00F037A6">
        <w:rPr>
          <w:rStyle w:val="StyleUnderline"/>
        </w:rPr>
        <w:t xml:space="preserve"> and optimize </w:t>
      </w:r>
      <w:r w:rsidRPr="00C0395D">
        <w:rPr>
          <w:rStyle w:val="StyleUnderline"/>
        </w:rPr>
        <w:t>the use of space as a</w:t>
      </w:r>
      <w:r w:rsidRPr="00C0395D">
        <w:rPr>
          <w:sz w:val="16"/>
        </w:rPr>
        <w:t xml:space="preserve"> </w:t>
      </w:r>
      <w:proofErr w:type="gramStart"/>
      <w:r w:rsidRPr="00C0395D">
        <w:rPr>
          <w:rStyle w:val="StyleUnderline"/>
        </w:rPr>
        <w:t>global commons</w:t>
      </w:r>
      <w:proofErr w:type="gramEnd"/>
      <w:r w:rsidRPr="00F037A6">
        <w:rPr>
          <w:rStyle w:val="StyleUnderline"/>
        </w:rPr>
        <w:t xml:space="preserve">. But space cooperation </w:t>
      </w:r>
      <w:r w:rsidRPr="00F037A6">
        <w:rPr>
          <w:rStyle w:val="Emphasis"/>
        </w:rPr>
        <w:t>could</w:t>
      </w:r>
      <w:r w:rsidRPr="00F037A6">
        <w:rPr>
          <w:rStyle w:val="StyleUnderline"/>
        </w:rPr>
        <w:t xml:space="preserve"> be used more ambitiously in the overall strategy if it were conceived as </w:t>
      </w:r>
      <w:r w:rsidRPr="002B43C6">
        <w:rPr>
          <w:rStyle w:val="StyleUnderline"/>
          <w:highlight w:val="cyan"/>
        </w:rPr>
        <w:t xml:space="preserve">a </w:t>
      </w:r>
      <w:r w:rsidRPr="002B43C6">
        <w:rPr>
          <w:rStyle w:val="Emphasis"/>
          <w:highlight w:val="cyan"/>
        </w:rPr>
        <w:t>leading opportunity</w:t>
      </w:r>
      <w:r w:rsidRPr="007357C4">
        <w:rPr>
          <w:sz w:val="16"/>
          <w:highlight w:val="cyan"/>
        </w:rPr>
        <w:t xml:space="preserve"> </w:t>
      </w:r>
      <w:r w:rsidRPr="002B43C6">
        <w:rPr>
          <w:rStyle w:val="StyleUnderline"/>
          <w:highlight w:val="cyan"/>
        </w:rPr>
        <w:t>to</w:t>
      </w:r>
      <w:r w:rsidRPr="007357C4">
        <w:rPr>
          <w:sz w:val="16"/>
          <w:highlight w:val="cyan"/>
        </w:rPr>
        <w:t xml:space="preserve"> </w:t>
      </w:r>
      <w:r w:rsidRPr="002B43C6">
        <w:rPr>
          <w:rStyle w:val="Emphasis"/>
          <w:highlight w:val="cyan"/>
        </w:rPr>
        <w:t>build</w:t>
      </w:r>
      <w:r w:rsidRPr="007357C4">
        <w:rPr>
          <w:sz w:val="16"/>
        </w:rPr>
        <w:t xml:space="preserve"> the </w:t>
      </w:r>
      <w:r w:rsidRPr="002B43C6">
        <w:rPr>
          <w:rStyle w:val="Emphasis"/>
          <w:highlight w:val="cyan"/>
        </w:rPr>
        <w:t>global governance</w:t>
      </w:r>
      <w:r w:rsidRPr="00C0395D">
        <w:rPr>
          <w:rStyle w:val="Emphasis"/>
        </w:rPr>
        <w:t xml:space="preserve"> institutions</w:t>
      </w:r>
      <w:r w:rsidRPr="007357C4">
        <w:rPr>
          <w:sz w:val="16"/>
        </w:rPr>
        <w:t xml:space="preserve"> needed </w:t>
      </w:r>
      <w:r w:rsidRPr="002B43C6">
        <w:rPr>
          <w:rStyle w:val="StyleUnderline"/>
          <w:highlight w:val="cyan"/>
        </w:rPr>
        <w:t>to</w:t>
      </w:r>
      <w:r w:rsidRPr="00C0395D">
        <w:rPr>
          <w:rStyle w:val="StyleUnderline"/>
        </w:rPr>
        <w:t xml:space="preserve"> accomplish that</w:t>
      </w:r>
      <w:r w:rsidRPr="00C0395D">
        <w:rPr>
          <w:sz w:val="16"/>
        </w:rPr>
        <w:t xml:space="preserve"> strategy’s </w:t>
      </w:r>
      <w:r w:rsidRPr="00C0395D">
        <w:rPr>
          <w:rStyle w:val="StyleUnderline"/>
        </w:rPr>
        <w:t>goal of creating a</w:t>
      </w:r>
      <w:r w:rsidRPr="00C0395D">
        <w:rPr>
          <w:sz w:val="16"/>
        </w:rPr>
        <w:t xml:space="preserve"> “just and </w:t>
      </w:r>
      <w:r w:rsidRPr="00C0395D">
        <w:rPr>
          <w:rStyle w:val="StyleUnderline"/>
        </w:rPr>
        <w:t xml:space="preserve">sustainable </w:t>
      </w:r>
      <w:r w:rsidRPr="00C0395D">
        <w:rPr>
          <w:rStyle w:val="Emphasis"/>
        </w:rPr>
        <w:t>i</w:t>
      </w:r>
      <w:r w:rsidRPr="00C0395D">
        <w:rPr>
          <w:rStyle w:val="StyleUnderline"/>
        </w:rPr>
        <w:t xml:space="preserve">nternational </w:t>
      </w:r>
      <w:r w:rsidRPr="00C0395D">
        <w:rPr>
          <w:rStyle w:val="Emphasis"/>
        </w:rPr>
        <w:t>o</w:t>
      </w:r>
      <w:r w:rsidRPr="00C0395D">
        <w:rPr>
          <w:rStyle w:val="StyleUnderline"/>
        </w:rPr>
        <w:t>rder that</w:t>
      </w:r>
      <w:r w:rsidRPr="004D1E6E">
        <w:rPr>
          <w:rStyle w:val="StyleUnderline"/>
        </w:rPr>
        <w:t xml:space="preserve"> can </w:t>
      </w:r>
      <w:r w:rsidRPr="002B43C6">
        <w:rPr>
          <w:rStyle w:val="StyleUnderline"/>
          <w:highlight w:val="cyan"/>
        </w:rPr>
        <w:t>foster</w:t>
      </w:r>
      <w:r w:rsidRPr="00F037A6">
        <w:rPr>
          <w:rStyle w:val="StyleUnderline"/>
          <w:highlight w:val="cyan"/>
        </w:rPr>
        <w:t xml:space="preserve"> </w:t>
      </w:r>
      <w:r w:rsidRPr="00C0395D">
        <w:rPr>
          <w:rStyle w:val="Emphasis"/>
          <w:sz w:val="24"/>
          <w:szCs w:val="26"/>
          <w:highlight w:val="cyan"/>
        </w:rPr>
        <w:t xml:space="preserve">collective action </w:t>
      </w:r>
      <w:r w:rsidRPr="002B43C6">
        <w:rPr>
          <w:rStyle w:val="Emphasis"/>
          <w:highlight w:val="cyan"/>
        </w:rPr>
        <w:t>to</w:t>
      </w:r>
      <w:r w:rsidRPr="00C0395D">
        <w:rPr>
          <w:rStyle w:val="Emphasis"/>
        </w:rPr>
        <w:t xml:space="preserve"> confront </w:t>
      </w:r>
      <w:r w:rsidRPr="00C0395D">
        <w:rPr>
          <w:rStyle w:val="Emphasis"/>
          <w:sz w:val="24"/>
          <w:szCs w:val="26"/>
          <w:highlight w:val="cyan"/>
        </w:rPr>
        <w:t>common challenges</w:t>
      </w:r>
      <w:r w:rsidRPr="007357C4">
        <w:rPr>
          <w:sz w:val="16"/>
        </w:rPr>
        <w:t xml:space="preserve">.”42 </w:t>
      </w:r>
    </w:p>
    <w:p w14:paraId="038B9659" w14:textId="77777777" w:rsidR="00D75360" w:rsidRPr="00F037A6" w:rsidRDefault="00D75360" w:rsidP="00D75360">
      <w:pPr>
        <w:rPr>
          <w:rStyle w:val="StyleUnderline"/>
        </w:rPr>
      </w:pPr>
      <w:r w:rsidRPr="00F33122">
        <w:rPr>
          <w:rStyle w:val="StyleUnderline"/>
        </w:rPr>
        <w:t>The</w:t>
      </w:r>
      <w:r w:rsidRPr="007357C4">
        <w:rPr>
          <w:sz w:val="16"/>
        </w:rPr>
        <w:t xml:space="preserve"> </w:t>
      </w:r>
      <w:r w:rsidRPr="00F33122">
        <w:rPr>
          <w:rStyle w:val="Emphasis"/>
        </w:rPr>
        <w:t>central strategic challenge</w:t>
      </w:r>
      <w:r w:rsidRPr="007357C4">
        <w:rPr>
          <w:sz w:val="16"/>
        </w:rPr>
        <w:t xml:space="preserve"> </w:t>
      </w:r>
      <w:r w:rsidRPr="00F33122">
        <w:rPr>
          <w:rStyle w:val="StyleUnderline"/>
        </w:rPr>
        <w:t>facing the</w:t>
      </w:r>
      <w:r w:rsidRPr="007357C4">
        <w:rPr>
          <w:sz w:val="16"/>
        </w:rPr>
        <w:t xml:space="preserve"> </w:t>
      </w:r>
      <w:r w:rsidRPr="00F33122">
        <w:rPr>
          <w:rStyle w:val="Emphasis"/>
        </w:rPr>
        <w:t>U</w:t>
      </w:r>
      <w:r w:rsidRPr="007357C4">
        <w:rPr>
          <w:sz w:val="16"/>
        </w:rPr>
        <w:t xml:space="preserve">nited </w:t>
      </w:r>
      <w:r w:rsidRPr="00F33122">
        <w:rPr>
          <w:rStyle w:val="Emphasis"/>
        </w:rPr>
        <w:t>S</w:t>
      </w:r>
      <w:r w:rsidRPr="007357C4">
        <w:rPr>
          <w:sz w:val="16"/>
        </w:rPr>
        <w:t xml:space="preserve">tates </w:t>
      </w:r>
      <w:r w:rsidRPr="00F33122">
        <w:rPr>
          <w:rStyle w:val="StyleUnderline"/>
        </w:rPr>
        <w:t xml:space="preserve">is that </w:t>
      </w:r>
      <w:r w:rsidRPr="002B43C6">
        <w:rPr>
          <w:rStyle w:val="StyleUnderline"/>
          <w:highlight w:val="cyan"/>
        </w:rPr>
        <w:t>the</w:t>
      </w:r>
      <w:r w:rsidRPr="004D1E6E">
        <w:rPr>
          <w:rStyle w:val="StyleUnderline"/>
        </w:rPr>
        <w:t xml:space="preserve"> very</w:t>
      </w:r>
      <w:r>
        <w:rPr>
          <w:rStyle w:val="StyleUnderline"/>
        </w:rPr>
        <w:t xml:space="preserve"> </w:t>
      </w:r>
      <w:r w:rsidRPr="002B43C6">
        <w:rPr>
          <w:rStyle w:val="StyleUnderline"/>
          <w:highlight w:val="cyan"/>
        </w:rPr>
        <w:t>elements on which</w:t>
      </w:r>
      <w:r w:rsidRPr="00F33122">
        <w:rPr>
          <w:rStyle w:val="StyleUnderline"/>
        </w:rPr>
        <w:t xml:space="preserve"> its security, prosperity, and way of</w:t>
      </w:r>
      <w:r w:rsidRPr="004D1E6E">
        <w:rPr>
          <w:rStyle w:val="StyleUnderline"/>
        </w:rPr>
        <w:t xml:space="preserve"> </w:t>
      </w:r>
      <w:r w:rsidRPr="00C0395D">
        <w:rPr>
          <w:rStyle w:val="Emphasis"/>
          <w:sz w:val="24"/>
          <w:szCs w:val="26"/>
          <w:highlight w:val="cyan"/>
        </w:rPr>
        <w:t>life depend</w:t>
      </w:r>
      <w:r w:rsidRPr="00C0395D">
        <w:rPr>
          <w:rStyle w:val="StyleUnderline"/>
          <w:szCs w:val="26"/>
        </w:rPr>
        <w:t xml:space="preserve"> </w:t>
      </w:r>
      <w:r w:rsidRPr="004D1E6E">
        <w:rPr>
          <w:rStyle w:val="StyleUnderline"/>
        </w:rPr>
        <w:t>– rapid</w:t>
      </w:r>
      <w:r>
        <w:rPr>
          <w:rStyle w:val="StyleUnderline"/>
        </w:rPr>
        <w:t xml:space="preserve"> </w:t>
      </w:r>
      <w:r w:rsidRPr="007357C4">
        <w:rPr>
          <w:sz w:val="16"/>
        </w:rPr>
        <w:t xml:space="preserve">technological </w:t>
      </w:r>
      <w:r w:rsidRPr="004D1E6E">
        <w:rPr>
          <w:rStyle w:val="Emphasis"/>
        </w:rPr>
        <w:t>innovation</w:t>
      </w:r>
      <w:r w:rsidRPr="004D1E6E">
        <w:rPr>
          <w:rStyle w:val="StyleUnderline"/>
        </w:rPr>
        <w:t>, a tightly</w:t>
      </w:r>
      <w:r w:rsidRPr="007357C4">
        <w:rPr>
          <w:sz w:val="16"/>
        </w:rPr>
        <w:t xml:space="preserve"> inter</w:t>
      </w:r>
      <w:r w:rsidRPr="004D1E6E">
        <w:rPr>
          <w:rStyle w:val="StyleUnderline"/>
        </w:rPr>
        <w:t>connected</w:t>
      </w:r>
      <w:r w:rsidRPr="007357C4">
        <w:rPr>
          <w:sz w:val="16"/>
        </w:rPr>
        <w:t xml:space="preserve"> </w:t>
      </w:r>
      <w:r w:rsidRPr="004D1E6E">
        <w:rPr>
          <w:rStyle w:val="Emphasis"/>
        </w:rPr>
        <w:t>global economy</w:t>
      </w:r>
      <w:r w:rsidRPr="007357C4">
        <w:rPr>
          <w:sz w:val="16"/>
        </w:rPr>
        <w:t xml:space="preserve">, and the free flow of people, goods, services, and ideas across borders – </w:t>
      </w:r>
      <w:r w:rsidRPr="00F037A6">
        <w:rPr>
          <w:rStyle w:val="StyleUnderline"/>
        </w:rPr>
        <w:t xml:space="preserve">also </w:t>
      </w:r>
      <w:r w:rsidRPr="00C0395D">
        <w:rPr>
          <w:rStyle w:val="StyleUnderline"/>
        </w:rPr>
        <w:t>increase its</w:t>
      </w:r>
      <w:r w:rsidRPr="00C0395D">
        <w:rPr>
          <w:sz w:val="16"/>
        </w:rPr>
        <w:t xml:space="preserve"> </w:t>
      </w:r>
      <w:r w:rsidRPr="00C0395D">
        <w:rPr>
          <w:rStyle w:val="Emphasis"/>
        </w:rPr>
        <w:t>vulnerabilities</w:t>
      </w:r>
      <w:r w:rsidRPr="007357C4">
        <w:rPr>
          <w:sz w:val="16"/>
        </w:rPr>
        <w:t xml:space="preserve"> both </w:t>
      </w:r>
      <w:r w:rsidRPr="00F037A6">
        <w:rPr>
          <w:rStyle w:val="StyleUnderline"/>
        </w:rPr>
        <w:t>to</w:t>
      </w:r>
      <w:r w:rsidRPr="007357C4">
        <w:rPr>
          <w:sz w:val="16"/>
        </w:rPr>
        <w:t xml:space="preserve"> deliberate attack and to unintentional </w:t>
      </w:r>
      <w:r w:rsidRPr="004D1E6E">
        <w:rPr>
          <w:rStyle w:val="Emphasis"/>
        </w:rPr>
        <w:t>dangers</w:t>
      </w:r>
      <w:r w:rsidRPr="004D1E6E">
        <w:rPr>
          <w:rStyle w:val="StyleUnderline"/>
        </w:rPr>
        <w:t>, such as</w:t>
      </w:r>
      <w:r w:rsidRPr="007357C4">
        <w:rPr>
          <w:sz w:val="16"/>
        </w:rPr>
        <w:t xml:space="preserve"> a </w:t>
      </w:r>
      <w:r w:rsidRPr="004D1E6E">
        <w:rPr>
          <w:rStyle w:val="StyleUnderline"/>
        </w:rPr>
        <w:t xml:space="preserve">collapse </w:t>
      </w:r>
      <w:r w:rsidRPr="00F037A6">
        <w:rPr>
          <w:rStyle w:val="StyleUnderline"/>
        </w:rPr>
        <w:t xml:space="preserve">in financial </w:t>
      </w:r>
      <w:r w:rsidRPr="00C0395D">
        <w:rPr>
          <w:rStyle w:val="Emphasis"/>
          <w:sz w:val="24"/>
          <w:szCs w:val="26"/>
          <w:highlight w:val="cyan"/>
        </w:rPr>
        <w:t>markets</w:t>
      </w:r>
      <w:r w:rsidRPr="00F037A6">
        <w:rPr>
          <w:rStyle w:val="StyleUnderline"/>
          <w:highlight w:val="cyan"/>
        </w:rPr>
        <w:t xml:space="preserve">, </w:t>
      </w:r>
      <w:r w:rsidRPr="00C0395D">
        <w:rPr>
          <w:rStyle w:val="Emphasis"/>
          <w:sz w:val="24"/>
          <w:szCs w:val="26"/>
          <w:highlight w:val="cyan"/>
        </w:rPr>
        <w:t>pandemic</w:t>
      </w:r>
      <w:r w:rsidRPr="00C0395D">
        <w:rPr>
          <w:rStyle w:val="StyleUnderline"/>
          <w:szCs w:val="26"/>
        </w:rPr>
        <w:t xml:space="preserve"> </w:t>
      </w:r>
      <w:r w:rsidRPr="00F037A6">
        <w:rPr>
          <w:rStyle w:val="StyleUnderline"/>
        </w:rPr>
        <w:t>disease,</w:t>
      </w:r>
      <w:r w:rsidRPr="004D1E6E">
        <w:rPr>
          <w:rStyle w:val="StyleUnderline"/>
        </w:rPr>
        <w:t xml:space="preserve"> </w:t>
      </w:r>
      <w:r w:rsidRPr="002B43C6">
        <w:rPr>
          <w:rStyle w:val="StyleUnderline"/>
          <w:highlight w:val="cyan"/>
        </w:rPr>
        <w:t>or</w:t>
      </w:r>
      <w:r w:rsidRPr="00F037A6">
        <w:rPr>
          <w:rStyle w:val="StyleUnderline"/>
          <w:highlight w:val="cyan"/>
        </w:rPr>
        <w:t xml:space="preserve"> </w:t>
      </w:r>
      <w:r w:rsidRPr="00C0395D">
        <w:rPr>
          <w:rStyle w:val="Emphasis"/>
          <w:sz w:val="24"/>
          <w:szCs w:val="26"/>
          <w:highlight w:val="cyan"/>
        </w:rPr>
        <w:t>climate</w:t>
      </w:r>
      <w:r w:rsidRPr="00C0395D">
        <w:rPr>
          <w:rStyle w:val="StyleUnderline"/>
          <w:szCs w:val="26"/>
        </w:rPr>
        <w:t xml:space="preserve"> </w:t>
      </w:r>
      <w:r w:rsidRPr="00F037A6">
        <w:rPr>
          <w:rStyle w:val="StyleUnderline"/>
        </w:rPr>
        <w:t>change</w:t>
      </w:r>
      <w:r w:rsidRPr="007357C4">
        <w:rPr>
          <w:sz w:val="16"/>
        </w:rPr>
        <w:t xml:space="preserve">. To promote the positive </w:t>
      </w:r>
      <w:r w:rsidRPr="00C0395D">
        <w:rPr>
          <w:sz w:val="16"/>
        </w:rPr>
        <w:t xml:space="preserve">aspects of globalization while minimizing the risks, the National Security Strategy calls for using all elements of U.S. power to build </w:t>
      </w:r>
      <w:r w:rsidRPr="00C0395D">
        <w:rPr>
          <w:rStyle w:val="StyleUnderline"/>
        </w:rPr>
        <w:t>a “</w:t>
      </w:r>
      <w:r w:rsidRPr="00C0395D">
        <w:rPr>
          <w:rStyle w:val="Emphasis"/>
        </w:rPr>
        <w:t>rules-based</w:t>
      </w:r>
      <w:r w:rsidRPr="00C0395D">
        <w:rPr>
          <w:rStyle w:val="StyleUnderline"/>
        </w:rPr>
        <w:t xml:space="preserve"> international </w:t>
      </w:r>
      <w:r w:rsidRPr="00C0395D">
        <w:rPr>
          <w:rStyle w:val="Emphasis"/>
        </w:rPr>
        <w:t>system</w:t>
      </w:r>
      <w:r w:rsidRPr="00C0395D">
        <w:rPr>
          <w:sz w:val="16"/>
        </w:rPr>
        <w:t xml:space="preserve"> that </w:t>
      </w:r>
      <w:r w:rsidRPr="00C0395D">
        <w:rPr>
          <w:rStyle w:val="StyleUnderline"/>
        </w:rPr>
        <w:t xml:space="preserve">can advance our own interests by serving </w:t>
      </w:r>
      <w:r w:rsidRPr="00C0395D">
        <w:rPr>
          <w:rStyle w:val="Emphasis"/>
        </w:rPr>
        <w:t>mutual interests</w:t>
      </w:r>
      <w:r w:rsidRPr="00C0395D">
        <w:rPr>
          <w:rStyle w:val="StyleUnderline"/>
        </w:rPr>
        <w:t xml:space="preserve">.” As the most powerful player in the system, the </w:t>
      </w:r>
      <w:r w:rsidRPr="00C0395D">
        <w:rPr>
          <w:rStyle w:val="Emphasis"/>
        </w:rPr>
        <w:t>U</w:t>
      </w:r>
      <w:r w:rsidRPr="00C0395D">
        <w:rPr>
          <w:sz w:val="16"/>
        </w:rPr>
        <w:t xml:space="preserve">nited </w:t>
      </w:r>
      <w:r w:rsidRPr="00C0395D">
        <w:rPr>
          <w:rStyle w:val="Emphasis"/>
        </w:rPr>
        <w:t>S</w:t>
      </w:r>
      <w:r w:rsidRPr="00C0395D">
        <w:rPr>
          <w:sz w:val="16"/>
        </w:rPr>
        <w:t xml:space="preserve">tates </w:t>
      </w:r>
      <w:r w:rsidRPr="00C0395D">
        <w:rPr>
          <w:rStyle w:val="Emphasis"/>
        </w:rPr>
        <w:t>wants</w:t>
      </w:r>
      <w:r w:rsidRPr="00C0395D">
        <w:rPr>
          <w:rStyle w:val="StyleUnderline"/>
        </w:rPr>
        <w:t xml:space="preserve"> rules to provide</w:t>
      </w:r>
      <w:r w:rsidRPr="00C0395D">
        <w:rPr>
          <w:sz w:val="16"/>
        </w:rPr>
        <w:t xml:space="preserve"> </w:t>
      </w:r>
      <w:r w:rsidRPr="00C0395D">
        <w:rPr>
          <w:rStyle w:val="Emphasis"/>
        </w:rPr>
        <w:t>reassur</w:t>
      </w:r>
      <w:r w:rsidRPr="00C0395D">
        <w:rPr>
          <w:rStyle w:val="StyleUnderline"/>
        </w:rPr>
        <w:t xml:space="preserve">ance that </w:t>
      </w:r>
      <w:r w:rsidRPr="00C0395D">
        <w:rPr>
          <w:rStyle w:val="Emphasis"/>
        </w:rPr>
        <w:t>weak</w:t>
      </w:r>
      <w:r w:rsidRPr="00C0395D">
        <w:rPr>
          <w:rStyle w:val="StyleUnderline"/>
        </w:rPr>
        <w:t xml:space="preserve">er players will not </w:t>
      </w:r>
      <w:r w:rsidRPr="00C0395D">
        <w:rPr>
          <w:rStyle w:val="Emphasis"/>
        </w:rPr>
        <w:t>exploit U.S. vulnerabilities</w:t>
      </w:r>
      <w:r w:rsidRPr="00C0395D">
        <w:rPr>
          <w:sz w:val="16"/>
        </w:rPr>
        <w:t xml:space="preserve"> </w:t>
      </w:r>
      <w:r w:rsidRPr="00C0395D">
        <w:rPr>
          <w:rStyle w:val="StyleUnderline"/>
        </w:rPr>
        <w:t>for</w:t>
      </w:r>
      <w:r w:rsidRPr="00C0395D">
        <w:rPr>
          <w:sz w:val="16"/>
        </w:rPr>
        <w:t xml:space="preserve"> </w:t>
      </w:r>
      <w:r w:rsidRPr="00C0395D">
        <w:rPr>
          <w:rStyle w:val="Emphasis"/>
        </w:rPr>
        <w:t>asymmetrical attacks</w:t>
      </w:r>
      <w:r w:rsidRPr="00C0395D">
        <w:rPr>
          <w:rStyle w:val="StyleUnderline"/>
        </w:rPr>
        <w:t xml:space="preserve">, that developing countries will behave responsibly rather than cut corners and cause problems for others, and </w:t>
      </w:r>
      <w:proofErr w:type="gramStart"/>
      <w:r w:rsidRPr="00C0395D">
        <w:rPr>
          <w:rStyle w:val="StyleUnderline"/>
        </w:rPr>
        <w:t>that rising po</w:t>
      </w:r>
      <w:r w:rsidRPr="004D1E6E">
        <w:rPr>
          <w:rStyle w:val="StyleUnderline"/>
        </w:rPr>
        <w:t>wers</w:t>
      </w:r>
      <w:proofErr w:type="gramEnd"/>
      <w:r w:rsidRPr="004D1E6E">
        <w:rPr>
          <w:rStyle w:val="StyleUnderline"/>
        </w:rPr>
        <w:t xml:space="preserve"> will want to join rather than change the status quo. </w:t>
      </w:r>
      <w:r w:rsidRPr="00F037A6">
        <w:rPr>
          <w:rStyle w:val="StyleUnderline"/>
        </w:rPr>
        <w:t xml:space="preserve">But </w:t>
      </w:r>
      <w:r w:rsidRPr="002B43C6">
        <w:rPr>
          <w:rStyle w:val="StyleUnderline"/>
          <w:highlight w:val="cyan"/>
        </w:rPr>
        <w:t>for this</w:t>
      </w:r>
      <w:r>
        <w:rPr>
          <w:rStyle w:val="StyleUnderline"/>
        </w:rPr>
        <w:t xml:space="preserve"> </w:t>
      </w:r>
      <w:r w:rsidRPr="004D1E6E">
        <w:rPr>
          <w:rStyle w:val="StyleUnderline"/>
        </w:rPr>
        <w:t>rule-based</w:t>
      </w:r>
      <w:r>
        <w:rPr>
          <w:rStyle w:val="StyleUnderline"/>
        </w:rPr>
        <w:t xml:space="preserve"> </w:t>
      </w:r>
      <w:r w:rsidRPr="002B43C6">
        <w:rPr>
          <w:rStyle w:val="StyleUnderline"/>
          <w:highlight w:val="cyan"/>
        </w:rPr>
        <w:t>order to attract</w:t>
      </w:r>
      <w:r w:rsidRPr="00F037A6">
        <w:rPr>
          <w:rStyle w:val="StyleUnderline"/>
          <w:highlight w:val="cyan"/>
        </w:rPr>
        <w:t xml:space="preserve"> </w:t>
      </w:r>
      <w:r w:rsidRPr="002B43C6">
        <w:rPr>
          <w:rStyle w:val="Emphasis"/>
          <w:highlight w:val="cyan"/>
        </w:rPr>
        <w:t>wide</w:t>
      </w:r>
      <w:r w:rsidRPr="00F037A6">
        <w:rPr>
          <w:rStyle w:val="StyleUnderline"/>
        </w:rPr>
        <w:t xml:space="preserve">spread </w:t>
      </w:r>
      <w:r w:rsidRPr="002B43C6">
        <w:rPr>
          <w:rStyle w:val="Emphasis"/>
          <w:highlight w:val="cyan"/>
        </w:rPr>
        <w:t>support</w:t>
      </w:r>
      <w:r w:rsidRPr="007357C4">
        <w:rPr>
          <w:sz w:val="16"/>
        </w:rPr>
        <w:t xml:space="preserve"> and sustained compliance, </w:t>
      </w:r>
      <w:r w:rsidRPr="00C0395D">
        <w:rPr>
          <w:rStyle w:val="StyleUnderline"/>
        </w:rPr>
        <w:t xml:space="preserve">the </w:t>
      </w:r>
      <w:r w:rsidRPr="002B43C6">
        <w:rPr>
          <w:rStyle w:val="Emphasis"/>
          <w:highlight w:val="cyan"/>
        </w:rPr>
        <w:t>U</w:t>
      </w:r>
      <w:r w:rsidRPr="007357C4">
        <w:rPr>
          <w:sz w:val="16"/>
        </w:rPr>
        <w:t xml:space="preserve">nited </w:t>
      </w:r>
      <w:r w:rsidRPr="002B43C6">
        <w:rPr>
          <w:rStyle w:val="Emphasis"/>
          <w:highlight w:val="cyan"/>
        </w:rPr>
        <w:t>S</w:t>
      </w:r>
      <w:r w:rsidRPr="007357C4">
        <w:rPr>
          <w:sz w:val="16"/>
        </w:rPr>
        <w:t xml:space="preserve">tates </w:t>
      </w:r>
      <w:r w:rsidRPr="002B43C6">
        <w:rPr>
          <w:rStyle w:val="StyleUnderline"/>
          <w:highlight w:val="cyan"/>
        </w:rPr>
        <w:t>must</w:t>
      </w:r>
      <w:r w:rsidRPr="00F037A6">
        <w:rPr>
          <w:rStyle w:val="StyleUnderline"/>
        </w:rPr>
        <w:t xml:space="preserve"> also provide credible </w:t>
      </w:r>
      <w:r w:rsidRPr="002B43C6">
        <w:rPr>
          <w:rStyle w:val="Emphasis"/>
          <w:highlight w:val="cyan"/>
        </w:rPr>
        <w:t>reassur</w:t>
      </w:r>
      <w:r w:rsidRPr="00F037A6">
        <w:rPr>
          <w:rStyle w:val="StyleUnderline"/>
        </w:rPr>
        <w:t xml:space="preserve">ance </w:t>
      </w:r>
      <w:r w:rsidRPr="00C0395D">
        <w:rPr>
          <w:rStyle w:val="StyleUnderline"/>
        </w:rPr>
        <w:t xml:space="preserve">that </w:t>
      </w:r>
      <w:r w:rsidRPr="002B43C6">
        <w:rPr>
          <w:rStyle w:val="StyleUnderline"/>
          <w:highlight w:val="cyan"/>
        </w:rPr>
        <w:t>it</w:t>
      </w:r>
      <w:r w:rsidRPr="00F037A6">
        <w:rPr>
          <w:rStyle w:val="StyleUnderline"/>
        </w:rPr>
        <w:t xml:space="preserve"> will </w:t>
      </w:r>
      <w:r w:rsidRPr="002B43C6">
        <w:rPr>
          <w:rStyle w:val="Emphasis"/>
          <w:highlight w:val="cyan"/>
        </w:rPr>
        <w:t>follow</w:t>
      </w:r>
      <w:r w:rsidRPr="00F037A6">
        <w:rPr>
          <w:rStyle w:val="StyleUnderline"/>
        </w:rPr>
        <w:t xml:space="preserve"> the </w:t>
      </w:r>
      <w:r w:rsidRPr="002B43C6">
        <w:rPr>
          <w:rStyle w:val="Emphasis"/>
          <w:highlight w:val="cyan"/>
        </w:rPr>
        <w:t>rules itself</w:t>
      </w:r>
      <w:r w:rsidRPr="007357C4">
        <w:rPr>
          <w:sz w:val="16"/>
        </w:rPr>
        <w:t xml:space="preserve">, that it will not use its military and technological advantages in ways that harm others’ interests, </w:t>
      </w:r>
      <w:r w:rsidRPr="002B43C6">
        <w:rPr>
          <w:rStyle w:val="StyleUnderline"/>
          <w:highlight w:val="cyan"/>
        </w:rPr>
        <w:t>and</w:t>
      </w:r>
      <w:r w:rsidRPr="004D1E6E">
        <w:rPr>
          <w:rStyle w:val="StyleUnderline"/>
        </w:rPr>
        <w:t xml:space="preserve"> that it will</w:t>
      </w:r>
      <w:r w:rsidRPr="007357C4">
        <w:rPr>
          <w:sz w:val="16"/>
        </w:rPr>
        <w:t xml:space="preserve"> </w:t>
      </w:r>
      <w:r w:rsidRPr="002B43C6">
        <w:rPr>
          <w:rStyle w:val="Emphasis"/>
          <w:highlight w:val="cyan"/>
        </w:rPr>
        <w:t>support international governance</w:t>
      </w:r>
      <w:r w:rsidRPr="00F037A6">
        <w:rPr>
          <w:rStyle w:val="StyleUnderline"/>
        </w:rPr>
        <w:t xml:space="preserve"> arrangements that give others a meaningful voice in decisions that affect their security, prosperity, and way of life. </w:t>
      </w:r>
    </w:p>
    <w:p w14:paraId="1D13753A" w14:textId="77777777" w:rsidR="00D75360" w:rsidRDefault="00D75360" w:rsidP="00D75360">
      <w:pPr>
        <w:rPr>
          <w:sz w:val="16"/>
        </w:rPr>
      </w:pPr>
      <w:r w:rsidRPr="002B43C6">
        <w:rPr>
          <w:rStyle w:val="StyleUnderline"/>
          <w:highlight w:val="cyan"/>
        </w:rPr>
        <w:t>Space</w:t>
      </w:r>
      <w:r w:rsidRPr="00F037A6">
        <w:rPr>
          <w:rStyle w:val="StyleUnderline"/>
          <w:highlight w:val="cyan"/>
        </w:rPr>
        <w:t xml:space="preserve"> </w:t>
      </w:r>
      <w:r w:rsidRPr="002B43C6">
        <w:rPr>
          <w:rStyle w:val="Emphasis"/>
          <w:highlight w:val="cyan"/>
        </w:rPr>
        <w:t>epitomizes</w:t>
      </w:r>
      <w:r w:rsidRPr="00F037A6">
        <w:rPr>
          <w:rStyle w:val="StyleUnderline"/>
          <w:highlight w:val="cyan"/>
        </w:rPr>
        <w:t xml:space="preserve"> </w:t>
      </w:r>
      <w:r w:rsidRPr="002B43C6">
        <w:rPr>
          <w:rStyle w:val="StyleUnderline"/>
          <w:highlight w:val="cyan"/>
        </w:rPr>
        <w:t>these</w:t>
      </w:r>
      <w:r w:rsidRPr="004D1E6E">
        <w:rPr>
          <w:rStyle w:val="StyleUnderline"/>
        </w:rPr>
        <w:t xml:space="preserve"> current strategic </w:t>
      </w:r>
      <w:r w:rsidRPr="002B43C6">
        <w:rPr>
          <w:rStyle w:val="StyleUnderline"/>
          <w:highlight w:val="cyan"/>
        </w:rPr>
        <w:t>challenges</w:t>
      </w:r>
      <w:r w:rsidRPr="004D1E6E">
        <w:rPr>
          <w:rStyle w:val="StyleUnderline"/>
        </w:rPr>
        <w:t xml:space="preserve">. It </w:t>
      </w:r>
      <w:r w:rsidRPr="00F33122">
        <w:rPr>
          <w:rStyle w:val="StyleUnderline"/>
        </w:rPr>
        <w:t>serves functions of</w:t>
      </w:r>
      <w:r w:rsidRPr="007357C4">
        <w:rPr>
          <w:sz w:val="16"/>
        </w:rPr>
        <w:t xml:space="preserve"> </w:t>
      </w:r>
      <w:r w:rsidRPr="00F33122">
        <w:rPr>
          <w:rStyle w:val="Emphasis"/>
        </w:rPr>
        <w:t>vital importance</w:t>
      </w:r>
      <w:r w:rsidRPr="007357C4">
        <w:rPr>
          <w:sz w:val="16"/>
        </w:rPr>
        <w:t xml:space="preserve"> </w:t>
      </w:r>
      <w:r w:rsidRPr="00F33122">
        <w:rPr>
          <w:rStyle w:val="StyleUnderline"/>
        </w:rPr>
        <w:t>for</w:t>
      </w:r>
      <w:r w:rsidRPr="007357C4">
        <w:rPr>
          <w:sz w:val="16"/>
        </w:rPr>
        <w:t xml:space="preserve"> high-technology </w:t>
      </w:r>
      <w:r w:rsidRPr="00F33122">
        <w:rPr>
          <w:rStyle w:val="Emphasis"/>
        </w:rPr>
        <w:t>military</w:t>
      </w:r>
      <w:r w:rsidRPr="007357C4">
        <w:rPr>
          <w:sz w:val="16"/>
        </w:rPr>
        <w:t xml:space="preserve"> </w:t>
      </w:r>
      <w:r w:rsidRPr="00F33122">
        <w:rPr>
          <w:rStyle w:val="StyleUnderline"/>
        </w:rPr>
        <w:t>operations, electronic</w:t>
      </w:r>
      <w:r w:rsidRPr="007357C4">
        <w:rPr>
          <w:sz w:val="16"/>
        </w:rPr>
        <w:t xml:space="preserve"> </w:t>
      </w:r>
      <w:r w:rsidRPr="00F33122">
        <w:rPr>
          <w:rStyle w:val="Emphasis"/>
        </w:rPr>
        <w:t>financial</w:t>
      </w:r>
      <w:r w:rsidRPr="007357C4">
        <w:rPr>
          <w:sz w:val="16"/>
        </w:rPr>
        <w:t xml:space="preserve"> </w:t>
      </w:r>
      <w:r w:rsidRPr="00F33122">
        <w:rPr>
          <w:rStyle w:val="StyleUnderline"/>
        </w:rPr>
        <w:t xml:space="preserve">transactions, </w:t>
      </w:r>
      <w:r w:rsidRPr="00F33122">
        <w:rPr>
          <w:rStyle w:val="Emphasis"/>
        </w:rPr>
        <w:t>power-grid</w:t>
      </w:r>
      <w:r w:rsidRPr="007357C4">
        <w:rPr>
          <w:sz w:val="16"/>
        </w:rPr>
        <w:t xml:space="preserve"> </w:t>
      </w:r>
      <w:r w:rsidRPr="00F33122">
        <w:rPr>
          <w:rStyle w:val="StyleUnderline"/>
        </w:rPr>
        <w:t>operations, and countless</w:t>
      </w:r>
      <w:r w:rsidRPr="007357C4">
        <w:rPr>
          <w:sz w:val="16"/>
        </w:rPr>
        <w:t xml:space="preserve"> </w:t>
      </w:r>
      <w:r w:rsidRPr="00F33122">
        <w:rPr>
          <w:rStyle w:val="StyleUnderline"/>
        </w:rPr>
        <w:t>other aspects of life in the information age. Yet, the space technologies needed for these beneficial purposes can also be deliber</w:t>
      </w:r>
      <w:r w:rsidRPr="004D1E6E">
        <w:rPr>
          <w:rStyle w:val="StyleUnderline"/>
        </w:rPr>
        <w:t>ately or inadvertently misused in</w:t>
      </w:r>
      <w:r>
        <w:rPr>
          <w:rStyle w:val="StyleUnderline"/>
        </w:rPr>
        <w:t xml:space="preserve"> </w:t>
      </w:r>
      <w:r w:rsidRPr="004D1E6E">
        <w:rPr>
          <w:rStyle w:val="StyleUnderline"/>
        </w:rPr>
        <w:t>ways that threaten inherently vulnerable satellites</w:t>
      </w:r>
      <w:r w:rsidRPr="007357C4">
        <w:rPr>
          <w:sz w:val="16"/>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Thus, </w:t>
      </w:r>
      <w:r w:rsidRPr="002B43C6">
        <w:rPr>
          <w:rStyle w:val="StyleUnderline"/>
          <w:highlight w:val="cyan"/>
        </w:rPr>
        <w:t>there are</w:t>
      </w:r>
      <w:r w:rsidRPr="004D1E6E">
        <w:rPr>
          <w:rStyle w:val="StyleUnderline"/>
        </w:rPr>
        <w:t xml:space="preserve"> both practical and</w:t>
      </w:r>
      <w:r>
        <w:rPr>
          <w:rStyle w:val="StyleUnderline"/>
        </w:rPr>
        <w:t xml:space="preserve"> </w:t>
      </w:r>
      <w:r w:rsidRPr="002B43C6">
        <w:rPr>
          <w:rStyle w:val="Emphasis"/>
          <w:highlight w:val="cyan"/>
        </w:rPr>
        <w:t>symbolic</w:t>
      </w:r>
      <w:r w:rsidRPr="002B43C6">
        <w:rPr>
          <w:rStyle w:val="StyleUnderline"/>
          <w:highlight w:val="cyan"/>
        </w:rPr>
        <w:t xml:space="preserve"> </w:t>
      </w:r>
      <w:r w:rsidRPr="002B43C6">
        <w:rPr>
          <w:rStyle w:val="StyleUnderline"/>
          <w:highlight w:val="cyan"/>
        </w:rPr>
        <w:lastRenderedPageBreak/>
        <w:t>reasons to choose space</w:t>
      </w:r>
      <w:r w:rsidRPr="00F037A6">
        <w:rPr>
          <w:rStyle w:val="StyleUnderline"/>
          <w:highlight w:val="cyan"/>
        </w:rPr>
        <w:t xml:space="preserve"> </w:t>
      </w:r>
      <w:r w:rsidRPr="002B43C6">
        <w:rPr>
          <w:rStyle w:val="Emphasis"/>
          <w:highlight w:val="cyan"/>
        </w:rPr>
        <w:t>coop</w:t>
      </w:r>
      <w:r w:rsidRPr="00F037A6">
        <w:rPr>
          <w:rStyle w:val="StyleUnderline"/>
        </w:rPr>
        <w:t xml:space="preserve">eration </w:t>
      </w:r>
      <w:r w:rsidRPr="002B43C6">
        <w:rPr>
          <w:rStyle w:val="StyleUnderline"/>
          <w:highlight w:val="cyan"/>
        </w:rPr>
        <w:t>as a</w:t>
      </w:r>
      <w:r w:rsidRPr="00F037A6">
        <w:rPr>
          <w:rStyle w:val="StyleUnderline"/>
          <w:highlight w:val="cyan"/>
        </w:rPr>
        <w:t xml:space="preserve"> </w:t>
      </w:r>
      <w:r w:rsidRPr="002B43C6">
        <w:rPr>
          <w:rStyle w:val="Emphasis"/>
          <w:highlight w:val="cyan"/>
        </w:rPr>
        <w:t xml:space="preserve">leading opportunity </w:t>
      </w:r>
      <w:r w:rsidRPr="00C0395D">
        <w:rPr>
          <w:rStyle w:val="Emphasis"/>
        </w:rPr>
        <w:t>to</w:t>
      </w:r>
      <w:r w:rsidRPr="00C0395D">
        <w:rPr>
          <w:rStyle w:val="StyleUnderline"/>
        </w:rPr>
        <w:t xml:space="preserve"> provide mutual </w:t>
      </w:r>
      <w:r w:rsidRPr="00C0395D">
        <w:rPr>
          <w:rStyle w:val="Emphasis"/>
        </w:rPr>
        <w:t>reassur</w:t>
      </w:r>
      <w:r w:rsidRPr="00C0395D">
        <w:rPr>
          <w:rStyle w:val="StyleUnderline"/>
        </w:rPr>
        <w:t>ance and to</w:t>
      </w:r>
      <w:r w:rsidRPr="004D1E6E">
        <w:rPr>
          <w:rStyle w:val="StyleUnderline"/>
        </w:rPr>
        <w:t xml:space="preserve"> </w:t>
      </w:r>
      <w:r w:rsidRPr="002B43C6">
        <w:rPr>
          <w:rStyle w:val="StyleUnderline"/>
          <w:highlight w:val="cyan"/>
        </w:rPr>
        <w:t xml:space="preserve">build </w:t>
      </w:r>
      <w:r w:rsidRPr="00C0395D">
        <w:rPr>
          <w:rStyle w:val="Emphasis"/>
        </w:rPr>
        <w:t xml:space="preserve">effective </w:t>
      </w:r>
      <w:r w:rsidRPr="002B43C6">
        <w:rPr>
          <w:rStyle w:val="Emphasis"/>
          <w:highlight w:val="cyan"/>
        </w:rPr>
        <w:t>global governance</w:t>
      </w:r>
      <w:r w:rsidRPr="007357C4">
        <w:rPr>
          <w:sz w:val="16"/>
        </w:rPr>
        <w:t xml:space="preserve"> institutions.</w:t>
      </w:r>
    </w:p>
    <w:p w14:paraId="0E8501F2" w14:textId="77777777" w:rsidR="00D75360" w:rsidRPr="00CA46A9" w:rsidRDefault="00D75360" w:rsidP="00D75360"/>
    <w:p w14:paraId="1FA86C85" w14:textId="77777777" w:rsidR="00D75360" w:rsidRPr="00326294" w:rsidRDefault="00D75360" w:rsidP="00D75360">
      <w:pPr>
        <w:rPr>
          <w:sz w:val="16"/>
        </w:rPr>
      </w:pPr>
      <w:r w:rsidRPr="0095009A">
        <w:rPr>
          <w:sz w:val="16"/>
        </w:rPr>
        <w:t xml:space="preserve"> </w:t>
      </w:r>
    </w:p>
    <w:p w14:paraId="1B57E85C" w14:textId="77777777" w:rsidR="00D75360" w:rsidRPr="009C6994" w:rsidRDefault="00D75360" w:rsidP="00D75360">
      <w:pPr>
        <w:pStyle w:val="Heading4"/>
      </w:pPr>
      <w:r>
        <w:t xml:space="preserve">Extinction’s </w:t>
      </w:r>
      <w:r>
        <w:rPr>
          <w:u w:val="single"/>
        </w:rPr>
        <w:t>inevitable</w:t>
      </w:r>
      <w:r>
        <w:t xml:space="preserve"> without multilateral space governance</w:t>
      </w:r>
    </w:p>
    <w:p w14:paraId="1679D430" w14:textId="77777777" w:rsidR="00D75360" w:rsidRPr="009C6994" w:rsidRDefault="00D75360" w:rsidP="00D75360">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Space. https://www.space.com/37500-outer-space-treaty-needs-adaptation.html</w:t>
      </w:r>
    </w:p>
    <w:p w14:paraId="5ACDE2D8" w14:textId="77777777" w:rsidR="00D75360" w:rsidRPr="00443572" w:rsidRDefault="00D75360" w:rsidP="00D75360">
      <w:pPr>
        <w:rPr>
          <w:sz w:val="16"/>
        </w:rPr>
      </w:pPr>
      <w:r w:rsidRPr="007A78EC">
        <w:rPr>
          <w:sz w:val="16"/>
        </w:rPr>
        <w:t xml:space="preserve">It is </w:t>
      </w:r>
      <w:r w:rsidRPr="009C6994">
        <w:rPr>
          <w:rStyle w:val="Emphasis"/>
          <w:highlight w:val="cyan"/>
        </w:rPr>
        <w:t>future generations</w:t>
      </w:r>
      <w:r w:rsidRPr="007A78EC">
        <w:rPr>
          <w:sz w:val="16"/>
        </w:rPr>
        <w:t xml:space="preserve"> who have the strongest claim to preserve and even improve the benefits from the peaceful exploration and use of outer space over the coming decades. They </w:t>
      </w:r>
      <w:r w:rsidRPr="009C6994">
        <w:rPr>
          <w:rStyle w:val="StyleUnderline"/>
          <w:highlight w:val="cyan"/>
        </w:rPr>
        <w:t>have</w:t>
      </w:r>
      <w:r w:rsidRPr="007A78EC">
        <w:rPr>
          <w:sz w:val="16"/>
        </w:rPr>
        <w:t xml:space="preserve"> at least </w:t>
      </w:r>
      <w:r w:rsidRPr="009C6994">
        <w:rPr>
          <w:rStyle w:val="StyleUnderline"/>
          <w:highlight w:val="cyan"/>
        </w:rPr>
        <w:t>a moral</w:t>
      </w:r>
      <w:r w:rsidRPr="007A78EC">
        <w:rPr>
          <w:sz w:val="16"/>
        </w:rPr>
        <w:t xml:space="preserve"> – and, arguably, legal – </w:t>
      </w:r>
      <w:r w:rsidRPr="009C6994">
        <w:rPr>
          <w:rStyle w:val="Emphasis"/>
          <w:highlight w:val="cyan"/>
        </w:rPr>
        <w:t>mandate</w:t>
      </w:r>
      <w:r w:rsidRPr="009C6994">
        <w:rPr>
          <w:sz w:val="16"/>
          <w:highlight w:val="cyan"/>
        </w:rPr>
        <w:t xml:space="preserve"> </w:t>
      </w:r>
      <w:r w:rsidRPr="009C6994">
        <w:rPr>
          <w:rStyle w:val="StyleUnderline"/>
          <w:highlight w:val="cyan"/>
        </w:rPr>
        <w:t>to insist</w:t>
      </w:r>
      <w:r w:rsidRPr="007A78EC">
        <w:rPr>
          <w:sz w:val="16"/>
        </w:rPr>
        <w:t xml:space="preserve"> that </w:t>
      </w:r>
      <w:r w:rsidRPr="009C6994">
        <w:rPr>
          <w:rStyle w:val="StyleUnderline"/>
          <w:highlight w:val="cyan"/>
        </w:rPr>
        <w:t>states</w:t>
      </w:r>
      <w:r w:rsidRPr="007A78EC">
        <w:rPr>
          <w:sz w:val="16"/>
        </w:rPr>
        <w:t xml:space="preserve"> seriously consider </w:t>
      </w:r>
      <w:r w:rsidRPr="009C6994">
        <w:rPr>
          <w:rStyle w:val="Emphasis"/>
          <w:highlight w:val="cyan"/>
        </w:rPr>
        <w:t>supplement</w:t>
      </w:r>
      <w:r w:rsidRPr="007A78EC">
        <w:rPr>
          <w:sz w:val="16"/>
        </w:rPr>
        <w:t xml:space="preserve">ing </w:t>
      </w:r>
      <w:r w:rsidRPr="009C6994">
        <w:rPr>
          <w:rStyle w:val="Emphasis"/>
          <w:highlight w:val="cya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w:t>
      </w:r>
      <w:proofErr w:type="spellStart"/>
      <w:proofErr w:type="gramStart"/>
      <w:r w:rsidRPr="007A78EC">
        <w:rPr>
          <w:sz w:val="16"/>
        </w:rPr>
        <w:t>years.In</w:t>
      </w:r>
      <w:proofErr w:type="spellEnd"/>
      <w:proofErr w:type="gramEnd"/>
      <w:r w:rsidRPr="007A78EC">
        <w:rPr>
          <w:sz w:val="16"/>
        </w:rPr>
        <w:t xml:space="preserve">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proofErr w:type="gramStart"/>
      <w:r w:rsidRPr="007A78EC">
        <w:rPr>
          <w:rStyle w:val="StyleUnderline"/>
        </w:rPr>
        <w:t>Crafting</w:t>
      </w:r>
      <w:proofErr w:type="gramEnd"/>
      <w:r w:rsidRPr="007A78EC">
        <w:rPr>
          <w:rStyle w:val="StyleUnderline"/>
        </w:rPr>
        <w:t xml:space="preserve"> instruments that address the current and foreseeable </w:t>
      </w:r>
      <w:r w:rsidRPr="009C6994">
        <w:rPr>
          <w:rStyle w:val="Emphasis"/>
          <w:highlight w:val="cyan"/>
        </w:rPr>
        <w:t>future challenges in</w:t>
      </w:r>
      <w:r w:rsidRPr="007A78EC">
        <w:rPr>
          <w:rStyle w:val="Emphasis"/>
        </w:rPr>
        <w:t xml:space="preserve"> global </w:t>
      </w:r>
      <w:r w:rsidRPr="009C6994">
        <w:rPr>
          <w:rStyle w:val="Emphasis"/>
          <w:highlight w:val="cya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9C6994">
        <w:rPr>
          <w:rStyle w:val="Emphasis"/>
          <w:szCs w:val="28"/>
          <w:highlight w:val="cyan"/>
        </w:rPr>
        <w:t>are</w:t>
      </w:r>
      <w:r w:rsidRPr="007A78EC">
        <w:rPr>
          <w:rStyle w:val="Emphasis"/>
          <w:szCs w:val="28"/>
        </w:rPr>
        <w:t xml:space="preserve"> not just big, they're </w:t>
      </w:r>
      <w:r w:rsidRPr="009C6994">
        <w:rPr>
          <w:rStyle w:val="Emphasis"/>
          <w:szCs w:val="28"/>
          <w:highlight w:val="cyan"/>
        </w:rPr>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9C6994">
        <w:rPr>
          <w:rStyle w:val="Emphasis"/>
          <w:highlight w:val="cyan"/>
        </w:rPr>
        <w:t>climate change</w:t>
      </w:r>
      <w:r w:rsidRPr="007A78EC">
        <w:rPr>
          <w:sz w:val="16"/>
        </w:rPr>
        <w:t xml:space="preserve"> </w:t>
      </w:r>
      <w:r w:rsidRPr="007A78EC">
        <w:rPr>
          <w:rStyle w:val="StyleUnderline"/>
        </w:rPr>
        <w:t xml:space="preserve">on this planet, which </w:t>
      </w:r>
      <w:r w:rsidRPr="009C6994">
        <w:rPr>
          <w:rStyle w:val="StyleUnderline"/>
          <w:highlight w:val="cyan"/>
        </w:rPr>
        <w:t>threatens to make</w:t>
      </w:r>
      <w:r w:rsidRPr="007A78EC">
        <w:rPr>
          <w:rStyle w:val="StyleUnderline"/>
        </w:rPr>
        <w:t xml:space="preserve"> the </w:t>
      </w:r>
      <w:r w:rsidRPr="009C6994">
        <w:rPr>
          <w:rStyle w:val="StyleUnderline"/>
          <w:highlight w:val="cyan"/>
        </w:rPr>
        <w:t>Earth</w:t>
      </w:r>
      <w:r w:rsidRPr="007A78EC">
        <w:rPr>
          <w:rStyle w:val="StyleUnderline"/>
        </w:rPr>
        <w:t xml:space="preserve"> environment increasingly </w:t>
      </w:r>
      <w:r w:rsidRPr="009C6994">
        <w:rPr>
          <w:rStyle w:val="Emphasis"/>
          <w:highlight w:val="cyan"/>
        </w:rPr>
        <w:t>incompatible</w:t>
      </w:r>
      <w:r w:rsidRPr="007A78EC">
        <w:rPr>
          <w:rStyle w:val="Emphasis"/>
        </w:rPr>
        <w:t xml:space="preserve"> with human existence.</w:t>
      </w:r>
      <w:r w:rsidRPr="007A78EC">
        <w:rPr>
          <w:sz w:val="16"/>
        </w:rPr>
        <w:t xml:space="preserve"> Climate change is not the only threat – </w:t>
      </w:r>
      <w:r w:rsidRPr="009C6994">
        <w:rPr>
          <w:rStyle w:val="StyleUnderline"/>
          <w:highlight w:val="cyan"/>
        </w:rPr>
        <w:t>an</w:t>
      </w:r>
      <w:r w:rsidRPr="009C6994">
        <w:rPr>
          <w:sz w:val="16"/>
          <w:highlight w:val="cyan"/>
        </w:rPr>
        <w:t xml:space="preserve"> </w:t>
      </w:r>
      <w:r w:rsidRPr="009C6994">
        <w:rPr>
          <w:rStyle w:val="Emphasis"/>
          <w:highlight w:val="cyan"/>
        </w:rPr>
        <w:t>asteroid</w:t>
      </w:r>
      <w:r w:rsidRPr="007A78EC">
        <w:rPr>
          <w:sz w:val="16"/>
        </w:rPr>
        <w:t xml:space="preserve"> </w:t>
      </w:r>
      <w:r w:rsidRPr="007A78EC">
        <w:rPr>
          <w:rStyle w:val="StyleUnderline"/>
        </w:rPr>
        <w:t xml:space="preserve">impact could wipe out our species, </w:t>
      </w:r>
      <w:r w:rsidRPr="009C6994">
        <w:rPr>
          <w:rStyle w:val="StyleUnderline"/>
          <w:highlight w:val="cyan"/>
        </w:rPr>
        <w:t>and</w:t>
      </w:r>
      <w:r w:rsidRPr="007A78EC">
        <w:rPr>
          <w:rStyle w:val="StyleUnderline"/>
        </w:rPr>
        <w:t xml:space="preserve"> one of the regular</w:t>
      </w:r>
      <w:r w:rsidRPr="007A78EC">
        <w:rPr>
          <w:sz w:val="16"/>
        </w:rPr>
        <w:t xml:space="preserve"> </w:t>
      </w:r>
      <w:r w:rsidRPr="009C6994">
        <w:rPr>
          <w:rStyle w:val="Emphasis"/>
          <w:highlight w:val="cyan"/>
        </w:rPr>
        <w:t>solar events</w:t>
      </w:r>
      <w:r w:rsidRPr="007A78EC">
        <w:rPr>
          <w:sz w:val="16"/>
        </w:rPr>
        <w:t xml:space="preserve"> </w:t>
      </w:r>
      <w:r w:rsidRPr="007A78EC">
        <w:rPr>
          <w:rStyle w:val="StyleUnderline"/>
        </w:rPr>
        <w:t xml:space="preserve">in the life of our Sun </w:t>
      </w:r>
      <w:r w:rsidRPr="009C6994">
        <w:rPr>
          <w:rStyle w:val="StyleUnderline"/>
          <w:highlight w:val="cyan"/>
        </w:rPr>
        <w:t>could</w:t>
      </w:r>
      <w:r w:rsidRPr="007A78EC">
        <w:rPr>
          <w:rStyle w:val="StyleUnderline"/>
        </w:rPr>
        <w:t xml:space="preserve"> severely</w:t>
      </w:r>
      <w:r w:rsidRPr="007A78EC">
        <w:rPr>
          <w:sz w:val="16"/>
        </w:rPr>
        <w:t xml:space="preserve"> </w:t>
      </w:r>
      <w:r w:rsidRPr="009C6994">
        <w:rPr>
          <w:rStyle w:val="Emphasis"/>
          <w:highlight w:val="cya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9C6994">
        <w:rPr>
          <w:rStyle w:val="StyleUnderline"/>
          <w:highlight w:val="cyan"/>
        </w:rPr>
        <w:t xml:space="preserve">What </w:t>
      </w:r>
      <w:r w:rsidRPr="009C6994">
        <w:rPr>
          <w:rStyle w:val="Emphasis"/>
          <w:highlight w:val="cyan"/>
        </w:rPr>
        <w:t>laws</w:t>
      </w:r>
      <w:r w:rsidRPr="007A78EC">
        <w:rPr>
          <w:sz w:val="16"/>
        </w:rPr>
        <w:t xml:space="preserve"> </w:t>
      </w:r>
      <w:r w:rsidRPr="007A78EC">
        <w:rPr>
          <w:rStyle w:val="StyleUnderline"/>
        </w:rPr>
        <w:t xml:space="preserve">should </w:t>
      </w:r>
      <w:r w:rsidRPr="009C6994">
        <w:rPr>
          <w:rStyle w:val="StyleUnderline"/>
          <w:highlight w:val="cyan"/>
        </w:rPr>
        <w:t>apply</w:t>
      </w:r>
      <w:r w:rsidRPr="007A78EC">
        <w:rPr>
          <w:sz w:val="16"/>
        </w:rPr>
        <w:t xml:space="preserve"> to humans living on another planet? </w:t>
      </w:r>
      <w:r w:rsidRPr="009C6994">
        <w:rPr>
          <w:rStyle w:val="StyleUnderline"/>
          <w:highlight w:val="cyan"/>
        </w:rPr>
        <w:t>Who has</w:t>
      </w:r>
      <w:r w:rsidRPr="009C6994">
        <w:rPr>
          <w:sz w:val="16"/>
          <w:highlight w:val="cyan"/>
        </w:rPr>
        <w:t xml:space="preserve"> </w:t>
      </w:r>
      <w:r w:rsidRPr="009C6994">
        <w:rPr>
          <w:rStyle w:val="Emphasis"/>
          <w:highlight w:val="cyan"/>
        </w:rPr>
        <w:t>legal authority</w:t>
      </w:r>
      <w:r w:rsidRPr="009C6994">
        <w:rPr>
          <w:sz w:val="16"/>
          <w:highlight w:val="cyan"/>
        </w:rPr>
        <w:t xml:space="preserve"> </w:t>
      </w:r>
      <w:r w:rsidRPr="009C6994">
        <w:rPr>
          <w:rStyle w:val="StyleUnderline"/>
          <w:highlight w:val="cyan"/>
        </w:rPr>
        <w:t>to take</w:t>
      </w:r>
      <w:r w:rsidRPr="009C6994">
        <w:rPr>
          <w:sz w:val="16"/>
          <w:highlight w:val="cyan"/>
        </w:rPr>
        <w:t xml:space="preserve"> </w:t>
      </w:r>
      <w:r w:rsidRPr="009C6994">
        <w:rPr>
          <w:rStyle w:val="Emphasis"/>
          <w:highlight w:val="cyan"/>
        </w:rPr>
        <w:t>timely action</w:t>
      </w:r>
      <w:r w:rsidRPr="007A78EC">
        <w:rPr>
          <w:sz w:val="16"/>
        </w:rPr>
        <w:t xml:space="preserve"> to divert an asteroid </w:t>
      </w:r>
      <w:r w:rsidRPr="009C6994">
        <w:rPr>
          <w:rStyle w:val="StyleUnderline"/>
          <w:highlight w:val="cyan"/>
        </w:rPr>
        <w:t xml:space="preserve">on behalf of the </w:t>
      </w:r>
      <w:r w:rsidRPr="009C6994">
        <w:rPr>
          <w:rStyle w:val="Emphasis"/>
          <w:highlight w:val="cya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9C6994">
        <w:rPr>
          <w:rStyle w:val="StyleUnderline"/>
          <w:highlight w:val="cyan"/>
        </w:rPr>
        <w:t xml:space="preserve">we </w:t>
      </w:r>
      <w:r w:rsidRPr="009C6994">
        <w:rPr>
          <w:rStyle w:val="Emphasis"/>
          <w:highlight w:val="cyan"/>
        </w:rPr>
        <w:t>might</w:t>
      </w:r>
      <w:r w:rsidRPr="007A78EC">
        <w:rPr>
          <w:rStyle w:val="Emphasis"/>
        </w:rPr>
        <w:t xml:space="preserve"> still be the </w:t>
      </w:r>
      <w:r w:rsidRPr="009C6994">
        <w:rPr>
          <w:rStyle w:val="Emphasis"/>
          <w:highlight w:val="cyan"/>
        </w:rPr>
        <w:t>author</w:t>
      </w:r>
      <w:r w:rsidRPr="007A78EC">
        <w:rPr>
          <w:rStyle w:val="Emphasis"/>
        </w:rPr>
        <w:t xml:space="preserve">s of </w:t>
      </w:r>
      <w:r w:rsidRPr="009C6994">
        <w:rPr>
          <w:rStyle w:val="Emphasis"/>
          <w:highlight w:val="cyan"/>
        </w:rPr>
        <w:t>our own demise</w:t>
      </w:r>
      <w:r w:rsidRPr="00443572">
        <w:t>.</w:t>
      </w:r>
      <w:r w:rsidRPr="007A78EC">
        <w:rPr>
          <w:sz w:val="16"/>
        </w:rPr>
        <w:t xml:space="preserve"> But how do you regulate "space weapons" without undermining "the great prospects opening up before mankind </w:t>
      </w:r>
      <w:proofErr w:type="gramStart"/>
      <w:r w:rsidRPr="007A78EC">
        <w:rPr>
          <w:sz w:val="16"/>
        </w:rPr>
        <w:t>as a result of</w:t>
      </w:r>
      <w:proofErr w:type="gramEnd"/>
      <w:r w:rsidRPr="007A78EC">
        <w:rPr>
          <w:sz w:val="16"/>
        </w:rPr>
        <w:t xml:space="preserve"> man's entry into outer space" (the opening words of the OST)?</w:t>
      </w:r>
    </w:p>
    <w:p w14:paraId="75B94236" w14:textId="77777777" w:rsidR="00D75360" w:rsidRDefault="00D75360" w:rsidP="00D75360"/>
    <w:p w14:paraId="5F2E1A96" w14:textId="39F64C6D" w:rsidR="00D75360" w:rsidRPr="00086F73" w:rsidRDefault="00D75360" w:rsidP="00D75360">
      <w:pPr>
        <w:pStyle w:val="Heading3"/>
      </w:pPr>
      <w:r>
        <w:lastRenderedPageBreak/>
        <w:t>Plan</w:t>
      </w:r>
    </w:p>
    <w:p w14:paraId="06BEC7D5" w14:textId="77777777" w:rsidR="00D75360" w:rsidRDefault="00D75360" w:rsidP="00D75360"/>
    <w:p w14:paraId="06481922" w14:textId="77777777" w:rsidR="00623961" w:rsidRDefault="00623961" w:rsidP="00623961">
      <w:pPr>
        <w:pStyle w:val="Heading4"/>
      </w:pPr>
      <w:r>
        <w:t>Space faring nations should establish a multilateral agreement that restricts asteroid mining done by private entities</w:t>
      </w:r>
    </w:p>
    <w:p w14:paraId="16F8E866" w14:textId="77777777" w:rsidR="00623961" w:rsidRDefault="00623961" w:rsidP="00623961"/>
    <w:p w14:paraId="57BC4F0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7536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92E"/>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3961"/>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05EE"/>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5360"/>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7F256F"/>
  <w14:defaultImageDpi w14:val="300"/>
  <w15:docId w15:val="{C7D6319B-0EB0-0542-9CA2-DABA9FA8A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7536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753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7536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D7536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D7536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753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5360"/>
  </w:style>
  <w:style w:type="character" w:customStyle="1" w:styleId="Heading1Char">
    <w:name w:val="Heading 1 Char"/>
    <w:aliases w:val="Pocket Char"/>
    <w:basedOn w:val="DefaultParagraphFont"/>
    <w:link w:val="Heading1"/>
    <w:uiPriority w:val="9"/>
    <w:rsid w:val="00D7536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75360"/>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D7536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D7536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75360"/>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D75360"/>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D7536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7536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D75360"/>
    <w:rPr>
      <w:color w:val="auto"/>
      <w:u w:val="none"/>
    </w:rPr>
  </w:style>
  <w:style w:type="paragraph" w:styleId="DocumentMap">
    <w:name w:val="Document Map"/>
    <w:basedOn w:val="Normal"/>
    <w:link w:val="DocumentMapChar"/>
    <w:uiPriority w:val="99"/>
    <w:semiHidden/>
    <w:unhideWhenUsed/>
    <w:rsid w:val="00D7536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75360"/>
    <w:rPr>
      <w:rFonts w:ascii="Lucida Grande" w:hAnsi="Lucida Grande" w:cs="Lucida Grande"/>
    </w:rPr>
  </w:style>
  <w:style w:type="paragraph" w:customStyle="1" w:styleId="Emphasis1">
    <w:name w:val="Emphasis1"/>
    <w:basedOn w:val="Normal"/>
    <w:link w:val="Emphasis"/>
    <w:uiPriority w:val="20"/>
    <w:qFormat/>
    <w:rsid w:val="00D7536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D75360"/>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D75360"/>
    <w:pPr>
      <w:widowControl w:val="0"/>
      <w:suppressAutoHyphens/>
      <w:spacing w:after="200" w:line="254" w:lineRule="auto"/>
      <w:contextualSpacing/>
    </w:pPr>
    <w:rPr>
      <w:rFonts w:asciiTheme="minorHAnsi" w:hAnsiTheme="minorHAnsi"/>
      <w:u w:val="single"/>
    </w:rPr>
  </w:style>
  <w:style w:type="character" w:customStyle="1" w:styleId="authorbio">
    <w:name w:val="authorbio"/>
    <w:basedOn w:val="DefaultParagraphFont"/>
    <w:rsid w:val="00D753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6Sofia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3343432F-C21C-444A-876C-16A277FE0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16</Pages>
  <Words>11735</Words>
  <Characters>66893</Characters>
  <Application>Microsoft Office Word</Application>
  <DocSecurity>0</DocSecurity>
  <Lines>557</Lines>
  <Paragraphs>156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78472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26SofiaShah</cp:lastModifiedBy>
  <cp:revision>2</cp:revision>
  <dcterms:created xsi:type="dcterms:W3CDTF">2022-02-05T16:45:00Z</dcterms:created>
  <dcterms:modified xsi:type="dcterms:W3CDTF">2022-02-05T16:45:00Z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