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2DB83" w14:textId="77777777" w:rsidR="00BD005B" w:rsidRDefault="00BD005B" w:rsidP="00BD005B">
      <w:pPr>
        <w:pStyle w:val="Heading3"/>
      </w:pPr>
      <w:r>
        <w:t>Mining---1AC</w:t>
      </w:r>
    </w:p>
    <w:p w14:paraId="356BF321" w14:textId="77777777" w:rsidR="00BD005B" w:rsidRPr="008D2860" w:rsidRDefault="00BD005B" w:rsidP="00BD005B"/>
    <w:p w14:paraId="095AF7DB" w14:textId="77777777" w:rsidR="00BD005B" w:rsidRPr="00370276" w:rsidRDefault="00BD005B" w:rsidP="00BD005B">
      <w:pPr>
        <w:pStyle w:val="Heading4"/>
      </w:pPr>
      <w:r>
        <w:t xml:space="preserve">Private entities are increasing mining now – US is </w:t>
      </w:r>
      <w:r>
        <w:rPr>
          <w:u w:val="single"/>
        </w:rPr>
        <w:t>key</w:t>
      </w:r>
    </w:p>
    <w:p w14:paraId="01E34F40" w14:textId="77777777" w:rsidR="00BD005B" w:rsidRDefault="00BD005B" w:rsidP="00BD005B">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863F0B1" w14:textId="77777777" w:rsidR="00BD005B" w:rsidRPr="007831F9" w:rsidRDefault="00BD005B" w:rsidP="00BD005B">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D1570BE" w14:textId="77777777" w:rsidR="00BD005B" w:rsidRDefault="00BD005B" w:rsidP="00BD005B"/>
    <w:p w14:paraId="3A9333EF" w14:textId="77777777" w:rsidR="00BD005B" w:rsidRDefault="00BD005B" w:rsidP="00BD005B">
      <w:pPr>
        <w:pStyle w:val="Heading4"/>
      </w:pPr>
      <w:r>
        <w:t xml:space="preserve">It causes dangerous space mining and </w:t>
      </w:r>
      <w:r>
        <w:rPr>
          <w:u w:val="single"/>
        </w:rPr>
        <w:t>deregulation</w:t>
      </w:r>
      <w:r>
        <w:t xml:space="preserve"> globally – multilateralism solves. </w:t>
      </w:r>
    </w:p>
    <w:p w14:paraId="3C3C1963" w14:textId="77777777" w:rsidR="00BD005B" w:rsidRDefault="00BD005B" w:rsidP="00BD005B">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8A6C254" w14:textId="77777777" w:rsidR="00BD005B" w:rsidRPr="00DF65BB" w:rsidRDefault="00BD005B" w:rsidP="00BD005B">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07A08C6" w14:textId="77777777" w:rsidR="00BD005B" w:rsidRDefault="00BD005B" w:rsidP="00BD005B">
      <w:pPr>
        <w:pStyle w:val="Heading4"/>
      </w:pPr>
      <w:r>
        <w:t xml:space="preserve">Dangerous mining greatly increases the risk of space debris. </w:t>
      </w:r>
    </w:p>
    <w:p w14:paraId="44AF8239" w14:textId="77777777" w:rsidR="00BD005B" w:rsidRDefault="00BD005B" w:rsidP="00BD005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C23ACEF" w14:textId="77777777" w:rsidR="00BD005B" w:rsidRPr="00DF65BB" w:rsidRDefault="00BD005B" w:rsidP="00BD005B">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AE19B4" w14:textId="77777777" w:rsidR="00BD005B" w:rsidRPr="00DF65BB" w:rsidRDefault="00BD005B" w:rsidP="00BD005B">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751CCFCD" w14:textId="77777777" w:rsidR="00BD005B" w:rsidRDefault="00BD005B" w:rsidP="00BD005B">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D5CDB43" w14:textId="77777777" w:rsidR="00BD005B" w:rsidRPr="00B40499" w:rsidRDefault="00BD005B" w:rsidP="00BD005B">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E5499D8" w14:textId="77777777" w:rsidR="00BD005B" w:rsidRPr="00DF65BB" w:rsidRDefault="00BD005B" w:rsidP="00BD005B">
      <w:pPr>
        <w:pStyle w:val="Heading4"/>
        <w:rPr>
          <w:rFonts w:cs="Arial"/>
        </w:rPr>
      </w:pPr>
      <w:r>
        <w:rPr>
          <w:rFonts w:cs="Arial"/>
        </w:rPr>
        <w:t xml:space="preserve">Debris cascades cause </w:t>
      </w:r>
      <w:r>
        <w:rPr>
          <w:rFonts w:cs="Arial"/>
          <w:u w:val="single"/>
        </w:rPr>
        <w:t>global</w:t>
      </w:r>
      <w:r>
        <w:rPr>
          <w:rFonts w:cs="Arial"/>
        </w:rPr>
        <w:t xml:space="preserve"> nuke war</w:t>
      </w:r>
    </w:p>
    <w:p w14:paraId="2E9EBABA" w14:textId="77777777" w:rsidR="00BD005B" w:rsidRPr="00DE79D4" w:rsidRDefault="00BD005B" w:rsidP="00BD005B">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A6E4172" w14:textId="77777777" w:rsidR="00BD005B" w:rsidRDefault="00BD005B" w:rsidP="00BD005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2D17E05" w14:textId="77777777" w:rsidR="00BD005B" w:rsidRPr="00DF65BB" w:rsidRDefault="00BD005B" w:rsidP="00BD005B">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9DC43DC" w14:textId="77777777" w:rsidR="00BD005B" w:rsidRPr="00367B77" w:rsidRDefault="00BD005B" w:rsidP="00BD005B">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22411AE" w14:textId="77777777" w:rsidR="00BD005B" w:rsidRPr="00DF65BB" w:rsidRDefault="00BD005B" w:rsidP="00BD005B">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CC73A59" w14:textId="77777777" w:rsidR="00BD005B" w:rsidRPr="00DF65BB" w:rsidRDefault="00BD005B" w:rsidP="00BD005B">
      <w:pPr>
        <w:pStyle w:val="Heading4"/>
      </w:pPr>
      <w:r>
        <w:t xml:space="preserve">Independently, </w:t>
      </w:r>
      <w:r>
        <w:rPr>
          <w:u w:val="single"/>
        </w:rPr>
        <w:t>unregulated</w:t>
      </w:r>
      <w:r>
        <w:t xml:space="preserve"> mining causes </w:t>
      </w:r>
      <w:r>
        <w:rPr>
          <w:u w:val="single"/>
        </w:rPr>
        <w:t>space war</w:t>
      </w:r>
      <w:r>
        <w:t xml:space="preserve"> </w:t>
      </w:r>
    </w:p>
    <w:p w14:paraId="22161EA8" w14:textId="77777777" w:rsidR="00BD005B" w:rsidRDefault="00BD005B" w:rsidP="00BD005B">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45A2E0F5" w14:textId="77777777" w:rsidR="00BD005B" w:rsidRPr="00DF65BB" w:rsidRDefault="00BD005B" w:rsidP="00BD005B">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49CED40" w14:textId="77777777" w:rsidR="00BD005B" w:rsidRPr="00DF65BB" w:rsidRDefault="00BD005B" w:rsidP="00BD005B">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3466659" w14:textId="77777777" w:rsidR="00BD005B" w:rsidRPr="00A42713" w:rsidRDefault="00BD005B" w:rsidP="00BD005B">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ED143B8" w14:textId="77777777" w:rsidR="00BD005B" w:rsidRPr="00A42713" w:rsidRDefault="00BD005B" w:rsidP="00BD005B">
      <w:pPr>
        <w:rPr>
          <w:sz w:val="16"/>
        </w:rPr>
      </w:pPr>
      <w:r w:rsidRPr="00A42713">
        <w:rPr>
          <w:sz w:val="16"/>
        </w:rPr>
        <w:t xml:space="preserve">Why </w:t>
      </w:r>
      <w:r w:rsidRPr="00A42713">
        <w:rPr>
          <w:rStyle w:val="Emphasis"/>
        </w:rPr>
        <w:t>space is a particular problem for crisis stability</w:t>
      </w:r>
    </w:p>
    <w:p w14:paraId="5D1FA616" w14:textId="77777777" w:rsidR="00BD005B" w:rsidRPr="00A42713" w:rsidRDefault="00BD005B" w:rsidP="00BD005B">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2337555" w14:textId="77777777" w:rsidR="00BD005B" w:rsidRPr="00A42713" w:rsidRDefault="00BD005B" w:rsidP="00BD005B">
      <w:pPr>
        <w:rPr>
          <w:sz w:val="16"/>
        </w:rPr>
      </w:pPr>
      <w:r w:rsidRPr="00A42713">
        <w:rPr>
          <w:sz w:val="16"/>
        </w:rPr>
        <w:t>The vulnerability of satellites and first strike incentives</w:t>
      </w:r>
    </w:p>
    <w:p w14:paraId="2B290177" w14:textId="77777777" w:rsidR="00BD005B" w:rsidRPr="00A42713" w:rsidRDefault="00BD005B" w:rsidP="00BD005B">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F2A05EC" w14:textId="77777777" w:rsidR="00BD005B" w:rsidRPr="00A42713" w:rsidRDefault="00BD005B" w:rsidP="00BD005B">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A322AD0" w14:textId="77777777" w:rsidR="00BD005B" w:rsidRPr="00A42713" w:rsidRDefault="00BD005B" w:rsidP="00BD005B">
      <w:pPr>
        <w:rPr>
          <w:sz w:val="16"/>
        </w:rPr>
      </w:pPr>
      <w:r w:rsidRPr="00A42713">
        <w:rPr>
          <w:sz w:val="16"/>
        </w:rPr>
        <w:t>A RAND Corporation monograph commissioned by the Air Force15 described the issue this way:</w:t>
      </w:r>
    </w:p>
    <w:p w14:paraId="21A165F9" w14:textId="77777777" w:rsidR="00BD005B" w:rsidRPr="00A42713" w:rsidRDefault="00BD005B" w:rsidP="00BD005B">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7D1D753" w14:textId="77777777" w:rsidR="00BD005B" w:rsidRPr="00A42713" w:rsidRDefault="00BD005B" w:rsidP="00BD005B">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83E6B22" w14:textId="77777777" w:rsidR="00BD005B" w:rsidRPr="00A42713" w:rsidRDefault="00BD005B" w:rsidP="00BD005B">
      <w:pPr>
        <w:rPr>
          <w:sz w:val="16"/>
        </w:rPr>
      </w:pPr>
      <w:r w:rsidRPr="00A42713">
        <w:rPr>
          <w:sz w:val="16"/>
        </w:rPr>
        <w:t>Short timelines and difficulty of attribution</w:t>
      </w:r>
    </w:p>
    <w:p w14:paraId="6DA0EB57" w14:textId="77777777" w:rsidR="00BD005B" w:rsidRPr="00A42713" w:rsidRDefault="00BD005B" w:rsidP="00BD005B">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1714956" w14:textId="77777777" w:rsidR="00BD005B" w:rsidRPr="00A42713" w:rsidRDefault="00BD005B" w:rsidP="00BD005B">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2175544" w14:textId="77777777" w:rsidR="00BD005B" w:rsidRPr="00A42713" w:rsidRDefault="00BD005B" w:rsidP="00BD005B">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42ED031" w14:textId="77777777" w:rsidR="00BD005B" w:rsidRPr="00A42713" w:rsidRDefault="00BD005B" w:rsidP="00BD005B">
      <w:pPr>
        <w:rPr>
          <w:sz w:val="16"/>
        </w:rPr>
      </w:pPr>
      <w:r w:rsidRPr="00A42713">
        <w:rPr>
          <w:sz w:val="16"/>
        </w:rPr>
        <w:t>Entanglement of strategic and tactical missions</w:t>
      </w:r>
    </w:p>
    <w:p w14:paraId="22F5D460" w14:textId="77777777" w:rsidR="00BD005B" w:rsidRPr="00A42713" w:rsidRDefault="00BD005B" w:rsidP="00BD005B">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E138EC" w14:textId="77777777" w:rsidR="00BD005B" w:rsidRPr="00A42713" w:rsidRDefault="00BD005B" w:rsidP="00BD005B">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18B9B" w14:textId="77777777" w:rsidR="00BD005B" w:rsidRPr="00A42713" w:rsidRDefault="00BD005B" w:rsidP="00BD005B">
      <w:pPr>
        <w:rPr>
          <w:sz w:val="16"/>
        </w:rPr>
      </w:pPr>
      <w:r w:rsidRPr="00A42713">
        <w:rPr>
          <w:sz w:val="16"/>
        </w:rPr>
        <w:t>Misperception and dual-use technologies</w:t>
      </w:r>
    </w:p>
    <w:p w14:paraId="456572EE" w14:textId="77777777" w:rsidR="00BD005B" w:rsidRPr="00A42713" w:rsidRDefault="00BD005B" w:rsidP="00BD005B">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F6E216" w14:textId="77777777" w:rsidR="00BD005B" w:rsidRPr="00A42713" w:rsidRDefault="00BD005B" w:rsidP="00BD005B">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D4C46BA" w14:textId="77777777" w:rsidR="00BD005B" w:rsidRPr="00A42713" w:rsidRDefault="00BD005B" w:rsidP="00BD005B">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2421428" w14:textId="77777777" w:rsidR="00BD005B" w:rsidRPr="00A42713" w:rsidRDefault="00BD005B" w:rsidP="00BD005B">
      <w:pPr>
        <w:rPr>
          <w:sz w:val="16"/>
        </w:rPr>
      </w:pPr>
      <w:r w:rsidRPr="00A42713">
        <w:rPr>
          <w:sz w:val="16"/>
        </w:rPr>
        <w:t>Discrimination</w:t>
      </w:r>
    </w:p>
    <w:p w14:paraId="0C0BFA0E" w14:textId="77777777" w:rsidR="00BD005B" w:rsidRPr="00A42713" w:rsidRDefault="00BD005B" w:rsidP="00BD005B">
      <w:pPr>
        <w:rPr>
          <w:sz w:val="16"/>
        </w:rPr>
      </w:pPr>
      <w:r w:rsidRPr="00A42713">
        <w:rPr>
          <w:sz w:val="16"/>
        </w:rPr>
        <w:t>The consequences of interfering with a satellite may be vastly different depending on who is affected and how, and whether the satellite represents a legitimate military objective.</w:t>
      </w:r>
    </w:p>
    <w:p w14:paraId="4284B56A" w14:textId="77777777" w:rsidR="00BD005B" w:rsidRPr="00A42713" w:rsidRDefault="00BD005B" w:rsidP="00BD005B">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8308489" w14:textId="77777777" w:rsidR="00BD005B" w:rsidRPr="00A42713" w:rsidRDefault="00BD005B" w:rsidP="00BD005B">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8598496" w14:textId="77777777" w:rsidR="00BD005B" w:rsidRPr="00A42713" w:rsidRDefault="00BD005B" w:rsidP="00BD005B">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D406269" w14:textId="77777777" w:rsidR="00BD005B" w:rsidRPr="00A42713" w:rsidRDefault="00BD005B" w:rsidP="00BD005B">
      <w:pPr>
        <w:rPr>
          <w:sz w:val="16"/>
        </w:rPr>
      </w:pPr>
      <w:r w:rsidRPr="00A42713">
        <w:rPr>
          <w:sz w:val="16"/>
        </w:rPr>
        <w:t>Lack of shared understanding of consequences/proportionality</w:t>
      </w:r>
    </w:p>
    <w:p w14:paraId="4A0C099F" w14:textId="77777777" w:rsidR="00BD005B" w:rsidRPr="00A42713" w:rsidRDefault="00BD005B" w:rsidP="00BD005B">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AD9EA6F" w14:textId="77777777" w:rsidR="00BD005B" w:rsidRPr="00A42713" w:rsidRDefault="00BD005B" w:rsidP="00BD005B">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25037DB7" w14:textId="77777777" w:rsidR="00BD005B" w:rsidRDefault="00BD005B" w:rsidP="00BD005B">
      <w:pPr>
        <w:pStyle w:val="Heading3"/>
      </w:pPr>
      <w:r>
        <w:lastRenderedPageBreak/>
        <w:t>Multilateralism---1AC</w:t>
      </w:r>
    </w:p>
    <w:p w14:paraId="11FAA3B5" w14:textId="77777777" w:rsidR="00BD005B" w:rsidRDefault="00BD005B" w:rsidP="00BD005B"/>
    <w:p w14:paraId="57672281" w14:textId="77777777" w:rsidR="00BD005B" w:rsidRDefault="00BD005B" w:rsidP="00BD005B">
      <w:pPr>
        <w:pStyle w:val="Heading4"/>
      </w:pPr>
      <w:r>
        <w:t xml:space="preserve">Private appropriation by US entities risks unraveling multilateral space governance. </w:t>
      </w:r>
    </w:p>
    <w:p w14:paraId="2AA3A135" w14:textId="77777777" w:rsidR="00BD005B" w:rsidRDefault="00BD005B" w:rsidP="00BD005B">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626C28C5" w14:textId="77777777" w:rsidR="00BD005B" w:rsidRPr="00055083" w:rsidRDefault="00BD005B" w:rsidP="00BD005B">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A650872" w14:textId="77777777" w:rsidR="00BD005B" w:rsidRPr="008D2860" w:rsidRDefault="00BD005B" w:rsidP="00BD005B">
      <w:pPr>
        <w:pStyle w:val="Heading4"/>
      </w:pPr>
      <w:r>
        <w:t>Pursuing mining multilaterally to the benefit of all is key to solve future space governance and cooperation on ot</w:t>
      </w:r>
      <w:r w:rsidRPr="00DF65BB">
        <w:t>h</w:t>
      </w:r>
      <w:r>
        <w:t xml:space="preserve">er issues. </w:t>
      </w:r>
    </w:p>
    <w:p w14:paraId="4101F96C" w14:textId="77777777" w:rsidR="00BD005B" w:rsidRDefault="00BD005B" w:rsidP="00BD005B">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03CA6F51" w14:textId="77777777" w:rsidR="00BD005B" w:rsidRPr="00D72C6F" w:rsidRDefault="00BD005B" w:rsidP="00BD005B">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081D2A0E" w14:textId="77777777" w:rsidR="00BD005B" w:rsidRDefault="00BD005B" w:rsidP="00BD005B">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1E31454" w14:textId="77777777" w:rsidR="00BD005B" w:rsidRPr="00D72C6F" w:rsidRDefault="00BD005B" w:rsidP="00BD005B">
      <w:r w:rsidRPr="00D72C6F">
        <w:t>[FOOTNOTE]</w:t>
      </w:r>
    </w:p>
    <w:p w14:paraId="5F8FD206" w14:textId="77777777" w:rsidR="00BD005B" w:rsidRDefault="00BD005B" w:rsidP="00BD005B">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B792585" w14:textId="77777777" w:rsidR="00BD005B" w:rsidRPr="00D72C6F" w:rsidRDefault="00BD005B" w:rsidP="00BD005B">
      <w:r w:rsidRPr="00D72C6F">
        <w:t>[END FOOTNOTE]</w:t>
      </w:r>
    </w:p>
    <w:p w14:paraId="61A12406" w14:textId="77777777" w:rsidR="00BD005B" w:rsidRPr="00D72C6F" w:rsidRDefault="00BD005B" w:rsidP="00BD005B">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DEFE9AB" w14:textId="77777777" w:rsidR="00BD005B" w:rsidRDefault="00BD005B" w:rsidP="00BD005B">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7E4501C" w14:textId="77777777" w:rsidR="00BD005B" w:rsidRPr="00DF65BB" w:rsidRDefault="00BD005B" w:rsidP="00BD005B">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0CE24048" w14:textId="77777777" w:rsidR="00BD005B" w:rsidRDefault="00BD005B" w:rsidP="00BD005B">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EC8B23E" w14:textId="77777777" w:rsidR="00BD005B" w:rsidRPr="0095009A" w:rsidRDefault="00BD005B" w:rsidP="00BD005B">
      <w:pPr>
        <w:rPr>
          <w:sz w:val="16"/>
          <w:szCs w:val="18"/>
        </w:rPr>
      </w:pPr>
      <w:r w:rsidRPr="0095009A">
        <w:rPr>
          <w:sz w:val="16"/>
          <w:szCs w:val="18"/>
        </w:rPr>
        <w:t>Are We Humans Doomed to Extinction?</w:t>
      </w:r>
    </w:p>
    <w:p w14:paraId="546AD52E" w14:textId="77777777" w:rsidR="00BD005B" w:rsidRDefault="00BD005B" w:rsidP="00BD005B">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w:t>
      </w:r>
      <w:r w:rsidRPr="0095009A">
        <w:rPr>
          <w:sz w:val="16"/>
        </w:rPr>
        <w:lastRenderedPageBreak/>
        <w:t xml:space="preserve">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w:t>
      </w:r>
      <w:r w:rsidRPr="0095009A">
        <w:rPr>
          <w:sz w:val="12"/>
          <w:szCs w:val="18"/>
        </w:rPr>
        <w:lastRenderedPageBreak/>
        <w:t xml:space="preserve">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812BB1" w14:textId="77777777" w:rsidR="00BD005B" w:rsidRPr="00AA4439" w:rsidRDefault="00BD005B" w:rsidP="00BD005B">
      <w:pPr>
        <w:rPr>
          <w:sz w:val="16"/>
        </w:rPr>
      </w:pPr>
    </w:p>
    <w:p w14:paraId="7375E0F1" w14:textId="77777777" w:rsidR="00BD005B" w:rsidRPr="00DF65BB" w:rsidRDefault="00BD005B" w:rsidP="00BD005B">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0C436DDF" w14:textId="77777777" w:rsidR="00BD005B" w:rsidRPr="0080295B" w:rsidRDefault="00BD005B" w:rsidP="00BD005B">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1DAC248" w14:textId="77777777" w:rsidR="00BD005B" w:rsidRPr="00203590" w:rsidRDefault="00BD005B" w:rsidP="00BD005B">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105BF576" w14:textId="77777777" w:rsidR="00BD005B" w:rsidRPr="00203590" w:rsidRDefault="00BD005B" w:rsidP="00BD005B">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32E47746" w14:textId="77777777" w:rsidR="00BD005B" w:rsidRPr="00203590" w:rsidRDefault="00BD005B" w:rsidP="00BD005B">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01C0963E" w14:textId="77777777" w:rsidR="00BD005B" w:rsidRPr="00203590" w:rsidRDefault="00BD005B" w:rsidP="00BD005B">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w:t>
      </w:r>
      <w:r w:rsidRPr="00203590">
        <w:rPr>
          <w:sz w:val="16"/>
          <w:szCs w:val="16"/>
        </w:rPr>
        <w:lastRenderedPageBreak/>
        <w:t xml:space="preserve">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508BE2" w14:textId="77777777" w:rsidR="00BD005B" w:rsidRPr="001D7FAC" w:rsidRDefault="00BD005B" w:rsidP="00BD005B">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31134242" w14:textId="77777777" w:rsidR="00BD005B" w:rsidRDefault="00BD005B" w:rsidP="00BD005B"/>
    <w:p w14:paraId="4AE1B0B2" w14:textId="77777777" w:rsidR="00BD005B" w:rsidRPr="00BF18C2" w:rsidRDefault="00BD005B" w:rsidP="00BD005B">
      <w:pPr>
        <w:pStyle w:val="Heading4"/>
      </w:pPr>
      <w:r>
        <w:t>Resource s</w:t>
      </w:r>
      <w:r w:rsidRPr="00DF65BB">
        <w:t>h</w:t>
      </w:r>
      <w:r>
        <w:t xml:space="preserve">ortages also cause war </w:t>
      </w:r>
    </w:p>
    <w:p w14:paraId="4F448AE2" w14:textId="77777777" w:rsidR="00BD005B" w:rsidRPr="00DA0C49" w:rsidRDefault="00BD005B" w:rsidP="00BD005B">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390E15D" w14:textId="77777777" w:rsidR="00BD005B" w:rsidRDefault="00BD005B" w:rsidP="00BD005B">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3822576C" w14:textId="77777777" w:rsidR="00BD005B" w:rsidRDefault="00BD005B" w:rsidP="00BD005B">
      <w:pPr>
        <w:pStyle w:val="Heading4"/>
      </w:pPr>
      <w:r>
        <w:t>Space governance forges a framework to deal with multiple existential threats---U.S. lead is key</w:t>
      </w:r>
    </w:p>
    <w:p w14:paraId="18808B46" w14:textId="77777777" w:rsidR="00BD005B" w:rsidRDefault="00BD005B" w:rsidP="00BD005B">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66BC962" w14:textId="77777777" w:rsidR="00BD005B" w:rsidRPr="007357C4" w:rsidRDefault="00BD005B" w:rsidP="00BD005B">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0197CFC" w14:textId="77777777" w:rsidR="00BD005B" w:rsidRPr="007357C4" w:rsidRDefault="00BD005B" w:rsidP="00BD005B">
      <w:pPr>
        <w:rPr>
          <w:sz w:val="16"/>
        </w:rPr>
      </w:pPr>
      <w:r w:rsidRPr="007357C4">
        <w:rPr>
          <w:sz w:val="16"/>
        </w:rPr>
        <w:lastRenderedPageBreak/>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CDC94DB" w14:textId="77777777" w:rsidR="00BD005B" w:rsidRPr="00F037A6" w:rsidRDefault="00BD005B" w:rsidP="00BD005B">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5477013" w14:textId="77777777" w:rsidR="00BD005B" w:rsidRDefault="00BD005B" w:rsidP="00BD005B">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40A34C90" w14:textId="77777777" w:rsidR="00BD005B" w:rsidRPr="00CA46A9" w:rsidRDefault="00BD005B" w:rsidP="00BD005B"/>
    <w:p w14:paraId="53BD0AFA" w14:textId="77777777" w:rsidR="00BD005B" w:rsidRPr="00326294" w:rsidRDefault="00BD005B" w:rsidP="00BD005B">
      <w:pPr>
        <w:rPr>
          <w:sz w:val="16"/>
        </w:rPr>
      </w:pPr>
      <w:r w:rsidRPr="0095009A">
        <w:rPr>
          <w:sz w:val="16"/>
        </w:rPr>
        <w:t xml:space="preserve"> </w:t>
      </w:r>
    </w:p>
    <w:p w14:paraId="165AEA6C" w14:textId="77777777" w:rsidR="00BD005B" w:rsidRPr="009C6994" w:rsidRDefault="00BD005B" w:rsidP="00BD005B">
      <w:pPr>
        <w:pStyle w:val="Heading4"/>
      </w:pPr>
      <w:r>
        <w:t xml:space="preserve">Extinction’s </w:t>
      </w:r>
      <w:r>
        <w:rPr>
          <w:u w:val="single"/>
        </w:rPr>
        <w:t>inevitable</w:t>
      </w:r>
      <w:r>
        <w:t xml:space="preserve"> without multilateral space governance</w:t>
      </w:r>
    </w:p>
    <w:p w14:paraId="38DFDD4B" w14:textId="77777777" w:rsidR="00BD005B" w:rsidRPr="009C6994" w:rsidRDefault="00BD005B" w:rsidP="00BD005B">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F395897" w14:textId="77777777" w:rsidR="00BD005B" w:rsidRPr="00443572" w:rsidRDefault="00BD005B" w:rsidP="00BD005B">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56088A98" w14:textId="77777777" w:rsidR="00BD005B" w:rsidRDefault="00BD005B" w:rsidP="00BD005B"/>
    <w:p w14:paraId="20B9DF3C" w14:textId="77777777" w:rsidR="00BD005B" w:rsidRPr="00086F73" w:rsidRDefault="00BD005B" w:rsidP="00BD005B">
      <w:pPr>
        <w:pStyle w:val="Heading3"/>
      </w:pPr>
      <w:r>
        <w:lastRenderedPageBreak/>
        <w:t>Plan</w:t>
      </w:r>
    </w:p>
    <w:p w14:paraId="15B5B77F" w14:textId="77777777" w:rsidR="00BD005B" w:rsidRDefault="00BD005B" w:rsidP="00BD005B"/>
    <w:p w14:paraId="774D4D8A" w14:textId="77777777" w:rsidR="00BD005B" w:rsidRDefault="00BD005B" w:rsidP="00BD005B">
      <w:pPr>
        <w:pStyle w:val="Heading4"/>
      </w:pPr>
      <w:r>
        <w:t>Space faring nations should establish a multilateral agreement that restricts asteroid mining done by private entities</w:t>
      </w:r>
    </w:p>
    <w:p w14:paraId="6BA48F22" w14:textId="77777777" w:rsidR="00BD005B" w:rsidRDefault="00BD005B" w:rsidP="00BD005B"/>
    <w:p w14:paraId="2313E9B0" w14:textId="77777777" w:rsidR="00BD005B" w:rsidRDefault="00BD005B" w:rsidP="00BD005B">
      <w:pPr>
        <w:pStyle w:val="Heading3"/>
      </w:pPr>
      <w:r>
        <w:lastRenderedPageBreak/>
        <w:t xml:space="preserve">Util </w:t>
      </w:r>
      <w:r w:rsidRPr="00246AFF">
        <w:t>Framework</w:t>
      </w:r>
    </w:p>
    <w:p w14:paraId="4DF8D2CA" w14:textId="77777777" w:rsidR="00BD005B" w:rsidRPr="00031C51" w:rsidRDefault="00BD005B" w:rsidP="00BD005B">
      <w:pPr>
        <w:pStyle w:val="Heading4"/>
        <w:rPr>
          <w:rFonts w:cs="Calibri"/>
        </w:rPr>
      </w:pPr>
      <w:r w:rsidRPr="00031C51">
        <w:rPr>
          <w:rFonts w:cs="Calibri"/>
        </w:rPr>
        <w:t>The standard is maximizing expected well-being.</w:t>
      </w:r>
    </w:p>
    <w:p w14:paraId="5DBB5EA8" w14:textId="77777777" w:rsidR="00BD005B" w:rsidRPr="00031C51" w:rsidRDefault="00BD005B" w:rsidP="00BD005B">
      <w:pPr>
        <w:pStyle w:val="Heading4"/>
        <w:rPr>
          <w:rFonts w:cs="Calibri"/>
        </w:rPr>
      </w:pPr>
      <w:r w:rsidRPr="00031C51">
        <w:rPr>
          <w:rFonts w:cs="Calibri"/>
        </w:rPr>
        <w:t xml:space="preserve">Uncertainty and social contract require governments use util </w:t>
      </w:r>
    </w:p>
    <w:p w14:paraId="782B339C" w14:textId="77777777" w:rsidR="00BD005B" w:rsidRPr="00031C51" w:rsidRDefault="00BD005B" w:rsidP="00BD005B">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2C67ED0C" w14:textId="77777777" w:rsidR="00BD005B" w:rsidRPr="00031C51" w:rsidRDefault="00BD005B" w:rsidP="00BD005B">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9FDA520" w14:textId="77777777" w:rsidR="00BD005B" w:rsidRPr="00F601E6" w:rsidRDefault="00BD005B" w:rsidP="00BD005B"/>
    <w:p w14:paraId="418C61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0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05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7F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5FB01"/>
  <w14:defaultImageDpi w14:val="300"/>
  <w15:docId w15:val="{B57914C6-2EEE-9B44-93A8-E1D6ED48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37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3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37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F637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F637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3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7FF"/>
  </w:style>
  <w:style w:type="character" w:customStyle="1" w:styleId="Heading1Char">
    <w:name w:val="Heading 1 Char"/>
    <w:aliases w:val="Pocket Char"/>
    <w:basedOn w:val="DefaultParagraphFont"/>
    <w:link w:val="Heading1"/>
    <w:uiPriority w:val="9"/>
    <w:rsid w:val="00F637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37F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637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637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37F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637F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637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37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F637FF"/>
    <w:rPr>
      <w:color w:val="auto"/>
      <w:u w:val="none"/>
    </w:rPr>
  </w:style>
  <w:style w:type="paragraph" w:styleId="DocumentMap">
    <w:name w:val="Document Map"/>
    <w:basedOn w:val="Normal"/>
    <w:link w:val="DocumentMapChar"/>
    <w:uiPriority w:val="99"/>
    <w:semiHidden/>
    <w:unhideWhenUsed/>
    <w:rsid w:val="00F637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37FF"/>
    <w:rPr>
      <w:rFonts w:ascii="Lucida Grande" w:hAnsi="Lucida Grande" w:cs="Lucida Grande"/>
    </w:rPr>
  </w:style>
  <w:style w:type="paragraph" w:customStyle="1" w:styleId="Emphasis1">
    <w:name w:val="Emphasis1"/>
    <w:basedOn w:val="Normal"/>
    <w:link w:val="Emphasis"/>
    <w:uiPriority w:val="20"/>
    <w:qFormat/>
    <w:rsid w:val="00BD00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D005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D005B"/>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D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12373</Words>
  <Characters>70532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2022-02-12T19:11:00Z</dcterms:created>
  <dcterms:modified xsi:type="dcterms:W3CDTF">2022-02-12T19:11:00Z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