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B9FF4" w14:textId="77777777" w:rsidR="00FF0F63" w:rsidRDefault="00FF0F63" w:rsidP="00FF0F63">
      <w:pPr>
        <w:pStyle w:val="Heading2"/>
      </w:pPr>
      <w:r>
        <w:t>AC – Policy</w:t>
      </w:r>
    </w:p>
    <w:p w14:paraId="7B5F52C3" w14:textId="77777777" w:rsidR="005049FF" w:rsidRPr="00657732" w:rsidRDefault="005049FF" w:rsidP="005049FF">
      <w:pPr>
        <w:pStyle w:val="Heading3"/>
      </w:pPr>
      <w:bookmarkStart w:id="0" w:name="_Hlk96154062"/>
      <w:r w:rsidRPr="00657732">
        <w:lastRenderedPageBreak/>
        <w:t>AC – Plan</w:t>
      </w:r>
    </w:p>
    <w:p w14:paraId="12F6F27C" w14:textId="77777777" w:rsidR="005049FF" w:rsidRDefault="005049FF" w:rsidP="005049FF">
      <w:pPr>
        <w:pStyle w:val="Heading4"/>
      </w:pPr>
      <w:r>
        <w:t>Plan: Private entities should restrict asteroid mining involving artificial asteroid capture.</w:t>
      </w:r>
    </w:p>
    <w:p w14:paraId="024F2B1A" w14:textId="04BF9363" w:rsidR="00FF0F63" w:rsidRDefault="00FF0F63" w:rsidP="00FF0F63">
      <w:pPr>
        <w:pStyle w:val="Heading3"/>
      </w:pPr>
      <w:r>
        <w:lastRenderedPageBreak/>
        <w:t>AC – Advantage</w:t>
      </w:r>
    </w:p>
    <w:p w14:paraId="32352EDB" w14:textId="77777777" w:rsidR="00FF0F63" w:rsidRPr="00B73AD4" w:rsidRDefault="00FF0F63" w:rsidP="00FF0F63">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3D535A0F" w14:textId="77777777" w:rsidR="00FF0F63" w:rsidRPr="007D03C7" w:rsidRDefault="00FF0F63" w:rsidP="00FF0F63">
      <w:proofErr w:type="spellStart"/>
      <w:r w:rsidRPr="00356D1B">
        <w:rPr>
          <w:rStyle w:val="Style13ptBold"/>
        </w:rPr>
        <w:t>Ahadi</w:t>
      </w:r>
      <w:proofErr w:type="spellEnd"/>
      <w:r w:rsidRPr="00356D1B">
        <w:rPr>
          <w:rStyle w:val="Style13ptBold"/>
        </w:rPr>
        <w:t xml:space="preserve"> </w:t>
      </w:r>
      <w:r w:rsidRPr="00272710">
        <w:t>2/10/</w:t>
      </w:r>
      <w:r w:rsidRPr="00272710">
        <w:rPr>
          <w:rStyle w:val="Style13ptBold"/>
        </w:rPr>
        <w:t>20</w:t>
      </w:r>
      <w:r w:rsidRPr="00356D1B">
        <w:t xml:space="preserve"> [Blake </w:t>
      </w:r>
      <w:proofErr w:type="spellStart"/>
      <w:r w:rsidRPr="00356D1B">
        <w:t>Ahadi</w:t>
      </w:r>
      <w:proofErr w:type="spellEnd"/>
      <w:r w:rsidRPr="00356D1B">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41B2BB67" w14:textId="77777777" w:rsidR="00FF0F63" w:rsidRPr="00272710" w:rsidRDefault="00FF0F63" w:rsidP="00FF0F63">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00CC42FA" w14:textId="77777777" w:rsidR="00FF0F63" w:rsidRDefault="00FF0F63" w:rsidP="00FF0F63"/>
    <w:p w14:paraId="4B2224B7" w14:textId="77777777" w:rsidR="00FF0F63" w:rsidRDefault="00FF0F63" w:rsidP="00FF0F63">
      <w:pPr>
        <w:pStyle w:val="Heading4"/>
      </w:pPr>
      <w:r>
        <w:t xml:space="preserve">It causes dangerous space mining and </w:t>
      </w:r>
      <w:r>
        <w:rPr>
          <w:u w:val="single"/>
        </w:rPr>
        <w:t>deregulation</w:t>
      </w:r>
      <w:r>
        <w:t xml:space="preserve"> globally – multilateralism solves. </w:t>
      </w:r>
    </w:p>
    <w:p w14:paraId="77E75E70" w14:textId="77777777" w:rsidR="00FF0F63" w:rsidRDefault="00FF0F63" w:rsidP="00FF0F63">
      <w:proofErr w:type="spellStart"/>
      <w:r>
        <w:t>Edd</w:t>
      </w:r>
      <w:proofErr w:type="spellEnd"/>
      <w:r>
        <w:t xml:space="preserve"> </w:t>
      </w:r>
      <w:r w:rsidRPr="00364AB4">
        <w:rPr>
          <w:rStyle w:val="Style13ptBold"/>
        </w:rPr>
        <w:t>Gent 20,</w:t>
      </w:r>
      <w:r>
        <w:t xml:space="preserve"> freelance </w:t>
      </w:r>
      <w:proofErr w:type="gramStart"/>
      <w:r>
        <w:t>science</w:t>
      </w:r>
      <w:proofErr w:type="gramEnd"/>
      <w:r>
        <w:t xml:space="preserve"> and technology writer, “Space Mining Should Be a Global Project—But It's Not Starting Off That Way,” Singularity Hub, 10-12-2020, https://singularityhub.com/2020/10/12/the-us-is-trying-to-hijack-space-mining-and-there-could-be-disastrous-consequences/</w:t>
      </w:r>
    </w:p>
    <w:p w14:paraId="021EE65A" w14:textId="77777777" w:rsidR="00FF0F63" w:rsidRPr="00DF65BB" w:rsidRDefault="00FF0F63" w:rsidP="00FF0F63">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w:t>
      </w:r>
      <w:r w:rsidRPr="00364AB4">
        <w:rPr>
          <w:sz w:val="14"/>
        </w:rPr>
        <w:lastRenderedPageBreak/>
        <w:t xml:space="preserve">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C77E23">
        <w:rPr>
          <w:rStyle w:val="StyleUnderline"/>
        </w:rPr>
        <w:t>Boley</w:t>
      </w:r>
      <w:proofErr w:type="spellEnd"/>
      <w:r w:rsidRPr="00C77E23">
        <w:rPr>
          <w:rStyle w:val="StyleUnderline"/>
        </w:rPr>
        <w:t xml:space="preserve"> and Byers admit that if this went ahead and was not protested by other nations</w:t>
      </w:r>
      <w:r w:rsidRPr="00EB6DA0">
        <w:rPr>
          <w:rStyle w:val="StyleUnderline"/>
          <w:highlight w:val="cyan"/>
        </w:rPr>
        <w:t xml:space="preserve">,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080E490" w14:textId="77777777" w:rsidR="00FF0F63" w:rsidRPr="00DF65BB" w:rsidRDefault="00FF0F63" w:rsidP="00FF0F63">
      <w:pPr>
        <w:rPr>
          <w:u w:val="single"/>
        </w:rPr>
      </w:pPr>
    </w:p>
    <w:p w14:paraId="6BCD2AFF" w14:textId="77777777" w:rsidR="00FF0F63" w:rsidRDefault="00FF0F63" w:rsidP="00FF0F63">
      <w:pPr>
        <w:pStyle w:val="Heading4"/>
      </w:pPr>
      <w:r>
        <w:t xml:space="preserve">Dangerous mining greatly increases the risk of space debris. </w:t>
      </w:r>
    </w:p>
    <w:p w14:paraId="38F76BCE" w14:textId="77777777" w:rsidR="00FF0F63" w:rsidRDefault="00FF0F63" w:rsidP="00FF0F63">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6EF83E6" w14:textId="77777777" w:rsidR="00FF0F63" w:rsidRDefault="00FF0F63" w:rsidP="00FF0F63">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2DA3BBAA" w14:textId="77777777" w:rsidR="00FF0F63" w:rsidRPr="00DF65BB" w:rsidRDefault="00FF0F63" w:rsidP="00FF0F63">
      <w:pPr>
        <w:rPr>
          <w:b/>
          <w:iCs/>
          <w:u w:val="single"/>
          <w:bdr w:val="single" w:sz="8" w:space="0" w:color="auto"/>
        </w:rPr>
      </w:pPr>
    </w:p>
    <w:p w14:paraId="7D632991" w14:textId="77777777" w:rsidR="00FF0F63" w:rsidRPr="00DF65BB" w:rsidRDefault="00FF0F63" w:rsidP="00FF0F63">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603EA472" w14:textId="77777777" w:rsidR="00FF0F63" w:rsidRDefault="00FF0F63" w:rsidP="00FF0F63">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w:t>
      </w:r>
      <w:r>
        <w:lastRenderedPageBreak/>
        <w:t xml:space="preserve">and Exhibition on Satellite &amp; Space Missions, 5/13/2017, </w:t>
      </w:r>
      <w:r w:rsidRPr="00BC367A">
        <w:t>https://iaaweb.org/iaa/Scientific%20Activity/debrisminutes03166.pdf</w:t>
      </w:r>
      <w:r>
        <w:rPr>
          <w:rStyle w:val="Hyperlink"/>
        </w:rPr>
        <w:t xml:space="preserve"> [</w:t>
      </w:r>
      <w:r>
        <w:t>graphics omitted]</w:t>
      </w:r>
    </w:p>
    <w:p w14:paraId="5E37A485" w14:textId="77777777" w:rsidR="00FF0F63" w:rsidRDefault="00FF0F63" w:rsidP="00FF0F63">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17AF6CDE" w14:textId="77777777" w:rsidR="00FF0F63" w:rsidRPr="00B40499" w:rsidRDefault="00FF0F63" w:rsidP="00FF0F63">
      <w:pPr>
        <w:rPr>
          <w:sz w:val="16"/>
        </w:rPr>
      </w:pPr>
    </w:p>
    <w:p w14:paraId="3FF03F5D" w14:textId="77777777" w:rsidR="00FF0F63" w:rsidRPr="00DF65BB" w:rsidRDefault="00FF0F63" w:rsidP="00FF0F63">
      <w:pPr>
        <w:pStyle w:val="Heading4"/>
        <w:rPr>
          <w:rFonts w:cs="Arial"/>
        </w:rPr>
      </w:pPr>
      <w:r>
        <w:rPr>
          <w:rFonts w:cs="Arial"/>
        </w:rPr>
        <w:t xml:space="preserve">Debris cascades cause </w:t>
      </w:r>
      <w:r>
        <w:rPr>
          <w:rFonts w:cs="Arial"/>
          <w:u w:val="single"/>
        </w:rPr>
        <w:t>global</w:t>
      </w:r>
      <w:r>
        <w:rPr>
          <w:rFonts w:cs="Arial"/>
        </w:rPr>
        <w:t xml:space="preserve"> nuke war</w:t>
      </w:r>
    </w:p>
    <w:p w14:paraId="7EBBADE5" w14:textId="77777777" w:rsidR="00FF0F63" w:rsidRPr="00DE79D4" w:rsidRDefault="00FF0F63" w:rsidP="00FF0F63">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010B259A" w14:textId="77777777" w:rsidR="00FF0F63" w:rsidRDefault="00FF0F63" w:rsidP="00FF0F63">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w:t>
      </w:r>
      <w:r w:rsidRPr="009324B7">
        <w:rPr>
          <w:sz w:val="12"/>
        </w:rPr>
        <w:lastRenderedPageBreak/>
        <w:t xml:space="preserve">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23AE3EB8" w14:textId="77777777" w:rsidR="00FF0F63" w:rsidRDefault="00FF0F63" w:rsidP="00FF0F63">
      <w:pPr>
        <w:rPr>
          <w:sz w:val="12"/>
        </w:rPr>
      </w:pPr>
    </w:p>
    <w:p w14:paraId="0444F0A9" w14:textId="77777777" w:rsidR="00FF0F63" w:rsidRPr="00DF65BB" w:rsidRDefault="00FF0F63" w:rsidP="00FF0F63">
      <w:pPr>
        <w:rPr>
          <w:sz w:val="16"/>
          <w:szCs w:val="18"/>
        </w:rPr>
      </w:pPr>
    </w:p>
    <w:p w14:paraId="63D12D47" w14:textId="77777777" w:rsidR="00FF0F63" w:rsidRPr="00DF65BB" w:rsidRDefault="00FF0F63" w:rsidP="00FF0F63">
      <w:pPr>
        <w:pStyle w:val="Heading4"/>
      </w:pPr>
      <w:r>
        <w:lastRenderedPageBreak/>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6AC2EB3C" w14:textId="77777777" w:rsidR="00FF0F63" w:rsidRDefault="00FF0F63" w:rsidP="00FF0F63">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2C752F5" w14:textId="77777777" w:rsidR="00FF0F63" w:rsidRDefault="00FF0F63" w:rsidP="00FF0F63">
      <w:pPr>
        <w:rPr>
          <w:rStyle w:val="Emphasis"/>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3C66C00" w14:textId="77777777" w:rsidR="00FF0F63" w:rsidRPr="00DF65BB" w:rsidRDefault="00FF0F63" w:rsidP="00FF0F63">
      <w:pPr>
        <w:rPr>
          <w:bdr w:val="single" w:sz="8" w:space="0" w:color="auto"/>
        </w:rPr>
      </w:pPr>
    </w:p>
    <w:p w14:paraId="2E2A2487" w14:textId="77777777" w:rsidR="00FF0F63" w:rsidRPr="00DF65BB" w:rsidRDefault="00FF0F63" w:rsidP="00FF0F63">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1C8116E" w14:textId="77777777" w:rsidR="00FF0F63" w:rsidRPr="00A42713" w:rsidRDefault="00FF0F63" w:rsidP="00FF0F63">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3518041" w14:textId="77777777" w:rsidR="00FF0F63" w:rsidRPr="00A42713" w:rsidRDefault="00FF0F63" w:rsidP="00FF0F63">
      <w:pPr>
        <w:rPr>
          <w:sz w:val="16"/>
        </w:rPr>
      </w:pPr>
      <w:r w:rsidRPr="00A42713">
        <w:rPr>
          <w:sz w:val="16"/>
        </w:rPr>
        <w:t xml:space="preserve">Why </w:t>
      </w:r>
      <w:r w:rsidRPr="00A42713">
        <w:rPr>
          <w:rStyle w:val="Emphasis"/>
        </w:rPr>
        <w:t>space is a particular problem for crisis stability</w:t>
      </w:r>
    </w:p>
    <w:p w14:paraId="38B2088B" w14:textId="77777777" w:rsidR="00FF0F63" w:rsidRPr="00A42713" w:rsidRDefault="00FF0F63" w:rsidP="00FF0F63">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0FE888D" w14:textId="77777777" w:rsidR="00FF0F63" w:rsidRPr="00A42713" w:rsidRDefault="00FF0F63" w:rsidP="00FF0F63">
      <w:pPr>
        <w:rPr>
          <w:sz w:val="16"/>
        </w:rPr>
      </w:pPr>
      <w:r w:rsidRPr="00A42713">
        <w:rPr>
          <w:sz w:val="16"/>
        </w:rPr>
        <w:t>The vulnerability of satellites and first strike incentives</w:t>
      </w:r>
    </w:p>
    <w:p w14:paraId="5FC94AB5" w14:textId="77777777" w:rsidR="00FF0F63" w:rsidRPr="00A42713" w:rsidRDefault="00FF0F63" w:rsidP="00FF0F63">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4843F884" w14:textId="77777777" w:rsidR="00FF0F63" w:rsidRPr="00A42713" w:rsidRDefault="00FF0F63" w:rsidP="00FF0F63">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72A1B5F8" w14:textId="77777777" w:rsidR="00FF0F63" w:rsidRPr="00A42713" w:rsidRDefault="00FF0F63" w:rsidP="00FF0F63">
      <w:pPr>
        <w:rPr>
          <w:sz w:val="16"/>
        </w:rPr>
      </w:pPr>
      <w:r w:rsidRPr="00A42713">
        <w:rPr>
          <w:sz w:val="16"/>
        </w:rPr>
        <w:t>A RAND Corporation monograph commissioned by the Air Force15 described the issue this way:</w:t>
      </w:r>
    </w:p>
    <w:p w14:paraId="40CED904" w14:textId="77777777" w:rsidR="00FF0F63" w:rsidRPr="00A42713" w:rsidRDefault="00FF0F63" w:rsidP="00FF0F63">
      <w:pPr>
        <w:rPr>
          <w:sz w:val="16"/>
        </w:rPr>
      </w:pPr>
      <w:r w:rsidRPr="00A42713">
        <w:rPr>
          <w:sz w:val="16"/>
        </w:rPr>
        <w:lastRenderedPageBreak/>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A6833E9" w14:textId="77777777" w:rsidR="00FF0F63" w:rsidRPr="00A42713" w:rsidRDefault="00FF0F63" w:rsidP="00FF0F63">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A9C5A18" w14:textId="77777777" w:rsidR="00FF0F63" w:rsidRPr="00A42713" w:rsidRDefault="00FF0F63" w:rsidP="00FF0F63">
      <w:pPr>
        <w:rPr>
          <w:sz w:val="16"/>
        </w:rPr>
      </w:pPr>
      <w:r w:rsidRPr="00A42713">
        <w:rPr>
          <w:sz w:val="16"/>
        </w:rPr>
        <w:t>Short timelines and difficulty of attribution</w:t>
      </w:r>
    </w:p>
    <w:p w14:paraId="0B392C81" w14:textId="77777777" w:rsidR="00FF0F63" w:rsidRPr="00A42713" w:rsidRDefault="00FF0F63" w:rsidP="00FF0F63">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B6D05EA" w14:textId="77777777" w:rsidR="00FF0F63" w:rsidRPr="00A42713" w:rsidRDefault="00FF0F63" w:rsidP="00FF0F63">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088AC91" w14:textId="77777777" w:rsidR="00FF0F63" w:rsidRPr="00A42713" w:rsidRDefault="00FF0F63" w:rsidP="00FF0F63">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650DFE2" w14:textId="77777777" w:rsidR="00FF0F63" w:rsidRPr="00A42713" w:rsidRDefault="00FF0F63" w:rsidP="00FF0F63">
      <w:pPr>
        <w:rPr>
          <w:sz w:val="16"/>
        </w:rPr>
      </w:pPr>
      <w:r w:rsidRPr="00A42713">
        <w:rPr>
          <w:sz w:val="16"/>
        </w:rPr>
        <w:t>Entanglement of strategic and tactical missions</w:t>
      </w:r>
    </w:p>
    <w:p w14:paraId="47A9DD8F" w14:textId="77777777" w:rsidR="00FF0F63" w:rsidRPr="00A42713" w:rsidRDefault="00FF0F63" w:rsidP="00FF0F63">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AA58579" w14:textId="77777777" w:rsidR="00FF0F63" w:rsidRPr="00A42713" w:rsidRDefault="00FF0F63" w:rsidP="00FF0F63">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4916B297" w14:textId="77777777" w:rsidR="00FF0F63" w:rsidRPr="00B73AD4" w:rsidRDefault="00FF0F63" w:rsidP="00FF0F63">
      <w:pPr>
        <w:rPr>
          <w:sz w:val="16"/>
        </w:rPr>
      </w:pPr>
    </w:p>
    <w:p w14:paraId="06CE1E68" w14:textId="77777777" w:rsidR="00FF0F63" w:rsidRPr="00862F77" w:rsidRDefault="00FF0F63" w:rsidP="00FF0F63">
      <w:pPr>
        <w:pStyle w:val="Heading4"/>
      </w:pPr>
      <w:r>
        <w:lastRenderedPageBreak/>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2C711D33" w14:textId="77777777" w:rsidR="00FF0F63" w:rsidRPr="00DA5043" w:rsidRDefault="00FF0F63" w:rsidP="00FF0F63">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A7A07D2" w14:textId="77777777" w:rsidR="00FF0F63" w:rsidRPr="008E3C60" w:rsidRDefault="00FF0F63" w:rsidP="00FF0F63">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068AB20C" w14:textId="77777777" w:rsidR="00FF0F63" w:rsidRPr="008E3C60" w:rsidRDefault="00FF0F63" w:rsidP="00FF0F63">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11DD3707" w14:textId="77777777" w:rsidR="00FF0F63" w:rsidRPr="008E3C60" w:rsidRDefault="00FF0F63" w:rsidP="00FF0F63">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6E94B1A6" w14:textId="77777777" w:rsidR="00FF0F63" w:rsidRPr="008E3C60" w:rsidRDefault="00FF0F63" w:rsidP="00FF0F63">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597030A7" w14:textId="77777777" w:rsidR="00FF0F63" w:rsidRDefault="00FF0F63" w:rsidP="00FF0F63">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4007608B" w14:textId="77777777" w:rsidR="00FF0F63" w:rsidRPr="008E3C60" w:rsidRDefault="00FF0F63" w:rsidP="00FF0F63">
      <w:pPr>
        <w:rPr>
          <w:sz w:val="16"/>
        </w:rPr>
      </w:pPr>
    </w:p>
    <w:p w14:paraId="49702010" w14:textId="77777777" w:rsidR="00FF0F63" w:rsidRPr="003475F6" w:rsidRDefault="00FF0F63" w:rsidP="00FF0F63">
      <w:pPr>
        <w:pStyle w:val="Heading4"/>
      </w:pPr>
      <w:bookmarkStart w:id="1" w:name="_Hlk30322620"/>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6D8AF108" w14:textId="77777777" w:rsidR="00FF0F63" w:rsidRPr="002B51C1" w:rsidRDefault="00FF0F63" w:rsidP="00FF0F63">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064DBD57" w14:textId="77777777" w:rsidR="00FF0F63" w:rsidRPr="00732233" w:rsidRDefault="00FF0F63" w:rsidP="00FF0F63">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lastRenderedPageBreak/>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6F6568C7" w14:textId="77777777" w:rsidR="00FF0F63" w:rsidRPr="00732233" w:rsidRDefault="00FF0F63" w:rsidP="00FF0F63">
      <w:pPr>
        <w:rPr>
          <w:sz w:val="16"/>
        </w:rPr>
      </w:pPr>
      <w:r w:rsidRPr="0028482A">
        <w:rPr>
          <w:rStyle w:val="Emphasis"/>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28482A">
        <w:rPr>
          <w:u w:val="single"/>
        </w:rPr>
        <w:t>concluded</w:t>
      </w:r>
      <w:r w:rsidRPr="004E40A0">
        <w:rPr>
          <w:u w:val="single"/>
        </w:rPr>
        <w:t xml:space="preserve"> that </w:t>
      </w:r>
      <w:r w:rsidRPr="0028482A">
        <w:rPr>
          <w:u w:val="single"/>
        </w:rPr>
        <w:t xml:space="preserve">this is a risk </w:t>
      </w:r>
      <w:r w:rsidRPr="0028482A">
        <w:rPr>
          <w:rStyle w:val="Emphasis"/>
        </w:rPr>
        <w:t>not worth taking</w:t>
      </w:r>
      <w:r w:rsidRPr="0028482A">
        <w:rPr>
          <w:sz w:val="16"/>
        </w:rPr>
        <w:t xml:space="preserve">. </w:t>
      </w:r>
      <w:r w:rsidRPr="0028482A">
        <w:rPr>
          <w:u w:val="single"/>
        </w:rPr>
        <w:t>Considering</w:t>
      </w:r>
      <w:r w:rsidRPr="004E40A0">
        <w:rPr>
          <w:u w:val="single"/>
        </w:rPr>
        <w:t xml:space="preserve"> the </w:t>
      </w:r>
      <w:r w:rsidRPr="0028482A">
        <w:rPr>
          <w:rStyle w:val="Emphasis"/>
        </w:rPr>
        <w:t>very low probabilities</w:t>
      </w:r>
      <w:r w:rsidRPr="0028482A">
        <w:rPr>
          <w:u w:val="single"/>
        </w:rPr>
        <w:t xml:space="preserve"> of impacts</w:t>
      </w:r>
      <w:r w:rsidRPr="004E40A0">
        <w:rPr>
          <w:u w:val="single"/>
        </w:rPr>
        <w:t xml:space="preserve"> with objects </w:t>
      </w:r>
      <w:r w:rsidRPr="0028482A">
        <w:rPr>
          <w:u w:val="single"/>
        </w:rPr>
        <w:t>larger than 1 km</w:t>
      </w:r>
      <w:r w:rsidRPr="00732233">
        <w:rPr>
          <w:sz w:val="16"/>
        </w:rPr>
        <w:t xml:space="preserve"> (generally </w:t>
      </w:r>
      <w:r w:rsidRPr="0028482A">
        <w:rPr>
          <w:rStyle w:val="Emphasis"/>
        </w:rPr>
        <w:t>less than 1 in 5000</w:t>
      </w:r>
      <w:r w:rsidRPr="0028482A">
        <w:rPr>
          <w:u w:val="single"/>
        </w:rPr>
        <w:t xml:space="preserve"> for a</w:t>
      </w:r>
      <w:r w:rsidRPr="004E40A0">
        <w:rPr>
          <w:u w:val="single"/>
        </w:rPr>
        <w:t xml:space="preserve"> given </w:t>
      </w:r>
      <w:r w:rsidRPr="0028482A">
        <w:rPr>
          <w:u w:val="single"/>
        </w:rPr>
        <w:t>century</w:t>
      </w:r>
      <w:r w:rsidRPr="00732233">
        <w:rPr>
          <w:sz w:val="16"/>
        </w:rPr>
        <w:t xml:space="preserve">), </w:t>
      </w:r>
      <w:r w:rsidRPr="00812B4C">
        <w:rPr>
          <w:highlight w:val="yellow"/>
          <w:u w:val="single"/>
        </w:rPr>
        <w:t xml:space="preserve">they were </w:t>
      </w:r>
      <w:r w:rsidRPr="0028482A">
        <w:rPr>
          <w:rStyle w:val="Emphasis"/>
        </w:rPr>
        <w:t xml:space="preserve">more </w:t>
      </w:r>
      <w:r w:rsidRPr="00812B4C">
        <w:rPr>
          <w:rStyle w:val="Emphasis"/>
          <w:highlight w:val="yellow"/>
        </w:rPr>
        <w:t>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F96675">
        <w:rPr>
          <w:rStyle w:val="Emphasis"/>
          <w:highlight w:val="yellow"/>
        </w:rPr>
        <w:t>undiverted</w:t>
      </w:r>
      <w:proofErr w:type="spellEnd"/>
      <w:r w:rsidRPr="00F96675">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207180A6" w14:textId="77777777" w:rsidR="00FF0F63" w:rsidRPr="00732233" w:rsidRDefault="00FF0F63" w:rsidP="00FF0F63">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3D611894" w14:textId="77777777" w:rsidR="00FF0F63" w:rsidRPr="00732233" w:rsidRDefault="00FF0F63" w:rsidP="00FF0F63">
      <w:pPr>
        <w:rPr>
          <w:sz w:val="16"/>
        </w:rPr>
      </w:pPr>
      <w:r w:rsidRPr="00732233">
        <w:rPr>
          <w:sz w:val="16"/>
        </w:rPr>
        <w:t>Privatization and industry</w:t>
      </w:r>
    </w:p>
    <w:p w14:paraId="50F8A90D" w14:textId="77777777" w:rsidR="00FF0F63" w:rsidRPr="00732233" w:rsidRDefault="00FF0F63" w:rsidP="00FF0F63">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6E7A35E8" w14:textId="77777777" w:rsidR="00FF0F63" w:rsidRPr="00732233" w:rsidRDefault="00FF0F63" w:rsidP="00FF0F63">
      <w:pPr>
        <w:rPr>
          <w:sz w:val="16"/>
        </w:rPr>
      </w:pPr>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t>
      </w:r>
      <w:r w:rsidRPr="00732233">
        <w:rPr>
          <w:sz w:val="16"/>
        </w:rPr>
        <w:lastRenderedPageBreak/>
        <w:t xml:space="preserve">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6172EB7B" w14:textId="77777777" w:rsidR="00FF0F63" w:rsidRPr="00732233" w:rsidRDefault="00FF0F63" w:rsidP="00FF0F63">
      <w:pPr>
        <w:rPr>
          <w:sz w:val="16"/>
        </w:rPr>
      </w:pPr>
      <w:proofErr w:type="spellStart"/>
      <w:r w:rsidRPr="00732233">
        <w:rPr>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0C0C499" w14:textId="77777777" w:rsidR="00FF0F63" w:rsidRPr="00732233" w:rsidRDefault="00FF0F63" w:rsidP="00FF0F63">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4E42DF2C" w14:textId="77777777" w:rsidR="00FF0F63" w:rsidRDefault="00FF0F63" w:rsidP="00FF0F63">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3C7C2D06" w14:textId="77777777" w:rsidR="00FF0F63" w:rsidRPr="00732233" w:rsidRDefault="00FF0F63" w:rsidP="00FF0F63">
      <w:pPr>
        <w:rPr>
          <w:rStyle w:val="Emphasis"/>
        </w:rPr>
      </w:pPr>
    </w:p>
    <w:bookmarkEnd w:id="1"/>
    <w:p w14:paraId="02D812E1" w14:textId="77777777" w:rsidR="00FF0F63" w:rsidRPr="00390BE2" w:rsidRDefault="00FF0F63" w:rsidP="00FF0F63">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3658F118" w14:textId="77777777" w:rsidR="00FF0F63" w:rsidRPr="00DF7A7E" w:rsidRDefault="00FF0F63" w:rsidP="00FF0F63">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0D25F7C5" w14:textId="77777777" w:rsidR="00FF0F63" w:rsidRPr="00390BE2" w:rsidRDefault="00FF0F63" w:rsidP="00FF0F63">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w:t>
      </w:r>
      <w:r w:rsidRPr="005A06DF">
        <w:rPr>
          <w:rStyle w:val="StyleUnderline"/>
        </w:rPr>
        <w:lastRenderedPageBreak/>
        <w:t xml:space="preserve">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049F0714" w14:textId="77777777" w:rsidR="00FF0F63" w:rsidRPr="00390BE2" w:rsidRDefault="00FF0F63" w:rsidP="00FF0F63">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78785F">
        <w:rPr>
          <w:rStyle w:val="Emphasis"/>
        </w:rPr>
        <w:t>Sagan</w:t>
      </w:r>
      <w:r w:rsidRPr="0078785F">
        <w:rPr>
          <w:sz w:val="16"/>
        </w:rPr>
        <w:t xml:space="preserve"> </w:t>
      </w:r>
      <w:r w:rsidRPr="0078785F">
        <w:rPr>
          <w:rStyle w:val="StyleUnderline"/>
        </w:rPr>
        <w:t>and</w:t>
      </w:r>
      <w:r w:rsidRPr="00390BE2">
        <w:rPr>
          <w:sz w:val="16"/>
        </w:rPr>
        <w:t xml:space="preserve"> Stephen </w:t>
      </w:r>
      <w:r w:rsidRPr="0078785F">
        <w:rPr>
          <w:rStyle w:val="Emphasis"/>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78785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78785F">
        <w:rPr>
          <w:rStyle w:val="StyleUnderline"/>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78785F">
        <w:rPr>
          <w:rStyle w:val="StyleUnderline"/>
        </w:rPr>
        <w:t>an ominous asteroid “</w:t>
      </w:r>
      <w:r w:rsidRPr="0078785F">
        <w:rPr>
          <w:rStyle w:val="Emphasis"/>
        </w:rPr>
        <w:t>deflection dilemma</w:t>
      </w:r>
      <w:r w:rsidRPr="00390BE2">
        <w:rPr>
          <w:sz w:val="16"/>
        </w:rPr>
        <w:t>.”70</w:t>
      </w:r>
    </w:p>
    <w:p w14:paraId="63DF3AD1" w14:textId="77777777" w:rsidR="00FF0F63" w:rsidRPr="00995EDA" w:rsidRDefault="00FF0F63" w:rsidP="00FF0F63">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05E058BE" w14:textId="77777777" w:rsidR="00FF0F63" w:rsidRDefault="00FF0F63" w:rsidP="00FF0F63">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xml:space="preserve">,”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0AB92B52" w14:textId="77777777" w:rsidR="00FF0F63" w:rsidRPr="00390BE2" w:rsidRDefault="00FF0F63" w:rsidP="00FF0F63">
      <w:pPr>
        <w:rPr>
          <w:sz w:val="16"/>
        </w:rPr>
      </w:pPr>
    </w:p>
    <w:p w14:paraId="7CBFA866" w14:textId="77777777" w:rsidR="00FF0F63" w:rsidRPr="00DD316F" w:rsidRDefault="00FF0F63" w:rsidP="00FF0F63">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5FAC596C" w14:textId="77777777" w:rsidR="00FF0F63" w:rsidRDefault="00FF0F63" w:rsidP="00FF0F63">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10" w:history="1">
        <w:r w:rsidRPr="00184405">
          <w:rPr>
            <w:rStyle w:val="Hyperlink"/>
          </w:rPr>
          <w:t>http://www.michaeldello.com/asteroids-comets-space-weapons/</w:t>
        </w:r>
      </w:hyperlink>
      <w:r>
        <w:t>]</w:t>
      </w:r>
    </w:p>
    <w:p w14:paraId="71EF748D" w14:textId="77777777" w:rsidR="00FF0F63" w:rsidRPr="004C62E4" w:rsidRDefault="00FF0F63" w:rsidP="00FF0F63">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0A5729C8" w14:textId="77777777" w:rsidR="00FF0F63" w:rsidRPr="004C62E4" w:rsidRDefault="00FF0F63" w:rsidP="00FF0F63">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w:t>
      </w:r>
      <w:r w:rsidRPr="004C62E4">
        <w:rPr>
          <w:sz w:val="16"/>
        </w:rPr>
        <w:lastRenderedPageBreak/>
        <w:t xml:space="preserve">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4CEA8824" w14:textId="77777777" w:rsidR="00FF0F63" w:rsidRPr="004C62E4" w:rsidRDefault="00FF0F63" w:rsidP="00FF0F63">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C75A68B" w14:textId="77777777" w:rsidR="00FF0F63" w:rsidRDefault="00FF0F63" w:rsidP="00FF0F63">
      <w:pPr>
        <w:rPr>
          <w:rStyle w:val="Style13ptBold"/>
        </w:rPr>
      </w:pPr>
      <w:r>
        <w:rPr>
          <w:rStyle w:val="Style13ptBold"/>
        </w:rPr>
        <w:t xml:space="preserve">Footnote </w:t>
      </w:r>
    </w:p>
    <w:p w14:paraId="2882F7B1" w14:textId="77777777" w:rsidR="00FF0F63" w:rsidRDefault="00FF0F63" w:rsidP="00FF0F63">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36508EF" w14:textId="77777777" w:rsidR="00FF0F63" w:rsidRPr="00525E10" w:rsidRDefault="00FF0F63" w:rsidP="00FF0F63">
      <w:pPr>
        <w:rPr>
          <w:rStyle w:val="StyleUnderline"/>
        </w:rPr>
      </w:pPr>
    </w:p>
    <w:p w14:paraId="345D2860" w14:textId="77777777" w:rsidR="00FF0F63" w:rsidRPr="00056654" w:rsidRDefault="00FF0F63" w:rsidP="00FF0F63">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74E2B02E" w14:textId="77777777" w:rsidR="00FF0F63" w:rsidRPr="00E262FA" w:rsidRDefault="00FF0F63" w:rsidP="00FF0F63">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78DD597" w14:textId="77777777" w:rsidR="00FF0F63" w:rsidRPr="00022A30" w:rsidRDefault="00FF0F63" w:rsidP="00FF0F63">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 xml:space="preserve">on a </w:t>
      </w:r>
      <w:proofErr w:type="spellStart"/>
      <w:r w:rsidRPr="00E262FA">
        <w:rPr>
          <w:rStyle w:val="StyleUnderline"/>
          <w:highlight w:val="cyan"/>
        </w:rPr>
        <w:t>neighbour</w:t>
      </w:r>
      <w:proofErr w:type="spellEnd"/>
      <w:r w:rsidRPr="00E262FA">
        <w:rPr>
          <w:rStyle w:val="StyleUnderline"/>
          <w:highlight w:val="cyan"/>
        </w:rPr>
        <w:t>.</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 w:val="16"/>
          <w:szCs w:val="16"/>
        </w:rPr>
        <w:t>Cordula</w:t>
      </w:r>
      <w:proofErr w:type="spellEnd"/>
      <w:r w:rsidRPr="00056654">
        <w:rPr>
          <w:sz w:val="16"/>
          <w:szCs w:val="16"/>
        </w:rPr>
        <w:t xml:space="preserve"> </w:t>
      </w:r>
      <w:proofErr w:type="spellStart"/>
      <w:r w:rsidRPr="00056654">
        <w:rPr>
          <w:sz w:val="16"/>
          <w:szCs w:val="16"/>
        </w:rPr>
        <w:t>Steinkogler</w:t>
      </w:r>
      <w:proofErr w:type="spellEnd"/>
      <w:r w:rsidRPr="00056654">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w:t>
      </w:r>
      <w:proofErr w:type="spellStart"/>
      <w:r w:rsidRPr="00056654">
        <w:rPr>
          <w:sz w:val="16"/>
          <w:szCs w:val="16"/>
        </w:rPr>
        <w:t>Boháček</w:t>
      </w:r>
      <w:proofErr w:type="spellEnd"/>
      <w:r w:rsidRPr="00056654">
        <w:rPr>
          <w:sz w:val="16"/>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 w:val="16"/>
          <w:szCs w:val="16"/>
        </w:rPr>
        <w:t>defence</w:t>
      </w:r>
      <w:proofErr w:type="spellEnd"/>
      <w:r w:rsidRPr="00056654">
        <w:rPr>
          <w:sz w:val="16"/>
          <w:szCs w:val="16"/>
        </w:rPr>
        <w:t xml:space="preserv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4ADD1531" w14:textId="77777777" w:rsidR="00FF0F63" w:rsidRDefault="00FF0F63" w:rsidP="00FF0F63">
      <w:pPr>
        <w:rPr>
          <w:sz w:val="16"/>
        </w:rPr>
      </w:pPr>
    </w:p>
    <w:p w14:paraId="1E82DDBB" w14:textId="77777777" w:rsidR="00FF0F63" w:rsidRPr="00B60772" w:rsidRDefault="00FF0F63" w:rsidP="00FF0F63">
      <w:pPr>
        <w:pStyle w:val="Heading4"/>
        <w:contextualSpacing/>
        <w:rPr>
          <w:rFonts w:cs="Arial"/>
        </w:rPr>
      </w:pPr>
      <w:r>
        <w:rPr>
          <w:rFonts w:cs="Arial"/>
        </w:rPr>
        <w:lastRenderedPageBreak/>
        <w:t xml:space="preserve">They cause </w:t>
      </w:r>
      <w:r>
        <w:rPr>
          <w:rFonts w:cs="Arial"/>
          <w:u w:val="single"/>
        </w:rPr>
        <w:t>nuke war</w:t>
      </w:r>
      <w:r>
        <w:rPr>
          <w:rFonts w:cs="Arial"/>
        </w:rPr>
        <w:t xml:space="preserve">, </w:t>
      </w:r>
      <w:proofErr w:type="spellStart"/>
      <w:r>
        <w:rPr>
          <w:rFonts w:cs="Arial"/>
          <w:u w:val="single"/>
        </w:rPr>
        <w:t>miscalc</w:t>
      </w:r>
      <w:proofErr w:type="spellEnd"/>
      <w:r>
        <w:rPr>
          <w:rFonts w:cs="Arial"/>
        </w:rPr>
        <w:t xml:space="preserve">, and </w:t>
      </w:r>
      <w:r>
        <w:rPr>
          <w:rFonts w:cs="Arial"/>
          <w:u w:val="single"/>
        </w:rPr>
        <w:t>extinction</w:t>
      </w:r>
      <w:r>
        <w:rPr>
          <w:rFonts w:cs="Arial"/>
        </w:rPr>
        <w:t xml:space="preserve"> </w:t>
      </w:r>
    </w:p>
    <w:p w14:paraId="1D811C1D" w14:textId="77777777" w:rsidR="00FF0F63" w:rsidRPr="00E262FA" w:rsidRDefault="00FF0F63" w:rsidP="00FF0F63">
      <w:pPr>
        <w:contextualSpacing/>
      </w:pPr>
      <w:r w:rsidRPr="00E262FA">
        <w:rPr>
          <w:rStyle w:val="Style13ptBold"/>
        </w:rPr>
        <w:t xml:space="preserve">Baum 19 </w:t>
      </w:r>
      <w:r w:rsidRPr="00E262FA">
        <w:t xml:space="preserve">(Executive director of the Global Catastrophic Risk </w:t>
      </w:r>
      <w:proofErr w:type="spellStart"/>
      <w:proofErr w:type="gramStart"/>
      <w:r w:rsidRPr="00E262FA">
        <w:t>Institute,“</w:t>
      </w:r>
      <w:proofErr w:type="gramEnd"/>
      <w:r w:rsidRPr="00E262FA">
        <w:t>Risk</w:t>
      </w:r>
      <w:proofErr w:type="spellEnd"/>
      <w:r w:rsidRPr="00E262FA">
        <w:t>-Risk Tradeoff Analysis of Nuclear Explosives for Asteroid Deflection,” May 31, 2019, https://onlinelibrary.wiley.com/doi/epdf/10.1111/risa.13339.)</w:t>
      </w:r>
    </w:p>
    <w:p w14:paraId="7D203B74" w14:textId="77777777" w:rsidR="00FF0F63" w:rsidRPr="00056654" w:rsidRDefault="00FF0F63" w:rsidP="00FF0F63">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5895D6D0" w14:textId="77777777" w:rsidR="00FF0F63" w:rsidRPr="00056654" w:rsidRDefault="00FF0F63" w:rsidP="00FF0F63">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075EC534" w14:textId="77777777" w:rsidR="00FF0F63" w:rsidRPr="00056654" w:rsidRDefault="00FF0F63" w:rsidP="00FF0F63">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59C014FC" w14:textId="77777777" w:rsidR="00FF0F63" w:rsidRPr="0061423F" w:rsidRDefault="00FF0F63" w:rsidP="00FF0F63">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38F1F11F" w14:textId="77777777" w:rsidR="00FF0F63" w:rsidRPr="00056654" w:rsidRDefault="00FF0F63" w:rsidP="00FF0F63">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34BC097B" w14:textId="77777777" w:rsidR="00FF0F63" w:rsidRDefault="00FF0F63" w:rsidP="00FF0F63">
      <w:pPr>
        <w:contextualSpacing/>
        <w:rPr>
          <w:sz w:val="16"/>
        </w:rPr>
      </w:pPr>
      <w:r w:rsidRPr="00E262FA">
        <w:rPr>
          <w:rStyle w:val="StyleUnderline"/>
        </w:rPr>
        <w:lastRenderedPageBreak/>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2CC477A5" w14:textId="77777777" w:rsidR="00FF0F63" w:rsidRPr="00056654" w:rsidRDefault="00FF0F63" w:rsidP="00FF0F63">
      <w:pPr>
        <w:contextualSpacing/>
        <w:rPr>
          <w:sz w:val="16"/>
        </w:rPr>
      </w:pPr>
    </w:p>
    <w:p w14:paraId="3BC1A98A" w14:textId="77777777" w:rsidR="00FF0F63" w:rsidRDefault="00FF0F63" w:rsidP="00FF0F63">
      <w:pPr>
        <w:pStyle w:val="Heading3"/>
      </w:pPr>
      <w:bookmarkStart w:id="2" w:name="_Hlk63077093"/>
      <w:bookmarkEnd w:id="0"/>
      <w:r>
        <w:lastRenderedPageBreak/>
        <w:t>AC – Framing</w:t>
      </w:r>
    </w:p>
    <w:bookmarkEnd w:id="2"/>
    <w:p w14:paraId="1F60AD98" w14:textId="77777777" w:rsidR="0078785F" w:rsidRPr="00031C51" w:rsidRDefault="0078785F" w:rsidP="0078785F">
      <w:pPr>
        <w:pStyle w:val="Heading4"/>
        <w:rPr>
          <w:rFonts w:cs="Calibri"/>
        </w:rPr>
      </w:pPr>
      <w:r w:rsidRPr="00031C51">
        <w:rPr>
          <w:rFonts w:cs="Calibri"/>
        </w:rPr>
        <w:t>The standard is maximizing expected well-being.</w:t>
      </w:r>
    </w:p>
    <w:p w14:paraId="5AF070C4" w14:textId="77777777" w:rsidR="0078785F" w:rsidRPr="00031C51" w:rsidRDefault="0078785F" w:rsidP="0078785F">
      <w:pPr>
        <w:pStyle w:val="Heading4"/>
        <w:rPr>
          <w:rFonts w:cs="Calibri"/>
        </w:rPr>
      </w:pPr>
      <w:r w:rsidRPr="00031C51">
        <w:rPr>
          <w:rFonts w:cs="Calibri"/>
        </w:rPr>
        <w:t xml:space="preserve">Uncertainty and social contract require governments use util </w:t>
      </w:r>
    </w:p>
    <w:p w14:paraId="5522F328" w14:textId="77777777" w:rsidR="0078785F" w:rsidRPr="00031C51" w:rsidRDefault="0078785F" w:rsidP="0078785F">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38D72B36" w14:textId="77777777" w:rsidR="0078785F" w:rsidRPr="00031C51" w:rsidRDefault="0078785F" w:rsidP="0078785F">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 xml:space="preserve">what will happen most often to most people </w:t>
      </w:r>
      <w:proofErr w:type="gramStart"/>
      <w:r w:rsidRPr="0015682E">
        <w:rPr>
          <w:rFonts w:cs="Calibri"/>
          <w:highlight w:val="cyan"/>
          <w:u w:val="single"/>
        </w:rPr>
        <w:t>as a result of</w:t>
      </w:r>
      <w:proofErr w:type="gramEnd"/>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5E87FC2E" w14:textId="77777777" w:rsidR="00FC6320" w:rsidRDefault="00FC6320" w:rsidP="00FC6320">
      <w:pPr>
        <w:pStyle w:val="Heading4"/>
        <w:spacing w:before="200"/>
        <w:rPr>
          <w:rFonts w:ascii="Times New Roman" w:hAnsi="Times New Roman"/>
          <w:sz w:val="24"/>
        </w:rPr>
      </w:pPr>
      <w:r>
        <w:rPr>
          <w:rFonts w:ascii="Georgia" w:hAnsi="Georgia"/>
          <w:color w:val="000000"/>
          <w:u w:val="single"/>
        </w:rPr>
        <w:t>Extinction outweighs</w:t>
      </w:r>
      <w:r>
        <w:rPr>
          <w:rFonts w:ascii="Georgia" w:hAnsi="Georgia"/>
          <w:color w:val="000000"/>
        </w:rPr>
        <w:t xml:space="preserve"> </w:t>
      </w:r>
      <w:r>
        <w:rPr>
          <w:rFonts w:ascii="Georgia" w:hAnsi="Georgia"/>
          <w:i/>
          <w:iCs/>
          <w:color w:val="000000"/>
        </w:rPr>
        <w:t>under any framework</w:t>
      </w:r>
      <w:r>
        <w:rPr>
          <w:rFonts w:ascii="Georgia" w:hAnsi="Georgia"/>
          <w:color w:val="000000"/>
        </w:rPr>
        <w:t xml:space="preserve">- </w:t>
      </w:r>
      <w:r>
        <w:rPr>
          <w:rFonts w:ascii="Georgia" w:hAnsi="Georgia"/>
          <w:color w:val="000000"/>
          <w:u w:val="single"/>
        </w:rPr>
        <w:t>moral uncertainty</w:t>
      </w:r>
      <w:r>
        <w:rPr>
          <w:rFonts w:ascii="Georgia" w:hAnsi="Georgia"/>
          <w:color w:val="000000"/>
        </w:rPr>
        <w:t xml:space="preserve"> and </w:t>
      </w:r>
      <w:r>
        <w:rPr>
          <w:rFonts w:ascii="Georgia" w:hAnsi="Georgia"/>
          <w:color w:val="000000"/>
          <w:u w:val="single"/>
        </w:rPr>
        <w:t>future gens</w:t>
      </w:r>
      <w:r>
        <w:rPr>
          <w:rFonts w:ascii="Georgia" w:hAnsi="Georgia"/>
          <w:color w:val="000000"/>
        </w:rPr>
        <w:t>.</w:t>
      </w:r>
    </w:p>
    <w:p w14:paraId="21E26BF9" w14:textId="77777777" w:rsidR="00FC6320" w:rsidRDefault="00FC6320" w:rsidP="00FC6320">
      <w:pPr>
        <w:pStyle w:val="NormalWeb"/>
        <w:spacing w:before="0" w:beforeAutospacing="0" w:after="0" w:afterAutospacing="0"/>
      </w:pPr>
      <w:proofErr w:type="spellStart"/>
      <w:r>
        <w:rPr>
          <w:rFonts w:ascii="Georgia" w:hAnsi="Georgia"/>
          <w:b/>
          <w:bCs/>
          <w:color w:val="000000"/>
          <w:sz w:val="26"/>
          <w:szCs w:val="26"/>
        </w:rPr>
        <w:t>Pummer</w:t>
      </w:r>
      <w:proofErr w:type="spellEnd"/>
      <w:r>
        <w:rPr>
          <w:rFonts w:ascii="Georgia" w:hAnsi="Georgia"/>
          <w:b/>
          <w:bCs/>
          <w:color w:val="000000"/>
          <w:sz w:val="26"/>
          <w:szCs w:val="26"/>
        </w:rPr>
        <w:t xml:space="preserve"> 15</w:t>
      </w:r>
      <w:r>
        <w:rPr>
          <w:rFonts w:ascii="Georgia" w:hAnsi="Georgia"/>
          <w:color w:val="000000"/>
          <w:sz w:val="22"/>
          <w:szCs w:val="22"/>
        </w:rPr>
        <w:t xml:space="preserve"> — (Theron </w:t>
      </w:r>
      <w:proofErr w:type="spellStart"/>
      <w:r>
        <w:rPr>
          <w:rFonts w:ascii="Georgia" w:hAnsi="Georgia"/>
          <w:color w:val="000000"/>
          <w:sz w:val="22"/>
          <w:szCs w:val="22"/>
        </w:rPr>
        <w:t>Pummer</w:t>
      </w:r>
      <w:proofErr w:type="spellEnd"/>
      <w:r>
        <w:rPr>
          <w:rFonts w:ascii="Georgia" w:hAnsi="Georgia"/>
          <w:color w:val="000000"/>
          <w:sz w:val="22"/>
          <w:szCs w:val="22"/>
        </w:rP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0654E6AF" w14:textId="77777777" w:rsidR="00FC6320" w:rsidRDefault="00FC6320" w:rsidP="00FC6320">
      <w:r>
        <w:br/>
      </w:r>
      <w:r>
        <w:rPr>
          <w:rFonts w:ascii="Georgia" w:hAnsi="Georgia"/>
          <w:color w:val="000000"/>
          <w:szCs w:val="22"/>
          <w:u w:val="single"/>
        </w:rPr>
        <w:t xml:space="preserve">There appears to be lot of </w:t>
      </w:r>
      <w:r>
        <w:rPr>
          <w:rFonts w:ascii="Georgia" w:hAnsi="Georgia"/>
          <w:b/>
          <w:bCs/>
          <w:color w:val="000000"/>
          <w:szCs w:val="22"/>
          <w:u w:val="single"/>
        </w:rPr>
        <w:t>disagreement</w:t>
      </w:r>
      <w:r>
        <w:rPr>
          <w:rFonts w:ascii="Georgia" w:hAnsi="Georgia"/>
          <w:color w:val="000000"/>
          <w:szCs w:val="22"/>
          <w:u w:val="single"/>
        </w:rPr>
        <w:t xml:space="preserve"> in moral philosophy.</w:t>
      </w:r>
      <w:r>
        <w:rPr>
          <w:rFonts w:ascii="Georgia" w:hAnsi="Georgia"/>
          <w:color w:val="000000"/>
          <w:sz w:val="16"/>
          <w:szCs w:val="16"/>
        </w:rPr>
        <w:t xml:space="preserve"> Whether these many apparent disagreements are deep and irresolvable, I believe </w:t>
      </w:r>
      <w:r>
        <w:rPr>
          <w:rFonts w:ascii="Georgia" w:hAnsi="Georgia"/>
          <w:color w:val="000000"/>
          <w:szCs w:val="22"/>
          <w:u w:val="single"/>
        </w:rPr>
        <w:t xml:space="preserve">there is </w:t>
      </w:r>
      <w:r>
        <w:rPr>
          <w:rFonts w:ascii="Georgia" w:hAnsi="Georgia"/>
          <w:b/>
          <w:bCs/>
          <w:color w:val="000000"/>
          <w:szCs w:val="22"/>
          <w:u w:val="single"/>
        </w:rPr>
        <w:t>at least one thing</w:t>
      </w:r>
      <w:r>
        <w:rPr>
          <w:rFonts w:ascii="Georgia" w:hAnsi="Georgia"/>
          <w:color w:val="000000"/>
          <w:szCs w:val="22"/>
          <w:u w:val="single"/>
        </w:rPr>
        <w:t xml:space="preserve"> it is </w:t>
      </w:r>
      <w:r>
        <w:rPr>
          <w:rFonts w:ascii="Georgia" w:hAnsi="Georgia"/>
          <w:b/>
          <w:bCs/>
          <w:color w:val="000000"/>
          <w:szCs w:val="22"/>
          <w:u w:val="single"/>
        </w:rPr>
        <w:t>reasonable</w:t>
      </w:r>
      <w:r>
        <w:rPr>
          <w:rFonts w:ascii="Georgia" w:hAnsi="Georgia"/>
          <w:color w:val="000000"/>
          <w:szCs w:val="22"/>
          <w:u w:val="single"/>
        </w:rPr>
        <w:t xml:space="preserve"> to agree on right now, whatever general moral view we adopt: that it is </w:t>
      </w:r>
      <w:r>
        <w:rPr>
          <w:rFonts w:ascii="Georgia" w:hAnsi="Georgia"/>
          <w:b/>
          <w:bCs/>
          <w:color w:val="000000"/>
          <w:szCs w:val="22"/>
          <w:u w:val="single"/>
        </w:rPr>
        <w:t>very important</w:t>
      </w:r>
      <w:r>
        <w:rPr>
          <w:rFonts w:ascii="Georgia" w:hAnsi="Georgia"/>
          <w:color w:val="000000"/>
          <w:szCs w:val="22"/>
          <w:u w:val="single"/>
        </w:rPr>
        <w:t xml:space="preserve"> to </w:t>
      </w:r>
      <w:r>
        <w:rPr>
          <w:rFonts w:ascii="Georgia" w:hAnsi="Georgia"/>
          <w:b/>
          <w:bCs/>
          <w:color w:val="000000"/>
          <w:szCs w:val="22"/>
          <w:u w:val="single"/>
        </w:rPr>
        <w:t>reduce the risk</w:t>
      </w:r>
      <w:r>
        <w:rPr>
          <w:rFonts w:ascii="Georgia" w:hAnsi="Georgia"/>
          <w:color w:val="000000"/>
          <w:szCs w:val="22"/>
          <w:u w:val="single"/>
        </w:rPr>
        <w:t xml:space="preserve"> that </w:t>
      </w:r>
      <w:r>
        <w:rPr>
          <w:rFonts w:ascii="Georgia" w:hAnsi="Georgia"/>
          <w:b/>
          <w:bCs/>
          <w:color w:val="000000"/>
          <w:szCs w:val="22"/>
          <w:u w:val="single"/>
        </w:rPr>
        <w:t>all intelligent beings</w:t>
      </w:r>
      <w:r>
        <w:rPr>
          <w:rFonts w:ascii="Georgia" w:hAnsi="Georgia"/>
          <w:color w:val="000000"/>
          <w:szCs w:val="22"/>
          <w:u w:val="single"/>
        </w:rPr>
        <w:t xml:space="preserve"> on this planet are </w:t>
      </w:r>
      <w:r>
        <w:rPr>
          <w:rFonts w:ascii="Georgia" w:hAnsi="Georgia"/>
          <w:b/>
          <w:bCs/>
          <w:color w:val="000000"/>
          <w:szCs w:val="22"/>
          <w:u w:val="single"/>
        </w:rPr>
        <w:t>eliminated by an enormous catastrophe</w:t>
      </w:r>
      <w:r>
        <w:rPr>
          <w:rFonts w:ascii="Georgia" w:hAnsi="Georgia"/>
          <w:color w:val="000000"/>
          <w:szCs w:val="22"/>
          <w:u w:val="single"/>
        </w:rPr>
        <w:t xml:space="preserve">, such as a </w:t>
      </w:r>
      <w:r>
        <w:rPr>
          <w:rFonts w:ascii="Georgia" w:hAnsi="Georgia"/>
          <w:b/>
          <w:bCs/>
          <w:color w:val="000000"/>
          <w:szCs w:val="22"/>
          <w:u w:val="single"/>
        </w:rPr>
        <w:t>nuclear war</w:t>
      </w:r>
      <w:r>
        <w:rPr>
          <w:rFonts w:ascii="Georgia" w:hAnsi="Georgia"/>
          <w:color w:val="000000"/>
          <w:szCs w:val="22"/>
          <w:u w:val="single"/>
        </w:rPr>
        <w:t>.</w:t>
      </w:r>
      <w:r>
        <w:rPr>
          <w:rFonts w:ascii="Georgia" w:hAnsi="Georgia"/>
          <w:color w:val="000000"/>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rFonts w:ascii="Georgia" w:hAnsi="Georgia"/>
          <w:color w:val="000000"/>
          <w:szCs w:val="22"/>
          <w:u w:val="single"/>
        </w:rPr>
        <w:t xml:space="preserve">. If the </w:t>
      </w:r>
      <w:r>
        <w:rPr>
          <w:rFonts w:ascii="Georgia" w:hAnsi="Georgia"/>
          <w:b/>
          <w:bCs/>
          <w:color w:val="000000"/>
          <w:szCs w:val="22"/>
          <w:u w:val="single"/>
        </w:rPr>
        <w:t>happiness</w:t>
      </w:r>
      <w:r>
        <w:rPr>
          <w:rFonts w:ascii="Georgia" w:hAnsi="Georgia"/>
          <w:color w:val="000000"/>
          <w:szCs w:val="22"/>
          <w:u w:val="single"/>
        </w:rPr>
        <w:t xml:space="preserve"> or </w:t>
      </w:r>
      <w:r>
        <w:rPr>
          <w:rFonts w:ascii="Georgia" w:hAnsi="Georgia"/>
          <w:b/>
          <w:bCs/>
          <w:color w:val="000000"/>
          <w:szCs w:val="22"/>
          <w:u w:val="single"/>
        </w:rPr>
        <w:t>well-being</w:t>
      </w:r>
      <w:r>
        <w:rPr>
          <w:rFonts w:ascii="Georgia" w:hAnsi="Georgia"/>
          <w:color w:val="000000"/>
          <w:szCs w:val="22"/>
          <w:u w:val="single"/>
        </w:rPr>
        <w:t xml:space="preserve"> of possible future people is </w:t>
      </w:r>
      <w:r>
        <w:rPr>
          <w:rFonts w:ascii="Georgia" w:hAnsi="Georgia"/>
          <w:b/>
          <w:bCs/>
          <w:color w:val="000000"/>
          <w:szCs w:val="22"/>
          <w:u w:val="single"/>
        </w:rPr>
        <w:t>just as important</w:t>
      </w:r>
      <w:r>
        <w:rPr>
          <w:rFonts w:ascii="Georgia" w:hAnsi="Georgia"/>
          <w:color w:val="000000"/>
          <w:szCs w:val="22"/>
          <w:u w:val="single"/>
        </w:rPr>
        <w:t xml:space="preserve"> as that of people who already exist, and if they would have good lives, it is not hard to see how </w:t>
      </w:r>
      <w:r>
        <w:rPr>
          <w:rFonts w:ascii="Georgia" w:hAnsi="Georgia"/>
          <w:b/>
          <w:bCs/>
          <w:color w:val="000000"/>
          <w:szCs w:val="22"/>
          <w:u w:val="single"/>
          <w:shd w:val="clear" w:color="auto" w:fill="FFFF00"/>
        </w:rPr>
        <w:t>reducing existential risk</w:t>
      </w:r>
      <w:r>
        <w:rPr>
          <w:rFonts w:ascii="Georgia" w:hAnsi="Georgia"/>
          <w:color w:val="000000"/>
          <w:szCs w:val="22"/>
          <w:u w:val="single"/>
          <w:shd w:val="clear" w:color="auto" w:fill="FFFF00"/>
        </w:rPr>
        <w:t xml:space="preserve"> is</w:t>
      </w:r>
      <w:r>
        <w:rPr>
          <w:rFonts w:ascii="Georgia" w:hAnsi="Georgia"/>
          <w:color w:val="000000"/>
          <w:szCs w:val="22"/>
          <w:u w:val="single"/>
        </w:rPr>
        <w:t xml:space="preserve"> </w:t>
      </w:r>
      <w:r>
        <w:rPr>
          <w:rFonts w:ascii="Georgia" w:hAnsi="Georgia"/>
          <w:b/>
          <w:bCs/>
          <w:color w:val="000000"/>
          <w:szCs w:val="22"/>
          <w:u w:val="single"/>
        </w:rPr>
        <w:t xml:space="preserve">easily </w:t>
      </w:r>
      <w:r>
        <w:rPr>
          <w:rFonts w:ascii="Georgia" w:hAnsi="Georgia"/>
          <w:b/>
          <w:bCs/>
          <w:color w:val="000000"/>
          <w:szCs w:val="22"/>
          <w:u w:val="single"/>
          <w:shd w:val="clear" w:color="auto" w:fill="FFFF00"/>
        </w:rPr>
        <w:t>the most important</w:t>
      </w:r>
      <w:r>
        <w:rPr>
          <w:rFonts w:ascii="Georgia" w:hAnsi="Georgia"/>
          <w:b/>
          <w:bCs/>
          <w:color w:val="000000"/>
          <w:szCs w:val="22"/>
          <w:u w:val="single"/>
        </w:rPr>
        <w:t xml:space="preserve"> thing in the whole world</w:t>
      </w:r>
      <w:r>
        <w:rPr>
          <w:rFonts w:ascii="Georgia" w:hAnsi="Georgia"/>
          <w:color w:val="000000"/>
          <w:szCs w:val="22"/>
          <w:u w:val="single"/>
        </w:rPr>
        <w:t xml:space="preserve">. This is for the familiar reason that there are </w:t>
      </w:r>
      <w:r>
        <w:rPr>
          <w:rFonts w:ascii="Georgia" w:hAnsi="Georgia"/>
          <w:b/>
          <w:bCs/>
          <w:color w:val="000000"/>
          <w:szCs w:val="22"/>
          <w:u w:val="single"/>
        </w:rPr>
        <w:t>so many people</w:t>
      </w:r>
      <w:r>
        <w:rPr>
          <w:rFonts w:ascii="Georgia" w:hAnsi="Georgia"/>
          <w:color w:val="000000"/>
          <w:szCs w:val="22"/>
          <w:u w:val="single"/>
        </w:rPr>
        <w:t xml:space="preserve"> who could exist in the future – </w:t>
      </w:r>
      <w:r>
        <w:rPr>
          <w:rFonts w:ascii="Georgia" w:hAnsi="Georgia"/>
          <w:color w:val="000000"/>
          <w:szCs w:val="22"/>
          <w:u w:val="single"/>
          <w:shd w:val="clear" w:color="auto" w:fill="FFFF00"/>
        </w:rPr>
        <w:t>there are</w:t>
      </w:r>
      <w:r>
        <w:rPr>
          <w:rFonts w:ascii="Georgia" w:hAnsi="Georgia"/>
          <w:color w:val="000000"/>
          <w:szCs w:val="22"/>
          <w:u w:val="single"/>
        </w:rPr>
        <w:t xml:space="preserve"> </w:t>
      </w:r>
      <w:r>
        <w:rPr>
          <w:rFonts w:ascii="Georgia" w:hAnsi="Georgia"/>
          <w:b/>
          <w:bCs/>
          <w:color w:val="000000"/>
          <w:szCs w:val="22"/>
          <w:u w:val="single"/>
          <w:shd w:val="clear" w:color="auto" w:fill="FFFF00"/>
        </w:rPr>
        <w:t>trillions upon trillions</w:t>
      </w:r>
      <w:r>
        <w:rPr>
          <w:rFonts w:ascii="Georgia" w:hAnsi="Georgia"/>
          <w:color w:val="000000"/>
          <w:szCs w:val="22"/>
          <w:u w:val="single"/>
        </w:rPr>
        <w:t>… upon trillions.</w:t>
      </w:r>
      <w:r>
        <w:rPr>
          <w:rFonts w:ascii="Georgia" w:hAnsi="Georgia"/>
          <w:color w:val="000000"/>
          <w:sz w:val="16"/>
          <w:szCs w:val="16"/>
        </w:rPr>
        <w:t xml:space="preserve"> </w:t>
      </w:r>
      <w:r>
        <w:rPr>
          <w:rFonts w:ascii="Georgia" w:hAnsi="Georgia"/>
          <w:color w:val="000000"/>
          <w:szCs w:val="22"/>
          <w:u w:val="single"/>
        </w:rPr>
        <w:t xml:space="preserve">There are so many possible </w:t>
      </w:r>
      <w:r>
        <w:rPr>
          <w:rFonts w:ascii="Georgia" w:hAnsi="Georgia"/>
          <w:color w:val="000000"/>
          <w:szCs w:val="22"/>
          <w:u w:val="single"/>
          <w:shd w:val="clear" w:color="auto" w:fill="FFFF00"/>
        </w:rPr>
        <w:t>future people</w:t>
      </w:r>
      <w:r>
        <w:rPr>
          <w:rFonts w:ascii="Georgia" w:hAnsi="Georgia"/>
          <w:color w:val="000000"/>
          <w:szCs w:val="22"/>
          <w:u w:val="single"/>
        </w:rPr>
        <w:t xml:space="preserve"> that </w:t>
      </w:r>
      <w:r>
        <w:rPr>
          <w:rFonts w:ascii="Georgia" w:hAnsi="Georgia"/>
          <w:b/>
          <w:bCs/>
          <w:color w:val="000000"/>
          <w:szCs w:val="22"/>
          <w:u w:val="single"/>
        </w:rPr>
        <w:t>reducing existential risk</w:t>
      </w:r>
      <w:r>
        <w:rPr>
          <w:rFonts w:ascii="Georgia" w:hAnsi="Georgia"/>
          <w:color w:val="000000"/>
          <w:szCs w:val="22"/>
          <w:u w:val="single"/>
        </w:rPr>
        <w:t xml:space="preserve"> is </w:t>
      </w:r>
      <w:r>
        <w:rPr>
          <w:rFonts w:ascii="Georgia" w:hAnsi="Georgia"/>
          <w:b/>
          <w:bCs/>
          <w:color w:val="000000"/>
          <w:szCs w:val="22"/>
          <w:u w:val="single"/>
        </w:rPr>
        <w:t>arguably the most important thing</w:t>
      </w:r>
      <w:r>
        <w:rPr>
          <w:rFonts w:ascii="Georgia" w:hAnsi="Georgia"/>
          <w:color w:val="000000"/>
          <w:szCs w:val="22"/>
          <w:u w:val="single"/>
        </w:rPr>
        <w:t xml:space="preserve"> in the world,</w:t>
      </w:r>
      <w:r>
        <w:rPr>
          <w:rFonts w:ascii="Georgia" w:hAnsi="Georgia"/>
          <w:color w:val="000000"/>
          <w:sz w:val="16"/>
          <w:szCs w:val="16"/>
        </w:rPr>
        <w:t xml:space="preserve"> </w:t>
      </w:r>
      <w:r>
        <w:rPr>
          <w:rFonts w:ascii="Georgia" w:hAnsi="Georgia"/>
          <w:b/>
          <w:bCs/>
          <w:color w:val="000000"/>
          <w:szCs w:val="22"/>
          <w:u w:val="single"/>
          <w:shd w:val="clear" w:color="auto" w:fill="FFFF00"/>
        </w:rPr>
        <w:t>even if the well-being</w:t>
      </w:r>
      <w:r>
        <w:rPr>
          <w:rFonts w:ascii="Georgia" w:hAnsi="Georgia"/>
          <w:b/>
          <w:bCs/>
          <w:color w:val="000000"/>
          <w:szCs w:val="22"/>
          <w:u w:val="single"/>
        </w:rPr>
        <w:t xml:space="preserve"> of these possible people </w:t>
      </w:r>
      <w:r>
        <w:rPr>
          <w:rFonts w:ascii="Georgia" w:hAnsi="Georgia"/>
          <w:b/>
          <w:bCs/>
          <w:color w:val="000000"/>
          <w:szCs w:val="22"/>
          <w:u w:val="single"/>
          <w:shd w:val="clear" w:color="auto" w:fill="FFFF00"/>
        </w:rPr>
        <w:t>were</w:t>
      </w:r>
      <w:r>
        <w:rPr>
          <w:rFonts w:ascii="Georgia" w:hAnsi="Georgia"/>
          <w:b/>
          <w:bCs/>
          <w:color w:val="000000"/>
          <w:szCs w:val="22"/>
          <w:u w:val="single"/>
        </w:rPr>
        <w:t xml:space="preserve"> </w:t>
      </w:r>
      <w:r>
        <w:rPr>
          <w:rFonts w:ascii="Georgia" w:hAnsi="Georgia"/>
          <w:b/>
          <w:bCs/>
          <w:color w:val="000000"/>
          <w:szCs w:val="22"/>
          <w:u w:val="single"/>
          <w:shd w:val="clear" w:color="auto" w:fill="FFFF00"/>
        </w:rPr>
        <w:t>given</w:t>
      </w:r>
      <w:r>
        <w:rPr>
          <w:rFonts w:ascii="Georgia" w:hAnsi="Georgia"/>
          <w:b/>
          <w:bCs/>
          <w:color w:val="000000"/>
          <w:szCs w:val="22"/>
          <w:u w:val="single"/>
        </w:rPr>
        <w:t xml:space="preserve"> only </w:t>
      </w:r>
      <w:r>
        <w:rPr>
          <w:rFonts w:ascii="Georgia" w:hAnsi="Georgia"/>
          <w:b/>
          <w:bCs/>
          <w:color w:val="000000"/>
          <w:szCs w:val="22"/>
          <w:u w:val="single"/>
          <w:shd w:val="clear" w:color="auto" w:fill="FFFF00"/>
        </w:rPr>
        <w:t xml:space="preserve">0.001% </w:t>
      </w:r>
      <w:r>
        <w:rPr>
          <w:rFonts w:ascii="Georgia" w:hAnsi="Georgia"/>
          <w:b/>
          <w:bCs/>
          <w:color w:val="000000"/>
          <w:szCs w:val="22"/>
          <w:u w:val="single"/>
        </w:rPr>
        <w:t xml:space="preserve">as much </w:t>
      </w:r>
      <w:r>
        <w:rPr>
          <w:rFonts w:ascii="Georgia" w:hAnsi="Georgia"/>
          <w:b/>
          <w:bCs/>
          <w:color w:val="000000"/>
          <w:szCs w:val="22"/>
          <w:u w:val="single"/>
          <w:shd w:val="clear" w:color="auto" w:fill="FFFF00"/>
        </w:rPr>
        <w:t>weight</w:t>
      </w:r>
      <w:r>
        <w:rPr>
          <w:rFonts w:ascii="Georgia" w:hAnsi="Georgia"/>
          <w:b/>
          <w:bCs/>
          <w:color w:val="000000"/>
          <w:szCs w:val="22"/>
          <w:u w:val="single"/>
        </w:rPr>
        <w:t xml:space="preserve"> as that of existing people</w:t>
      </w:r>
      <w:r>
        <w:rPr>
          <w:rFonts w:ascii="Georgia" w:hAnsi="Georgia"/>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rFonts w:ascii="Georgia" w:hAnsi="Georgia"/>
          <w:color w:val="000000"/>
          <w:szCs w:val="22"/>
          <w:u w:val="single"/>
        </w:rPr>
        <w:t xml:space="preserve">there’s a good chance that many existing people will, with the aid of life-extension technology, live </w:t>
      </w:r>
      <w:r>
        <w:rPr>
          <w:rFonts w:ascii="Georgia" w:hAnsi="Georgia"/>
          <w:b/>
          <w:bCs/>
          <w:color w:val="000000"/>
          <w:szCs w:val="22"/>
          <w:u w:val="single"/>
        </w:rPr>
        <w:t>very long</w:t>
      </w:r>
      <w:r>
        <w:rPr>
          <w:rFonts w:ascii="Georgia" w:hAnsi="Georgia"/>
          <w:color w:val="000000"/>
          <w:szCs w:val="22"/>
          <w:u w:val="single"/>
        </w:rPr>
        <w:t xml:space="preserve"> and </w:t>
      </w:r>
      <w:r>
        <w:rPr>
          <w:rFonts w:ascii="Georgia" w:hAnsi="Georgia"/>
          <w:b/>
          <w:bCs/>
          <w:color w:val="000000"/>
          <w:szCs w:val="22"/>
          <w:u w:val="single"/>
        </w:rPr>
        <w:t xml:space="preserve">very </w:t>
      </w:r>
      <w:proofErr w:type="gramStart"/>
      <w:r>
        <w:rPr>
          <w:rFonts w:ascii="Georgia" w:hAnsi="Georgia"/>
          <w:b/>
          <w:bCs/>
          <w:color w:val="000000"/>
          <w:szCs w:val="22"/>
          <w:u w:val="single"/>
        </w:rPr>
        <w:t>high quality</w:t>
      </w:r>
      <w:proofErr w:type="gramEnd"/>
      <w:r>
        <w:rPr>
          <w:rFonts w:ascii="Georgia" w:hAnsi="Georgia"/>
          <w:b/>
          <w:bCs/>
          <w:color w:val="000000"/>
          <w:szCs w:val="22"/>
          <w:u w:val="single"/>
        </w:rPr>
        <w:t xml:space="preserve"> lives</w:t>
      </w:r>
      <w:r>
        <w:rPr>
          <w:rFonts w:ascii="Georgia" w:hAnsi="Georgia"/>
          <w:color w:val="000000"/>
          <w:szCs w:val="22"/>
          <w:u w:val="single"/>
        </w:rPr>
        <w:t>. You might think what I have just argued applies to consequentialists only. There is a tendency to assume that, if an argument appeals to consequentialist considerations (the goodness of outcomes), it is irrelevant to non-consequentialists</w:t>
      </w:r>
      <w:r>
        <w:rPr>
          <w:rFonts w:ascii="Georgia" w:hAnsi="Georgia"/>
          <w:color w:val="000000"/>
          <w:sz w:val="16"/>
          <w:szCs w:val="16"/>
        </w:rPr>
        <w:t xml:space="preserve">. But that is a huge mistake. </w:t>
      </w:r>
      <w:r>
        <w:rPr>
          <w:rFonts w:ascii="Georgia" w:hAnsi="Georgia"/>
          <w:color w:val="000000"/>
          <w:szCs w:val="22"/>
          <w:u w:val="single"/>
          <w:shd w:val="clear" w:color="auto" w:fill="FFFF00"/>
        </w:rPr>
        <w:t>Non-</w:t>
      </w:r>
      <w:r>
        <w:rPr>
          <w:rFonts w:ascii="Georgia" w:hAnsi="Georgia"/>
          <w:color w:val="000000"/>
          <w:szCs w:val="22"/>
          <w:u w:val="single"/>
          <w:shd w:val="clear" w:color="auto" w:fill="FFFF00"/>
        </w:rPr>
        <w:lastRenderedPageBreak/>
        <w:t xml:space="preserve">consequentialism </w:t>
      </w:r>
      <w:r>
        <w:rPr>
          <w:rFonts w:ascii="Georgia" w:hAnsi="Georgia"/>
          <w:color w:val="000000"/>
          <w:szCs w:val="22"/>
          <w:u w:val="single"/>
        </w:rPr>
        <w:t xml:space="preserve">is the view that there’s more that determines rightness than the goodness of consequences or outcomes; it </w:t>
      </w:r>
      <w:r>
        <w:rPr>
          <w:rFonts w:ascii="Georgia" w:hAnsi="Georgia"/>
          <w:color w:val="000000"/>
          <w:szCs w:val="22"/>
          <w:u w:val="single"/>
          <w:shd w:val="clear" w:color="auto" w:fill="FFFF00"/>
        </w:rPr>
        <w:t xml:space="preserve">is </w:t>
      </w:r>
      <w:r>
        <w:rPr>
          <w:rFonts w:ascii="Georgia" w:hAnsi="Georgia"/>
          <w:b/>
          <w:bCs/>
          <w:color w:val="000000"/>
          <w:szCs w:val="22"/>
          <w:u w:val="single"/>
          <w:shd w:val="clear" w:color="auto" w:fill="FFFF00"/>
        </w:rPr>
        <w:t>not</w:t>
      </w:r>
      <w:r>
        <w:rPr>
          <w:rFonts w:ascii="Georgia" w:hAnsi="Georgia"/>
          <w:b/>
          <w:bCs/>
          <w:color w:val="000000"/>
          <w:szCs w:val="22"/>
          <w:u w:val="single"/>
        </w:rPr>
        <w:t xml:space="preserve"> the view </w:t>
      </w:r>
      <w:r>
        <w:rPr>
          <w:rFonts w:ascii="Georgia" w:hAnsi="Georgia"/>
          <w:b/>
          <w:bCs/>
          <w:color w:val="000000"/>
          <w:szCs w:val="22"/>
          <w:u w:val="single"/>
          <w:shd w:val="clear" w:color="auto" w:fill="FFFF00"/>
        </w:rPr>
        <w:t>that the latter don’t matter</w:t>
      </w:r>
      <w:r>
        <w:rPr>
          <w:rFonts w:ascii="Georgia" w:hAnsi="Georgia"/>
          <w:color w:val="000000"/>
          <w:szCs w:val="22"/>
          <w:u w:val="single"/>
        </w:rPr>
        <w:t xml:space="preserve">. Even John Rawls wrote, “All ethical doctrines worth our attention take consequences into account in judging rightness. One which did not would simply be irrational, crazy.” </w:t>
      </w:r>
      <w:r>
        <w:rPr>
          <w:rFonts w:ascii="Georgia" w:hAnsi="Georgia"/>
          <w:b/>
          <w:bCs/>
          <w:color w:val="000000"/>
          <w:szCs w:val="22"/>
          <w:u w:val="single"/>
          <w:shd w:val="clear" w:color="auto" w:fill="FFFF00"/>
        </w:rPr>
        <w:t>Minimally plausible versions of deont</w:t>
      </w:r>
      <w:r>
        <w:rPr>
          <w:rFonts w:ascii="Georgia" w:hAnsi="Georgia"/>
          <w:b/>
          <w:bCs/>
          <w:color w:val="000000"/>
          <w:szCs w:val="22"/>
          <w:u w:val="single"/>
        </w:rPr>
        <w:t xml:space="preserve">ology </w:t>
      </w:r>
      <w:r>
        <w:rPr>
          <w:rFonts w:ascii="Georgia" w:hAnsi="Georgia"/>
          <w:b/>
          <w:bCs/>
          <w:color w:val="000000"/>
          <w:szCs w:val="22"/>
          <w:u w:val="single"/>
          <w:shd w:val="clear" w:color="auto" w:fill="FFFF00"/>
        </w:rPr>
        <w:t>and virtue ethics</w:t>
      </w:r>
      <w:r>
        <w:rPr>
          <w:rFonts w:ascii="Georgia" w:hAnsi="Georgia"/>
          <w:color w:val="000000"/>
          <w:szCs w:val="22"/>
          <w:u w:val="single"/>
          <w:shd w:val="clear" w:color="auto" w:fill="FFFF00"/>
        </w:rPr>
        <w:t xml:space="preserve"> must be concerned</w:t>
      </w:r>
      <w:r>
        <w:rPr>
          <w:rFonts w:ascii="Georgia" w:hAnsi="Georgia"/>
          <w:color w:val="000000"/>
          <w:szCs w:val="22"/>
          <w:u w:val="single"/>
        </w:rPr>
        <w:t xml:space="preserve"> in part </w:t>
      </w:r>
      <w:r>
        <w:rPr>
          <w:rFonts w:ascii="Georgia" w:hAnsi="Georgia"/>
          <w:color w:val="000000"/>
          <w:szCs w:val="22"/>
          <w:u w:val="single"/>
          <w:shd w:val="clear" w:color="auto" w:fill="FFFF00"/>
        </w:rPr>
        <w:t xml:space="preserve">with </w:t>
      </w:r>
      <w:r>
        <w:rPr>
          <w:rFonts w:ascii="Georgia" w:hAnsi="Georgia"/>
          <w:b/>
          <w:bCs/>
          <w:color w:val="000000"/>
          <w:szCs w:val="22"/>
          <w:u w:val="single"/>
          <w:shd w:val="clear" w:color="auto" w:fill="FFFF00"/>
        </w:rPr>
        <w:t>promoting the good</w:t>
      </w:r>
      <w:r>
        <w:rPr>
          <w:rFonts w:ascii="Georgia" w:hAnsi="Georgia"/>
          <w:color w:val="000000"/>
          <w:szCs w:val="22"/>
          <w:u w:val="single"/>
        </w:rPr>
        <w:t xml:space="preserve">, from an </w:t>
      </w:r>
      <w:r>
        <w:rPr>
          <w:rFonts w:ascii="Georgia" w:hAnsi="Georgia"/>
          <w:b/>
          <w:bCs/>
          <w:color w:val="000000"/>
          <w:szCs w:val="22"/>
          <w:u w:val="single"/>
        </w:rPr>
        <w:t>impartial point of view</w:t>
      </w:r>
      <w:r>
        <w:rPr>
          <w:rFonts w:ascii="Georgia" w:hAnsi="Georgia"/>
          <w:color w:val="000000"/>
          <w:szCs w:val="22"/>
          <w:u w:val="single"/>
        </w:rPr>
        <w:t xml:space="preserve">. They’d thus </w:t>
      </w:r>
      <w:r>
        <w:rPr>
          <w:rFonts w:ascii="Georgia" w:hAnsi="Georgia"/>
          <w:color w:val="000000"/>
          <w:szCs w:val="22"/>
          <w:u w:val="single"/>
          <w:shd w:val="clear" w:color="auto" w:fill="FFFF00"/>
        </w:rPr>
        <w:t>imply</w:t>
      </w:r>
      <w:r>
        <w:rPr>
          <w:rFonts w:ascii="Georgia" w:hAnsi="Georgia"/>
          <w:color w:val="000000"/>
          <w:szCs w:val="22"/>
          <w:u w:val="single"/>
        </w:rPr>
        <w:t xml:space="preserve"> very </w:t>
      </w:r>
      <w:r>
        <w:rPr>
          <w:rFonts w:ascii="Georgia" w:hAnsi="Georgia"/>
          <w:b/>
          <w:bCs/>
          <w:color w:val="000000"/>
          <w:szCs w:val="22"/>
          <w:u w:val="single"/>
          <w:shd w:val="clear" w:color="auto" w:fill="FFFF00"/>
        </w:rPr>
        <w:t>strong reasons to reduce existential risk</w:t>
      </w:r>
      <w:r>
        <w:rPr>
          <w:rFonts w:ascii="Georgia" w:hAnsi="Georgia"/>
          <w:color w:val="000000"/>
          <w:szCs w:val="22"/>
          <w:u w:val="single"/>
        </w:rPr>
        <w:t xml:space="preserve">, </w:t>
      </w:r>
      <w:r>
        <w:rPr>
          <w:rFonts w:ascii="Georgia" w:hAnsi="Georgia"/>
          <w:color w:val="000000"/>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rFonts w:ascii="Georgia" w:hAnsi="Georgia"/>
          <w:color w:val="000000"/>
          <w:sz w:val="16"/>
          <w:szCs w:val="16"/>
        </w:rPr>
        <w:t>consists</w:t>
      </w:r>
      <w:proofErr w:type="gramEnd"/>
      <w:r>
        <w:rPr>
          <w:rFonts w:ascii="Georgia" w:hAnsi="Georgia"/>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Georgia" w:hAnsi="Georgia"/>
          <w:color w:val="000000"/>
          <w:sz w:val="16"/>
          <w:szCs w:val="16"/>
        </w:rPr>
        <w:t>actually desires</w:t>
      </w:r>
      <w:proofErr w:type="gramEnd"/>
      <w:r>
        <w:rPr>
          <w:rFonts w:ascii="Georgia" w:hAnsi="Georgia"/>
          <w:color w:val="000000"/>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rFonts w:ascii="Georgia" w:hAnsi="Georgia"/>
          <w:color w:val="000000"/>
          <w:sz w:val="16"/>
          <w:szCs w:val="16"/>
        </w:rPr>
        <w:t>all of</w:t>
      </w:r>
      <w:proofErr w:type="gramEnd"/>
      <w:r>
        <w:rPr>
          <w:rFonts w:ascii="Georgia" w:hAnsi="Georgia"/>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Georgia" w:hAnsi="Georgia"/>
          <w:color w:val="000000"/>
          <w:szCs w:val="22"/>
          <w:u w:val="single"/>
        </w:rPr>
        <w:t xml:space="preserve">We should also </w:t>
      </w:r>
      <w:proofErr w:type="gramStart"/>
      <w:r>
        <w:rPr>
          <w:rFonts w:ascii="Georgia" w:hAnsi="Georgia"/>
          <w:color w:val="000000"/>
          <w:szCs w:val="22"/>
          <w:u w:val="single"/>
        </w:rPr>
        <w:t>take into account</w:t>
      </w:r>
      <w:proofErr w:type="gramEnd"/>
      <w:r>
        <w:rPr>
          <w:rFonts w:ascii="Georgia" w:hAnsi="Georgia"/>
          <w:color w:val="000000"/>
          <w:szCs w:val="22"/>
          <w:u w:val="single"/>
        </w:rPr>
        <w:t xml:space="preserve"> </w:t>
      </w:r>
      <w:r>
        <w:rPr>
          <w:rFonts w:ascii="Georgia" w:hAnsi="Georgia"/>
          <w:b/>
          <w:bCs/>
          <w:color w:val="000000"/>
          <w:szCs w:val="22"/>
          <w:u w:val="single"/>
        </w:rPr>
        <w:t>moral uncertainty</w:t>
      </w:r>
      <w:r>
        <w:rPr>
          <w:rFonts w:ascii="Georgia" w:hAnsi="Georgia"/>
          <w:color w:val="000000"/>
          <w:szCs w:val="22"/>
          <w:u w:val="single"/>
        </w:rPr>
        <w:t xml:space="preserve">. What is it reasonable for one to do, when one is uncertain not (only) about the empirical facts, but also about the moral facts? I’ve just argued that there’s agreement among </w:t>
      </w:r>
      <w:r>
        <w:rPr>
          <w:rFonts w:ascii="Georgia" w:hAnsi="Georgia"/>
          <w:b/>
          <w:bCs/>
          <w:color w:val="000000"/>
          <w:szCs w:val="22"/>
          <w:u w:val="single"/>
        </w:rPr>
        <w:t>minimally plausible ethical views</w:t>
      </w:r>
      <w:r>
        <w:rPr>
          <w:rFonts w:ascii="Georgia" w:hAnsi="Georgia"/>
          <w:color w:val="000000"/>
          <w:szCs w:val="22"/>
          <w:u w:val="single"/>
        </w:rPr>
        <w:t xml:space="preserve"> that we have strong reason to reduce existential risk – not only consequentialists, but also </w:t>
      </w:r>
      <w:r>
        <w:rPr>
          <w:rFonts w:ascii="Georgia" w:hAnsi="Georgia"/>
          <w:b/>
          <w:bCs/>
          <w:color w:val="000000"/>
          <w:szCs w:val="22"/>
          <w:u w:val="single"/>
        </w:rPr>
        <w:t>deontologists</w:t>
      </w:r>
      <w:r>
        <w:rPr>
          <w:rFonts w:ascii="Georgia" w:hAnsi="Georgia"/>
          <w:color w:val="000000"/>
          <w:szCs w:val="22"/>
          <w:u w:val="single"/>
        </w:rPr>
        <w:t xml:space="preserve">, </w:t>
      </w:r>
      <w:r>
        <w:rPr>
          <w:rFonts w:ascii="Georgia" w:hAnsi="Georgia"/>
          <w:b/>
          <w:bCs/>
          <w:color w:val="000000"/>
          <w:szCs w:val="22"/>
          <w:u w:val="single"/>
        </w:rPr>
        <w:t>virtue ethicists</w:t>
      </w:r>
      <w:r>
        <w:rPr>
          <w:rFonts w:ascii="Georgia" w:hAnsi="Georgia"/>
          <w:color w:val="000000"/>
          <w:szCs w:val="22"/>
          <w:u w:val="single"/>
        </w:rPr>
        <w:t xml:space="preserve">, and </w:t>
      </w:r>
      <w:r>
        <w:rPr>
          <w:rFonts w:ascii="Georgia" w:hAnsi="Georgia"/>
          <w:b/>
          <w:bCs/>
          <w:color w:val="000000"/>
          <w:szCs w:val="22"/>
          <w:u w:val="single"/>
        </w:rPr>
        <w:t>sophisticated egoists</w:t>
      </w:r>
      <w:r>
        <w:rPr>
          <w:rFonts w:ascii="Georgia" w:hAnsi="Georgia"/>
          <w:color w:val="000000"/>
          <w:szCs w:val="22"/>
          <w:u w:val="single"/>
        </w:rPr>
        <w:t xml:space="preserve"> should agree</w:t>
      </w:r>
      <w:r>
        <w:rPr>
          <w:rFonts w:ascii="Georgia" w:hAnsi="Georgia"/>
          <w:color w:val="000000"/>
          <w:sz w:val="16"/>
          <w:szCs w:val="16"/>
        </w:rPr>
        <w:t>. But even those (hedonistic egoists) who disagree should have a significant level of confidence that they are mistaken, and that one of the above views is correct</w:t>
      </w:r>
      <w:r>
        <w:rPr>
          <w:rFonts w:ascii="Georgia" w:hAnsi="Georgia"/>
          <w:color w:val="000000"/>
          <w:szCs w:val="22"/>
          <w:u w:val="single"/>
        </w:rPr>
        <w:t xml:space="preserve">. </w:t>
      </w:r>
      <w:r>
        <w:rPr>
          <w:rFonts w:ascii="Georgia" w:hAnsi="Georgia"/>
          <w:color w:val="000000"/>
          <w:szCs w:val="22"/>
          <w:u w:val="single"/>
          <w:shd w:val="clear" w:color="auto" w:fill="FFFF00"/>
        </w:rPr>
        <w:t xml:space="preserve">Even if they were </w:t>
      </w:r>
      <w:r>
        <w:rPr>
          <w:rFonts w:ascii="Georgia" w:hAnsi="Georgia"/>
          <w:b/>
          <w:bCs/>
          <w:color w:val="000000"/>
          <w:szCs w:val="22"/>
          <w:u w:val="single"/>
          <w:shd w:val="clear" w:color="auto" w:fill="FFFF00"/>
        </w:rPr>
        <w:t>90% sure</w:t>
      </w:r>
      <w:r>
        <w:rPr>
          <w:rFonts w:ascii="Georgia" w:hAnsi="Georgia"/>
          <w:color w:val="000000"/>
          <w:szCs w:val="22"/>
          <w:u w:val="single"/>
          <w:shd w:val="clear" w:color="auto" w:fill="FFFF00"/>
        </w:rPr>
        <w:t xml:space="preserve"> </w:t>
      </w:r>
      <w:r>
        <w:rPr>
          <w:rFonts w:ascii="Georgia" w:hAnsi="Georgia"/>
          <w:color w:val="000000"/>
          <w:szCs w:val="22"/>
          <w:u w:val="single"/>
        </w:rPr>
        <w:t xml:space="preserve">that their view is the correct one (and 10% sure that one of these other ones is correct), </w:t>
      </w:r>
      <w:r>
        <w:rPr>
          <w:rFonts w:ascii="Georgia" w:hAnsi="Georgia"/>
          <w:color w:val="000000"/>
          <w:szCs w:val="22"/>
          <w:u w:val="single"/>
          <w:shd w:val="clear" w:color="auto" w:fill="FFFF00"/>
        </w:rPr>
        <w:t xml:space="preserve">they would have </w:t>
      </w:r>
      <w:proofErr w:type="gramStart"/>
      <w:r>
        <w:rPr>
          <w:rFonts w:ascii="Georgia" w:hAnsi="Georgia"/>
          <w:b/>
          <w:bCs/>
          <w:color w:val="000000"/>
          <w:szCs w:val="22"/>
          <w:u w:val="single"/>
        </w:rPr>
        <w:t>pretty strong</w:t>
      </w:r>
      <w:proofErr w:type="gramEnd"/>
      <w:r>
        <w:rPr>
          <w:rFonts w:ascii="Georgia" w:hAnsi="Georgia"/>
          <w:b/>
          <w:bCs/>
          <w:color w:val="000000"/>
          <w:szCs w:val="22"/>
          <w:u w:val="single"/>
        </w:rPr>
        <w:t xml:space="preserve"> </w:t>
      </w:r>
      <w:r>
        <w:rPr>
          <w:rFonts w:ascii="Georgia" w:hAnsi="Georgia"/>
          <w:b/>
          <w:bCs/>
          <w:color w:val="000000"/>
          <w:szCs w:val="22"/>
          <w:u w:val="single"/>
          <w:shd w:val="clear" w:color="auto" w:fill="FFFF00"/>
        </w:rPr>
        <w:t>reason</w:t>
      </w:r>
      <w:r>
        <w:rPr>
          <w:rFonts w:ascii="Georgia" w:hAnsi="Georgia"/>
          <w:color w:val="000000"/>
          <w:szCs w:val="22"/>
          <w:u w:val="single"/>
          <w:shd w:val="clear" w:color="auto" w:fill="FFFF00"/>
        </w:rPr>
        <w:t xml:space="preserve">, from </w:t>
      </w:r>
      <w:r>
        <w:rPr>
          <w:rFonts w:ascii="Georgia" w:hAnsi="Georgia"/>
          <w:color w:val="000000"/>
          <w:szCs w:val="22"/>
          <w:u w:val="single"/>
        </w:rPr>
        <w:t xml:space="preserve">the standpoint of </w:t>
      </w:r>
      <w:r>
        <w:rPr>
          <w:rFonts w:ascii="Georgia" w:hAnsi="Georgia"/>
          <w:b/>
          <w:bCs/>
          <w:color w:val="000000"/>
          <w:szCs w:val="22"/>
          <w:u w:val="single"/>
          <w:shd w:val="clear" w:color="auto" w:fill="FFFF00"/>
        </w:rPr>
        <w:t>moral uncertainty</w:t>
      </w:r>
      <w:r>
        <w:rPr>
          <w:rFonts w:ascii="Georgia" w:hAnsi="Georgia"/>
          <w:color w:val="000000"/>
          <w:szCs w:val="22"/>
          <w:u w:val="single"/>
          <w:shd w:val="clear" w:color="auto" w:fill="FFFF00"/>
        </w:rPr>
        <w:t xml:space="preserve">, to </w:t>
      </w:r>
      <w:r>
        <w:rPr>
          <w:rFonts w:ascii="Georgia" w:hAnsi="Georgia"/>
          <w:b/>
          <w:bCs/>
          <w:color w:val="000000"/>
          <w:szCs w:val="22"/>
          <w:u w:val="single"/>
          <w:shd w:val="clear" w:color="auto" w:fill="FFFF00"/>
        </w:rPr>
        <w:t>reduce existential risk</w:t>
      </w:r>
      <w:r>
        <w:rPr>
          <w:rFonts w:ascii="Georgia" w:hAnsi="Georgia"/>
          <w:color w:val="000000"/>
          <w:szCs w:val="22"/>
          <w:u w:val="single"/>
        </w:rPr>
        <w:t xml:space="preserve">. Perhaps most disturbingly still, even if we are only 1% sure that the well-being of possible future people matters, it is at least arguable that, from the standpoint of moral uncertainty, reducing existential risk is the </w:t>
      </w:r>
      <w:r>
        <w:rPr>
          <w:rFonts w:ascii="Georgia" w:hAnsi="Georgia"/>
          <w:b/>
          <w:bCs/>
          <w:color w:val="000000"/>
          <w:szCs w:val="22"/>
          <w:u w:val="single"/>
        </w:rPr>
        <w:t>most important thing in the world</w:t>
      </w:r>
      <w:r>
        <w:rPr>
          <w:rFonts w:ascii="Georgia" w:hAnsi="Georgia"/>
          <w:color w:val="000000"/>
          <w:sz w:val="16"/>
          <w:szCs w:val="16"/>
        </w:rPr>
        <w:t xml:space="preserve">. Again, this is largely </w:t>
      </w:r>
      <w:proofErr w:type="gramStart"/>
      <w:r>
        <w:rPr>
          <w:rFonts w:ascii="Georgia" w:hAnsi="Georgia"/>
          <w:color w:val="000000"/>
          <w:sz w:val="16"/>
          <w:szCs w:val="16"/>
        </w:rPr>
        <w:t>for the reason that</w:t>
      </w:r>
      <w:proofErr w:type="gramEnd"/>
      <w:r>
        <w:rPr>
          <w:rFonts w:ascii="Georgia" w:hAnsi="Georgia"/>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rFonts w:ascii="Georgia" w:hAnsi="Georgia"/>
          <w:color w:val="000000"/>
          <w:sz w:val="16"/>
          <w:szCs w:val="16"/>
        </w:rPr>
        <w:t>fairly implausible</w:t>
      </w:r>
      <w:proofErr w:type="gramEnd"/>
      <w:r>
        <w:rPr>
          <w:rFonts w:ascii="Georgia" w:hAnsi="Georgia"/>
          <w:color w:val="000000"/>
          <w:sz w:val="16"/>
          <w:szCs w:val="16"/>
        </w:rPr>
        <w:t xml:space="preserve"> views. And even if things did not go well for our ancestors, I am optimistic that they will overall go fantastically well for our </w:t>
      </w:r>
      <w:proofErr w:type="gramStart"/>
      <w:r>
        <w:rPr>
          <w:rFonts w:ascii="Georgia" w:hAnsi="Georgia"/>
          <w:color w:val="000000"/>
          <w:sz w:val="16"/>
          <w:szCs w:val="16"/>
        </w:rPr>
        <w:t>descendants, if</w:t>
      </w:r>
      <w:proofErr w:type="gramEnd"/>
      <w:r>
        <w:rPr>
          <w:rFonts w:ascii="Georgia" w:hAnsi="Georgia"/>
          <w:color w:val="000000"/>
          <w:sz w:val="16"/>
          <w:szCs w:val="16"/>
        </w:rPr>
        <w:t xml:space="preserve"> we allow them to. I suspect that most of us alive today – at least those of us not suffering from extreme illness or poverty – have lives that are well worth living, and that things will continue to improve. </w:t>
      </w:r>
      <w:r>
        <w:rPr>
          <w:rFonts w:ascii="Georgia" w:hAnsi="Georgia"/>
          <w:color w:val="000000"/>
          <w:szCs w:val="22"/>
          <w:u w:val="single"/>
        </w:rPr>
        <w:t>Derek Parfit, whose work has emphasized future generations as well as agreement in ethics, described our situation clearly and accurately:</w:t>
      </w:r>
      <w:r>
        <w:rPr>
          <w:rFonts w:ascii="Georgia" w:hAnsi="Georgia"/>
          <w:color w:val="000000"/>
          <w:sz w:val="16"/>
          <w:szCs w:val="16"/>
        </w:rPr>
        <w:t xml:space="preserve"> “We live during the hinge of history. </w:t>
      </w:r>
      <w:r>
        <w:rPr>
          <w:rFonts w:ascii="Georgia" w:hAnsi="Georgia"/>
          <w:color w:val="000000"/>
          <w:szCs w:val="22"/>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rFonts w:ascii="Georgia" w:hAnsi="Georgia"/>
          <w:color w:val="000000"/>
          <w:sz w:val="16"/>
          <w:szCs w:val="16"/>
        </w:rPr>
        <w:t xml:space="preserve"> </w:t>
      </w:r>
      <w:r>
        <w:rPr>
          <w:rFonts w:ascii="Georgia" w:hAnsi="Georgia"/>
          <w:color w:val="000000"/>
          <w:szCs w:val="22"/>
          <w:u w:val="single"/>
        </w:rPr>
        <w:t xml:space="preserve">Our descendants could, if necessary, go elsewhere, spreading through this galaxy…. Our descendants might, I believe, make the further future very good. But that good future may also depend in part on us. If our </w:t>
      </w:r>
      <w:r>
        <w:rPr>
          <w:rFonts w:ascii="Georgia" w:hAnsi="Georgia"/>
          <w:color w:val="000000"/>
          <w:szCs w:val="22"/>
          <w:u w:val="single"/>
        </w:rPr>
        <w:lastRenderedPageBreak/>
        <w:t xml:space="preserve">selfish recklessness ends human history, we would be </w:t>
      </w:r>
      <w:r>
        <w:rPr>
          <w:rFonts w:ascii="Georgia" w:hAnsi="Georgia"/>
          <w:b/>
          <w:bCs/>
          <w:color w:val="000000"/>
          <w:szCs w:val="22"/>
          <w:u w:val="single"/>
        </w:rPr>
        <w:t>acting very wrongly</w:t>
      </w:r>
      <w:r>
        <w:rPr>
          <w:rFonts w:ascii="Georgia" w:hAnsi="Georgia"/>
          <w:color w:val="000000"/>
          <w:sz w:val="16"/>
          <w:szCs w:val="16"/>
        </w:rPr>
        <w:t>.” (From chapter 36 of On What Matters)</w:t>
      </w:r>
      <w:r>
        <w:rPr>
          <w:rFonts w:ascii="Georgia" w:hAnsi="Georgia"/>
          <w:color w:val="000000"/>
          <w:szCs w:val="22"/>
        </w:rPr>
        <w:t xml:space="preserve"> </w:t>
      </w:r>
    </w:p>
    <w:p w14:paraId="0F8D323E" w14:textId="77777777" w:rsidR="00E42E4C" w:rsidRPr="00F601E6" w:rsidRDefault="00E42E4C" w:rsidP="0078785F">
      <w:pPr>
        <w:pStyle w:val="Heading4"/>
      </w:pP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1426681">
    <w:abstractNumId w:val="17"/>
  </w:num>
  <w:num w:numId="2" w16cid:durableId="324091278">
    <w:abstractNumId w:val="14"/>
  </w:num>
  <w:num w:numId="3" w16cid:durableId="958531162">
    <w:abstractNumId w:val="20"/>
  </w:num>
  <w:num w:numId="4" w16cid:durableId="1474449707">
    <w:abstractNumId w:val="18"/>
  </w:num>
  <w:num w:numId="5" w16cid:durableId="341981540">
    <w:abstractNumId w:val="16"/>
  </w:num>
  <w:num w:numId="6" w16cid:durableId="1737632553">
    <w:abstractNumId w:val="19"/>
  </w:num>
  <w:num w:numId="7" w16cid:durableId="103043287">
    <w:abstractNumId w:val="15"/>
  </w:num>
  <w:num w:numId="8" w16cid:durableId="345710794">
    <w:abstractNumId w:val="12"/>
  </w:num>
  <w:num w:numId="9" w16cid:durableId="347605294">
    <w:abstractNumId w:val="13"/>
  </w:num>
  <w:num w:numId="10" w16cid:durableId="1698384283">
    <w:abstractNumId w:val="21"/>
  </w:num>
  <w:num w:numId="11" w16cid:durableId="365788211">
    <w:abstractNumId w:val="11"/>
  </w:num>
  <w:num w:numId="12" w16cid:durableId="1559366753">
    <w:abstractNumId w:val="10"/>
  </w:num>
  <w:num w:numId="13" w16cid:durableId="103037661">
    <w:abstractNumId w:val="8"/>
  </w:num>
  <w:num w:numId="14" w16cid:durableId="1665428147">
    <w:abstractNumId w:val="7"/>
  </w:num>
  <w:num w:numId="15" w16cid:durableId="533034100">
    <w:abstractNumId w:val="6"/>
  </w:num>
  <w:num w:numId="16" w16cid:durableId="1717464483">
    <w:abstractNumId w:val="5"/>
  </w:num>
  <w:num w:numId="17" w16cid:durableId="1360860036">
    <w:abstractNumId w:val="9"/>
  </w:num>
  <w:num w:numId="18" w16cid:durableId="1711605895">
    <w:abstractNumId w:val="4"/>
  </w:num>
  <w:num w:numId="19" w16cid:durableId="1669138061">
    <w:abstractNumId w:val="3"/>
  </w:num>
  <w:num w:numId="20" w16cid:durableId="2082873661">
    <w:abstractNumId w:val="2"/>
  </w:num>
  <w:num w:numId="21" w16cid:durableId="1220432722">
    <w:abstractNumId w:val="1"/>
  </w:num>
  <w:num w:numId="22" w16cid:durableId="105061756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0F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82A"/>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E3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E6E"/>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E11"/>
    <w:rsid w:val="004D52D8"/>
    <w:rsid w:val="004E355B"/>
    <w:rsid w:val="005028E5"/>
    <w:rsid w:val="00503735"/>
    <w:rsid w:val="005049F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65A"/>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85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6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E2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3E9"/>
    <w:rsid w:val="00F73954"/>
    <w:rsid w:val="00F94060"/>
    <w:rsid w:val="00FA56F6"/>
    <w:rsid w:val="00FB329D"/>
    <w:rsid w:val="00FC27E3"/>
    <w:rsid w:val="00FC6320"/>
    <w:rsid w:val="00FC74C7"/>
    <w:rsid w:val="00FD451D"/>
    <w:rsid w:val="00FD5B22"/>
    <w:rsid w:val="00FE1B01"/>
    <w:rsid w:val="00FF0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92E488"/>
  <w14:defaultImageDpi w14:val="300"/>
  <w15:docId w15:val="{C32BACE4-54DE-D949-800E-F5C92AE2F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6320"/>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FC63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FC63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9"/>
    <w:unhideWhenUsed/>
    <w:qFormat/>
    <w:rsid w:val="00FC63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FC632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FF0F6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FF0F6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F0F6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F0F6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F0F6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C63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632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FC6320"/>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FC632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FC632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FC63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6320"/>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C632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C632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C632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FC6320"/>
    <w:rPr>
      <w:color w:val="auto"/>
      <w:u w:val="none"/>
    </w:rPr>
  </w:style>
  <w:style w:type="paragraph" w:styleId="DocumentMap">
    <w:name w:val="Document Map"/>
    <w:basedOn w:val="Normal"/>
    <w:link w:val="DocumentMapChar"/>
    <w:uiPriority w:val="99"/>
    <w:unhideWhenUsed/>
    <w:rsid w:val="00FC63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C6320"/>
    <w:rPr>
      <w:rFonts w:ascii="Lucida Grande" w:hAnsi="Lucida Grande" w:cs="Lucida Grande"/>
    </w:rPr>
  </w:style>
  <w:style w:type="character" w:customStyle="1" w:styleId="Heading5Char">
    <w:name w:val="Heading 5 Char"/>
    <w:basedOn w:val="DefaultParagraphFont"/>
    <w:link w:val="Heading5"/>
    <w:rsid w:val="00FF0F6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FF0F63"/>
    <w:rPr>
      <w:rFonts w:ascii="Cambria" w:eastAsia="Times New Roman" w:hAnsi="Cambria"/>
      <w:b/>
      <w:bCs/>
      <w:i/>
      <w:iCs/>
      <w:sz w:val="20"/>
      <w:lang w:bidi="en-US"/>
    </w:rPr>
  </w:style>
  <w:style w:type="character" w:customStyle="1" w:styleId="Heading7Char">
    <w:name w:val="Heading 7 Char"/>
    <w:basedOn w:val="DefaultParagraphFont"/>
    <w:link w:val="Heading7"/>
    <w:rsid w:val="00FF0F6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F0F6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F0F63"/>
    <w:rPr>
      <w:rFonts w:ascii="Cambria" w:eastAsia="Times New Roman" w:hAnsi="Cambria"/>
      <w:i/>
      <w:iCs/>
      <w:sz w:val="18"/>
      <w:szCs w:val="18"/>
      <w:lang w:bidi="en-US"/>
    </w:rPr>
  </w:style>
  <w:style w:type="paragraph" w:customStyle="1" w:styleId="Analytic">
    <w:name w:val="Analytic"/>
    <w:basedOn w:val="Heading4"/>
    <w:link w:val="AnalyticChar"/>
    <w:autoRedefine/>
    <w:uiPriority w:val="4"/>
    <w:qFormat/>
    <w:rsid w:val="00FF0F63"/>
    <w:rPr>
      <w:color w:val="C00000"/>
    </w:rPr>
  </w:style>
  <w:style w:type="paragraph" w:customStyle="1" w:styleId="Emphasis1">
    <w:name w:val="Emphasis1"/>
    <w:basedOn w:val="Normal"/>
    <w:link w:val="Emphasis"/>
    <w:uiPriority w:val="20"/>
    <w:qFormat/>
    <w:rsid w:val="00FF0F6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F0F6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FF0F63"/>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FF0F63"/>
  </w:style>
  <w:style w:type="paragraph" w:styleId="ListParagraph">
    <w:name w:val="List Paragraph"/>
    <w:aliases w:val="6 font"/>
    <w:basedOn w:val="Normal"/>
    <w:uiPriority w:val="99"/>
    <w:qFormat/>
    <w:rsid w:val="00FF0F63"/>
    <w:pPr>
      <w:ind w:left="720"/>
      <w:contextualSpacing/>
    </w:pPr>
  </w:style>
  <w:style w:type="character" w:styleId="UnresolvedMention">
    <w:name w:val="Unresolved Mention"/>
    <w:basedOn w:val="DefaultParagraphFont"/>
    <w:uiPriority w:val="99"/>
    <w:unhideWhenUsed/>
    <w:rsid w:val="00FF0F63"/>
    <w:rPr>
      <w:color w:val="605E5C"/>
      <w:shd w:val="clear" w:color="auto" w:fill="E1DFDD"/>
    </w:rPr>
  </w:style>
  <w:style w:type="paragraph" w:styleId="BalloonText">
    <w:name w:val="Balloon Text"/>
    <w:basedOn w:val="Normal"/>
    <w:link w:val="BalloonTextChar"/>
    <w:uiPriority w:val="99"/>
    <w:unhideWhenUsed/>
    <w:qFormat/>
    <w:rsid w:val="00FF0F63"/>
    <w:pPr>
      <w:spacing w:after="0" w:line="240" w:lineRule="auto"/>
    </w:pPr>
    <w:rPr>
      <w:sz w:val="18"/>
      <w:szCs w:val="18"/>
    </w:rPr>
  </w:style>
  <w:style w:type="character" w:customStyle="1" w:styleId="BalloonTextChar">
    <w:name w:val="Balloon Text Char"/>
    <w:basedOn w:val="DefaultParagraphFont"/>
    <w:link w:val="BalloonText"/>
    <w:uiPriority w:val="99"/>
    <w:qFormat/>
    <w:rsid w:val="00FF0F63"/>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F0F63"/>
    <w:rPr>
      <w:sz w:val="22"/>
      <w:u w:val="single"/>
    </w:rPr>
  </w:style>
  <w:style w:type="character" w:customStyle="1" w:styleId="AnalyticChar">
    <w:name w:val="Analytic Char"/>
    <w:basedOn w:val="DefaultParagraphFont"/>
    <w:link w:val="Analytic"/>
    <w:uiPriority w:val="4"/>
    <w:rsid w:val="00FF0F63"/>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FF0F63"/>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FF0F63"/>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FF0F63"/>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FF0F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FF0F63"/>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FF0F6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F0F63"/>
    <w:rPr>
      <w:rFonts w:ascii="Calibri" w:hAnsi="Calibri"/>
      <w:b/>
      <w:sz w:val="26"/>
    </w:rPr>
  </w:style>
  <w:style w:type="character" w:customStyle="1" w:styleId="Heading4Char3">
    <w:name w:val="Heading 4 Char3"/>
    <w:aliases w:val="Tag Char3,heading 2 Char3,Heading 2 Char2 Char Char1,Heading 2 Char1 Char Char Char1,ta Char"/>
    <w:rsid w:val="00FF0F63"/>
    <w:rPr>
      <w:rFonts w:ascii="Calibri" w:hAnsi="Calibri"/>
      <w:b/>
      <w:sz w:val="26"/>
    </w:rPr>
  </w:style>
  <w:style w:type="character" w:customStyle="1" w:styleId="UnderlineBold">
    <w:name w:val="Underline + Bold"/>
    <w:uiPriority w:val="1"/>
    <w:qFormat/>
    <w:rsid w:val="00FF0F63"/>
    <w:rPr>
      <w:rFonts w:ascii="Georgia" w:hAnsi="Georgia"/>
      <w:b w:val="0"/>
      <w:bCs w:val="0"/>
      <w:sz w:val="22"/>
      <w:u w:val="single"/>
    </w:rPr>
  </w:style>
  <w:style w:type="paragraph" w:customStyle="1" w:styleId="underlined">
    <w:name w:val="underlined"/>
    <w:next w:val="Normal"/>
    <w:link w:val="underlinedChar"/>
    <w:autoRedefine/>
    <w:qFormat/>
    <w:rsid w:val="00FF0F63"/>
    <w:pPr>
      <w:contextualSpacing/>
    </w:pPr>
    <w:rPr>
      <w:rFonts w:ascii="Times New Roman" w:eastAsia="Malgun Gothic" w:hAnsi="Times New Roman" w:cs="Times New Roman"/>
      <w:u w:val="single"/>
    </w:rPr>
  </w:style>
  <w:style w:type="character" w:customStyle="1" w:styleId="underlinedChar">
    <w:name w:val="underlined Char"/>
    <w:link w:val="underlined"/>
    <w:rsid w:val="00FF0F6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F0F6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FF0F63"/>
    <w:pPr>
      <w:spacing w:after="0" w:line="240" w:lineRule="auto"/>
    </w:pPr>
    <w:rPr>
      <w:rFonts w:eastAsia="Calibri"/>
      <w:sz w:val="24"/>
      <w:u w:val="single"/>
      <w:lang w:val="x-none"/>
    </w:rPr>
  </w:style>
  <w:style w:type="character" w:customStyle="1" w:styleId="Style4Char">
    <w:name w:val="Style4 Char"/>
    <w:link w:val="Style4"/>
    <w:qFormat/>
    <w:rsid w:val="00FF0F63"/>
    <w:rPr>
      <w:rFonts w:ascii="Calibri" w:eastAsia="Calibri" w:hAnsi="Calibri"/>
      <w:u w:val="single"/>
      <w:lang w:val="x-none"/>
    </w:rPr>
  </w:style>
  <w:style w:type="paragraph" w:customStyle="1" w:styleId="Analytics">
    <w:name w:val="Analytics"/>
    <w:basedOn w:val="Heading4"/>
    <w:link w:val="AnalyticsChar"/>
    <w:uiPriority w:val="4"/>
    <w:qFormat/>
    <w:rsid w:val="00FF0F63"/>
    <w:rPr>
      <w:bCs w:val="0"/>
    </w:rPr>
  </w:style>
  <w:style w:type="character" w:customStyle="1" w:styleId="AnalyticsChar">
    <w:name w:val="Analytics Char"/>
    <w:basedOn w:val="DefaultParagraphFont"/>
    <w:link w:val="Analytics"/>
    <w:uiPriority w:val="4"/>
    <w:rsid w:val="00FF0F63"/>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FF0F63"/>
    <w:rPr>
      <w:rFonts w:cs="Arial"/>
      <w:b/>
      <w:bCs/>
      <w:iCs/>
      <w:szCs w:val="28"/>
      <w:lang w:val="en-US" w:eastAsia="en-US" w:bidi="ar-SA"/>
    </w:rPr>
  </w:style>
  <w:style w:type="numbering" w:customStyle="1" w:styleId="NoList1">
    <w:name w:val="No List1"/>
    <w:next w:val="NoList"/>
    <w:semiHidden/>
    <w:unhideWhenUsed/>
    <w:rsid w:val="00FF0F63"/>
  </w:style>
  <w:style w:type="character" w:customStyle="1" w:styleId="underline">
    <w:name w:val="underline"/>
    <w:basedOn w:val="DefaultParagraphFont"/>
    <w:qFormat/>
    <w:locked/>
    <w:rsid w:val="00FF0F63"/>
    <w:rPr>
      <w:rFonts w:ascii="Times New Roman" w:hAnsi="Times New Roman" w:cs="Times New Roman" w:hint="default"/>
      <w:u w:val="single"/>
    </w:rPr>
  </w:style>
  <w:style w:type="character" w:customStyle="1" w:styleId="Style11ptUnderline">
    <w:name w:val="Style 11 pt Underline"/>
    <w:basedOn w:val="DefaultParagraphFont"/>
    <w:qFormat/>
    <w:rsid w:val="00FF0F63"/>
    <w:rPr>
      <w:sz w:val="20"/>
      <w:u w:val="single"/>
    </w:rPr>
  </w:style>
  <w:style w:type="character" w:customStyle="1" w:styleId="Style11pt">
    <w:name w:val="Style 11 pt"/>
    <w:basedOn w:val="DefaultParagraphFont"/>
    <w:qFormat/>
    <w:rsid w:val="00FF0F63"/>
    <w:rPr>
      <w:sz w:val="20"/>
    </w:rPr>
  </w:style>
  <w:style w:type="character" w:customStyle="1" w:styleId="Style1Char1">
    <w:name w:val="Style1 Char1"/>
    <w:basedOn w:val="DefaultParagraphFont"/>
    <w:qFormat/>
    <w:rsid w:val="00FF0F6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FF0F63"/>
    <w:rPr>
      <w:sz w:val="18"/>
      <w:szCs w:val="18"/>
    </w:rPr>
  </w:style>
  <w:style w:type="paragraph" w:styleId="CommentText">
    <w:name w:val="annotation text"/>
    <w:basedOn w:val="Normal"/>
    <w:link w:val="CommentTextChar"/>
    <w:uiPriority w:val="99"/>
    <w:unhideWhenUsed/>
    <w:rsid w:val="00FF0F63"/>
    <w:pPr>
      <w:spacing w:line="240" w:lineRule="auto"/>
    </w:pPr>
    <w:rPr>
      <w:sz w:val="24"/>
    </w:rPr>
  </w:style>
  <w:style w:type="character" w:customStyle="1" w:styleId="CommentTextChar">
    <w:name w:val="Comment Text Char"/>
    <w:basedOn w:val="DefaultParagraphFont"/>
    <w:link w:val="CommentText"/>
    <w:uiPriority w:val="99"/>
    <w:rsid w:val="00FF0F63"/>
    <w:rPr>
      <w:rFonts w:ascii="Calibri" w:hAnsi="Calibri"/>
    </w:rPr>
  </w:style>
  <w:style w:type="paragraph" w:styleId="CommentSubject">
    <w:name w:val="annotation subject"/>
    <w:basedOn w:val="CommentText"/>
    <w:next w:val="CommentText"/>
    <w:link w:val="CommentSubjectChar"/>
    <w:unhideWhenUsed/>
    <w:rsid w:val="00FF0F63"/>
    <w:rPr>
      <w:b/>
      <w:bCs/>
      <w:sz w:val="20"/>
      <w:szCs w:val="20"/>
    </w:rPr>
  </w:style>
  <w:style w:type="character" w:customStyle="1" w:styleId="CommentSubjectChar">
    <w:name w:val="Comment Subject Char"/>
    <w:basedOn w:val="CommentTextChar"/>
    <w:link w:val="CommentSubject"/>
    <w:rsid w:val="00FF0F63"/>
    <w:rPr>
      <w:rFonts w:ascii="Calibri" w:hAnsi="Calibri"/>
      <w:b/>
      <w:bCs/>
      <w:sz w:val="20"/>
      <w:szCs w:val="20"/>
    </w:rPr>
  </w:style>
  <w:style w:type="character" w:customStyle="1" w:styleId="cardChar">
    <w:name w:val="card Char"/>
    <w:aliases w:val="Bold Cite Char Char,Speed Cite Char"/>
    <w:link w:val="card"/>
    <w:qFormat/>
    <w:rsid w:val="00FF0F63"/>
    <w:rPr>
      <w:rFonts w:ascii="Calibri" w:hAnsi="Calibri"/>
      <w:sz w:val="16"/>
    </w:rPr>
  </w:style>
  <w:style w:type="character" w:customStyle="1" w:styleId="StyleDate">
    <w:name w:val="Style Date"/>
    <w:aliases w:val="Author"/>
    <w:qFormat/>
    <w:rsid w:val="00FF0F63"/>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FF0F63"/>
    <w:rPr>
      <w:b/>
      <w:bCs/>
    </w:rPr>
  </w:style>
  <w:style w:type="character" w:customStyle="1" w:styleId="apple-converted-space">
    <w:name w:val="apple-converted-space"/>
    <w:basedOn w:val="DefaultParagraphFont"/>
    <w:qFormat/>
    <w:rsid w:val="00FF0F63"/>
  </w:style>
  <w:style w:type="character" w:customStyle="1" w:styleId="st">
    <w:name w:val="st"/>
    <w:rsid w:val="00FF0F63"/>
  </w:style>
  <w:style w:type="character" w:customStyle="1" w:styleId="CharChar11">
    <w:name w:val="Char Char11"/>
    <w:rsid w:val="00FF0F63"/>
    <w:rPr>
      <w:rFonts w:cs="Arial"/>
      <w:bCs/>
      <w:szCs w:val="26"/>
      <w:u w:val="single"/>
      <w:lang w:val="en-US" w:eastAsia="en-US" w:bidi="ar-SA"/>
    </w:rPr>
  </w:style>
  <w:style w:type="character" w:customStyle="1" w:styleId="DebateHighlighted">
    <w:name w:val="Debate Highlighted"/>
    <w:basedOn w:val="DefaultParagraphFont"/>
    <w:qFormat/>
    <w:rsid w:val="00FF0F6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FF0F63"/>
    <w:rPr>
      <w:rFonts w:ascii="Times New Roman" w:eastAsia="MS Mincho" w:hAnsi="Times New Roman" w:cs="Times New Roman"/>
      <w:sz w:val="16"/>
    </w:rPr>
  </w:style>
  <w:style w:type="character" w:customStyle="1" w:styleId="Highlightedunderline">
    <w:name w:val="Highlighted underline"/>
    <w:qFormat/>
    <w:rsid w:val="00FF0F63"/>
    <w:rPr>
      <w:rFonts w:ascii="Times New Roman" w:hAnsi="Times New Roman"/>
      <w:sz w:val="20"/>
      <w:shd w:val="clear" w:color="auto" w:fill="C0C0C0"/>
    </w:rPr>
  </w:style>
  <w:style w:type="paragraph" w:customStyle="1" w:styleId="CITE">
    <w:name w:val="CITE"/>
    <w:basedOn w:val="Normal"/>
    <w:next w:val="Normal"/>
    <w:link w:val="CITEChar"/>
    <w:qFormat/>
    <w:rsid w:val="00FF0F6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FF0F63"/>
    <w:rPr>
      <w:rFonts w:ascii="Liberation Sans" w:hAnsi="Liberation Sans" w:cs="Georgia"/>
      <w:sz w:val="20"/>
      <w:szCs w:val="20"/>
      <w:u w:val="single"/>
    </w:rPr>
  </w:style>
  <w:style w:type="paragraph" w:customStyle="1" w:styleId="cardtext">
    <w:name w:val="card text"/>
    <w:basedOn w:val="Normal"/>
    <w:link w:val="cardtextChar"/>
    <w:qFormat/>
    <w:rsid w:val="00FF0F6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FF0F63"/>
    <w:rPr>
      <w:rFonts w:ascii="Georgia" w:eastAsia="Calibri" w:hAnsi="Georgia"/>
    </w:rPr>
  </w:style>
  <w:style w:type="character" w:customStyle="1" w:styleId="UnderlineBold0">
    <w:name w:val="Underline Bold"/>
    <w:basedOn w:val="DefaultParagraphFont"/>
    <w:uiPriority w:val="6"/>
    <w:qFormat/>
    <w:rsid w:val="00FF0F63"/>
    <w:rPr>
      <w:b/>
      <w:sz w:val="20"/>
      <w:u w:val="single"/>
    </w:rPr>
  </w:style>
  <w:style w:type="paragraph" w:styleId="BodyText">
    <w:name w:val="Body Text"/>
    <w:basedOn w:val="Normal"/>
    <w:link w:val="BodyTextChar"/>
    <w:uiPriority w:val="99"/>
    <w:unhideWhenUsed/>
    <w:qFormat/>
    <w:rsid w:val="00FF0F63"/>
    <w:pPr>
      <w:spacing w:after="120"/>
    </w:pPr>
  </w:style>
  <w:style w:type="character" w:customStyle="1" w:styleId="BodyTextChar">
    <w:name w:val="Body Text Char"/>
    <w:basedOn w:val="DefaultParagraphFont"/>
    <w:link w:val="BodyText"/>
    <w:uiPriority w:val="99"/>
    <w:qFormat/>
    <w:rsid w:val="00FF0F63"/>
    <w:rPr>
      <w:rFonts w:ascii="Calibri" w:hAnsi="Calibri"/>
      <w:sz w:val="22"/>
    </w:rPr>
  </w:style>
  <w:style w:type="character" w:customStyle="1" w:styleId="titlechar0">
    <w:name w:val="titlechar"/>
    <w:basedOn w:val="DefaultParagraphFont"/>
    <w:rsid w:val="00FF0F63"/>
  </w:style>
  <w:style w:type="paragraph" w:customStyle="1" w:styleId="tiny">
    <w:name w:val="tiny"/>
    <w:next w:val="Normal"/>
    <w:link w:val="tinyChar"/>
    <w:autoRedefine/>
    <w:qFormat/>
    <w:rsid w:val="00FF0F63"/>
    <w:pPr>
      <w:contextualSpacing/>
    </w:pPr>
    <w:rPr>
      <w:rFonts w:ascii="Times New Roman" w:eastAsia="Malgun Gothic" w:hAnsi="Times New Roman" w:cs="Times New Roman"/>
      <w:sz w:val="12"/>
    </w:rPr>
  </w:style>
  <w:style w:type="character" w:customStyle="1" w:styleId="tinyChar">
    <w:name w:val="tiny Char"/>
    <w:link w:val="tiny"/>
    <w:rsid w:val="00FF0F63"/>
    <w:rPr>
      <w:rFonts w:ascii="Times New Roman" w:eastAsia="Malgun Gothic" w:hAnsi="Times New Roman" w:cs="Times New Roman"/>
      <w:sz w:val="12"/>
    </w:rPr>
  </w:style>
  <w:style w:type="character" w:customStyle="1" w:styleId="DocumentMapChar1">
    <w:name w:val="Document Map Char1"/>
    <w:basedOn w:val="DefaultParagraphFont"/>
    <w:uiPriority w:val="99"/>
    <w:rsid w:val="00FF0F63"/>
    <w:rPr>
      <w:rFonts w:ascii="Segoe UI" w:hAnsi="Segoe UI" w:cs="Segoe UI"/>
      <w:sz w:val="16"/>
      <w:szCs w:val="16"/>
    </w:rPr>
  </w:style>
  <w:style w:type="character" w:customStyle="1" w:styleId="CommentSubjectChar1">
    <w:name w:val="Comment Subject Char1"/>
    <w:basedOn w:val="CommentTextChar"/>
    <w:uiPriority w:val="99"/>
    <w:semiHidden/>
    <w:rsid w:val="00FF0F63"/>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FF0F63"/>
    <w:rPr>
      <w:rFonts w:ascii="Lucida Grande" w:eastAsiaTheme="minorHAnsi" w:hAnsi="Lucida Grande" w:cs="Lucida Grande"/>
      <w:sz w:val="18"/>
      <w:szCs w:val="18"/>
    </w:rPr>
  </w:style>
  <w:style w:type="character" w:customStyle="1" w:styleId="Style1Char">
    <w:name w:val="Style1 Char"/>
    <w:basedOn w:val="DefaultParagraphFont"/>
    <w:qFormat/>
    <w:rsid w:val="00FF0F63"/>
    <w:rPr>
      <w:rFonts w:eastAsia="SimSun"/>
      <w:sz w:val="20"/>
      <w:szCs w:val="24"/>
      <w:u w:val="single"/>
      <w:lang w:val="en-US" w:eastAsia="zh-CN" w:bidi="ar-SA"/>
    </w:rPr>
  </w:style>
  <w:style w:type="paragraph" w:customStyle="1" w:styleId="Tag2">
    <w:name w:val="Tag2"/>
    <w:basedOn w:val="Normal"/>
    <w:autoRedefine/>
    <w:qFormat/>
    <w:rsid w:val="00FF0F63"/>
    <w:rPr>
      <w:rFonts w:eastAsia="Calibri" w:cs="Arial"/>
      <w:b/>
    </w:rPr>
  </w:style>
  <w:style w:type="character" w:customStyle="1" w:styleId="CommentTextChar1">
    <w:name w:val="Comment Text Char1"/>
    <w:basedOn w:val="DefaultParagraphFont"/>
    <w:uiPriority w:val="99"/>
    <w:rsid w:val="00FF0F63"/>
    <w:rPr>
      <w:rFonts w:ascii="Calibri" w:hAnsi="Calibri"/>
    </w:rPr>
  </w:style>
  <w:style w:type="character" w:customStyle="1" w:styleId="apple-style-span">
    <w:name w:val="apple-style-span"/>
    <w:basedOn w:val="DefaultParagraphFont"/>
    <w:qFormat/>
    <w:rsid w:val="00FF0F63"/>
  </w:style>
  <w:style w:type="character" w:customStyle="1" w:styleId="FootnoteTextChar">
    <w:name w:val="Footnote Text Char"/>
    <w:basedOn w:val="DefaultParagraphFont"/>
    <w:link w:val="FootnoteText"/>
    <w:rsid w:val="00FF0F63"/>
    <w:rPr>
      <w:rFonts w:ascii="Calibri" w:hAnsi="Calibri"/>
    </w:rPr>
  </w:style>
  <w:style w:type="paragraph" w:styleId="FootnoteText">
    <w:name w:val="footnote text"/>
    <w:basedOn w:val="Normal"/>
    <w:link w:val="FootnoteTextChar"/>
    <w:unhideWhenUsed/>
    <w:qFormat/>
    <w:rsid w:val="00FF0F63"/>
    <w:pPr>
      <w:spacing w:after="0" w:line="240" w:lineRule="auto"/>
    </w:pPr>
    <w:rPr>
      <w:sz w:val="24"/>
    </w:rPr>
  </w:style>
  <w:style w:type="character" w:customStyle="1" w:styleId="FootnoteTextChar1">
    <w:name w:val="Footnote Text Char1"/>
    <w:basedOn w:val="DefaultParagraphFont"/>
    <w:rsid w:val="00FF0F63"/>
    <w:rPr>
      <w:rFonts w:ascii="Calibri" w:hAnsi="Calibri"/>
      <w:sz w:val="20"/>
      <w:szCs w:val="20"/>
    </w:rPr>
  </w:style>
  <w:style w:type="paragraph" w:customStyle="1" w:styleId="p">
    <w:name w:val="p"/>
    <w:basedOn w:val="Normal"/>
    <w:rsid w:val="00FF0F6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FF0F6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FF0F6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FF0F63"/>
    <w:rPr>
      <w:vertAlign w:val="superscript"/>
    </w:rPr>
  </w:style>
  <w:style w:type="paragraph" w:customStyle="1" w:styleId="para">
    <w:name w:val="para"/>
    <w:basedOn w:val="Normal"/>
    <w:rsid w:val="00FF0F63"/>
    <w:pPr>
      <w:spacing w:before="100" w:beforeAutospacing="1" w:after="100" w:afterAutospacing="1" w:line="240" w:lineRule="auto"/>
    </w:pPr>
  </w:style>
  <w:style w:type="paragraph" w:customStyle="1" w:styleId="selectionshareable">
    <w:name w:val="selectionshareable"/>
    <w:basedOn w:val="Normal"/>
    <w:uiPriority w:val="99"/>
    <w:qFormat/>
    <w:rsid w:val="00FF0F63"/>
    <w:pPr>
      <w:spacing w:before="100" w:beforeAutospacing="1" w:after="100" w:afterAutospacing="1" w:line="240" w:lineRule="auto"/>
    </w:pPr>
  </w:style>
  <w:style w:type="character" w:customStyle="1" w:styleId="vm-hook">
    <w:name w:val="vm-hook"/>
    <w:basedOn w:val="DefaultParagraphFont"/>
    <w:rsid w:val="00FF0F63"/>
  </w:style>
  <w:style w:type="character" w:customStyle="1" w:styleId="dfm-title">
    <w:name w:val="dfm-title"/>
    <w:basedOn w:val="DefaultParagraphFont"/>
    <w:rsid w:val="00FF0F63"/>
  </w:style>
  <w:style w:type="paragraph" w:customStyle="1" w:styleId="evidencetext">
    <w:name w:val="evidence text"/>
    <w:basedOn w:val="Normal"/>
    <w:link w:val="evidencetextChar1"/>
    <w:qFormat/>
    <w:rsid w:val="00FF0F63"/>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FF0F63"/>
    <w:rPr>
      <w:rFonts w:ascii="Arial" w:hAnsi="Arial" w:cs="Arial"/>
      <w:color w:val="000000"/>
      <w:sz w:val="22"/>
      <w:lang w:val="x-none" w:eastAsia="x-none"/>
    </w:rPr>
  </w:style>
  <w:style w:type="paragraph" w:customStyle="1" w:styleId="CardIndented">
    <w:name w:val="Card (Indented)"/>
    <w:basedOn w:val="Normal"/>
    <w:link w:val="CardIndentedChar"/>
    <w:qFormat/>
    <w:rsid w:val="00FF0F63"/>
    <w:pPr>
      <w:spacing w:after="0" w:line="240" w:lineRule="auto"/>
      <w:ind w:left="288"/>
    </w:pPr>
    <w:rPr>
      <w:rFonts w:ascii="Arial" w:hAnsi="Arial" w:cs="Arial"/>
    </w:rPr>
  </w:style>
  <w:style w:type="paragraph" w:customStyle="1" w:styleId="Emphasize">
    <w:name w:val="Emphasize"/>
    <w:basedOn w:val="Normal"/>
    <w:uiPriority w:val="7"/>
    <w:qFormat/>
    <w:rsid w:val="00FF0F6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FF0F63"/>
    <w:rPr>
      <w:rFonts w:asciiTheme="minorHAnsi" w:hAnsiTheme="minorHAnsi"/>
      <w:sz w:val="22"/>
    </w:rPr>
  </w:style>
  <w:style w:type="character" w:customStyle="1" w:styleId="UnresolvedMention1">
    <w:name w:val="Unresolved Mention1"/>
    <w:basedOn w:val="DefaultParagraphFont"/>
    <w:uiPriority w:val="99"/>
    <w:unhideWhenUsed/>
    <w:rsid w:val="00FF0F63"/>
    <w:rPr>
      <w:color w:val="808080"/>
      <w:shd w:val="clear" w:color="auto" w:fill="E6E6E6"/>
    </w:rPr>
  </w:style>
  <w:style w:type="character" w:customStyle="1" w:styleId="BodyTextChar1">
    <w:name w:val="Body Text Char1"/>
    <w:aliases w:val="Very Small Text Char1"/>
    <w:basedOn w:val="DefaultParagraphFont"/>
    <w:uiPriority w:val="99"/>
    <w:rsid w:val="00FF0F63"/>
    <w:rPr>
      <w:rFonts w:ascii="Times New Roman" w:hAnsi="Times New Roman"/>
      <w:sz w:val="24"/>
    </w:rPr>
  </w:style>
  <w:style w:type="character" w:customStyle="1" w:styleId="UnresolvedMention2">
    <w:name w:val="Unresolved Mention2"/>
    <w:basedOn w:val="DefaultParagraphFont"/>
    <w:uiPriority w:val="99"/>
    <w:unhideWhenUsed/>
    <w:rsid w:val="00FF0F63"/>
    <w:rPr>
      <w:color w:val="808080"/>
      <w:shd w:val="clear" w:color="auto" w:fill="E6E6E6"/>
    </w:rPr>
  </w:style>
  <w:style w:type="character" w:customStyle="1" w:styleId="Author-Date">
    <w:name w:val="Author-Date"/>
    <w:qFormat/>
    <w:rsid w:val="00FF0F63"/>
    <w:rPr>
      <w:b/>
      <w:sz w:val="24"/>
    </w:rPr>
  </w:style>
  <w:style w:type="character" w:customStyle="1" w:styleId="ListLabel12">
    <w:name w:val="ListLabel 12"/>
    <w:qFormat/>
    <w:rsid w:val="00FF0F63"/>
    <w:rPr>
      <w:strike w:val="0"/>
      <w:dstrike w:val="0"/>
      <w:color w:val="000000"/>
      <w:spacing w:val="0"/>
      <w:w w:val="100"/>
      <w:sz w:val="16"/>
      <w:lang w:val="en-US"/>
    </w:rPr>
  </w:style>
  <w:style w:type="character" w:customStyle="1" w:styleId="ListLabel11">
    <w:name w:val="ListLabel 11"/>
    <w:qFormat/>
    <w:rsid w:val="00FF0F63"/>
    <w:rPr>
      <w:strike w:val="0"/>
      <w:dstrike w:val="0"/>
      <w:color w:val="000000"/>
      <w:spacing w:val="70"/>
      <w:w w:val="100"/>
      <w:sz w:val="16"/>
      <w:lang w:val="en-US"/>
    </w:rPr>
  </w:style>
  <w:style w:type="character" w:customStyle="1" w:styleId="ListLabel10">
    <w:name w:val="ListLabel 10"/>
    <w:qFormat/>
    <w:rsid w:val="00FF0F63"/>
    <w:rPr>
      <w:strike w:val="0"/>
      <w:dstrike w:val="0"/>
      <w:color w:val="000000"/>
      <w:spacing w:val="0"/>
      <w:w w:val="100"/>
      <w:sz w:val="18"/>
      <w:lang w:val="en-US"/>
    </w:rPr>
  </w:style>
  <w:style w:type="character" w:customStyle="1" w:styleId="ListLabel9">
    <w:name w:val="ListLabel 9"/>
    <w:qFormat/>
    <w:rsid w:val="00FF0F63"/>
    <w:rPr>
      <w:strike w:val="0"/>
      <w:dstrike w:val="0"/>
      <w:color w:val="000000"/>
      <w:spacing w:val="0"/>
      <w:w w:val="100"/>
      <w:sz w:val="21"/>
      <w:lang w:val="en-US"/>
    </w:rPr>
  </w:style>
  <w:style w:type="character" w:customStyle="1" w:styleId="ListLabel8">
    <w:name w:val="ListLabel 8"/>
    <w:qFormat/>
    <w:rsid w:val="00FF0F63"/>
    <w:rPr>
      <w:strike w:val="0"/>
      <w:dstrike w:val="0"/>
      <w:color w:val="000000"/>
      <w:spacing w:val="0"/>
      <w:w w:val="100"/>
      <w:sz w:val="20"/>
      <w:lang w:val="en-US"/>
    </w:rPr>
  </w:style>
  <w:style w:type="character" w:customStyle="1" w:styleId="ListLabel7">
    <w:name w:val="ListLabel 7"/>
    <w:qFormat/>
    <w:rsid w:val="00FF0F63"/>
    <w:rPr>
      <w:strike w:val="0"/>
      <w:dstrike w:val="0"/>
      <w:color w:val="000000"/>
      <w:spacing w:val="0"/>
      <w:w w:val="100"/>
      <w:sz w:val="20"/>
      <w:lang w:val="en-US"/>
    </w:rPr>
  </w:style>
  <w:style w:type="character" w:customStyle="1" w:styleId="ListLabel6">
    <w:name w:val="ListLabel 6"/>
    <w:qFormat/>
    <w:rsid w:val="00FF0F63"/>
    <w:rPr>
      <w:i/>
      <w:strike w:val="0"/>
      <w:dstrike w:val="0"/>
      <w:color w:val="000000"/>
      <w:spacing w:val="0"/>
      <w:w w:val="100"/>
      <w:sz w:val="20"/>
      <w:lang w:val="en-US"/>
    </w:rPr>
  </w:style>
  <w:style w:type="character" w:customStyle="1" w:styleId="ListLabel5">
    <w:name w:val="ListLabel 5"/>
    <w:qFormat/>
    <w:rsid w:val="00FF0F63"/>
    <w:rPr>
      <w:strike w:val="0"/>
      <w:dstrike w:val="0"/>
      <w:color w:val="000000"/>
      <w:spacing w:val="0"/>
      <w:w w:val="100"/>
      <w:sz w:val="20"/>
      <w:lang w:val="en-US"/>
    </w:rPr>
  </w:style>
  <w:style w:type="character" w:customStyle="1" w:styleId="ListLabel4">
    <w:name w:val="ListLabel 4"/>
    <w:qFormat/>
    <w:rsid w:val="00FF0F63"/>
    <w:rPr>
      <w:strike w:val="0"/>
      <w:dstrike w:val="0"/>
      <w:color w:val="000000"/>
      <w:spacing w:val="0"/>
      <w:w w:val="100"/>
      <w:sz w:val="19"/>
      <w:lang w:val="en-US"/>
    </w:rPr>
  </w:style>
  <w:style w:type="character" w:customStyle="1" w:styleId="ListLabel3">
    <w:name w:val="ListLabel 3"/>
    <w:qFormat/>
    <w:rsid w:val="00FF0F63"/>
    <w:rPr>
      <w:i/>
      <w:strike w:val="0"/>
      <w:dstrike w:val="0"/>
      <w:color w:val="000000"/>
      <w:spacing w:val="0"/>
      <w:w w:val="100"/>
      <w:sz w:val="20"/>
      <w:lang w:val="en-US"/>
    </w:rPr>
  </w:style>
  <w:style w:type="character" w:customStyle="1" w:styleId="ListLabel2">
    <w:name w:val="ListLabel 2"/>
    <w:qFormat/>
    <w:rsid w:val="00FF0F63"/>
    <w:rPr>
      <w:strike w:val="0"/>
      <w:dstrike w:val="0"/>
      <w:color w:val="000000"/>
      <w:spacing w:val="0"/>
      <w:w w:val="100"/>
      <w:sz w:val="20"/>
      <w:lang w:val="en-US"/>
    </w:rPr>
  </w:style>
  <w:style w:type="character" w:customStyle="1" w:styleId="ListLabel1">
    <w:name w:val="ListLabel 1"/>
    <w:qFormat/>
    <w:rsid w:val="00FF0F63"/>
    <w:rPr>
      <w:i/>
      <w:strike w:val="0"/>
      <w:dstrike w:val="0"/>
      <w:color w:val="000000"/>
      <w:spacing w:val="0"/>
      <w:w w:val="100"/>
      <w:sz w:val="18"/>
      <w:lang w:val="en-US"/>
    </w:rPr>
  </w:style>
  <w:style w:type="character" w:customStyle="1" w:styleId="verdana">
    <w:name w:val="verdana"/>
    <w:basedOn w:val="DefaultParagraphFont"/>
    <w:qFormat/>
    <w:rsid w:val="00FF0F63"/>
    <w:rPr>
      <w:rFonts w:cs="Times New Roman"/>
    </w:rPr>
  </w:style>
  <w:style w:type="character" w:customStyle="1" w:styleId="italic">
    <w:name w:val="italic"/>
    <w:basedOn w:val="DefaultParagraphFont"/>
    <w:qFormat/>
    <w:rsid w:val="00FF0F63"/>
    <w:rPr>
      <w:rFonts w:cs="Times New Roman"/>
    </w:rPr>
  </w:style>
  <w:style w:type="character" w:customStyle="1" w:styleId="hit">
    <w:name w:val="hit"/>
    <w:basedOn w:val="DefaultParagraphFont"/>
    <w:qFormat/>
    <w:rsid w:val="00FF0F63"/>
    <w:rPr>
      <w:rFonts w:cs="Times New Roman"/>
    </w:rPr>
  </w:style>
  <w:style w:type="character" w:customStyle="1" w:styleId="blue">
    <w:name w:val="blue"/>
    <w:basedOn w:val="DefaultParagraphFont"/>
    <w:qFormat/>
    <w:rsid w:val="00FF0F63"/>
    <w:rPr>
      <w:rFonts w:cs="Times New Roman"/>
    </w:rPr>
  </w:style>
  <w:style w:type="character" w:customStyle="1" w:styleId="copyrightdescription">
    <w:name w:val="copyrightdescription"/>
    <w:basedOn w:val="DefaultParagraphFont"/>
    <w:qFormat/>
    <w:rsid w:val="00FF0F63"/>
    <w:rPr>
      <w:rFonts w:cs="Times New Roman"/>
    </w:rPr>
  </w:style>
  <w:style w:type="character" w:customStyle="1" w:styleId="tabtitle">
    <w:name w:val="tabtitle"/>
    <w:basedOn w:val="DefaultParagraphFont"/>
    <w:qFormat/>
    <w:rsid w:val="00FF0F63"/>
    <w:rPr>
      <w:rFonts w:cs="Times New Roman"/>
    </w:rPr>
  </w:style>
  <w:style w:type="character" w:customStyle="1" w:styleId="resultbodyblack">
    <w:name w:val="resultbodyblack"/>
    <w:basedOn w:val="DefaultParagraphFont"/>
    <w:qFormat/>
    <w:rsid w:val="00FF0F63"/>
    <w:rPr>
      <w:rFonts w:cs="Times New Roman"/>
    </w:rPr>
  </w:style>
  <w:style w:type="character" w:customStyle="1" w:styleId="resultbody">
    <w:name w:val="resultbody"/>
    <w:basedOn w:val="DefaultParagraphFont"/>
    <w:qFormat/>
    <w:rsid w:val="00FF0F63"/>
    <w:rPr>
      <w:rFonts w:cs="Times New Roman"/>
    </w:rPr>
  </w:style>
  <w:style w:type="character" w:customStyle="1" w:styleId="resultbodysmallitalic">
    <w:name w:val="resultbodysmallitalic"/>
    <w:basedOn w:val="DefaultParagraphFont"/>
    <w:qFormat/>
    <w:rsid w:val="00FF0F63"/>
    <w:rPr>
      <w:rFonts w:cs="Times New Roman"/>
    </w:rPr>
  </w:style>
  <w:style w:type="character" w:customStyle="1" w:styleId="resultpron">
    <w:name w:val="resultpron"/>
    <w:basedOn w:val="DefaultParagraphFont"/>
    <w:qFormat/>
    <w:rsid w:val="00FF0F63"/>
    <w:rPr>
      <w:rFonts w:cs="Times New Roman"/>
    </w:rPr>
  </w:style>
  <w:style w:type="character" w:customStyle="1" w:styleId="NumberingSymbols">
    <w:name w:val="Numbering Symbols"/>
    <w:qFormat/>
    <w:rsid w:val="00FF0F63"/>
  </w:style>
  <w:style w:type="character" w:customStyle="1" w:styleId="StrongEmphasis">
    <w:name w:val="Strong Emphasis"/>
    <w:qFormat/>
    <w:rsid w:val="00FF0F63"/>
    <w:rPr>
      <w:b/>
      <w:bCs/>
    </w:rPr>
  </w:style>
  <w:style w:type="character" w:customStyle="1" w:styleId="Emphasis2">
    <w:name w:val="Emphasis2"/>
    <w:basedOn w:val="DefaultParagraphFont"/>
    <w:qFormat/>
    <w:rsid w:val="00FF0F6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FF0F63"/>
    <w:rPr>
      <w:rFonts w:ascii="Times New Roman" w:hAnsi="Times New Roman"/>
      <w:sz w:val="20"/>
      <w:szCs w:val="24"/>
      <w:u w:val="single"/>
      <w:lang w:val="en-US" w:eastAsia="en-US" w:bidi="ar-SA"/>
    </w:rPr>
  </w:style>
  <w:style w:type="character" w:customStyle="1" w:styleId="pg">
    <w:name w:val="pg"/>
    <w:basedOn w:val="DefaultParagraphFont"/>
    <w:qFormat/>
    <w:rsid w:val="00FF0F63"/>
  </w:style>
  <w:style w:type="character" w:customStyle="1" w:styleId="ital-inline">
    <w:name w:val="ital-inline"/>
    <w:basedOn w:val="DefaultParagraphFont"/>
    <w:qFormat/>
    <w:rsid w:val="00FF0F63"/>
  </w:style>
  <w:style w:type="character" w:customStyle="1" w:styleId="senselabelstart">
    <w:name w:val="sense_label start"/>
    <w:basedOn w:val="DefaultParagraphFont"/>
    <w:qFormat/>
    <w:rsid w:val="00FF0F63"/>
  </w:style>
  <w:style w:type="character" w:customStyle="1" w:styleId="sensecontent">
    <w:name w:val="sense_content"/>
    <w:basedOn w:val="DefaultParagraphFont"/>
    <w:qFormat/>
    <w:rsid w:val="00FF0F63"/>
  </w:style>
  <w:style w:type="character" w:customStyle="1" w:styleId="vi">
    <w:name w:val="vi"/>
    <w:basedOn w:val="DefaultParagraphFont"/>
    <w:qFormat/>
    <w:rsid w:val="00FF0F63"/>
  </w:style>
  <w:style w:type="character" w:customStyle="1" w:styleId="senselabel">
    <w:name w:val="sense_label"/>
    <w:basedOn w:val="DefaultParagraphFont"/>
    <w:qFormat/>
    <w:rsid w:val="00FF0F63"/>
  </w:style>
  <w:style w:type="character" w:customStyle="1" w:styleId="Style11ptItalicUnderline">
    <w:name w:val="Style 11 pt Italic Underline"/>
    <w:basedOn w:val="DefaultParagraphFont"/>
    <w:qFormat/>
    <w:rsid w:val="00FF0F63"/>
    <w:rPr>
      <w:i/>
      <w:iCs/>
      <w:sz w:val="20"/>
      <w:u w:val="single"/>
    </w:rPr>
  </w:style>
  <w:style w:type="character" w:customStyle="1" w:styleId="Style11ptBoldUnderline">
    <w:name w:val="Style 11 pt Bold Underline"/>
    <w:basedOn w:val="DefaultParagraphFont"/>
    <w:qFormat/>
    <w:rsid w:val="00FF0F63"/>
    <w:rPr>
      <w:b/>
      <w:bCs/>
      <w:sz w:val="20"/>
      <w:u w:val="single"/>
    </w:rPr>
  </w:style>
  <w:style w:type="character" w:customStyle="1" w:styleId="StyleStyle4CharTimesNewRoman11ptItalic">
    <w:name w:val="Style Style4 Char + Times New Roman 11 pt Italic"/>
    <w:basedOn w:val="DefaultParagraphFont"/>
    <w:qFormat/>
    <w:rsid w:val="00FF0F6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F0F6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FF0F63"/>
    <w:rPr>
      <w:color w:val="000000"/>
      <w:sz w:val="20"/>
    </w:rPr>
  </w:style>
  <w:style w:type="character" w:customStyle="1" w:styleId="Style11ptBlackUnderline">
    <w:name w:val="Style 11 pt Black Underline"/>
    <w:basedOn w:val="DefaultParagraphFont"/>
    <w:qFormat/>
    <w:rsid w:val="00FF0F63"/>
    <w:rPr>
      <w:color w:val="000000"/>
      <w:sz w:val="20"/>
      <w:u w:val="single"/>
    </w:rPr>
  </w:style>
  <w:style w:type="character" w:customStyle="1" w:styleId="pmterms1">
    <w:name w:val="pmterms1"/>
    <w:basedOn w:val="DefaultParagraphFont"/>
    <w:qFormat/>
    <w:rsid w:val="00FF0F63"/>
  </w:style>
  <w:style w:type="character" w:customStyle="1" w:styleId="HTMLTypewriter3">
    <w:name w:val="HTML Typewriter3"/>
    <w:basedOn w:val="DefaultParagraphFont"/>
    <w:qFormat/>
    <w:rsid w:val="00FF0F63"/>
    <w:rPr>
      <w:rFonts w:ascii="Courier New" w:eastAsia="SimSun" w:hAnsi="Courier New" w:cs="Courier New"/>
      <w:sz w:val="20"/>
      <w:szCs w:val="20"/>
    </w:rPr>
  </w:style>
  <w:style w:type="character" w:customStyle="1" w:styleId="CardsChar">
    <w:name w:val="Cards Char"/>
    <w:basedOn w:val="DefaultParagraphFont"/>
    <w:qFormat/>
    <w:rsid w:val="00FF0F63"/>
    <w:rPr>
      <w:rFonts w:ascii="Times New Roman" w:hAnsi="Times New Roman" w:cs="Times New Roman"/>
      <w:lang w:val="en-US" w:bidi="ar-SA"/>
    </w:rPr>
  </w:style>
  <w:style w:type="character" w:customStyle="1" w:styleId="CardsFont12pt0">
    <w:name w:val="Cards + Font 12pt"/>
    <w:basedOn w:val="CardsChar"/>
    <w:qFormat/>
    <w:rsid w:val="00FF0F6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FF0F63"/>
    <w:rPr>
      <w:rFonts w:ascii="Times New Roman" w:hAnsi="Times New Roman" w:cs="Times New Roman"/>
      <w:b/>
      <w:sz w:val="24"/>
      <w:u w:val="single"/>
      <w:lang w:val="en-US" w:bidi="ar-SA"/>
    </w:rPr>
  </w:style>
  <w:style w:type="character" w:styleId="HTMLCite">
    <w:name w:val="HTML Cite"/>
    <w:basedOn w:val="DefaultParagraphFont"/>
    <w:uiPriority w:val="99"/>
    <w:qFormat/>
    <w:rsid w:val="00FF0F63"/>
    <w:rPr>
      <w:rFonts w:cs="Times New Roman"/>
      <w:i/>
    </w:rPr>
  </w:style>
  <w:style w:type="character" w:customStyle="1" w:styleId="VisitedInternetLink">
    <w:name w:val="Visited Internet Link"/>
    <w:basedOn w:val="DefaultParagraphFont"/>
    <w:rsid w:val="00FF0F63"/>
    <w:rPr>
      <w:color w:val="800080"/>
      <w:u w:val="single"/>
    </w:rPr>
  </w:style>
  <w:style w:type="character" w:customStyle="1" w:styleId="CitesChar">
    <w:name w:val="Cites Char"/>
    <w:basedOn w:val="DefaultParagraphFont"/>
    <w:qFormat/>
    <w:rsid w:val="00FF0F63"/>
    <w:rPr>
      <w:szCs w:val="24"/>
      <w:lang w:val="en-US" w:bidi="ar-SA"/>
    </w:rPr>
  </w:style>
  <w:style w:type="character" w:customStyle="1" w:styleId="loose">
    <w:name w:val="loose"/>
    <w:qFormat/>
    <w:rsid w:val="00FF0F63"/>
  </w:style>
  <w:style w:type="character" w:customStyle="1" w:styleId="domtooltips">
    <w:name w:val="domtooltips"/>
    <w:basedOn w:val="DefaultParagraphFont"/>
    <w:qFormat/>
    <w:rsid w:val="00FF0F63"/>
  </w:style>
  <w:style w:type="character" w:customStyle="1" w:styleId="caps">
    <w:name w:val="caps"/>
    <w:basedOn w:val="DefaultParagraphFont"/>
    <w:qFormat/>
    <w:rsid w:val="00FF0F63"/>
  </w:style>
  <w:style w:type="character" w:customStyle="1" w:styleId="Style11ptUnderlineBorderSinglesolidlineAuto05pt">
    <w:name w:val="Style 11 pt Underline Border: : (Single solid line Auto  0.5 pt..."/>
    <w:basedOn w:val="DefaultParagraphFont"/>
    <w:qFormat/>
    <w:rsid w:val="00FF0F63"/>
    <w:rPr>
      <w:sz w:val="20"/>
      <w:u w:val="single"/>
      <w:bdr w:val="single" w:sz="4" w:space="0" w:color="00000A"/>
    </w:rPr>
  </w:style>
  <w:style w:type="character" w:customStyle="1" w:styleId="StyleUnderlineChar11pt">
    <w:name w:val="Style Underline Char + 11 pt"/>
    <w:basedOn w:val="DefaultParagraphFont"/>
    <w:qFormat/>
    <w:rsid w:val="00FF0F63"/>
    <w:rPr>
      <w:rFonts w:ascii="Times New Roman" w:hAnsi="Times New Roman"/>
      <w:sz w:val="20"/>
      <w:szCs w:val="24"/>
      <w:u w:val="single"/>
      <w:lang w:val="en-US" w:eastAsia="en-US" w:bidi="ar-SA"/>
    </w:rPr>
  </w:style>
  <w:style w:type="paragraph" w:styleId="List">
    <w:name w:val="List"/>
    <w:basedOn w:val="BodyText"/>
    <w:uiPriority w:val="99"/>
    <w:rsid w:val="00FF0F6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FF0F6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FF0F6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FF0F6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FF0F6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F0F63"/>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FF0F6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FF0F63"/>
    <w:rPr>
      <w:rFonts w:ascii="Liberation Sans" w:eastAsia="Droid Sans Fallback" w:hAnsi="Liberation Sans"/>
      <w:color w:val="00000A"/>
      <w:sz w:val="22"/>
    </w:rPr>
  </w:style>
  <w:style w:type="paragraph" w:customStyle="1" w:styleId="FrameContents">
    <w:name w:val="Frame Contents"/>
    <w:basedOn w:val="Normal"/>
    <w:qFormat/>
    <w:rsid w:val="00FF0F6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FF0F6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FF0F6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FF0F6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FF0F6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FF0F6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FF0F6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F0F6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FF0F63"/>
    <w:rPr>
      <w:rFonts w:ascii="Times New Roman" w:eastAsia="Times New Roman" w:hAnsi="Times New Roman" w:cs="Arial"/>
      <w:bCs/>
      <w:caps/>
      <w:color w:val="00000A"/>
      <w:sz w:val="20"/>
      <w:szCs w:val="20"/>
    </w:rPr>
  </w:style>
  <w:style w:type="character" w:customStyle="1" w:styleId="Heading3Char1">
    <w:name w:val="Heading 3 Char1"/>
    <w:qFormat/>
    <w:rsid w:val="00FF0F63"/>
    <w:rPr>
      <w:rFonts w:cs="Arial"/>
      <w:bCs/>
      <w:szCs w:val="26"/>
      <w:u w:val="single"/>
      <w:lang w:val="en-US" w:eastAsia="en-US" w:bidi="ar-SA"/>
    </w:rPr>
  </w:style>
  <w:style w:type="paragraph" w:styleId="Revision">
    <w:name w:val="Revision"/>
    <w:hidden/>
    <w:uiPriority w:val="99"/>
    <w:semiHidden/>
    <w:rsid w:val="00FF0F63"/>
    <w:rPr>
      <w:rFonts w:ascii="Calibri" w:hAnsi="Calibri"/>
      <w:sz w:val="22"/>
    </w:rPr>
  </w:style>
  <w:style w:type="paragraph" w:customStyle="1" w:styleId="Smalltext">
    <w:name w:val="Small text"/>
    <w:aliases w:val="Quote1,Quote11"/>
    <w:basedOn w:val="Normal"/>
    <w:link w:val="SmalltextChar"/>
    <w:qFormat/>
    <w:rsid w:val="00FF0F63"/>
    <w:rPr>
      <w:rFonts w:ascii="Times New Roman" w:eastAsia="MS Mincho" w:hAnsi="Times New Roman" w:cs="Times New Roman"/>
      <w:sz w:val="16"/>
    </w:rPr>
  </w:style>
  <w:style w:type="character" w:customStyle="1" w:styleId="BoldUnderlineChar">
    <w:name w:val="Bold Underline Char"/>
    <w:basedOn w:val="DefaultParagraphFont"/>
    <w:locked/>
    <w:rsid w:val="00FF0F6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FF0F63"/>
    <w:rPr>
      <w:b w:val="0"/>
      <w:bCs w:val="0"/>
      <w:sz w:val="22"/>
      <w:u w:val="single"/>
    </w:rPr>
  </w:style>
  <w:style w:type="character" w:customStyle="1" w:styleId="StyleGaramond">
    <w:name w:val="Style Garamond"/>
    <w:qFormat/>
    <w:rsid w:val="00FF0F63"/>
    <w:rPr>
      <w:rFonts w:ascii="Garamond" w:hAnsi="Garamond" w:cs="Garamond"/>
    </w:rPr>
  </w:style>
  <w:style w:type="character" w:customStyle="1" w:styleId="StyletagGaramondChar">
    <w:name w:val="Style tag + Garamond Char"/>
    <w:qFormat/>
    <w:rsid w:val="00FF0F63"/>
    <w:rPr>
      <w:rFonts w:ascii="Garamond" w:hAnsi="Garamond" w:cs="Garamond"/>
      <w:b/>
      <w:bCs/>
      <w:sz w:val="24"/>
      <w:szCs w:val="24"/>
      <w:lang w:val="en-US" w:bidi="ar-SA"/>
    </w:rPr>
  </w:style>
  <w:style w:type="character" w:customStyle="1" w:styleId="StylecardGaramond12ptUnderlineChar">
    <w:name w:val="Style card + Garamond 12 pt Underline Char"/>
    <w:qFormat/>
    <w:rsid w:val="00FF0F6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FF0F63"/>
    <w:rPr>
      <w:rFonts w:ascii="Arial" w:hAnsi="Arial"/>
      <w:b/>
      <w:sz w:val="20"/>
      <w:u w:val="single"/>
    </w:rPr>
  </w:style>
  <w:style w:type="character" w:customStyle="1" w:styleId="WW8Num2z0">
    <w:name w:val="WW8Num2z0"/>
    <w:qFormat/>
    <w:rsid w:val="00FF0F63"/>
  </w:style>
  <w:style w:type="character" w:customStyle="1" w:styleId="WW8Num2z1">
    <w:name w:val="WW8Num2z1"/>
    <w:qFormat/>
    <w:rsid w:val="00FF0F63"/>
  </w:style>
  <w:style w:type="character" w:customStyle="1" w:styleId="WW8Num2z2">
    <w:name w:val="WW8Num2z2"/>
    <w:qFormat/>
    <w:rsid w:val="00FF0F63"/>
  </w:style>
  <w:style w:type="character" w:customStyle="1" w:styleId="WW8Num2z3">
    <w:name w:val="WW8Num2z3"/>
    <w:qFormat/>
    <w:rsid w:val="00FF0F63"/>
  </w:style>
  <w:style w:type="character" w:customStyle="1" w:styleId="WW8Num2z4">
    <w:name w:val="WW8Num2z4"/>
    <w:qFormat/>
    <w:rsid w:val="00FF0F63"/>
  </w:style>
  <w:style w:type="character" w:customStyle="1" w:styleId="WW8Num2z5">
    <w:name w:val="WW8Num2z5"/>
    <w:qFormat/>
    <w:rsid w:val="00FF0F63"/>
  </w:style>
  <w:style w:type="character" w:customStyle="1" w:styleId="WW8Num2z6">
    <w:name w:val="WW8Num2z6"/>
    <w:qFormat/>
    <w:rsid w:val="00FF0F63"/>
  </w:style>
  <w:style w:type="character" w:customStyle="1" w:styleId="WW8Num2z7">
    <w:name w:val="WW8Num2z7"/>
    <w:qFormat/>
    <w:rsid w:val="00FF0F63"/>
  </w:style>
  <w:style w:type="character" w:customStyle="1" w:styleId="WW8Num2z8">
    <w:name w:val="WW8Num2z8"/>
    <w:qFormat/>
    <w:rsid w:val="00FF0F63"/>
  </w:style>
  <w:style w:type="character" w:customStyle="1" w:styleId="WW8Num5z0">
    <w:name w:val="WW8Num5z0"/>
    <w:qFormat/>
    <w:rsid w:val="00FF0F63"/>
  </w:style>
  <w:style w:type="character" w:customStyle="1" w:styleId="WW8Num5z1">
    <w:name w:val="WW8Num5z1"/>
    <w:qFormat/>
    <w:rsid w:val="00FF0F63"/>
  </w:style>
  <w:style w:type="character" w:customStyle="1" w:styleId="WW8Num5z2">
    <w:name w:val="WW8Num5z2"/>
    <w:qFormat/>
    <w:rsid w:val="00FF0F63"/>
  </w:style>
  <w:style w:type="character" w:customStyle="1" w:styleId="WW8Num5z3">
    <w:name w:val="WW8Num5z3"/>
    <w:qFormat/>
    <w:rsid w:val="00FF0F63"/>
  </w:style>
  <w:style w:type="character" w:customStyle="1" w:styleId="WW8Num5z4">
    <w:name w:val="WW8Num5z4"/>
    <w:qFormat/>
    <w:rsid w:val="00FF0F63"/>
  </w:style>
  <w:style w:type="character" w:customStyle="1" w:styleId="WW8Num5z5">
    <w:name w:val="WW8Num5z5"/>
    <w:qFormat/>
    <w:rsid w:val="00FF0F63"/>
  </w:style>
  <w:style w:type="character" w:customStyle="1" w:styleId="WW8Num5z6">
    <w:name w:val="WW8Num5z6"/>
    <w:qFormat/>
    <w:rsid w:val="00FF0F63"/>
  </w:style>
  <w:style w:type="character" w:customStyle="1" w:styleId="WW8Num5z7">
    <w:name w:val="WW8Num5z7"/>
    <w:qFormat/>
    <w:rsid w:val="00FF0F63"/>
  </w:style>
  <w:style w:type="character" w:customStyle="1" w:styleId="WW8Num5z8">
    <w:name w:val="WW8Num5z8"/>
    <w:qFormat/>
    <w:rsid w:val="00FF0F63"/>
  </w:style>
  <w:style w:type="character" w:customStyle="1" w:styleId="CiteChar0">
    <w:name w:val="Cite Char"/>
    <w:aliases w:val="cite_tag Char,Char Char Char Char1 Char Char1,Char Char Char Char1 Char,Taglines Char Char, Cha"/>
    <w:basedOn w:val="DefaultParagraphFont"/>
    <w:qFormat/>
    <w:rsid w:val="00FF0F6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F0F63"/>
    <w:rPr>
      <w:rFonts w:ascii="Times New Roman" w:eastAsia="Times New Roman" w:hAnsi="Times New Roman" w:cs="Times New Roman"/>
      <w:u w:val="thick"/>
    </w:rPr>
  </w:style>
  <w:style w:type="character" w:customStyle="1" w:styleId="ListLabel19">
    <w:name w:val="ListLabel 19"/>
    <w:qFormat/>
    <w:rsid w:val="00FF0F63"/>
    <w:rPr>
      <w:b/>
      <w:i/>
      <w:strike w:val="0"/>
      <w:dstrike w:val="0"/>
      <w:spacing w:val="0"/>
      <w:w w:val="100"/>
      <w:sz w:val="26"/>
    </w:rPr>
  </w:style>
  <w:style w:type="paragraph" w:styleId="Footer">
    <w:name w:val="footer"/>
    <w:basedOn w:val="Normal"/>
    <w:link w:val="FooterChar"/>
    <w:uiPriority w:val="99"/>
    <w:rsid w:val="00FF0F63"/>
  </w:style>
  <w:style w:type="character" w:customStyle="1" w:styleId="FooterChar">
    <w:name w:val="Footer Char"/>
    <w:basedOn w:val="DefaultParagraphFont"/>
    <w:link w:val="Footer"/>
    <w:uiPriority w:val="99"/>
    <w:rsid w:val="00FF0F63"/>
    <w:rPr>
      <w:rFonts w:ascii="Calibri" w:hAnsi="Calibri"/>
      <w:sz w:val="22"/>
    </w:rPr>
  </w:style>
  <w:style w:type="paragraph" w:customStyle="1" w:styleId="TagCite">
    <w:name w:val="Tag/Cite"/>
    <w:basedOn w:val="Normal"/>
    <w:qFormat/>
    <w:rsid w:val="00FF0F63"/>
    <w:rPr>
      <w:rFonts w:eastAsia="Times New Roman"/>
      <w:b/>
    </w:rPr>
  </w:style>
  <w:style w:type="paragraph" w:customStyle="1" w:styleId="NormalText">
    <w:name w:val="Normal Text"/>
    <w:basedOn w:val="Normal"/>
    <w:link w:val="NormalTextChar"/>
    <w:qFormat/>
    <w:rsid w:val="00FF0F63"/>
    <w:pPr>
      <w:jc w:val="both"/>
    </w:pPr>
    <w:rPr>
      <w:sz w:val="20"/>
      <w:szCs w:val="26"/>
    </w:rPr>
  </w:style>
  <w:style w:type="paragraph" w:customStyle="1" w:styleId="CardsFont6pt">
    <w:name w:val="Cards + Font: 6 pt"/>
    <w:basedOn w:val="Normal"/>
    <w:link w:val="CardsFont6ptChar1"/>
    <w:qFormat/>
    <w:rsid w:val="00FF0F63"/>
    <w:pPr>
      <w:ind w:left="432" w:right="432"/>
      <w:jc w:val="both"/>
    </w:pPr>
    <w:rPr>
      <w:rFonts w:eastAsia="Times New Roman"/>
      <w:sz w:val="12"/>
      <w:szCs w:val="20"/>
    </w:rPr>
  </w:style>
  <w:style w:type="paragraph" w:customStyle="1" w:styleId="Small">
    <w:name w:val="Small"/>
    <w:basedOn w:val="Normal"/>
    <w:uiPriority w:val="99"/>
    <w:qFormat/>
    <w:rsid w:val="00FF0F63"/>
    <w:rPr>
      <w:sz w:val="14"/>
    </w:rPr>
  </w:style>
  <w:style w:type="paragraph" w:customStyle="1" w:styleId="NotUnderlined">
    <w:name w:val="Not Underlined"/>
    <w:basedOn w:val="Normal"/>
    <w:uiPriority w:val="99"/>
    <w:qFormat/>
    <w:rsid w:val="00FF0F63"/>
  </w:style>
  <w:style w:type="numbering" w:customStyle="1" w:styleId="WW8Num2">
    <w:name w:val="WW8Num2"/>
    <w:qFormat/>
    <w:rsid w:val="00FF0F63"/>
  </w:style>
  <w:style w:type="numbering" w:customStyle="1" w:styleId="WW8Num5">
    <w:name w:val="WW8Num5"/>
    <w:qFormat/>
    <w:rsid w:val="00FF0F63"/>
  </w:style>
  <w:style w:type="paragraph" w:customStyle="1" w:styleId="citenon-bold">
    <w:name w:val="cite non-bold"/>
    <w:basedOn w:val="Normal"/>
    <w:link w:val="citenon-boldChar"/>
    <w:qFormat/>
    <w:rsid w:val="00FF0F63"/>
    <w:rPr>
      <w:rFonts w:ascii="Georgia" w:eastAsia="Calibri" w:hAnsi="Georgia"/>
    </w:rPr>
  </w:style>
  <w:style w:type="character" w:customStyle="1" w:styleId="citenon-boldChar">
    <w:name w:val="cite non-bold Char"/>
    <w:link w:val="citenon-bold"/>
    <w:rsid w:val="00FF0F63"/>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F0F63"/>
    <w:rPr>
      <w:rFonts w:ascii="Times" w:eastAsia="MS Mincho" w:hAnsi="Times"/>
      <w:sz w:val="20"/>
      <w:szCs w:val="20"/>
    </w:rPr>
  </w:style>
  <w:style w:type="paragraph" w:customStyle="1" w:styleId="NewDebate">
    <w:name w:val="New Debate"/>
    <w:basedOn w:val="Heading4"/>
    <w:link w:val="NewDebateChar"/>
    <w:uiPriority w:val="4"/>
    <w:qFormat/>
    <w:rsid w:val="00FF0F63"/>
  </w:style>
  <w:style w:type="character" w:customStyle="1" w:styleId="NewDebateChar">
    <w:name w:val="New Debate Char"/>
    <w:basedOn w:val="DefaultParagraphFont"/>
    <w:link w:val="NewDebate"/>
    <w:uiPriority w:val="4"/>
    <w:rsid w:val="00FF0F63"/>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FF0F63"/>
    <w:rPr>
      <w:rFonts w:eastAsia="Calibri"/>
      <w:sz w:val="10"/>
    </w:rPr>
  </w:style>
  <w:style w:type="character" w:customStyle="1" w:styleId="ReallyfuckingsmallChar">
    <w:name w:val="Really fucking small Char"/>
    <w:basedOn w:val="DefaultParagraphFont"/>
    <w:link w:val="Reallyfuckingsmall"/>
    <w:rsid w:val="00FF0F63"/>
    <w:rPr>
      <w:rFonts w:ascii="Calibri" w:eastAsia="Calibri" w:hAnsi="Calibri"/>
      <w:sz w:val="10"/>
    </w:rPr>
  </w:style>
  <w:style w:type="character" w:customStyle="1" w:styleId="NothingChar">
    <w:name w:val="Nothing Char"/>
    <w:link w:val="Nothing"/>
    <w:rsid w:val="00FF0F63"/>
    <w:rPr>
      <w:rFonts w:ascii="Times New Roman" w:eastAsia="Times New Roman" w:hAnsi="Times New Roman" w:cs="Times New Roman"/>
      <w:color w:val="00000A"/>
      <w:sz w:val="20"/>
    </w:rPr>
  </w:style>
  <w:style w:type="character" w:customStyle="1" w:styleId="Footnote2Char">
    <w:name w:val="Footnote2 Char"/>
    <w:link w:val="Footnote2"/>
    <w:locked/>
    <w:rsid w:val="00FF0F63"/>
  </w:style>
  <w:style w:type="paragraph" w:customStyle="1" w:styleId="Footnote2">
    <w:name w:val="Footnote2"/>
    <w:basedOn w:val="Normal"/>
    <w:next w:val="Normal"/>
    <w:link w:val="Footnote2Char"/>
    <w:autoRedefine/>
    <w:qFormat/>
    <w:rsid w:val="00FF0F63"/>
    <w:pPr>
      <w:spacing w:after="120" w:line="480" w:lineRule="auto"/>
    </w:pPr>
    <w:rPr>
      <w:rFonts w:asciiTheme="minorHAnsi" w:hAnsiTheme="minorHAnsi"/>
      <w:sz w:val="24"/>
    </w:rPr>
  </w:style>
  <w:style w:type="character" w:customStyle="1" w:styleId="UnderlineCharChar">
    <w:name w:val="Underline Char Char"/>
    <w:basedOn w:val="DefaultParagraphFont"/>
    <w:rsid w:val="00FF0F63"/>
    <w:rPr>
      <w:noProof w:val="0"/>
      <w:u w:val="single"/>
      <w:lang w:val="en-US" w:eastAsia="en-US" w:bidi="ar-SA"/>
    </w:rPr>
  </w:style>
  <w:style w:type="character" w:customStyle="1" w:styleId="UnderlinesCharChar">
    <w:name w:val="Underlines Char Char"/>
    <w:basedOn w:val="DefaultParagraphFont"/>
    <w:rsid w:val="00FF0F63"/>
    <w:rPr>
      <w:rFonts w:cs="Arial"/>
      <w:b/>
      <w:bCs/>
      <w:noProof w:val="0"/>
      <w:sz w:val="22"/>
      <w:szCs w:val="26"/>
      <w:u w:val="single"/>
      <w:lang w:val="en-US" w:eastAsia="en-US" w:bidi="ar-SA"/>
    </w:rPr>
  </w:style>
  <w:style w:type="paragraph" w:customStyle="1" w:styleId="Style3">
    <w:name w:val="Style3"/>
    <w:basedOn w:val="Normal"/>
    <w:link w:val="Style3Char"/>
    <w:qFormat/>
    <w:rsid w:val="00FF0F63"/>
    <w:rPr>
      <w:rFonts w:ascii="Arial Narrow" w:eastAsia="Times New Roman" w:hAnsi="Arial Narrow"/>
      <w:b/>
      <w:sz w:val="20"/>
    </w:rPr>
  </w:style>
  <w:style w:type="character" w:customStyle="1" w:styleId="Style3Char">
    <w:name w:val="Style3 Char"/>
    <w:basedOn w:val="DefaultParagraphFont"/>
    <w:link w:val="Style3"/>
    <w:rsid w:val="00FF0F63"/>
    <w:rPr>
      <w:rFonts w:ascii="Arial Narrow" w:eastAsia="Times New Roman" w:hAnsi="Arial Narrow"/>
      <w:b/>
      <w:sz w:val="20"/>
    </w:rPr>
  </w:style>
  <w:style w:type="paragraph" w:customStyle="1" w:styleId="StyleStyle411pt">
    <w:name w:val="Style Style4 + 11 pt"/>
    <w:basedOn w:val="Normal"/>
    <w:link w:val="StyleStyle411ptChar"/>
    <w:qFormat/>
    <w:rsid w:val="00FF0F63"/>
    <w:rPr>
      <w:rFonts w:eastAsia="Times New Roman"/>
      <w:sz w:val="20"/>
      <w:u w:val="single"/>
    </w:rPr>
  </w:style>
  <w:style w:type="character" w:customStyle="1" w:styleId="StyleStyle411ptChar">
    <w:name w:val="Style Style4 + 11 pt Char"/>
    <w:link w:val="StyleStyle411pt"/>
    <w:rsid w:val="00FF0F63"/>
    <w:rPr>
      <w:rFonts w:ascii="Calibri" w:eastAsia="Times New Roman" w:hAnsi="Calibri"/>
      <w:sz w:val="20"/>
      <w:u w:val="single"/>
    </w:rPr>
  </w:style>
  <w:style w:type="paragraph" w:customStyle="1" w:styleId="StyleStyle411ptBold">
    <w:name w:val="Style Style4 + 11 pt Bold"/>
    <w:basedOn w:val="Normal"/>
    <w:link w:val="StyleStyle411ptBoldChar"/>
    <w:qFormat/>
    <w:rsid w:val="00FF0F63"/>
    <w:rPr>
      <w:b/>
      <w:bCs/>
      <w:sz w:val="20"/>
      <w:u w:val="single"/>
    </w:rPr>
  </w:style>
  <w:style w:type="character" w:customStyle="1" w:styleId="StyleStyle411ptBoldChar">
    <w:name w:val="Style Style4 + 11 pt Bold Char"/>
    <w:link w:val="StyleStyle411ptBold"/>
    <w:rsid w:val="00FF0F63"/>
    <w:rPr>
      <w:rFonts w:ascii="Calibri" w:hAnsi="Calibri"/>
      <w:b/>
      <w:bCs/>
      <w:sz w:val="20"/>
      <w:u w:val="single"/>
    </w:rPr>
  </w:style>
  <w:style w:type="paragraph" w:customStyle="1" w:styleId="Underlining">
    <w:name w:val="Underlining"/>
    <w:basedOn w:val="Normal"/>
    <w:link w:val="UnderliningChar"/>
    <w:qFormat/>
    <w:rsid w:val="00FF0F63"/>
    <w:rPr>
      <w:rFonts w:eastAsia="Times New Roman"/>
      <w:sz w:val="20"/>
      <w:u w:val="single"/>
    </w:rPr>
  </w:style>
  <w:style w:type="character" w:customStyle="1" w:styleId="UnderliningChar">
    <w:name w:val="Underlining Char"/>
    <w:basedOn w:val="DefaultParagraphFont"/>
    <w:link w:val="Underlining"/>
    <w:rsid w:val="00FF0F63"/>
    <w:rPr>
      <w:rFonts w:ascii="Calibri" w:eastAsia="Times New Roman" w:hAnsi="Calibri"/>
      <w:sz w:val="20"/>
      <w:u w:val="single"/>
    </w:rPr>
  </w:style>
  <w:style w:type="character" w:customStyle="1" w:styleId="StyleTimesNewRoman12ptBold">
    <w:name w:val="Style Times New Roman 12 pt Bold"/>
    <w:rsid w:val="00FF0F6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FF0F63"/>
    <w:rPr>
      <w:rFonts w:ascii="Century Gothic" w:hAnsi="Century Gothic"/>
      <w:sz w:val="24"/>
      <w:u w:val="thick"/>
    </w:rPr>
  </w:style>
  <w:style w:type="paragraph" w:customStyle="1" w:styleId="Cardstyle">
    <w:name w:val="Cardstyle"/>
    <w:basedOn w:val="Normal"/>
    <w:next w:val="Normal"/>
    <w:qFormat/>
    <w:rsid w:val="00FF0F63"/>
    <w:rPr>
      <w:rFonts w:eastAsia="Times New Roman"/>
      <w:sz w:val="20"/>
    </w:rPr>
  </w:style>
  <w:style w:type="character" w:customStyle="1" w:styleId="Style8pt1">
    <w:name w:val="Style 8 pt1"/>
    <w:basedOn w:val="DefaultParagraphFont"/>
    <w:rsid w:val="00FF0F63"/>
    <w:rPr>
      <w:rFonts w:ascii="Georgia" w:hAnsi="Georgia"/>
      <w:sz w:val="16"/>
    </w:rPr>
  </w:style>
  <w:style w:type="character" w:customStyle="1" w:styleId="Style8pt">
    <w:name w:val="Style 8 pt"/>
    <w:basedOn w:val="DefaultParagraphFont"/>
    <w:rsid w:val="00FF0F6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FF0F6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F0F63"/>
    <w:rPr>
      <w:rFonts w:ascii="Calibri" w:eastAsia="Times New Roman" w:hAnsi="Calibri"/>
      <w:sz w:val="22"/>
      <w:u w:val="single"/>
      <w:bdr w:val="single" w:sz="4" w:space="0" w:color="auto"/>
    </w:rPr>
  </w:style>
  <w:style w:type="character" w:customStyle="1" w:styleId="StyleUnderlineChar11ptChar">
    <w:name w:val="Style Underline Char + 11 pt Char"/>
    <w:rsid w:val="00FF0F6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FF0F63"/>
    <w:rPr>
      <w:rFonts w:eastAsia="Times New Roman"/>
      <w:b/>
      <w:bCs/>
      <w:sz w:val="20"/>
      <w:u w:val="single"/>
    </w:rPr>
  </w:style>
  <w:style w:type="character" w:customStyle="1" w:styleId="StyleUnderlineChar11ptBoldChar">
    <w:name w:val="Style Underline Char + 11 pt Bold Char"/>
    <w:link w:val="StyleUnderlineChar11ptBold"/>
    <w:rsid w:val="00FF0F63"/>
    <w:rPr>
      <w:rFonts w:ascii="Calibri" w:eastAsia="Times New Roman" w:hAnsi="Calibri"/>
      <w:b/>
      <w:bCs/>
      <w:sz w:val="20"/>
      <w:u w:val="single"/>
    </w:rPr>
  </w:style>
  <w:style w:type="character" w:customStyle="1" w:styleId="NormalTextChar">
    <w:name w:val="Normal Text Char"/>
    <w:link w:val="NormalText"/>
    <w:rsid w:val="00FF0F63"/>
    <w:rPr>
      <w:rFonts w:ascii="Calibri" w:hAnsi="Calibri"/>
      <w:sz w:val="20"/>
      <w:szCs w:val="26"/>
    </w:rPr>
  </w:style>
  <w:style w:type="character" w:customStyle="1" w:styleId="ShrinkChar">
    <w:name w:val="Shrink Char"/>
    <w:link w:val="Shrink"/>
    <w:rsid w:val="00FF0F63"/>
    <w:rPr>
      <w:rFonts w:ascii="Garamond" w:hAnsi="Garamond"/>
      <w:sz w:val="12"/>
    </w:rPr>
  </w:style>
  <w:style w:type="paragraph" w:customStyle="1" w:styleId="Shrink">
    <w:name w:val="Shrink"/>
    <w:link w:val="ShrinkChar"/>
    <w:qFormat/>
    <w:rsid w:val="00FF0F63"/>
    <w:pPr>
      <w:ind w:left="288" w:right="288"/>
    </w:pPr>
    <w:rPr>
      <w:rFonts w:ascii="Garamond" w:hAnsi="Garamond"/>
      <w:sz w:val="12"/>
    </w:rPr>
  </w:style>
  <w:style w:type="paragraph" w:customStyle="1" w:styleId="cites0">
    <w:name w:val="cites"/>
    <w:link w:val="citesChar0"/>
    <w:autoRedefine/>
    <w:qFormat/>
    <w:rsid w:val="00FF0F6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FF0F6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FF0F6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F0F63"/>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FF0F6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FF0F63"/>
  </w:style>
  <w:style w:type="character" w:customStyle="1" w:styleId="CardsChar1">
    <w:name w:val="Cards Char1"/>
    <w:rsid w:val="00FF0F63"/>
    <w:rPr>
      <w:rFonts w:ascii="Times New Roman" w:hAnsi="Times New Roman" w:cs="Times New Roman"/>
      <w:sz w:val="20"/>
      <w:szCs w:val="20"/>
    </w:rPr>
  </w:style>
  <w:style w:type="character" w:customStyle="1" w:styleId="AuthorYear">
    <w:name w:val="AuthorYear"/>
    <w:uiPriority w:val="1"/>
    <w:qFormat/>
    <w:rsid w:val="00FF0F63"/>
    <w:rPr>
      <w:rFonts w:ascii="Georgia" w:hAnsi="Georgia"/>
      <w:b/>
      <w:sz w:val="24"/>
    </w:rPr>
  </w:style>
  <w:style w:type="paragraph" w:customStyle="1" w:styleId="Shrink8">
    <w:name w:val="Shrink8"/>
    <w:basedOn w:val="Normal"/>
    <w:qFormat/>
    <w:rsid w:val="00FF0F63"/>
    <w:rPr>
      <w:sz w:val="16"/>
    </w:rPr>
  </w:style>
  <w:style w:type="paragraph" w:customStyle="1" w:styleId="Normal1">
    <w:name w:val="Normal1"/>
    <w:qFormat/>
    <w:rsid w:val="00FF0F63"/>
    <w:rPr>
      <w:rFonts w:ascii="Calibri" w:eastAsia="Calibri" w:hAnsi="Calibri" w:cs="Calibri"/>
      <w:color w:val="000000"/>
      <w:sz w:val="22"/>
      <w:szCs w:val="20"/>
      <w:lang w:val="es-US" w:eastAsia="es-US"/>
    </w:rPr>
  </w:style>
  <w:style w:type="character" w:customStyle="1" w:styleId="highlight2">
    <w:name w:val="highlight2"/>
    <w:rsid w:val="00FF0F6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FF0F63"/>
    <w:rPr>
      <w:color w:val="00000A"/>
      <w:sz w:val="20"/>
      <w:lang w:eastAsia="zh-CN"/>
    </w:rPr>
  </w:style>
  <w:style w:type="character" w:customStyle="1" w:styleId="Stylecard11ptChar">
    <w:name w:val="Style card + 11 pt Char"/>
    <w:basedOn w:val="cardChar"/>
    <w:link w:val="Stylecard11pt"/>
    <w:rsid w:val="00FF0F63"/>
    <w:rPr>
      <w:rFonts w:ascii="Calibri" w:hAnsi="Calibri"/>
      <w:color w:val="00000A"/>
      <w:sz w:val="20"/>
      <w:lang w:eastAsia="zh-CN"/>
    </w:rPr>
  </w:style>
  <w:style w:type="paragraph" w:customStyle="1" w:styleId="Stylecard11ptUnderline">
    <w:name w:val="Style card + 11 pt Underline"/>
    <w:basedOn w:val="card"/>
    <w:link w:val="Stylecard11ptUnderlineChar"/>
    <w:qFormat/>
    <w:rsid w:val="00FF0F63"/>
    <w:rPr>
      <w:color w:val="00000A"/>
      <w:sz w:val="20"/>
      <w:lang w:eastAsia="zh-CN"/>
    </w:rPr>
  </w:style>
  <w:style w:type="character" w:customStyle="1" w:styleId="Stylecard11ptUnderlineChar">
    <w:name w:val="Style card + 11 pt Underline Char"/>
    <w:basedOn w:val="cardChar"/>
    <w:link w:val="Stylecard11ptUnderline"/>
    <w:rsid w:val="00FF0F63"/>
    <w:rPr>
      <w:rFonts w:ascii="Calibri" w:hAnsi="Calibri"/>
      <w:color w:val="00000A"/>
      <w:sz w:val="20"/>
      <w:lang w:eastAsia="zh-CN"/>
    </w:rPr>
  </w:style>
  <w:style w:type="character" w:customStyle="1" w:styleId="UnderlinedChar0">
    <w:name w:val="Underlined Char"/>
    <w:aliases w:val="small text Char Char"/>
    <w:rsid w:val="00FF0F6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FF0F63"/>
    <w:rPr>
      <w:rFonts w:cs="Arial"/>
      <w:b/>
      <w:bCs/>
      <w:kern w:val="32"/>
      <w:sz w:val="32"/>
      <w:szCs w:val="32"/>
      <w:u w:val="single"/>
      <w:lang w:val="en-US" w:eastAsia="en-US" w:bidi="ar-SA"/>
    </w:rPr>
  </w:style>
  <w:style w:type="character" w:customStyle="1" w:styleId="UNDERLINECharChar0">
    <w:name w:val="UNDERLINE Char Char"/>
    <w:basedOn w:val="DefaultParagraphFont"/>
    <w:rsid w:val="00FF0F63"/>
    <w:rPr>
      <w:bCs/>
      <w:kern w:val="28"/>
      <w:szCs w:val="32"/>
      <w:u w:val="single"/>
    </w:rPr>
  </w:style>
  <w:style w:type="character" w:customStyle="1" w:styleId="term">
    <w:name w:val="term"/>
    <w:basedOn w:val="DefaultParagraphFont"/>
    <w:rsid w:val="00FF0F63"/>
  </w:style>
  <w:style w:type="character" w:customStyle="1" w:styleId="SmallFontCharCharCharChar">
    <w:name w:val="Small Font Char Char Char Char"/>
    <w:basedOn w:val="DefaultParagraphFont"/>
    <w:rsid w:val="00FF0F63"/>
    <w:rPr>
      <w:rFonts w:ascii="Arial" w:hAnsi="Arial"/>
      <w:sz w:val="12"/>
      <w:szCs w:val="24"/>
    </w:rPr>
  </w:style>
  <w:style w:type="character" w:customStyle="1" w:styleId="vitstoryheadline">
    <w:name w:val="vitstoryheadline"/>
    <w:basedOn w:val="DefaultParagraphFont"/>
    <w:rsid w:val="00FF0F63"/>
  </w:style>
  <w:style w:type="character" w:customStyle="1" w:styleId="regtext">
    <w:name w:val="regtext"/>
    <w:basedOn w:val="DefaultParagraphFont"/>
    <w:rsid w:val="00FF0F63"/>
  </w:style>
  <w:style w:type="character" w:customStyle="1" w:styleId="bps-topic-ident">
    <w:name w:val="bps-topic-ident"/>
    <w:basedOn w:val="DefaultParagraphFont"/>
    <w:rsid w:val="00FF0F63"/>
  </w:style>
  <w:style w:type="character" w:customStyle="1" w:styleId="CharChar4">
    <w:name w:val="Char Char4"/>
    <w:basedOn w:val="DefaultParagraphFont"/>
    <w:rsid w:val="00FF0F63"/>
    <w:rPr>
      <w:b/>
      <w:bCs/>
      <w:sz w:val="28"/>
      <w:szCs w:val="28"/>
    </w:rPr>
  </w:style>
  <w:style w:type="character" w:customStyle="1" w:styleId="CharChar5">
    <w:name w:val="Char Char5"/>
    <w:basedOn w:val="DefaultParagraphFont"/>
    <w:rsid w:val="00FF0F63"/>
    <w:rPr>
      <w:rFonts w:ascii="Arial" w:hAnsi="Arial" w:cs="Arial"/>
      <w:b/>
      <w:bCs/>
      <w:sz w:val="26"/>
      <w:szCs w:val="26"/>
    </w:rPr>
  </w:style>
  <w:style w:type="paragraph" w:customStyle="1" w:styleId="tagcite0">
    <w:name w:val="tagcite"/>
    <w:basedOn w:val="Normal"/>
    <w:qFormat/>
    <w:rsid w:val="00FF0F63"/>
    <w:rPr>
      <w:rFonts w:eastAsia="Times New Roman"/>
      <w:b/>
    </w:rPr>
  </w:style>
  <w:style w:type="paragraph" w:customStyle="1" w:styleId="Regular">
    <w:name w:val="Regular"/>
    <w:link w:val="RegularChar"/>
    <w:rsid w:val="00FF0F63"/>
    <w:rPr>
      <w:rFonts w:ascii="Garamond" w:eastAsia="Times New Roman" w:hAnsi="Garamond" w:cs="Arial"/>
      <w:bCs/>
      <w:kern w:val="20"/>
      <w:sz w:val="20"/>
      <w:szCs w:val="32"/>
    </w:rPr>
  </w:style>
  <w:style w:type="paragraph" w:customStyle="1" w:styleId="Boldunderline0">
    <w:name w:val="Bold underline"/>
    <w:basedOn w:val="Normal"/>
    <w:rsid w:val="00FF0F63"/>
    <w:rPr>
      <w:rFonts w:eastAsia="Times New Roman" w:cs="Arial"/>
      <w:b/>
      <w:bCs/>
      <w:kern w:val="20"/>
      <w:sz w:val="20"/>
      <w:szCs w:val="32"/>
      <w:u w:val="single"/>
    </w:rPr>
  </w:style>
  <w:style w:type="character" w:customStyle="1" w:styleId="BoldunderlineChar0">
    <w:name w:val="Bold underline Char"/>
    <w:basedOn w:val="DefaultParagraphFont"/>
    <w:rsid w:val="00FF0F63"/>
    <w:rPr>
      <w:rFonts w:ascii="Garamond" w:hAnsi="Garamond" w:cs="Arial"/>
      <w:b/>
      <w:bCs/>
      <w:kern w:val="20"/>
      <w:szCs w:val="32"/>
      <w:u w:val="single"/>
      <w:lang w:val="en-US" w:eastAsia="en-US" w:bidi="ar-SA"/>
    </w:rPr>
  </w:style>
  <w:style w:type="paragraph" w:customStyle="1" w:styleId="tag1">
    <w:name w:val="tag1"/>
    <w:basedOn w:val="Normal"/>
    <w:qFormat/>
    <w:rsid w:val="00FF0F63"/>
    <w:rPr>
      <w:rFonts w:eastAsia="Times New Roman"/>
      <w:b/>
      <w:szCs w:val="20"/>
    </w:rPr>
  </w:style>
  <w:style w:type="character" w:customStyle="1" w:styleId="byline">
    <w:name w:val="byline"/>
    <w:basedOn w:val="DefaultParagraphFont"/>
    <w:rsid w:val="00FF0F63"/>
  </w:style>
  <w:style w:type="character" w:customStyle="1" w:styleId="7TimesNewRoman">
    <w:name w:val="7 Times New Roman"/>
    <w:rsid w:val="00FF0F6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FF0F63"/>
    <w:rPr>
      <w:rFonts w:ascii="Cambria" w:eastAsia="Times New Roman" w:hAnsi="Cambria"/>
      <w:sz w:val="18"/>
      <w:szCs w:val="20"/>
    </w:rPr>
  </w:style>
  <w:style w:type="character" w:customStyle="1" w:styleId="Boxed">
    <w:name w:val="Boxed"/>
    <w:qFormat/>
    <w:rsid w:val="00FF0F63"/>
    <w:rPr>
      <w:rFonts w:ascii="Garamond" w:hAnsi="Garamond"/>
      <w:sz w:val="20"/>
      <w:bdr w:val="single" w:sz="6" w:space="0" w:color="auto"/>
    </w:rPr>
  </w:style>
  <w:style w:type="character" w:customStyle="1" w:styleId="CardtextChar0">
    <w:name w:val="Card text Char"/>
    <w:basedOn w:val="DefaultParagraphFont"/>
    <w:link w:val="Cardtext0"/>
    <w:rsid w:val="00FF0F63"/>
    <w:rPr>
      <w:rFonts w:ascii="Garamond" w:hAnsi="Garamond"/>
      <w:u w:val="single"/>
    </w:rPr>
  </w:style>
  <w:style w:type="paragraph" w:styleId="Date">
    <w:name w:val="Date"/>
    <w:aliases w:val="date"/>
    <w:basedOn w:val="Normal"/>
    <w:next w:val="Normal"/>
    <w:link w:val="DateChar"/>
    <w:uiPriority w:val="99"/>
    <w:rsid w:val="00FF0F63"/>
    <w:rPr>
      <w:rFonts w:eastAsia="Times New Roman"/>
      <w:sz w:val="16"/>
    </w:rPr>
  </w:style>
  <w:style w:type="character" w:customStyle="1" w:styleId="DateChar">
    <w:name w:val="Date Char"/>
    <w:aliases w:val="date Char"/>
    <w:basedOn w:val="DefaultParagraphFont"/>
    <w:link w:val="Date"/>
    <w:uiPriority w:val="99"/>
    <w:rsid w:val="00FF0F63"/>
    <w:rPr>
      <w:rFonts w:ascii="Calibri" w:eastAsia="Times New Roman" w:hAnsi="Calibri"/>
      <w:sz w:val="16"/>
    </w:rPr>
  </w:style>
  <w:style w:type="paragraph" w:customStyle="1" w:styleId="DebateCardSmall">
    <w:name w:val="Debate Card Small"/>
    <w:basedOn w:val="Normal"/>
    <w:link w:val="DebateCardSmallChar"/>
    <w:qFormat/>
    <w:rsid w:val="00FF0F6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FF0F63"/>
    <w:rPr>
      <w:rFonts w:ascii="Calibri" w:eastAsia="Times New Roman" w:hAnsi="Calibri"/>
      <w:sz w:val="16"/>
      <w:szCs w:val="16"/>
      <w:lang w:val="x-none" w:eastAsia="x-none"/>
    </w:rPr>
  </w:style>
  <w:style w:type="character" w:customStyle="1" w:styleId="reduce2">
    <w:name w:val="reduce2"/>
    <w:rsid w:val="00FF0F6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FF0F6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FF0F63"/>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FF0F63"/>
  </w:style>
  <w:style w:type="character" w:customStyle="1" w:styleId="Style1CharChar">
    <w:name w:val="Style1 Char Char"/>
    <w:basedOn w:val="DefaultParagraphFont"/>
    <w:rsid w:val="00FF0F63"/>
    <w:rPr>
      <w:sz w:val="16"/>
      <w:szCs w:val="16"/>
      <w:lang w:val="en-US" w:eastAsia="en-US" w:bidi="ar-SA"/>
    </w:rPr>
  </w:style>
  <w:style w:type="character" w:customStyle="1" w:styleId="Style2CharChar">
    <w:name w:val="Style2 Char Char"/>
    <w:basedOn w:val="DefaultParagraphFont"/>
    <w:rsid w:val="00FF0F63"/>
    <w:rPr>
      <w:u w:val="thick"/>
      <w:lang w:val="en-US" w:eastAsia="en-US" w:bidi="ar-SA"/>
    </w:rPr>
  </w:style>
  <w:style w:type="character" w:customStyle="1" w:styleId="dateline">
    <w:name w:val="dateline"/>
    <w:basedOn w:val="DefaultParagraphFont"/>
    <w:rsid w:val="00FF0F63"/>
  </w:style>
  <w:style w:type="character" w:customStyle="1" w:styleId="date-display-single">
    <w:name w:val="date-display-single"/>
    <w:basedOn w:val="DefaultParagraphFont"/>
    <w:rsid w:val="00FF0F63"/>
  </w:style>
  <w:style w:type="character" w:customStyle="1" w:styleId="wikigeneratedlinkcontent">
    <w:name w:val="wikigeneratedlinkcontent"/>
    <w:basedOn w:val="DefaultParagraphFont"/>
    <w:rsid w:val="00FF0F63"/>
  </w:style>
  <w:style w:type="character" w:customStyle="1" w:styleId="Heading3CharCharChar3">
    <w:name w:val="Heading 3 Char Char Char3"/>
    <w:aliases w:val=" Char Char Char3,Char Char Char3,Heading 3 Char Char Char2, Char Char Char2,Char Char Char2"/>
    <w:basedOn w:val="DefaultParagraphFont"/>
    <w:rsid w:val="00FF0F63"/>
    <w:rPr>
      <w:rFonts w:cs="Arial"/>
      <w:bCs/>
      <w:szCs w:val="26"/>
      <w:u w:val="single"/>
      <w:lang w:val="en-US" w:eastAsia="en-US" w:bidi="ar-SA"/>
    </w:rPr>
  </w:style>
  <w:style w:type="character" w:customStyle="1" w:styleId="aqj">
    <w:name w:val="aqj"/>
    <w:rsid w:val="00FF0F63"/>
  </w:style>
  <w:style w:type="character" w:customStyle="1" w:styleId="CardTextChar1">
    <w:name w:val="CardText Char"/>
    <w:basedOn w:val="DefaultParagraphFont"/>
    <w:link w:val="CardText1"/>
    <w:locked/>
    <w:rsid w:val="00FF0F6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FF0F63"/>
    <w:pPr>
      <w:ind w:left="288" w:right="288"/>
    </w:pPr>
    <w:rPr>
      <w:rFonts w:ascii="Times New Roman" w:eastAsia="Times New Roman" w:hAnsi="Times New Roman" w:cs="Times New Roman"/>
      <w:sz w:val="16"/>
    </w:rPr>
  </w:style>
  <w:style w:type="character" w:customStyle="1" w:styleId="ilad">
    <w:name w:val="il_ad"/>
    <w:rsid w:val="00FF0F63"/>
  </w:style>
  <w:style w:type="character" w:customStyle="1" w:styleId="CardsUnderlined">
    <w:name w:val="Cards Underlined"/>
    <w:qFormat/>
    <w:rsid w:val="00FF0F63"/>
    <w:rPr>
      <w:rFonts w:ascii="Helvetica" w:hAnsi="Helvetica"/>
      <w:sz w:val="22"/>
      <w:szCs w:val="24"/>
      <w:u w:val="thick"/>
    </w:rPr>
  </w:style>
  <w:style w:type="paragraph" w:customStyle="1" w:styleId="BBCite">
    <w:name w:val="BB Cite"/>
    <w:basedOn w:val="Normal"/>
    <w:autoRedefine/>
    <w:rsid w:val="00FF0F6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FF0F63"/>
  </w:style>
  <w:style w:type="character" w:customStyle="1" w:styleId="StyleStyleUnderline411pt">
    <w:name w:val="Style Style Underline4 + 11 pt"/>
    <w:basedOn w:val="DefaultParagraphFont"/>
    <w:rsid w:val="00FF0F63"/>
    <w:rPr>
      <w:sz w:val="20"/>
      <w:u w:val="single"/>
    </w:rPr>
  </w:style>
  <w:style w:type="character" w:customStyle="1" w:styleId="StyleStyleUnderline411ptBold">
    <w:name w:val="Style Style Underline4 + 11 pt Bold"/>
    <w:basedOn w:val="DefaultParagraphFont"/>
    <w:rsid w:val="00FF0F63"/>
    <w:rPr>
      <w:b/>
      <w:bCs/>
      <w:sz w:val="20"/>
      <w:u w:val="single"/>
    </w:rPr>
  </w:style>
  <w:style w:type="character" w:customStyle="1" w:styleId="StyleStyleUnderline311pt">
    <w:name w:val="Style Style Underline3 + 11 pt"/>
    <w:basedOn w:val="DefaultParagraphFont"/>
    <w:rsid w:val="00FF0F63"/>
    <w:rPr>
      <w:sz w:val="20"/>
      <w:u w:val="single"/>
    </w:rPr>
  </w:style>
  <w:style w:type="character" w:customStyle="1" w:styleId="StyleStyleUnderline311ptBold">
    <w:name w:val="Style Style Underline3 + 11 pt Bold"/>
    <w:basedOn w:val="DefaultParagraphFont"/>
    <w:rsid w:val="00FF0F63"/>
    <w:rPr>
      <w:b/>
      <w:bCs/>
      <w:sz w:val="20"/>
      <w:u w:val="single"/>
    </w:rPr>
  </w:style>
  <w:style w:type="character" w:customStyle="1" w:styleId="red-subtitle">
    <w:name w:val="red-subtitle"/>
    <w:basedOn w:val="DefaultParagraphFont"/>
    <w:rsid w:val="00FF0F63"/>
  </w:style>
  <w:style w:type="character" w:styleId="PageNumber">
    <w:name w:val="page number"/>
    <w:aliases w:val="card ununderlined"/>
    <w:basedOn w:val="DefaultParagraphFont"/>
    <w:uiPriority w:val="99"/>
    <w:unhideWhenUsed/>
    <w:rsid w:val="00FF0F63"/>
  </w:style>
  <w:style w:type="character" w:customStyle="1" w:styleId="ft1">
    <w:name w:val="ft1"/>
    <w:basedOn w:val="DefaultParagraphFont"/>
    <w:rsid w:val="00FF0F63"/>
  </w:style>
  <w:style w:type="character" w:customStyle="1" w:styleId="dropcap">
    <w:name w:val="dropcap"/>
    <w:basedOn w:val="DefaultParagraphFont"/>
    <w:rsid w:val="00FF0F63"/>
  </w:style>
  <w:style w:type="paragraph" w:customStyle="1" w:styleId="TagText">
    <w:name w:val="TagText"/>
    <w:basedOn w:val="Normal"/>
    <w:uiPriority w:val="99"/>
    <w:qFormat/>
    <w:rsid w:val="00FF0F63"/>
    <w:pPr>
      <w:spacing w:before="200"/>
    </w:pPr>
    <w:rPr>
      <w:rFonts w:eastAsia="Calibri"/>
      <w:b/>
      <w:sz w:val="24"/>
    </w:rPr>
  </w:style>
  <w:style w:type="paragraph" w:customStyle="1" w:styleId="BreakTag">
    <w:name w:val="Break Tag"/>
    <w:basedOn w:val="Normal"/>
    <w:autoRedefine/>
    <w:uiPriority w:val="4"/>
    <w:qFormat/>
    <w:rsid w:val="00FF0F63"/>
    <w:pPr>
      <w:spacing w:before="240"/>
    </w:pPr>
    <w:rPr>
      <w:rFonts w:ascii="Arial" w:hAnsi="Arial" w:cs="Arial"/>
      <w:b/>
      <w:sz w:val="26"/>
    </w:rPr>
  </w:style>
  <w:style w:type="paragraph" w:customStyle="1" w:styleId="BreakBlock">
    <w:name w:val="Break Block"/>
    <w:basedOn w:val="Normal"/>
    <w:link w:val="BreakBlockChar"/>
    <w:autoRedefine/>
    <w:qFormat/>
    <w:rsid w:val="00FF0F63"/>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F0F63"/>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FF0F63"/>
  </w:style>
  <w:style w:type="character" w:customStyle="1" w:styleId="Mention1">
    <w:name w:val="Mention1"/>
    <w:basedOn w:val="DefaultParagraphFont"/>
    <w:uiPriority w:val="99"/>
    <w:semiHidden/>
    <w:unhideWhenUsed/>
    <w:rsid w:val="00FF0F63"/>
    <w:rPr>
      <w:color w:val="2B579A"/>
      <w:shd w:val="clear" w:color="auto" w:fill="E6E6E6"/>
    </w:rPr>
  </w:style>
  <w:style w:type="character" w:customStyle="1" w:styleId="Styleunderline11pt">
    <w:name w:val="Style underline + 11 pt"/>
    <w:rsid w:val="00FF0F63"/>
    <w:rPr>
      <w:rFonts w:ascii="Times New Roman" w:hAnsi="Times New Roman"/>
      <w:sz w:val="20"/>
      <w:u w:val="single"/>
    </w:rPr>
  </w:style>
  <w:style w:type="paragraph" w:customStyle="1" w:styleId="Minimize">
    <w:name w:val="Minimize"/>
    <w:basedOn w:val="card"/>
    <w:next w:val="Normal"/>
    <w:link w:val="MinimizeChar"/>
    <w:qFormat/>
    <w:rsid w:val="00FF0F63"/>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FF0F63"/>
    <w:rPr>
      <w:rFonts w:ascii="Georgia" w:hAnsi="Georgia"/>
      <w:bCs/>
      <w:color w:val="000000"/>
      <w:sz w:val="12"/>
      <w:szCs w:val="20"/>
    </w:rPr>
  </w:style>
  <w:style w:type="character" w:customStyle="1" w:styleId="hilite1">
    <w:name w:val="hilite1"/>
    <w:basedOn w:val="DefaultParagraphFont"/>
    <w:rsid w:val="00FF0F6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FF0F63"/>
    <w:rPr>
      <w:rFonts w:eastAsia="Times New Roman"/>
      <w:b/>
      <w:szCs w:val="20"/>
    </w:rPr>
  </w:style>
  <w:style w:type="character" w:customStyle="1" w:styleId="NormaltagChar">
    <w:name w:val="Normal tag Char"/>
    <w:basedOn w:val="DefaultParagraphFont"/>
    <w:link w:val="Normaltag"/>
    <w:uiPriority w:val="99"/>
    <w:locked/>
    <w:rsid w:val="00FF0F63"/>
    <w:rPr>
      <w:rFonts w:ascii="Calibri" w:eastAsia="Times New Roman" w:hAnsi="Calibri"/>
      <w:b/>
      <w:sz w:val="22"/>
      <w:szCs w:val="20"/>
    </w:rPr>
  </w:style>
  <w:style w:type="character" w:customStyle="1" w:styleId="CitesChar2">
    <w:name w:val="Cites Char2"/>
    <w:link w:val="Cites"/>
    <w:rsid w:val="00FF0F6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FF0F6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FF0F63"/>
    <w:pPr>
      <w:spacing w:before="120" w:after="120"/>
    </w:pPr>
    <w:rPr>
      <w:rFonts w:eastAsia="Times New Roman"/>
      <w:b/>
      <w:u w:val="single"/>
      <w:lang w:bidi="en-US"/>
    </w:rPr>
  </w:style>
  <w:style w:type="paragraph" w:styleId="TOC9">
    <w:name w:val="toc 9"/>
    <w:basedOn w:val="Normal"/>
    <w:next w:val="Normal"/>
    <w:autoRedefine/>
    <w:rsid w:val="00FF0F63"/>
    <w:pPr>
      <w:ind w:left="1600"/>
    </w:pPr>
    <w:rPr>
      <w:rFonts w:eastAsia="Times New Roman"/>
      <w:sz w:val="20"/>
      <w:lang w:bidi="en-US"/>
    </w:rPr>
  </w:style>
  <w:style w:type="paragraph" w:customStyle="1" w:styleId="TxBrp1">
    <w:name w:val="TxBr_p1"/>
    <w:basedOn w:val="Normal"/>
    <w:qFormat/>
    <w:rsid w:val="00FF0F6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F0F63"/>
    <w:pPr>
      <w:spacing w:before="100" w:beforeAutospacing="1" w:after="100" w:afterAutospacing="1"/>
    </w:pPr>
    <w:rPr>
      <w:rFonts w:eastAsia="Times New Roman"/>
      <w:lang w:bidi="en-US"/>
    </w:rPr>
  </w:style>
  <w:style w:type="character" w:customStyle="1" w:styleId="standardcontent">
    <w:name w:val="standardcontent"/>
    <w:basedOn w:val="DefaultParagraphFont"/>
    <w:rsid w:val="00FF0F63"/>
  </w:style>
  <w:style w:type="paragraph" w:customStyle="1" w:styleId="hat">
    <w:name w:val="hat"/>
    <w:basedOn w:val="Normal"/>
    <w:next w:val="Normal"/>
    <w:link w:val="hatChar"/>
    <w:qFormat/>
    <w:rsid w:val="00FF0F6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F0F63"/>
  </w:style>
  <w:style w:type="paragraph" w:customStyle="1" w:styleId="HotRouteChar">
    <w:name w:val="Hot Route! Char"/>
    <w:basedOn w:val="Normal"/>
    <w:qFormat/>
    <w:rsid w:val="00FF0F63"/>
    <w:pPr>
      <w:ind w:left="144"/>
    </w:pPr>
    <w:rPr>
      <w:rFonts w:eastAsia="Times New Roman"/>
      <w:sz w:val="20"/>
      <w:lang w:bidi="en-US"/>
    </w:rPr>
  </w:style>
  <w:style w:type="paragraph" w:customStyle="1" w:styleId="Default">
    <w:name w:val="Default"/>
    <w:qFormat/>
    <w:rsid w:val="00FF0F6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F0F63"/>
    <w:rPr>
      <w:rFonts w:ascii="Cambria" w:hAnsi="Cambria" w:cs="Times New Roman"/>
      <w:b/>
      <w:bCs/>
      <w:sz w:val="26"/>
      <w:szCs w:val="26"/>
    </w:rPr>
  </w:style>
  <w:style w:type="character" w:customStyle="1" w:styleId="CardCharChar1">
    <w:name w:val="Card Char Char1"/>
    <w:basedOn w:val="DefaultParagraphFont"/>
    <w:rsid w:val="00FF0F63"/>
    <w:rPr>
      <w:rFonts w:cs="Times New Roman"/>
      <w:b/>
      <w:bCs/>
      <w:sz w:val="28"/>
      <w:szCs w:val="28"/>
    </w:rPr>
  </w:style>
  <w:style w:type="paragraph" w:customStyle="1" w:styleId="SmallFont">
    <w:name w:val="Small Font"/>
    <w:basedOn w:val="Normal"/>
    <w:link w:val="SmallFontChar"/>
    <w:qFormat/>
    <w:rsid w:val="00FF0F63"/>
    <w:pPr>
      <w:spacing w:after="200"/>
      <w:jc w:val="both"/>
    </w:pPr>
    <w:rPr>
      <w:rFonts w:eastAsia="Calibri"/>
      <w:szCs w:val="18"/>
    </w:rPr>
  </w:style>
  <w:style w:type="character" w:customStyle="1" w:styleId="SmallFontChar">
    <w:name w:val="Small Font Char"/>
    <w:basedOn w:val="DefaultParagraphFont"/>
    <w:link w:val="SmallFont"/>
    <w:locked/>
    <w:rsid w:val="00FF0F63"/>
    <w:rPr>
      <w:rFonts w:ascii="Calibri" w:eastAsia="Calibri" w:hAnsi="Calibri"/>
      <w:sz w:val="22"/>
      <w:szCs w:val="18"/>
    </w:rPr>
  </w:style>
  <w:style w:type="character" w:customStyle="1" w:styleId="CircleChar1">
    <w:name w:val="Circle Char1"/>
    <w:basedOn w:val="DefaultParagraphFont"/>
    <w:rsid w:val="00FF0F6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FF0F6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FF0F63"/>
    <w:rPr>
      <w:rFonts w:ascii="Calibri" w:eastAsia="Times New Roman" w:hAnsi="Calibri"/>
      <w:b/>
      <w:sz w:val="20"/>
      <w:szCs w:val="20"/>
    </w:rPr>
  </w:style>
  <w:style w:type="character" w:customStyle="1" w:styleId="hit1">
    <w:name w:val="hit1"/>
    <w:basedOn w:val="DefaultParagraphFont"/>
    <w:rsid w:val="00FF0F63"/>
    <w:rPr>
      <w:b/>
      <w:bCs/>
      <w:color w:val="CC0033"/>
    </w:rPr>
  </w:style>
  <w:style w:type="character" w:customStyle="1" w:styleId="upper">
    <w:name w:val="upper"/>
    <w:basedOn w:val="DefaultParagraphFont"/>
    <w:rsid w:val="00FF0F63"/>
  </w:style>
  <w:style w:type="character" w:customStyle="1" w:styleId="SmallFont7pt">
    <w:name w:val="Small Font (7 pt)"/>
    <w:basedOn w:val="DefaultParagraphFont"/>
    <w:qFormat/>
    <w:rsid w:val="00FF0F63"/>
    <w:rPr>
      <w:sz w:val="14"/>
    </w:rPr>
  </w:style>
  <w:style w:type="paragraph" w:customStyle="1" w:styleId="UnderlinedText">
    <w:name w:val="Underlined Text"/>
    <w:basedOn w:val="Normal"/>
    <w:qFormat/>
    <w:rsid w:val="00FF0F63"/>
    <w:rPr>
      <w:rFonts w:eastAsia="Times New Roman"/>
      <w:b/>
      <w:szCs w:val="20"/>
    </w:rPr>
  </w:style>
  <w:style w:type="character" w:customStyle="1" w:styleId="SmallText-New">
    <w:name w:val="Small Text - New"/>
    <w:basedOn w:val="DefaultParagraphFont"/>
    <w:rsid w:val="00FF0F63"/>
    <w:rPr>
      <w:rFonts w:ascii="Arial Narrow" w:hAnsi="Arial Narrow"/>
      <w:sz w:val="14"/>
    </w:rPr>
  </w:style>
  <w:style w:type="character" w:customStyle="1" w:styleId="Underlined-New">
    <w:name w:val="Underlined - New"/>
    <w:basedOn w:val="DefaultParagraphFont"/>
    <w:rsid w:val="00FF0F63"/>
    <w:rPr>
      <w:rFonts w:ascii="Arial Narrow" w:hAnsi="Arial Narrow"/>
      <w:sz w:val="16"/>
      <w:u w:val="single"/>
    </w:rPr>
  </w:style>
  <w:style w:type="paragraph" w:styleId="TOC2">
    <w:name w:val="toc 2"/>
    <w:basedOn w:val="Normal"/>
    <w:next w:val="Normal"/>
    <w:autoRedefine/>
    <w:uiPriority w:val="39"/>
    <w:qFormat/>
    <w:rsid w:val="00FF0F63"/>
    <w:pPr>
      <w:ind w:left="200"/>
    </w:pPr>
    <w:rPr>
      <w:rFonts w:eastAsia="Times New Roman"/>
      <w:sz w:val="20"/>
      <w:lang w:bidi="en-US"/>
    </w:rPr>
  </w:style>
  <w:style w:type="paragraph" w:styleId="TOCHeading">
    <w:name w:val="TOC Heading"/>
    <w:basedOn w:val="Heading1"/>
    <w:next w:val="Normal"/>
    <w:uiPriority w:val="39"/>
    <w:qFormat/>
    <w:rsid w:val="00FF0F6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F0F63"/>
    <w:rPr>
      <w:rFonts w:ascii="Arial Narrow" w:hAnsi="Arial Narrow"/>
      <w:dstrike w:val="0"/>
      <w:sz w:val="20"/>
      <w:bdr w:val="single" w:sz="2" w:space="0" w:color="auto"/>
      <w:vertAlign w:val="baseline"/>
    </w:rPr>
  </w:style>
  <w:style w:type="character" w:customStyle="1" w:styleId="style65">
    <w:name w:val="style65"/>
    <w:basedOn w:val="DefaultParagraphFont"/>
    <w:rsid w:val="00FF0F63"/>
    <w:rPr>
      <w:rFonts w:cs="Times New Roman"/>
    </w:rPr>
  </w:style>
  <w:style w:type="character" w:customStyle="1" w:styleId="qlabel">
    <w:name w:val="q_label"/>
    <w:basedOn w:val="DefaultParagraphFont"/>
    <w:rsid w:val="00FF0F63"/>
  </w:style>
  <w:style w:type="character" w:customStyle="1" w:styleId="alabel">
    <w:name w:val="a_label"/>
    <w:basedOn w:val="DefaultParagraphFont"/>
    <w:rsid w:val="00FF0F63"/>
  </w:style>
  <w:style w:type="character" w:customStyle="1" w:styleId="BoldandUnderlineCharChar">
    <w:name w:val="Bold and Underline Char Char"/>
    <w:basedOn w:val="DefaultParagraphFont"/>
    <w:rsid w:val="00FF0F63"/>
    <w:rPr>
      <w:rFonts w:eastAsia="MS Mincho"/>
      <w:b/>
      <w:u w:val="single"/>
      <w:lang w:val="en-US" w:eastAsia="en-US" w:bidi="ar-SA"/>
    </w:rPr>
  </w:style>
  <w:style w:type="character" w:customStyle="1" w:styleId="CardTextChar2">
    <w:name w:val="Card Text Char"/>
    <w:basedOn w:val="DefaultParagraphFont"/>
    <w:rsid w:val="00FF0F6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FF0F6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F0F63"/>
    <w:rPr>
      <w:rFonts w:cs="Arial"/>
      <w:bCs/>
      <w:szCs w:val="26"/>
      <w:u w:val="single"/>
      <w:lang w:val="en-US" w:eastAsia="en-US" w:bidi="ar-SA"/>
    </w:rPr>
  </w:style>
  <w:style w:type="paragraph" w:customStyle="1" w:styleId="evidencetextChar">
    <w:name w:val="evidence text Char"/>
    <w:basedOn w:val="Normal"/>
    <w:qFormat/>
    <w:rsid w:val="00FF0F63"/>
    <w:pPr>
      <w:ind w:left="1728" w:right="1008"/>
    </w:pPr>
    <w:rPr>
      <w:rFonts w:eastAsia="Times New Roman"/>
      <w:color w:val="000000"/>
      <w:sz w:val="18"/>
    </w:rPr>
  </w:style>
  <w:style w:type="character" w:customStyle="1" w:styleId="underline2">
    <w:name w:val="underline2"/>
    <w:basedOn w:val="DefaultParagraphFont"/>
    <w:rsid w:val="00FF0F63"/>
    <w:rPr>
      <w:u w:val="single"/>
    </w:rPr>
  </w:style>
  <w:style w:type="character" w:customStyle="1" w:styleId="UnderlineChar4Char">
    <w:name w:val="Underline Char4 Char"/>
    <w:basedOn w:val="DefaultParagraphFont"/>
    <w:link w:val="UnderlineChar4"/>
    <w:rsid w:val="00FF0F63"/>
    <w:rPr>
      <w:u w:val="single"/>
    </w:rPr>
  </w:style>
  <w:style w:type="paragraph" w:customStyle="1" w:styleId="UnderlineChar4">
    <w:name w:val="Underline Char4"/>
    <w:basedOn w:val="Normal"/>
    <w:link w:val="UnderlineChar4Char"/>
    <w:qFormat/>
    <w:rsid w:val="00FF0F6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FF0F63"/>
    <w:rPr>
      <w:b/>
      <w:u w:val="single"/>
    </w:rPr>
  </w:style>
  <w:style w:type="paragraph" w:customStyle="1" w:styleId="BoldandUnderlineChar3">
    <w:name w:val="Bold and Underline Char3"/>
    <w:basedOn w:val="Normal"/>
    <w:link w:val="BoldandUnderlineChar3Char2"/>
    <w:qFormat/>
    <w:rsid w:val="00FF0F63"/>
    <w:rPr>
      <w:rFonts w:asciiTheme="minorHAnsi" w:hAnsiTheme="minorHAnsi"/>
      <w:b/>
      <w:sz w:val="24"/>
      <w:u w:val="single"/>
    </w:rPr>
  </w:style>
  <w:style w:type="character" w:customStyle="1" w:styleId="inside-head">
    <w:name w:val="inside-head"/>
    <w:basedOn w:val="DefaultParagraphFont"/>
    <w:rsid w:val="00FF0F63"/>
  </w:style>
  <w:style w:type="character" w:customStyle="1" w:styleId="officialstitle-">
    <w:name w:val="official_s_title-"/>
    <w:basedOn w:val="DefaultParagraphFont"/>
    <w:rsid w:val="00FF0F63"/>
  </w:style>
  <w:style w:type="character" w:customStyle="1" w:styleId="officialsbureau">
    <w:name w:val="official_s_bureau"/>
    <w:basedOn w:val="DefaultParagraphFont"/>
    <w:rsid w:val="00FF0F63"/>
  </w:style>
  <w:style w:type="paragraph" w:customStyle="1" w:styleId="Stylecard11ptBoldUnderline">
    <w:name w:val="Style card + 11 pt Bold Underline"/>
    <w:basedOn w:val="card"/>
    <w:link w:val="Stylecard11ptBoldUnderlineChar"/>
    <w:qFormat/>
    <w:rsid w:val="00FF0F63"/>
    <w:rPr>
      <w:rFonts w:ascii="Georgia" w:hAnsi="Georgia"/>
      <w:b/>
      <w:lang w:eastAsia="zh-CN"/>
    </w:rPr>
  </w:style>
  <w:style w:type="character" w:customStyle="1" w:styleId="Stylecard11ptBoldUnderlineChar">
    <w:name w:val="Style card + 11 pt Bold Underline Char"/>
    <w:link w:val="Stylecard11ptBoldUnderline"/>
    <w:rsid w:val="00FF0F63"/>
    <w:rPr>
      <w:rFonts w:ascii="Georgia" w:hAnsi="Georgia"/>
      <w:b/>
      <w:sz w:val="16"/>
      <w:lang w:eastAsia="zh-CN"/>
    </w:rPr>
  </w:style>
  <w:style w:type="character" w:customStyle="1" w:styleId="StyleStyle11ptBoldUnderlineBorderSinglesolidlineAuto">
    <w:name w:val="Style Style 11 pt Bold Underline Border: : (Single solid line Auto ..."/>
    <w:basedOn w:val="DefaultParagraphFont"/>
    <w:rsid w:val="00FF0F6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FF0F63"/>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FF0F63"/>
    <w:rPr>
      <w:rFonts w:ascii="Georgia" w:hAnsi="Georgia"/>
      <w:bCs/>
      <w:sz w:val="16"/>
      <w:lang w:eastAsia="zh-CN"/>
    </w:rPr>
  </w:style>
  <w:style w:type="paragraph" w:styleId="HTMLPreformatted">
    <w:name w:val="HTML Preformatted"/>
    <w:basedOn w:val="Normal"/>
    <w:link w:val="HTMLPreformattedChar"/>
    <w:rsid w:val="00FF0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F0F6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F0F63"/>
    <w:rPr>
      <w:u w:val="single"/>
    </w:rPr>
  </w:style>
  <w:style w:type="character" w:customStyle="1" w:styleId="StyleUnderlining11ptChar">
    <w:name w:val="Style Underlining + 11 pt Char"/>
    <w:basedOn w:val="DefaultParagraphFont"/>
    <w:link w:val="StyleUnderlining11pt"/>
    <w:rsid w:val="00FF0F63"/>
    <w:rPr>
      <w:rFonts w:ascii="Calibri" w:hAnsi="Calibri"/>
      <w:sz w:val="22"/>
      <w:u w:val="single"/>
    </w:rPr>
  </w:style>
  <w:style w:type="paragraph" w:customStyle="1" w:styleId="StyleCardText9pt">
    <w:name w:val="Style Card Text + 9 pt"/>
    <w:basedOn w:val="Normal"/>
    <w:link w:val="StyleCardText9ptChar"/>
    <w:qFormat/>
    <w:rsid w:val="00FF0F63"/>
    <w:pPr>
      <w:spacing w:after="200"/>
      <w:contextualSpacing/>
    </w:pPr>
    <w:rPr>
      <w:rFonts w:eastAsia="Calibri"/>
    </w:rPr>
  </w:style>
  <w:style w:type="character" w:customStyle="1" w:styleId="StyleCardText9ptChar">
    <w:name w:val="Style Card Text + 9 pt Char"/>
    <w:basedOn w:val="DefaultParagraphFont"/>
    <w:link w:val="StyleCardText9pt"/>
    <w:rsid w:val="00FF0F63"/>
    <w:rPr>
      <w:rFonts w:ascii="Calibri" w:eastAsia="Calibri" w:hAnsi="Calibri"/>
      <w:sz w:val="22"/>
    </w:rPr>
  </w:style>
  <w:style w:type="paragraph" w:styleId="Quote">
    <w:name w:val="Quote"/>
    <w:basedOn w:val="Normal"/>
    <w:next w:val="Normal"/>
    <w:link w:val="QuoteChar"/>
    <w:uiPriority w:val="29"/>
    <w:qFormat/>
    <w:rsid w:val="00FF0F63"/>
    <w:pPr>
      <w:widowControl w:val="0"/>
    </w:pPr>
    <w:rPr>
      <w:rFonts w:eastAsia="Times New Roman"/>
      <w:iCs/>
      <w:color w:val="000000"/>
      <w:lang w:bidi="en-US"/>
    </w:rPr>
  </w:style>
  <w:style w:type="character" w:customStyle="1" w:styleId="QuoteChar">
    <w:name w:val="Quote Char"/>
    <w:basedOn w:val="DefaultParagraphFont"/>
    <w:link w:val="Quote"/>
    <w:uiPriority w:val="29"/>
    <w:rsid w:val="00FF0F63"/>
    <w:rPr>
      <w:rFonts w:ascii="Calibri" w:eastAsia="Times New Roman" w:hAnsi="Calibri"/>
      <w:iCs/>
      <w:color w:val="000000"/>
      <w:sz w:val="22"/>
      <w:lang w:bidi="en-US"/>
    </w:rPr>
  </w:style>
  <w:style w:type="character" w:customStyle="1" w:styleId="underlineChar">
    <w:name w:val="underline Char"/>
    <w:basedOn w:val="DefaultParagraphFont"/>
    <w:rsid w:val="00FF0F6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F0F6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F0F63"/>
    <w:rPr>
      <w:sz w:val="20"/>
      <w:u w:val="single"/>
    </w:rPr>
  </w:style>
  <w:style w:type="paragraph" w:styleId="BodyTextIndent2">
    <w:name w:val="Body Text Indent 2"/>
    <w:basedOn w:val="Normal"/>
    <w:link w:val="BodyTextIndent2Char"/>
    <w:unhideWhenUsed/>
    <w:rsid w:val="00FF0F63"/>
    <w:pPr>
      <w:spacing w:after="120" w:line="480" w:lineRule="auto"/>
      <w:ind w:left="360"/>
    </w:pPr>
  </w:style>
  <w:style w:type="character" w:customStyle="1" w:styleId="BodyTextIndent2Char">
    <w:name w:val="Body Text Indent 2 Char"/>
    <w:basedOn w:val="DefaultParagraphFont"/>
    <w:link w:val="BodyTextIndent2"/>
    <w:rsid w:val="00FF0F63"/>
    <w:rPr>
      <w:rFonts w:ascii="Calibri" w:hAnsi="Calibri"/>
      <w:sz w:val="22"/>
    </w:rPr>
  </w:style>
  <w:style w:type="paragraph" w:styleId="BodyTextIndent3">
    <w:name w:val="Body Text Indent 3"/>
    <w:basedOn w:val="Normal"/>
    <w:link w:val="BodyTextIndent3Char"/>
    <w:uiPriority w:val="99"/>
    <w:unhideWhenUsed/>
    <w:rsid w:val="00FF0F63"/>
    <w:pPr>
      <w:spacing w:after="120"/>
      <w:ind w:left="360"/>
    </w:pPr>
    <w:rPr>
      <w:szCs w:val="16"/>
    </w:rPr>
  </w:style>
  <w:style w:type="character" w:customStyle="1" w:styleId="BodyTextIndent3Char">
    <w:name w:val="Body Text Indent 3 Char"/>
    <w:basedOn w:val="DefaultParagraphFont"/>
    <w:link w:val="BodyTextIndent3"/>
    <w:uiPriority w:val="99"/>
    <w:rsid w:val="00FF0F63"/>
    <w:rPr>
      <w:rFonts w:ascii="Calibri" w:hAnsi="Calibri"/>
      <w:sz w:val="22"/>
      <w:szCs w:val="16"/>
    </w:rPr>
  </w:style>
  <w:style w:type="paragraph" w:styleId="BodyText2">
    <w:name w:val="Body Text 2"/>
    <w:basedOn w:val="Normal"/>
    <w:link w:val="BodyText2Char"/>
    <w:unhideWhenUsed/>
    <w:rsid w:val="00FF0F63"/>
    <w:pPr>
      <w:spacing w:after="120" w:line="480" w:lineRule="auto"/>
    </w:pPr>
  </w:style>
  <w:style w:type="character" w:customStyle="1" w:styleId="BodyText2Char">
    <w:name w:val="Body Text 2 Char"/>
    <w:basedOn w:val="DefaultParagraphFont"/>
    <w:link w:val="BodyText2"/>
    <w:rsid w:val="00FF0F63"/>
    <w:rPr>
      <w:rFonts w:ascii="Calibri" w:hAnsi="Calibri"/>
      <w:sz w:val="22"/>
    </w:rPr>
  </w:style>
  <w:style w:type="paragraph" w:styleId="BodyTextIndent">
    <w:name w:val="Body Text Indent"/>
    <w:basedOn w:val="Normal"/>
    <w:link w:val="BodyTextIndentChar"/>
    <w:uiPriority w:val="99"/>
    <w:unhideWhenUsed/>
    <w:rsid w:val="00FF0F63"/>
    <w:pPr>
      <w:spacing w:after="120"/>
      <w:ind w:left="360"/>
    </w:pPr>
  </w:style>
  <w:style w:type="character" w:customStyle="1" w:styleId="BodyTextIndentChar">
    <w:name w:val="Body Text Indent Char"/>
    <w:basedOn w:val="DefaultParagraphFont"/>
    <w:link w:val="BodyTextIndent"/>
    <w:uiPriority w:val="99"/>
    <w:rsid w:val="00FF0F63"/>
    <w:rPr>
      <w:rFonts w:ascii="Calibri" w:hAnsi="Calibri"/>
      <w:sz w:val="22"/>
    </w:rPr>
  </w:style>
  <w:style w:type="paragraph" w:styleId="BodyText3">
    <w:name w:val="Body Text 3"/>
    <w:basedOn w:val="Normal"/>
    <w:link w:val="BodyText3Char"/>
    <w:unhideWhenUsed/>
    <w:rsid w:val="00FF0F63"/>
    <w:pPr>
      <w:spacing w:after="120"/>
    </w:pPr>
    <w:rPr>
      <w:szCs w:val="16"/>
    </w:rPr>
  </w:style>
  <w:style w:type="character" w:customStyle="1" w:styleId="BodyText3Char">
    <w:name w:val="Body Text 3 Char"/>
    <w:basedOn w:val="DefaultParagraphFont"/>
    <w:link w:val="BodyText3"/>
    <w:rsid w:val="00FF0F63"/>
    <w:rPr>
      <w:rFonts w:ascii="Calibri" w:hAnsi="Calibri"/>
      <w:sz w:val="22"/>
      <w:szCs w:val="16"/>
    </w:rPr>
  </w:style>
  <w:style w:type="character" w:customStyle="1" w:styleId="StyleBold">
    <w:name w:val="Style Bold"/>
    <w:basedOn w:val="DefaultParagraphFont"/>
    <w:uiPriority w:val="9"/>
    <w:semiHidden/>
    <w:qFormat/>
    <w:rsid w:val="00FF0F63"/>
    <w:rPr>
      <w:b/>
      <w:bCs/>
    </w:rPr>
  </w:style>
  <w:style w:type="character" w:customStyle="1" w:styleId="body-text">
    <w:name w:val="body-text"/>
    <w:basedOn w:val="DefaultParagraphFont"/>
    <w:rsid w:val="00FF0F63"/>
  </w:style>
  <w:style w:type="paragraph" w:customStyle="1" w:styleId="StyleStyle411ptBoldBorderSinglesolidlineAuto0">
    <w:name w:val="Style Style4 + 11 pt Bold Border: : (Single solid line Auto  0...."/>
    <w:basedOn w:val="Normal"/>
    <w:link w:val="StyleStyle411ptBoldBorderSinglesolidlineAuto0Char"/>
    <w:qFormat/>
    <w:rsid w:val="00FF0F6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F0F63"/>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FF0F63"/>
  </w:style>
  <w:style w:type="paragraph" w:customStyle="1" w:styleId="StyleStyle112pt">
    <w:name w:val="Style Style1 + 12 pt"/>
    <w:basedOn w:val="Normal"/>
    <w:link w:val="StyleStyle112ptChar"/>
    <w:qFormat/>
    <w:rsid w:val="00FF0F63"/>
    <w:rPr>
      <w:u w:val="single"/>
      <w:lang w:eastAsia="zh-CN"/>
    </w:rPr>
  </w:style>
  <w:style w:type="character" w:customStyle="1" w:styleId="StyleStyle112ptChar">
    <w:name w:val="Style Style1 + 12 pt Char"/>
    <w:basedOn w:val="DefaultParagraphFont"/>
    <w:link w:val="StyleStyle112pt"/>
    <w:rsid w:val="00FF0F63"/>
    <w:rPr>
      <w:rFonts w:ascii="Calibri" w:hAnsi="Calibri"/>
      <w:sz w:val="22"/>
      <w:u w:val="single"/>
      <w:lang w:eastAsia="zh-CN"/>
    </w:rPr>
  </w:style>
  <w:style w:type="paragraph" w:customStyle="1" w:styleId="MinimizedText">
    <w:name w:val="Minimized Text"/>
    <w:basedOn w:val="Normal"/>
    <w:link w:val="MinimizedTextChar"/>
    <w:qFormat/>
    <w:rsid w:val="00FF0F63"/>
    <w:rPr>
      <w:rFonts w:eastAsia="Times New Roman"/>
    </w:rPr>
  </w:style>
  <w:style w:type="character" w:customStyle="1" w:styleId="MinimizedTextChar">
    <w:name w:val="Minimized Text Char"/>
    <w:basedOn w:val="DefaultParagraphFont"/>
    <w:link w:val="MinimizedText"/>
    <w:rsid w:val="00FF0F63"/>
    <w:rPr>
      <w:rFonts w:ascii="Calibri" w:eastAsia="Times New Roman" w:hAnsi="Calibri"/>
      <w:sz w:val="22"/>
    </w:rPr>
  </w:style>
  <w:style w:type="character" w:customStyle="1" w:styleId="term1">
    <w:name w:val="term1"/>
    <w:basedOn w:val="DefaultParagraphFont"/>
    <w:rsid w:val="00FF0F63"/>
    <w:rPr>
      <w:b/>
      <w:bCs/>
    </w:rPr>
  </w:style>
  <w:style w:type="character" w:customStyle="1" w:styleId="Styleterm111ptUnderline">
    <w:name w:val="Style term1 + 11 pt Underline"/>
    <w:basedOn w:val="term1"/>
    <w:rsid w:val="00FF0F63"/>
    <w:rPr>
      <w:b/>
      <w:bCs/>
      <w:sz w:val="20"/>
      <w:u w:val="single"/>
    </w:rPr>
  </w:style>
  <w:style w:type="paragraph" w:customStyle="1" w:styleId="StyleMinimizedTextArialNarrow10pt">
    <w:name w:val="Style Minimized Text + Arial Narrow 10 pt"/>
    <w:basedOn w:val="MinimizedText"/>
    <w:link w:val="StyleMinimizedTextArialNarrow10ptChar"/>
    <w:qFormat/>
    <w:rsid w:val="00FF0F63"/>
    <w:rPr>
      <w:sz w:val="20"/>
    </w:rPr>
  </w:style>
  <w:style w:type="character" w:customStyle="1" w:styleId="StyleMinimizedTextArialNarrow10ptChar">
    <w:name w:val="Style Minimized Text + Arial Narrow 10 pt Char"/>
    <w:basedOn w:val="MinimizedTextChar"/>
    <w:link w:val="StyleMinimizedTextArialNarrow10pt"/>
    <w:rsid w:val="00FF0F63"/>
    <w:rPr>
      <w:rFonts w:ascii="Calibri" w:eastAsia="Times New Roman" w:hAnsi="Calibri"/>
      <w:sz w:val="20"/>
    </w:rPr>
  </w:style>
  <w:style w:type="character" w:customStyle="1" w:styleId="Styleunderline11ptBold">
    <w:name w:val="Style underline + 11 pt Bold"/>
    <w:basedOn w:val="underline"/>
    <w:rsid w:val="00FF0F6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F0F6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F0F63"/>
    <w:rPr>
      <w:rFonts w:ascii="Calibri" w:eastAsia="Times New Roman" w:hAnsi="Calibri"/>
      <w:sz w:val="22"/>
      <w:u w:val="single"/>
      <w:bdr w:val="single" w:sz="4" w:space="0" w:color="auto"/>
    </w:rPr>
  </w:style>
  <w:style w:type="character" w:customStyle="1" w:styleId="Style9pt">
    <w:name w:val="Style 9 pt"/>
    <w:basedOn w:val="DefaultParagraphFont"/>
    <w:rsid w:val="00FF0F63"/>
    <w:rPr>
      <w:rFonts w:ascii="Times New Roman" w:hAnsi="Times New Roman"/>
      <w:sz w:val="20"/>
    </w:rPr>
  </w:style>
  <w:style w:type="paragraph" w:customStyle="1" w:styleId="StyleStyle49pt3">
    <w:name w:val="Style Style4 + 9 pt3"/>
    <w:basedOn w:val="Style4"/>
    <w:link w:val="StyleStyle49pt3Char"/>
    <w:qFormat/>
    <w:rsid w:val="00FF0F63"/>
    <w:pPr>
      <w:spacing w:after="160" w:line="259" w:lineRule="auto"/>
    </w:pPr>
    <w:rPr>
      <w:rFonts w:eastAsia="Times New Roman"/>
    </w:rPr>
  </w:style>
  <w:style w:type="character" w:customStyle="1" w:styleId="StyleStyle49pt3Char">
    <w:name w:val="Style Style4 + 9 pt3 Char"/>
    <w:basedOn w:val="Style4Char"/>
    <w:link w:val="StyleStyle49pt3"/>
    <w:rsid w:val="00FF0F63"/>
    <w:rPr>
      <w:rFonts w:ascii="Calibri" w:eastAsia="Times New Roman" w:hAnsi="Calibri"/>
      <w:u w:val="single"/>
      <w:lang w:val="x-none"/>
    </w:rPr>
  </w:style>
  <w:style w:type="paragraph" w:customStyle="1" w:styleId="StyleStyle4Bold">
    <w:name w:val="Style Style4 + Bold"/>
    <w:basedOn w:val="Style4"/>
    <w:link w:val="StyleStyle4BoldChar"/>
    <w:qFormat/>
    <w:rsid w:val="00FF0F63"/>
    <w:pPr>
      <w:spacing w:after="160" w:line="259" w:lineRule="auto"/>
    </w:pPr>
    <w:rPr>
      <w:rFonts w:eastAsia="Times New Roman"/>
      <w:b/>
      <w:bCs/>
    </w:rPr>
  </w:style>
  <w:style w:type="character" w:customStyle="1" w:styleId="StyleStyle4BoldChar">
    <w:name w:val="Style Style4 + Bold Char"/>
    <w:basedOn w:val="Style4Char"/>
    <w:link w:val="StyleStyle4Bold"/>
    <w:rsid w:val="00FF0F63"/>
    <w:rPr>
      <w:rFonts w:ascii="Calibri" w:eastAsia="Times New Roman" w:hAnsi="Calibri"/>
      <w:b/>
      <w:bCs/>
      <w:u w:val="single"/>
      <w:lang w:val="x-none"/>
    </w:rPr>
  </w:style>
  <w:style w:type="character" w:customStyle="1" w:styleId="a">
    <w:name w:val="a"/>
    <w:basedOn w:val="DefaultParagraphFont"/>
    <w:rsid w:val="00FF0F63"/>
  </w:style>
  <w:style w:type="character" w:customStyle="1" w:styleId="StyleUnderline3">
    <w:name w:val="Style Underline3"/>
    <w:basedOn w:val="DefaultParagraphFont"/>
    <w:rsid w:val="00FF0F63"/>
    <w:rPr>
      <w:u w:val="single"/>
    </w:rPr>
  </w:style>
  <w:style w:type="paragraph" w:customStyle="1" w:styleId="StyleStyle111ptBorderSinglesolidlineAuto05ptL">
    <w:name w:val="Style Style1 + 11 pt Border: : (Single solid line Auto  0.5 pt L..."/>
    <w:link w:val="StyleStyle111ptBorderSinglesolidlineAuto05ptLChar"/>
    <w:qFormat/>
    <w:rsid w:val="00FF0F6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F0F6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FF0F63"/>
    <w:rPr>
      <w:u w:val="single"/>
    </w:rPr>
  </w:style>
  <w:style w:type="paragraph" w:customStyle="1" w:styleId="Circled">
    <w:name w:val="Circled"/>
    <w:link w:val="CircledChar"/>
    <w:qFormat/>
    <w:rsid w:val="00FF0F6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FF0F6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FF0F63"/>
  </w:style>
  <w:style w:type="character" w:customStyle="1" w:styleId="part-of-speech">
    <w:name w:val="part-of-speech"/>
    <w:basedOn w:val="DefaultParagraphFont"/>
    <w:rsid w:val="00FF0F63"/>
  </w:style>
  <w:style w:type="character" w:customStyle="1" w:styleId="sep">
    <w:name w:val="sep"/>
    <w:basedOn w:val="DefaultParagraphFont"/>
    <w:rsid w:val="00FF0F63"/>
  </w:style>
  <w:style w:type="character" w:customStyle="1" w:styleId="pron">
    <w:name w:val="pron"/>
    <w:basedOn w:val="DefaultParagraphFont"/>
    <w:rsid w:val="00FF0F63"/>
  </w:style>
  <w:style w:type="paragraph" w:customStyle="1" w:styleId="StyleStyle4LatinTimesNewRomanAsianSimSun">
    <w:name w:val="Style Style4 + (Latin) Times New Roman (Asian) SimSun"/>
    <w:basedOn w:val="Normal"/>
    <w:link w:val="StyleStyle4LatinTimesNewRomanAsianSimSunChar"/>
    <w:qFormat/>
    <w:rsid w:val="00FF0F63"/>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FF0F63"/>
    <w:rPr>
      <w:rFonts w:ascii="Calibri"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F0F63"/>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F0F63"/>
    <w:rPr>
      <w:rFonts w:ascii="Calibri" w:hAnsi="Calibri"/>
      <w:b/>
      <w:bCs/>
      <w:sz w:val="22"/>
      <w:u w:val="single"/>
    </w:rPr>
  </w:style>
  <w:style w:type="character" w:customStyle="1" w:styleId="CharChar3">
    <w:name w:val="Char Char3"/>
    <w:basedOn w:val="DefaultParagraphFont"/>
    <w:rsid w:val="00FF0F63"/>
    <w:rPr>
      <w:rFonts w:cs="Arial"/>
      <w:b/>
      <w:bCs/>
      <w:iCs/>
      <w:lang w:val="en-US" w:eastAsia="en-US" w:bidi="ar-SA"/>
    </w:rPr>
  </w:style>
  <w:style w:type="character" w:customStyle="1" w:styleId="SubtitleChar1">
    <w:name w:val="Subtitle Char1"/>
    <w:aliases w:val="Underlined card text Char1"/>
    <w:basedOn w:val="DefaultParagraphFont"/>
    <w:rsid w:val="00FF0F63"/>
    <w:rPr>
      <w:color w:val="5A5A5A" w:themeColor="text1" w:themeTint="A5"/>
      <w:spacing w:val="15"/>
      <w:sz w:val="22"/>
      <w:szCs w:val="22"/>
    </w:rPr>
  </w:style>
  <w:style w:type="paragraph" w:customStyle="1" w:styleId="StyleStyle411pt1">
    <w:name w:val="Style Style4 + 11 pt1"/>
    <w:basedOn w:val="Style4"/>
    <w:link w:val="StyleStyle411pt1Char"/>
    <w:qFormat/>
    <w:rsid w:val="00FF0F63"/>
    <w:pPr>
      <w:spacing w:after="160" w:line="259" w:lineRule="auto"/>
    </w:pPr>
    <w:rPr>
      <w:rFonts w:eastAsia="Times New Roman"/>
    </w:rPr>
  </w:style>
  <w:style w:type="character" w:customStyle="1" w:styleId="StyleStyle411pt1Char">
    <w:name w:val="Style Style4 + 11 pt1 Char"/>
    <w:basedOn w:val="Style4Char"/>
    <w:link w:val="StyleStyle411pt1"/>
    <w:rsid w:val="00FF0F63"/>
    <w:rPr>
      <w:rFonts w:ascii="Calibri" w:eastAsia="Times New Roman" w:hAnsi="Calibri"/>
      <w:u w:val="single"/>
      <w:lang w:val="x-none"/>
    </w:rPr>
  </w:style>
  <w:style w:type="character" w:customStyle="1" w:styleId="BoldandUnderlineCharChar2">
    <w:name w:val="Bold and Underline Char Char2"/>
    <w:basedOn w:val="DefaultParagraphFont"/>
    <w:rsid w:val="00FF0F63"/>
    <w:rPr>
      <w:b/>
      <w:u w:val="single"/>
      <w:lang w:val="en-US" w:eastAsia="en-US" w:bidi="ar-SA"/>
    </w:rPr>
  </w:style>
  <w:style w:type="character" w:customStyle="1" w:styleId="StyleUnderlineCharChar111pt">
    <w:name w:val="Style Underline Char Char1 + 11 pt"/>
    <w:basedOn w:val="DefaultParagraphFont"/>
    <w:rsid w:val="00FF0F6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F0F6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F0F6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F0F63"/>
    <w:rPr>
      <w:sz w:val="22"/>
      <w:u w:val="single"/>
    </w:rPr>
  </w:style>
  <w:style w:type="paragraph" w:customStyle="1" w:styleId="StyleMinimizedTextArialNarrow9pt">
    <w:name w:val="Style Minimized Text + Arial Narrow 9 pt"/>
    <w:basedOn w:val="Normal"/>
    <w:link w:val="StyleMinimizedTextArialNarrow9ptChar"/>
    <w:qFormat/>
    <w:rsid w:val="00FF0F63"/>
    <w:rPr>
      <w:rFonts w:eastAsia="Times New Roman"/>
    </w:rPr>
  </w:style>
  <w:style w:type="character" w:customStyle="1" w:styleId="StyleMinimizedTextArialNarrow9ptChar">
    <w:name w:val="Style Minimized Text + Arial Narrow 9 pt Char"/>
    <w:basedOn w:val="DefaultParagraphFont"/>
    <w:link w:val="StyleMinimizedTextArialNarrow9pt"/>
    <w:rsid w:val="00FF0F63"/>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FF0F6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F0F6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F0F6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F0F6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F0F6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FF0F63"/>
    <w:rPr>
      <w:b w:val="0"/>
      <w:bCs/>
      <w:sz w:val="20"/>
      <w:u w:val="single"/>
      <w:lang w:val="en-US" w:eastAsia="en-US" w:bidi="ar-SA"/>
    </w:rPr>
  </w:style>
  <w:style w:type="character" w:customStyle="1" w:styleId="Styleunderline9pt">
    <w:name w:val="Style underline + 9 pt"/>
    <w:basedOn w:val="underline"/>
    <w:rsid w:val="00FF0F6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F0F63"/>
    <w:rPr>
      <w:rFonts w:ascii="Times New Roman" w:hAnsi="Times New Roman"/>
      <w:sz w:val="20"/>
    </w:rPr>
  </w:style>
  <w:style w:type="character" w:customStyle="1" w:styleId="Styleunderline9pt1">
    <w:name w:val="Style underline + 9 pt1"/>
    <w:basedOn w:val="underline"/>
    <w:rsid w:val="00FF0F6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FF0F6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F0F6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FF0F63"/>
    <w:rPr>
      <w:b/>
      <w:bCs/>
      <w:noProof w:val="0"/>
      <w:sz w:val="20"/>
      <w:u w:val="single"/>
      <w:lang w:val="en-US" w:eastAsia="en-US" w:bidi="ar-SA"/>
    </w:rPr>
  </w:style>
  <w:style w:type="character" w:customStyle="1" w:styleId="Hyperlink23">
    <w:name w:val="Hyperlink23"/>
    <w:basedOn w:val="DefaultParagraphFont"/>
    <w:rsid w:val="00FF0F63"/>
    <w:rPr>
      <w:color w:val="3300CC"/>
      <w:u w:val="single"/>
    </w:rPr>
  </w:style>
  <w:style w:type="paragraph" w:customStyle="1" w:styleId="cardCharChar">
    <w:name w:val="card Char Char"/>
    <w:basedOn w:val="Normal"/>
    <w:link w:val="cardCharCharChar"/>
    <w:qFormat/>
    <w:rsid w:val="00FF0F63"/>
    <w:pPr>
      <w:ind w:left="288" w:right="288"/>
    </w:pPr>
    <w:rPr>
      <w:rFonts w:eastAsia="Times New Roman"/>
      <w:szCs w:val="20"/>
    </w:rPr>
  </w:style>
  <w:style w:type="character" w:customStyle="1" w:styleId="cardCharCharChar">
    <w:name w:val="card Char Char Char"/>
    <w:basedOn w:val="DefaultParagraphFont"/>
    <w:link w:val="cardCharChar"/>
    <w:rsid w:val="00FF0F63"/>
    <w:rPr>
      <w:rFonts w:ascii="Calibri" w:eastAsia="Times New Roman" w:hAnsi="Calibri"/>
      <w:sz w:val="22"/>
      <w:szCs w:val="20"/>
    </w:rPr>
  </w:style>
  <w:style w:type="character" w:customStyle="1" w:styleId="StyleunderlineArialNarrow9ptBold">
    <w:name w:val="Style underline + Arial Narrow 9 pt Bold"/>
    <w:basedOn w:val="underline"/>
    <w:rsid w:val="00FF0F6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FF0F63"/>
  </w:style>
  <w:style w:type="character" w:customStyle="1" w:styleId="StylecardCharCharArialNarrow9ptChar">
    <w:name w:val="Style card Char Char + Arial Narrow 9 pt Char"/>
    <w:basedOn w:val="cardCharCharChar"/>
    <w:link w:val="StylecardCharCharArialNarrow9pt"/>
    <w:rsid w:val="00FF0F63"/>
    <w:rPr>
      <w:rFonts w:ascii="Calibri" w:eastAsia="Times New Roman" w:hAnsi="Calibri"/>
      <w:sz w:val="22"/>
      <w:szCs w:val="20"/>
    </w:rPr>
  </w:style>
  <w:style w:type="character" w:customStyle="1" w:styleId="CardTextChar10">
    <w:name w:val="Card Text Char1"/>
    <w:basedOn w:val="DefaultParagraphFont"/>
    <w:rsid w:val="00FF0F6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F0F6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FF0F6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F0F6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F0F6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FF0F6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FF0F6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FF0F6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F0F63"/>
    <w:rPr>
      <w:rFonts w:eastAsia="Times New Roman"/>
    </w:rPr>
  </w:style>
  <w:style w:type="character" w:customStyle="1" w:styleId="TextsmallChar">
    <w:name w:val="Textsmall Char"/>
    <w:basedOn w:val="DefaultParagraphFont"/>
    <w:link w:val="Textsmall"/>
    <w:rsid w:val="00FF0F63"/>
    <w:rPr>
      <w:rFonts w:ascii="Calibri" w:eastAsia="Times New Roman" w:hAnsi="Calibri"/>
      <w:sz w:val="22"/>
    </w:rPr>
  </w:style>
  <w:style w:type="character" w:customStyle="1" w:styleId="CharChar111">
    <w:name w:val="Char Char111"/>
    <w:basedOn w:val="DefaultParagraphFont"/>
    <w:rsid w:val="00FF0F63"/>
    <w:rPr>
      <w:rFonts w:cs="Arial"/>
      <w:bCs/>
      <w:szCs w:val="26"/>
      <w:u w:val="single"/>
      <w:lang w:val="en-US" w:eastAsia="en-US" w:bidi="ar-SA"/>
    </w:rPr>
  </w:style>
  <w:style w:type="paragraph" w:customStyle="1" w:styleId="cardtextsmall">
    <w:name w:val="card text small"/>
    <w:basedOn w:val="Normal"/>
    <w:qFormat/>
    <w:rsid w:val="00FF0F63"/>
    <w:rPr>
      <w:rFonts w:ascii="Arial Narrow" w:eastAsia="Times New Roman" w:hAnsi="Arial Narrow"/>
    </w:rPr>
  </w:style>
  <w:style w:type="character" w:customStyle="1" w:styleId="AUnterdline">
    <w:name w:val="AUnterdline"/>
    <w:qFormat/>
    <w:rsid w:val="00FF0F6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F0F63"/>
    <w:rPr>
      <w:rFonts w:ascii="Times New Roman" w:hAnsi="Times New Roman"/>
      <w:b/>
      <w:bCs/>
      <w:sz w:val="20"/>
      <w:u w:val="single"/>
      <w:bdr w:val="single" w:sz="4" w:space="0" w:color="auto"/>
    </w:rPr>
  </w:style>
  <w:style w:type="character" w:customStyle="1" w:styleId="highlightedsearchterm">
    <w:name w:val="highlightedsearchterm"/>
    <w:rsid w:val="00FF0F63"/>
  </w:style>
  <w:style w:type="character" w:customStyle="1" w:styleId="StyleUnderline1">
    <w:name w:val="Style Underline1"/>
    <w:basedOn w:val="DefaultParagraphFont"/>
    <w:rsid w:val="00FF0F63"/>
    <w:rPr>
      <w:rFonts w:ascii="Times New Roman" w:hAnsi="Times New Roman"/>
      <w:sz w:val="20"/>
      <w:u w:val="single"/>
    </w:rPr>
  </w:style>
  <w:style w:type="paragraph" w:customStyle="1" w:styleId="StyleStyle49pt10">
    <w:name w:val="Style Style4 + 9 pt10"/>
    <w:basedOn w:val="Style4"/>
    <w:link w:val="StyleStyle49pt10Char"/>
    <w:qFormat/>
    <w:rsid w:val="00FF0F63"/>
    <w:pPr>
      <w:spacing w:after="160" w:line="259" w:lineRule="auto"/>
    </w:pPr>
    <w:rPr>
      <w:rFonts w:eastAsia="Times New Roman"/>
    </w:rPr>
  </w:style>
  <w:style w:type="character" w:customStyle="1" w:styleId="StyleStyle49pt10Char">
    <w:name w:val="Style Style4 + 9 pt10 Char"/>
    <w:basedOn w:val="Style4Char"/>
    <w:link w:val="StyleStyle49pt10"/>
    <w:rsid w:val="00FF0F63"/>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FF0F63"/>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FF0F63"/>
    <w:rPr>
      <w:rFonts w:ascii="Calibri" w:eastAsia="Times New Roman" w:hAnsi="Calibri"/>
      <w:b/>
      <w:bCs/>
      <w:sz w:val="22"/>
      <w:u w:val="single"/>
    </w:rPr>
  </w:style>
  <w:style w:type="paragraph" w:customStyle="1" w:styleId="NormalUnderline">
    <w:name w:val="Normal Underline"/>
    <w:basedOn w:val="Normal"/>
    <w:link w:val="NormalUnderlineChar"/>
    <w:qFormat/>
    <w:rsid w:val="00FF0F63"/>
    <w:pPr>
      <w:ind w:left="288"/>
    </w:pPr>
    <w:rPr>
      <w:rFonts w:eastAsia="Times New Roman"/>
      <w:u w:val="single"/>
    </w:rPr>
  </w:style>
  <w:style w:type="character" w:customStyle="1" w:styleId="NormalUnderlineChar">
    <w:name w:val="Normal Underline Char"/>
    <w:link w:val="NormalUnderline"/>
    <w:rsid w:val="00FF0F63"/>
    <w:rPr>
      <w:rFonts w:ascii="Calibri" w:eastAsia="Times New Roman" w:hAnsi="Calibri"/>
      <w:sz w:val="22"/>
      <w:u w:val="single"/>
    </w:rPr>
  </w:style>
  <w:style w:type="character" w:customStyle="1" w:styleId="DontRead">
    <w:name w:val="Don't Read"/>
    <w:qFormat/>
    <w:rsid w:val="00FF0F63"/>
    <w:rPr>
      <w:rFonts w:ascii="Times New Roman" w:hAnsi="Times New Roman"/>
      <w:sz w:val="16"/>
    </w:rPr>
  </w:style>
  <w:style w:type="paragraph" w:customStyle="1" w:styleId="Underlinestyle">
    <w:name w:val="Underline style"/>
    <w:basedOn w:val="Normal"/>
    <w:qFormat/>
    <w:rsid w:val="00FF0F63"/>
    <w:rPr>
      <w:rFonts w:eastAsia="Times New Roman"/>
      <w:u w:val="single"/>
    </w:rPr>
  </w:style>
  <w:style w:type="character" w:customStyle="1" w:styleId="Style11ptUnderline3">
    <w:name w:val="Style 11 pt Underline3"/>
    <w:rsid w:val="00FF0F63"/>
    <w:rPr>
      <w:sz w:val="20"/>
      <w:u w:val="single"/>
    </w:rPr>
  </w:style>
  <w:style w:type="character" w:customStyle="1" w:styleId="27">
    <w:name w:val="27"/>
    <w:rsid w:val="00FF0F63"/>
    <w:rPr>
      <w:rFonts w:cs="Arial"/>
      <w:bCs/>
      <w:sz w:val="20"/>
      <w:u w:val="single"/>
      <w:lang w:val="en-US" w:eastAsia="en-US" w:bidi="ar-SA"/>
    </w:rPr>
  </w:style>
  <w:style w:type="character" w:customStyle="1" w:styleId="2">
    <w:name w:val="2"/>
    <w:rsid w:val="00FF0F63"/>
    <w:rPr>
      <w:rFonts w:cs="Arial"/>
      <w:bCs/>
      <w:sz w:val="20"/>
      <w:u w:val="single"/>
      <w:lang w:val="en-US" w:eastAsia="en-US" w:bidi="ar-SA"/>
    </w:rPr>
  </w:style>
  <w:style w:type="character" w:customStyle="1" w:styleId="Style9ptUnderline11">
    <w:name w:val="Style 9 pt Underline11"/>
    <w:basedOn w:val="DefaultParagraphFont"/>
    <w:rsid w:val="00FF0F63"/>
    <w:rPr>
      <w:sz w:val="20"/>
      <w:u w:val="single"/>
    </w:rPr>
  </w:style>
  <w:style w:type="character" w:customStyle="1" w:styleId="Style9ptBoldUnderline5">
    <w:name w:val="Style 9 pt Bold Underline5"/>
    <w:basedOn w:val="DefaultParagraphFont"/>
    <w:rsid w:val="00FF0F63"/>
    <w:rPr>
      <w:b/>
      <w:bCs/>
      <w:sz w:val="20"/>
      <w:u w:val="single"/>
    </w:rPr>
  </w:style>
  <w:style w:type="character" w:customStyle="1" w:styleId="CharChar114">
    <w:name w:val="Char Char114"/>
    <w:basedOn w:val="DefaultParagraphFont"/>
    <w:rsid w:val="00FF0F63"/>
    <w:rPr>
      <w:rFonts w:cs="Arial"/>
      <w:bCs/>
      <w:szCs w:val="26"/>
      <w:u w:val="single"/>
      <w:lang w:val="en-US" w:eastAsia="en-US" w:bidi="ar-SA"/>
    </w:rPr>
  </w:style>
  <w:style w:type="character" w:customStyle="1" w:styleId="CharChar113">
    <w:name w:val="Char Char113"/>
    <w:basedOn w:val="DefaultParagraphFont"/>
    <w:rsid w:val="00FF0F63"/>
    <w:rPr>
      <w:rFonts w:cs="Arial"/>
      <w:bCs/>
      <w:szCs w:val="26"/>
      <w:u w:val="single"/>
      <w:lang w:val="en-US" w:eastAsia="en-US" w:bidi="ar-SA"/>
    </w:rPr>
  </w:style>
  <w:style w:type="character" w:customStyle="1" w:styleId="CharChar112">
    <w:name w:val="Char Char112"/>
    <w:basedOn w:val="DefaultParagraphFont"/>
    <w:rsid w:val="00FF0F63"/>
    <w:rPr>
      <w:rFonts w:cs="Arial"/>
      <w:bCs/>
      <w:szCs w:val="26"/>
      <w:u w:val="single"/>
      <w:lang w:val="en-US" w:eastAsia="en-US" w:bidi="ar-SA"/>
    </w:rPr>
  </w:style>
  <w:style w:type="character" w:customStyle="1" w:styleId="ssl0">
    <w:name w:val="ss_l0"/>
    <w:basedOn w:val="DefaultParagraphFont"/>
    <w:rsid w:val="00FF0F63"/>
  </w:style>
  <w:style w:type="paragraph" w:customStyle="1" w:styleId="WW-Default1">
    <w:name w:val="WW-Default1"/>
    <w:basedOn w:val="Normal"/>
    <w:qFormat/>
    <w:rsid w:val="00FF0F63"/>
    <w:pPr>
      <w:suppressAutoHyphens/>
    </w:pPr>
    <w:rPr>
      <w:rFonts w:eastAsia="Times New Roman"/>
      <w:b/>
      <w:bCs/>
      <w:szCs w:val="20"/>
      <w:lang w:eastAsia="ar-SA"/>
    </w:rPr>
  </w:style>
  <w:style w:type="character" w:customStyle="1" w:styleId="zoomme">
    <w:name w:val="zoomme"/>
    <w:basedOn w:val="DefaultParagraphFont"/>
    <w:rsid w:val="00FF0F63"/>
  </w:style>
  <w:style w:type="character" w:customStyle="1" w:styleId="Date1">
    <w:name w:val="Date1"/>
    <w:basedOn w:val="DefaultParagraphFont"/>
    <w:rsid w:val="00FF0F63"/>
  </w:style>
  <w:style w:type="character" w:customStyle="1" w:styleId="classauthor">
    <w:name w:val="class=&quot;author&quot;"/>
    <w:basedOn w:val="DefaultParagraphFont"/>
    <w:rsid w:val="00FF0F63"/>
  </w:style>
  <w:style w:type="paragraph" w:customStyle="1" w:styleId="CardStyle0">
    <w:name w:val="Card Style"/>
    <w:basedOn w:val="Normal"/>
    <w:link w:val="CardStyleChar"/>
    <w:qFormat/>
    <w:rsid w:val="00FF0F63"/>
    <w:rPr>
      <w:rFonts w:eastAsia="Times New Roman"/>
    </w:rPr>
  </w:style>
  <w:style w:type="character" w:customStyle="1" w:styleId="CharCharChar">
    <w:name w:val="Char Char Char"/>
    <w:basedOn w:val="DefaultParagraphFont"/>
    <w:rsid w:val="00FF0F63"/>
    <w:rPr>
      <w:rFonts w:cs="Arial"/>
      <w:bCs/>
      <w:szCs w:val="26"/>
      <w:u w:val="single"/>
      <w:lang w:val="en-US" w:eastAsia="en-US" w:bidi="ar-SA"/>
    </w:rPr>
  </w:style>
  <w:style w:type="character" w:customStyle="1" w:styleId="texto1">
    <w:name w:val="texto1"/>
    <w:rsid w:val="00FF0F6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F0F6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F0F63"/>
    <w:rPr>
      <w:rFonts w:ascii="Calibri" w:eastAsia="Times New Roman" w:hAnsi="Calibri" w:cs="Arial"/>
      <w:b/>
      <w:szCs w:val="28"/>
    </w:rPr>
  </w:style>
  <w:style w:type="paragraph" w:customStyle="1" w:styleId="Style23">
    <w:name w:val="Style23"/>
    <w:basedOn w:val="Normal"/>
    <w:uiPriority w:val="99"/>
    <w:qFormat/>
    <w:rsid w:val="00FF0F63"/>
    <w:pPr>
      <w:widowControl w:val="0"/>
      <w:autoSpaceDE w:val="0"/>
      <w:autoSpaceDN w:val="0"/>
      <w:adjustRightInd w:val="0"/>
      <w:spacing w:line="209" w:lineRule="exact"/>
    </w:pPr>
  </w:style>
  <w:style w:type="character" w:customStyle="1" w:styleId="gray">
    <w:name w:val="gray"/>
    <w:basedOn w:val="DefaultParagraphFont"/>
    <w:rsid w:val="00FF0F63"/>
  </w:style>
  <w:style w:type="paragraph" w:customStyle="1" w:styleId="Tagtemplate">
    <w:name w:val="Tagtemplate"/>
    <w:basedOn w:val="Normal"/>
    <w:link w:val="TagtemplateChar"/>
    <w:autoRedefine/>
    <w:qFormat/>
    <w:rsid w:val="00FF0F63"/>
    <w:pPr>
      <w:keepNext/>
      <w:keepLines/>
    </w:pPr>
    <w:rPr>
      <w:rFonts w:eastAsia="Calibri"/>
      <w:b/>
    </w:rPr>
  </w:style>
  <w:style w:type="character" w:customStyle="1" w:styleId="TagtemplateChar">
    <w:name w:val="Tagtemplate Char"/>
    <w:basedOn w:val="DefaultParagraphFont"/>
    <w:link w:val="Tagtemplate"/>
    <w:rsid w:val="00FF0F63"/>
    <w:rPr>
      <w:rFonts w:ascii="Calibri" w:eastAsia="Calibri" w:hAnsi="Calibri"/>
      <w:b/>
      <w:sz w:val="22"/>
    </w:rPr>
  </w:style>
  <w:style w:type="character" w:customStyle="1" w:styleId="Styleunderline11ptBorderSinglesolidlineAuto05p">
    <w:name w:val="Style underline + 11 pt Border: : (Single solid line Auto  0.5 p..."/>
    <w:rsid w:val="00FF0F63"/>
    <w:rPr>
      <w:sz w:val="20"/>
      <w:u w:val="single"/>
      <w:bdr w:val="single" w:sz="4" w:space="0" w:color="auto"/>
    </w:rPr>
  </w:style>
  <w:style w:type="paragraph" w:customStyle="1" w:styleId="Citation-FirstLine">
    <w:name w:val="Citation - First Line"/>
    <w:basedOn w:val="Normal"/>
    <w:next w:val="Normal"/>
    <w:autoRedefine/>
    <w:qFormat/>
    <w:rsid w:val="00FF0F63"/>
    <w:pPr>
      <w:spacing w:line="240" w:lineRule="atLeast"/>
      <w:jc w:val="both"/>
    </w:pPr>
    <w:rPr>
      <w:rFonts w:ascii="Book Antiqua" w:eastAsia="Times New Roman" w:hAnsi="Book Antiqua"/>
    </w:rPr>
  </w:style>
  <w:style w:type="character" w:customStyle="1" w:styleId="CardText-Underlined">
    <w:name w:val="Card Text - Underlined"/>
    <w:rsid w:val="00FF0F63"/>
    <w:rPr>
      <w:b/>
      <w:sz w:val="20"/>
      <w:u w:val="single"/>
    </w:rPr>
  </w:style>
  <w:style w:type="paragraph" w:customStyle="1" w:styleId="Citation-Complete">
    <w:name w:val="Citation - Complete"/>
    <w:basedOn w:val="Normal"/>
    <w:next w:val="Normal"/>
    <w:link w:val="Citation-CompleteChar"/>
    <w:autoRedefine/>
    <w:qFormat/>
    <w:rsid w:val="00FF0F6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F0F63"/>
    <w:rPr>
      <w:rFonts w:ascii="Book Antiqua" w:eastAsia="Times New Roman" w:hAnsi="Book Antiqua"/>
      <w:sz w:val="22"/>
    </w:rPr>
  </w:style>
  <w:style w:type="character" w:customStyle="1" w:styleId="MicroTextChar">
    <w:name w:val="MicroText Char"/>
    <w:link w:val="MicroText"/>
    <w:rsid w:val="00FF0F63"/>
    <w:rPr>
      <w:rFonts w:ascii="Arial Narrow" w:hAnsi="Arial Narrow"/>
      <w:sz w:val="12"/>
    </w:rPr>
  </w:style>
  <w:style w:type="character" w:customStyle="1" w:styleId="Style11ptItalic">
    <w:name w:val="Style 11 pt Italic"/>
    <w:basedOn w:val="DefaultParagraphFont"/>
    <w:rsid w:val="00FF0F63"/>
    <w:rPr>
      <w:rFonts w:ascii="Times New Roman" w:hAnsi="Times New Roman"/>
      <w:i/>
      <w:iCs/>
      <w:sz w:val="20"/>
    </w:rPr>
  </w:style>
  <w:style w:type="character" w:customStyle="1" w:styleId="BoldandUnderlineChar">
    <w:name w:val="Bold and Underline Char"/>
    <w:basedOn w:val="DefaultParagraphFont"/>
    <w:link w:val="BoldandUnderline"/>
    <w:locked/>
    <w:rsid w:val="00FF0F63"/>
    <w:rPr>
      <w:b/>
      <w:u w:val="single"/>
    </w:rPr>
  </w:style>
  <w:style w:type="paragraph" w:customStyle="1" w:styleId="BoldandUnderline">
    <w:name w:val="Bold and Underline"/>
    <w:basedOn w:val="Normal"/>
    <w:link w:val="BoldandUnderlineChar"/>
    <w:qFormat/>
    <w:rsid w:val="00FF0F63"/>
    <w:rPr>
      <w:rFonts w:asciiTheme="minorHAnsi" w:hAnsiTheme="minorHAnsi"/>
      <w:b/>
      <w:sz w:val="24"/>
      <w:u w:val="single"/>
    </w:rPr>
  </w:style>
  <w:style w:type="character" w:customStyle="1" w:styleId="hdr">
    <w:name w:val="hdr"/>
    <w:basedOn w:val="DefaultParagraphFont"/>
    <w:rsid w:val="00FF0F63"/>
  </w:style>
  <w:style w:type="paragraph" w:customStyle="1" w:styleId="StyleStyle49ptBold3">
    <w:name w:val="Style Style4 + 9 pt Bold3"/>
    <w:basedOn w:val="Style4"/>
    <w:link w:val="StyleStyle49ptBold3Char"/>
    <w:qFormat/>
    <w:rsid w:val="00FF0F63"/>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FF0F63"/>
    <w:rPr>
      <w:rFonts w:ascii="Calibri" w:eastAsia="Times New Roman" w:hAnsi="Calibri"/>
      <w:b/>
      <w:bCs/>
      <w:u w:val="single"/>
      <w:lang w:val="x-none"/>
    </w:rPr>
  </w:style>
  <w:style w:type="character" w:customStyle="1" w:styleId="Style9ptUnderline6">
    <w:name w:val="Style 9 pt Underline6"/>
    <w:basedOn w:val="DefaultParagraphFont"/>
    <w:rsid w:val="00FF0F63"/>
    <w:rPr>
      <w:sz w:val="20"/>
      <w:u w:val="single"/>
    </w:rPr>
  </w:style>
  <w:style w:type="character" w:customStyle="1" w:styleId="ct-with-fmlt">
    <w:name w:val="ct-with-fmlt"/>
    <w:basedOn w:val="DefaultParagraphFont"/>
    <w:rsid w:val="00FF0F63"/>
  </w:style>
  <w:style w:type="paragraph" w:customStyle="1" w:styleId="StyleStyle49pt">
    <w:name w:val="Style Style4 + 9 pt"/>
    <w:basedOn w:val="Normal"/>
    <w:link w:val="StyleStyle49ptChar"/>
    <w:qFormat/>
    <w:rsid w:val="00FF0F63"/>
    <w:rPr>
      <w:rFonts w:eastAsia="Times New Roman"/>
      <w:u w:val="single"/>
    </w:rPr>
  </w:style>
  <w:style w:type="character" w:customStyle="1" w:styleId="StyleStyle49ptChar">
    <w:name w:val="Style Style4 + 9 pt Char"/>
    <w:basedOn w:val="DefaultParagraphFont"/>
    <w:link w:val="StyleStyle49pt"/>
    <w:rsid w:val="00FF0F63"/>
    <w:rPr>
      <w:rFonts w:ascii="Calibri" w:eastAsia="Times New Roman" w:hAnsi="Calibri"/>
      <w:sz w:val="22"/>
      <w:u w:val="single"/>
    </w:rPr>
  </w:style>
  <w:style w:type="paragraph" w:customStyle="1" w:styleId="StyleStyle49ptBold">
    <w:name w:val="Style Style4 + 9 pt Bold"/>
    <w:basedOn w:val="Normal"/>
    <w:link w:val="StyleStyle49ptBoldChar"/>
    <w:qFormat/>
    <w:rsid w:val="00FF0F63"/>
    <w:rPr>
      <w:rFonts w:eastAsia="Times New Roman"/>
      <w:b/>
      <w:bCs/>
      <w:u w:val="single"/>
    </w:rPr>
  </w:style>
  <w:style w:type="character" w:customStyle="1" w:styleId="StyleStyle49ptBoldChar">
    <w:name w:val="Style Style4 + 9 pt Bold Char"/>
    <w:basedOn w:val="DefaultParagraphFont"/>
    <w:link w:val="StyleStyle49ptBold"/>
    <w:rsid w:val="00FF0F63"/>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FF0F6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F0F63"/>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FF0F6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F0F63"/>
    <w:rPr>
      <w:rFonts w:ascii="Arial" w:eastAsia="Times New Roman" w:hAnsi="Arial" w:cs="Arial"/>
      <w:b/>
      <w:bCs/>
      <w:sz w:val="22"/>
      <w:u w:val="single"/>
    </w:rPr>
  </w:style>
  <w:style w:type="paragraph" w:customStyle="1" w:styleId="StyleUnderlined11pt">
    <w:name w:val="Style Underlined + 11 pt"/>
    <w:link w:val="StyleUnderlined11ptChar"/>
    <w:qFormat/>
    <w:rsid w:val="00FF0F6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F0F63"/>
    <w:rPr>
      <w:rFonts w:ascii="Arial" w:eastAsia="Times New Roman" w:hAnsi="Arial" w:cs="Arial"/>
      <w:sz w:val="22"/>
      <w:u w:val="single"/>
    </w:rPr>
  </w:style>
  <w:style w:type="character" w:customStyle="1" w:styleId="newscontent">
    <w:name w:val="newscontent"/>
    <w:rsid w:val="00FF0F63"/>
  </w:style>
  <w:style w:type="character" w:customStyle="1" w:styleId="StyleUnderlinePatternClearYellow">
    <w:name w:val="Style Underline Pattern: Clear (Yellow)"/>
    <w:basedOn w:val="DefaultParagraphFont"/>
    <w:rsid w:val="00FF0F63"/>
    <w:rPr>
      <w:u w:val="single"/>
      <w:shd w:val="clear" w:color="auto" w:fill="00FF00"/>
    </w:rPr>
  </w:style>
  <w:style w:type="paragraph" w:customStyle="1" w:styleId="StyleUnderlineChar11pt3">
    <w:name w:val="Style Underline Char + 11 pt3"/>
    <w:link w:val="StyleUnderlineChar11pt3Char"/>
    <w:qFormat/>
    <w:rsid w:val="00FF0F6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F0F6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FF0F63"/>
    <w:rPr>
      <w:b w:val="0"/>
      <w:bCs/>
      <w:u w:val="single"/>
    </w:rPr>
  </w:style>
  <w:style w:type="paragraph" w:customStyle="1" w:styleId="Cite2">
    <w:name w:val="Cite 2"/>
    <w:basedOn w:val="Normal"/>
    <w:qFormat/>
    <w:rsid w:val="00FF0F63"/>
    <w:rPr>
      <w:rFonts w:eastAsia="MS Mincho"/>
      <w:b/>
      <w:u w:val="single"/>
    </w:rPr>
  </w:style>
  <w:style w:type="character" w:customStyle="1" w:styleId="StyleunderlineBold">
    <w:name w:val="Style underline + Bold"/>
    <w:basedOn w:val="underline"/>
    <w:rsid w:val="00FF0F63"/>
    <w:rPr>
      <w:rFonts w:ascii="Times New Roman" w:hAnsi="Times New Roman" w:cs="Times New Roman" w:hint="default"/>
      <w:b w:val="0"/>
      <w:bCs/>
      <w:sz w:val="20"/>
      <w:u w:val="single"/>
    </w:rPr>
  </w:style>
  <w:style w:type="paragraph" w:customStyle="1" w:styleId="cards0">
    <w:name w:val="cards"/>
    <w:basedOn w:val="Cites"/>
    <w:qFormat/>
    <w:rsid w:val="00FF0F6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FF0F63"/>
    <w:rPr>
      <w:sz w:val="20"/>
      <w:u w:val="single"/>
    </w:rPr>
  </w:style>
  <w:style w:type="character" w:customStyle="1" w:styleId="slug-pub-date">
    <w:name w:val="slug-pub-date"/>
    <w:basedOn w:val="DefaultParagraphFont"/>
    <w:rsid w:val="00FF0F63"/>
  </w:style>
  <w:style w:type="character" w:customStyle="1" w:styleId="slug-vol">
    <w:name w:val="slug-vol"/>
    <w:basedOn w:val="DefaultParagraphFont"/>
    <w:rsid w:val="00FF0F63"/>
  </w:style>
  <w:style w:type="character" w:customStyle="1" w:styleId="slug-issue">
    <w:name w:val="slug-issue"/>
    <w:basedOn w:val="DefaultParagraphFont"/>
    <w:rsid w:val="00FF0F63"/>
  </w:style>
  <w:style w:type="character" w:customStyle="1" w:styleId="slug-pages">
    <w:name w:val="slug-pages"/>
    <w:basedOn w:val="DefaultParagraphFont"/>
    <w:rsid w:val="00FF0F6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F0F63"/>
    <w:rPr>
      <w:b/>
      <w:bCs/>
      <w:strike w:val="0"/>
      <w:dstrike w:val="0"/>
      <w:sz w:val="24"/>
      <w:u w:val="none"/>
      <w:effect w:val="none"/>
    </w:rPr>
  </w:style>
  <w:style w:type="character" w:customStyle="1" w:styleId="tagchar">
    <w:name w:val="tagchar"/>
    <w:basedOn w:val="DefaultParagraphFont"/>
    <w:rsid w:val="00FF0F63"/>
  </w:style>
  <w:style w:type="character" w:customStyle="1" w:styleId="pmterms11">
    <w:name w:val="pmterms11"/>
    <w:basedOn w:val="DefaultParagraphFont"/>
    <w:rsid w:val="00FF0F63"/>
    <w:rPr>
      <w:b/>
      <w:bCs/>
      <w:i w:val="0"/>
      <w:iCs w:val="0"/>
      <w:color w:val="000000"/>
    </w:rPr>
  </w:style>
  <w:style w:type="character" w:customStyle="1" w:styleId="StyleUnderlineChar9ptBold">
    <w:name w:val="Style Underline Char + 9 pt Bold"/>
    <w:basedOn w:val="DefaultParagraphFont"/>
    <w:rsid w:val="00FF0F6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FF0F63"/>
    <w:rPr>
      <w:szCs w:val="24"/>
      <w:u w:val="single"/>
      <w:lang w:val="en-US" w:eastAsia="en-US" w:bidi="ar-SA"/>
    </w:rPr>
  </w:style>
  <w:style w:type="character" w:customStyle="1" w:styleId="BoldandUnderlineChar2Char1">
    <w:name w:val="Bold and Underline Char2 Char1"/>
    <w:basedOn w:val="DefaultParagraphFont"/>
    <w:rsid w:val="00FF0F6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F0F6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F0F63"/>
    <w:rPr>
      <w:szCs w:val="24"/>
      <w:u w:val="single"/>
      <w:lang w:val="en-US" w:eastAsia="en-US" w:bidi="ar-SA"/>
    </w:rPr>
  </w:style>
  <w:style w:type="paragraph" w:customStyle="1" w:styleId="Language">
    <w:name w:val="Language"/>
    <w:basedOn w:val="Normal"/>
    <w:link w:val="LanguageChar"/>
    <w:qFormat/>
    <w:rsid w:val="00FF0F63"/>
    <w:rPr>
      <w:rFonts w:eastAsia="Times New Roman"/>
      <w:strike/>
      <w:szCs w:val="20"/>
    </w:rPr>
  </w:style>
  <w:style w:type="character" w:customStyle="1" w:styleId="LanguageChar">
    <w:name w:val="Language Char"/>
    <w:basedOn w:val="DefaultParagraphFont"/>
    <w:link w:val="Language"/>
    <w:rsid w:val="00FF0F63"/>
    <w:rPr>
      <w:rFonts w:ascii="Calibri" w:eastAsia="Times New Roman" w:hAnsi="Calibri"/>
      <w:strike/>
      <w:sz w:val="22"/>
      <w:szCs w:val="20"/>
    </w:rPr>
  </w:style>
  <w:style w:type="paragraph" w:customStyle="1" w:styleId="UnderlineChar3">
    <w:name w:val="Underline Char3"/>
    <w:basedOn w:val="Normal"/>
    <w:link w:val="UnderlineChar3Char"/>
    <w:qFormat/>
    <w:rsid w:val="00FF0F63"/>
    <w:rPr>
      <w:rFonts w:eastAsia="Times New Roman"/>
      <w:u w:val="single"/>
    </w:rPr>
  </w:style>
  <w:style w:type="character" w:customStyle="1" w:styleId="UnderlineChar3Char">
    <w:name w:val="Underline Char3 Char"/>
    <w:basedOn w:val="DefaultParagraphFont"/>
    <w:link w:val="UnderlineChar3"/>
    <w:rsid w:val="00FF0F63"/>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FF0F63"/>
    <w:rPr>
      <w:rFonts w:eastAsia="Times New Roman"/>
      <w:b/>
      <w:u w:val="single"/>
    </w:rPr>
  </w:style>
  <w:style w:type="character" w:customStyle="1" w:styleId="BoldandUnderlineChar3CharChar">
    <w:name w:val="Bold and Underline Char3 Char Char"/>
    <w:basedOn w:val="DefaultParagraphFont"/>
    <w:link w:val="BoldandUnderlineChar3Char"/>
    <w:rsid w:val="00FF0F63"/>
    <w:rPr>
      <w:rFonts w:ascii="Calibri" w:eastAsia="Times New Roman" w:hAnsi="Calibri"/>
      <w:b/>
      <w:sz w:val="22"/>
      <w:u w:val="single"/>
    </w:rPr>
  </w:style>
  <w:style w:type="character" w:customStyle="1" w:styleId="UnderlineChar1">
    <w:name w:val="Underline Char1"/>
    <w:basedOn w:val="DefaultParagraphFont"/>
    <w:rsid w:val="00FF0F63"/>
    <w:rPr>
      <w:szCs w:val="24"/>
      <w:u w:val="single"/>
      <w:lang w:val="en-US" w:eastAsia="en-US" w:bidi="ar-SA"/>
    </w:rPr>
  </w:style>
  <w:style w:type="character" w:customStyle="1" w:styleId="BoldandUnderlineChar1Char2Char">
    <w:name w:val="Bold and Underline Char1 Char2 Char"/>
    <w:basedOn w:val="DefaultParagraphFont"/>
    <w:rsid w:val="00FF0F63"/>
    <w:rPr>
      <w:b/>
      <w:szCs w:val="24"/>
      <w:u w:val="single"/>
      <w:lang w:val="en-US" w:eastAsia="en-US" w:bidi="ar-SA"/>
    </w:rPr>
  </w:style>
  <w:style w:type="paragraph" w:customStyle="1" w:styleId="HotRoute">
    <w:name w:val="Hot Route"/>
    <w:basedOn w:val="Normal"/>
    <w:link w:val="HotRouteChar0"/>
    <w:qFormat/>
    <w:rsid w:val="00FF0F63"/>
    <w:pPr>
      <w:ind w:left="144"/>
    </w:pPr>
    <w:rPr>
      <w:rFonts w:eastAsia="Times New Roman"/>
    </w:rPr>
  </w:style>
  <w:style w:type="character" w:customStyle="1" w:styleId="Style12ptBoldUnderline1">
    <w:name w:val="Style 12 pt Bold Underline1"/>
    <w:basedOn w:val="DefaultParagraphFont"/>
    <w:rsid w:val="00FF0F63"/>
    <w:rPr>
      <w:b/>
      <w:bCs/>
      <w:sz w:val="24"/>
      <w:u w:val="single"/>
    </w:rPr>
  </w:style>
  <w:style w:type="character" w:customStyle="1" w:styleId="StyleEmphasisArial12ptBoldNotItalic">
    <w:name w:val="Style Emphasis + Arial 12 pt Bold Not Italic"/>
    <w:basedOn w:val="Emphasis"/>
    <w:rsid w:val="00FF0F6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FF0F63"/>
    <w:rPr>
      <w:rFonts w:ascii="SimSun" w:hAnsi="SimSun"/>
      <w:sz w:val="15"/>
      <w:lang w:eastAsia="zh-CN"/>
    </w:rPr>
  </w:style>
  <w:style w:type="paragraph" w:customStyle="1" w:styleId="UnreadText">
    <w:name w:val="Unread Text"/>
    <w:basedOn w:val="Normal"/>
    <w:next w:val="Normal"/>
    <w:link w:val="UnreadTextChar"/>
    <w:autoRedefine/>
    <w:qFormat/>
    <w:rsid w:val="00FF0F63"/>
    <w:pPr>
      <w:ind w:left="360"/>
    </w:pPr>
    <w:rPr>
      <w:rFonts w:ascii="SimSun" w:hAnsi="SimSun"/>
      <w:sz w:val="15"/>
      <w:lang w:eastAsia="zh-CN"/>
    </w:rPr>
  </w:style>
  <w:style w:type="character" w:customStyle="1" w:styleId="smallChar">
    <w:name w:val="small Char"/>
    <w:rsid w:val="00FF0F63"/>
    <w:rPr>
      <w:rFonts w:ascii="Calibri" w:eastAsia="Calibri" w:hAnsi="Calibri" w:cs="Calibri"/>
      <w:sz w:val="16"/>
      <w:szCs w:val="20"/>
      <w:lang w:val="x-none" w:eastAsia="x-none"/>
    </w:rPr>
  </w:style>
  <w:style w:type="paragraph" w:customStyle="1" w:styleId="HotRoute0">
    <w:name w:val="Hot Route!"/>
    <w:basedOn w:val="Normal"/>
    <w:qFormat/>
    <w:rsid w:val="00FF0F6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F0F63"/>
    <w:rPr>
      <w:rFonts w:ascii="Times New Roman" w:hAnsi="Times New Roman" w:cs="Times New Roman"/>
      <w:sz w:val="16"/>
      <w:szCs w:val="16"/>
    </w:rPr>
  </w:style>
  <w:style w:type="character" w:customStyle="1" w:styleId="BodyText2Char1">
    <w:name w:val="Body Text 2 Char1"/>
    <w:basedOn w:val="DefaultParagraphFont"/>
    <w:semiHidden/>
    <w:rsid w:val="00FF0F63"/>
    <w:rPr>
      <w:rFonts w:ascii="Times New Roman" w:hAnsi="Times New Roman" w:cs="Times New Roman"/>
      <w:sz w:val="20"/>
    </w:rPr>
  </w:style>
  <w:style w:type="character" w:customStyle="1" w:styleId="Heading2Char1CharCharCharCharCharC">
    <w:name w:val="Heading 2 Char1 Char Char Char Char Char C"/>
    <w:rsid w:val="00FF0F63"/>
    <w:rPr>
      <w:rFonts w:cs="Arial"/>
      <w:b/>
      <w:bCs/>
      <w:iCs/>
      <w:sz w:val="24"/>
      <w:szCs w:val="28"/>
      <w:lang w:val="en-US" w:eastAsia="en-US" w:bidi="ar-SA"/>
    </w:rPr>
  </w:style>
  <w:style w:type="character" w:customStyle="1" w:styleId="underline1">
    <w:name w:val="underline1"/>
    <w:basedOn w:val="DefaultParagraphFont"/>
    <w:rsid w:val="00FF0F63"/>
    <w:rPr>
      <w:u w:val="single"/>
    </w:rPr>
  </w:style>
  <w:style w:type="character" w:customStyle="1" w:styleId="author">
    <w:name w:val="author"/>
    <w:basedOn w:val="DefaultParagraphFont"/>
    <w:rsid w:val="00FF0F63"/>
    <w:rPr>
      <w:rFonts w:ascii="Times New Roman" w:hAnsi="Times New Roman"/>
      <w:b/>
      <w:sz w:val="24"/>
    </w:rPr>
  </w:style>
  <w:style w:type="character" w:customStyle="1" w:styleId="FontStyle291">
    <w:name w:val="Font Style291"/>
    <w:basedOn w:val="DefaultParagraphFont"/>
    <w:uiPriority w:val="99"/>
    <w:rsid w:val="00FF0F6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F0F6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F0F6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F0F63"/>
    <w:rPr>
      <w:rFonts w:ascii="Calibri" w:eastAsia="Times New Roman" w:hAnsi="Calibri"/>
      <w:sz w:val="22"/>
    </w:rPr>
  </w:style>
  <w:style w:type="paragraph" w:customStyle="1" w:styleId="Cards1">
    <w:name w:val="Cards1"/>
    <w:basedOn w:val="Normal"/>
    <w:link w:val="Cards1Char"/>
    <w:qFormat/>
    <w:rsid w:val="00FF0F63"/>
    <w:pPr>
      <w:ind w:left="288"/>
    </w:pPr>
    <w:rPr>
      <w:rFonts w:eastAsia="Times New Roman"/>
      <w:u w:val="single"/>
    </w:rPr>
  </w:style>
  <w:style w:type="character" w:customStyle="1" w:styleId="Cards1Char">
    <w:name w:val="Cards1 Char"/>
    <w:basedOn w:val="DefaultParagraphFont"/>
    <w:link w:val="Cards1"/>
    <w:rsid w:val="00FF0F63"/>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FF0F6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F0F63"/>
    <w:rPr>
      <w:rFonts w:ascii="Arial" w:eastAsia="Calibri" w:hAnsi="Arial" w:cs="Arial"/>
      <w:sz w:val="22"/>
      <w:szCs w:val="22"/>
      <w:u w:val="single"/>
    </w:rPr>
  </w:style>
  <w:style w:type="character" w:customStyle="1" w:styleId="EmphasizeThis">
    <w:name w:val="EmphasizeThis"/>
    <w:rsid w:val="00FF0F63"/>
    <w:rPr>
      <w:rFonts w:ascii="Georgia" w:hAnsi="Georgia"/>
      <w:b/>
      <w:iCs/>
      <w:sz w:val="24"/>
      <w:u w:val="thick"/>
    </w:rPr>
  </w:style>
  <w:style w:type="paragraph" w:customStyle="1" w:styleId="Stylecard8pt">
    <w:name w:val="Style card + 8 pt"/>
    <w:basedOn w:val="card"/>
    <w:link w:val="Stylecard8ptChar"/>
    <w:qFormat/>
    <w:rsid w:val="00FF0F63"/>
    <w:rPr>
      <w:rFonts w:ascii="Georgia" w:hAnsi="Georgia"/>
      <w:bCs/>
      <w:color w:val="000000"/>
      <w:lang w:eastAsia="ar-SA"/>
    </w:rPr>
  </w:style>
  <w:style w:type="character" w:customStyle="1" w:styleId="Stylecard8ptChar">
    <w:name w:val="Style card + 8 pt Char"/>
    <w:basedOn w:val="cardChar"/>
    <w:link w:val="Stylecard8pt"/>
    <w:rsid w:val="00FF0F63"/>
    <w:rPr>
      <w:rFonts w:ascii="Georgia" w:hAnsi="Georgia"/>
      <w:bCs/>
      <w:color w:val="000000"/>
      <w:sz w:val="16"/>
      <w:lang w:eastAsia="ar-SA"/>
    </w:rPr>
  </w:style>
  <w:style w:type="character" w:customStyle="1" w:styleId="bhl">
    <w:name w:val="bhl"/>
    <w:basedOn w:val="DefaultParagraphFont"/>
    <w:rsid w:val="00FF0F63"/>
  </w:style>
  <w:style w:type="paragraph" w:customStyle="1" w:styleId="TagGA11">
    <w:name w:val="Tag GA 11"/>
    <w:basedOn w:val="TOC1"/>
    <w:qFormat/>
    <w:rsid w:val="00FF0F63"/>
    <w:pPr>
      <w:spacing w:before="0" w:after="160"/>
    </w:pPr>
    <w:rPr>
      <w:rFonts w:ascii="Georgia" w:eastAsia="Calibri" w:hAnsi="Georgia"/>
      <w:u w:val="none"/>
      <w:lang w:bidi="ar-SA"/>
    </w:rPr>
  </w:style>
  <w:style w:type="paragraph" w:customStyle="1" w:styleId="CiteCard">
    <w:name w:val="Cite/Card"/>
    <w:basedOn w:val="TOC2"/>
    <w:qFormat/>
    <w:rsid w:val="00FF0F6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F0F63"/>
    <w:rPr>
      <w:rFonts w:ascii="Georgia" w:eastAsia="Times New Roman" w:hAnsi="Georgia" w:hint="default"/>
      <w:sz w:val="22"/>
      <w:u w:val="single"/>
      <w:lang w:eastAsia="zh-CN"/>
    </w:rPr>
  </w:style>
  <w:style w:type="character" w:customStyle="1" w:styleId="addmd">
    <w:name w:val="addmd"/>
    <w:basedOn w:val="DefaultParagraphFont"/>
    <w:rsid w:val="00FF0F63"/>
  </w:style>
  <w:style w:type="character" w:customStyle="1" w:styleId="UnderlinedTextCharChar">
    <w:name w:val="Underlined Text Char Char"/>
    <w:basedOn w:val="DefaultParagraphFont"/>
    <w:rsid w:val="00FF0F63"/>
    <w:rPr>
      <w:rFonts w:cs="Arial"/>
      <w:bCs/>
      <w:noProof w:val="0"/>
      <w:szCs w:val="26"/>
      <w:u w:val="single"/>
      <w:lang w:val="en-US" w:eastAsia="en-US" w:bidi="ar-SA"/>
    </w:rPr>
  </w:style>
  <w:style w:type="character" w:customStyle="1" w:styleId="CardText1Char">
    <w:name w:val="Card Text 1 Char"/>
    <w:rsid w:val="00FF0F63"/>
    <w:rPr>
      <w:rFonts w:ascii="Georgia" w:hAnsi="Georgia"/>
      <w:color w:val="000000"/>
      <w:sz w:val="22"/>
      <w:szCs w:val="22"/>
      <w:u w:val="single"/>
    </w:rPr>
  </w:style>
  <w:style w:type="character" w:customStyle="1" w:styleId="BoldUnderlining">
    <w:name w:val="Bold Underlining"/>
    <w:rsid w:val="00FF0F63"/>
    <w:rPr>
      <w:u w:val="single"/>
    </w:rPr>
  </w:style>
  <w:style w:type="character" w:customStyle="1" w:styleId="Intemphasis">
    <w:name w:val="Intemphasis"/>
    <w:uiPriority w:val="1"/>
    <w:qFormat/>
    <w:rsid w:val="00FF0F6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FF0F63"/>
    <w:pPr>
      <w:ind w:left="288" w:right="288"/>
    </w:pPr>
    <w:rPr>
      <w:szCs w:val="16"/>
    </w:rPr>
  </w:style>
  <w:style w:type="character" w:customStyle="1" w:styleId="cardtextChar3">
    <w:name w:val="cardtext Char"/>
    <w:basedOn w:val="DefaultParagraphFont"/>
    <w:link w:val="cardtext2"/>
    <w:rsid w:val="00FF0F63"/>
    <w:rPr>
      <w:rFonts w:ascii="Calibri" w:hAnsi="Calibri"/>
      <w:sz w:val="22"/>
      <w:szCs w:val="16"/>
    </w:rPr>
  </w:style>
  <w:style w:type="character" w:customStyle="1" w:styleId="BoldUnderlineChar10">
    <w:name w:val="BoldUnderline Char1"/>
    <w:rsid w:val="00FF0F6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F0F63"/>
    <w:pPr>
      <w:spacing w:after="200"/>
      <w:contextualSpacing/>
    </w:pPr>
    <w:rPr>
      <w:rFonts w:eastAsia="Calibri"/>
      <w:u w:val="single"/>
    </w:rPr>
  </w:style>
  <w:style w:type="character" w:customStyle="1" w:styleId="UnderlinedCardTextChar">
    <w:name w:val="Underlined Card Text Char"/>
    <w:link w:val="UnderlinedCardText"/>
    <w:rsid w:val="00FF0F63"/>
    <w:rPr>
      <w:rFonts w:ascii="Calibri" w:eastAsia="Calibri" w:hAnsi="Calibri"/>
      <w:sz w:val="22"/>
      <w:u w:val="single"/>
    </w:rPr>
  </w:style>
  <w:style w:type="character" w:customStyle="1" w:styleId="Hyperlink6">
    <w:name w:val="Hyperlink6"/>
    <w:basedOn w:val="DefaultParagraphFont"/>
    <w:rsid w:val="00FF0F63"/>
    <w:rPr>
      <w:color w:val="3300CC"/>
      <w:u w:val="single"/>
    </w:rPr>
  </w:style>
  <w:style w:type="paragraph" w:customStyle="1" w:styleId="Tag12">
    <w:name w:val="Tag12"/>
    <w:basedOn w:val="Normal"/>
    <w:qFormat/>
    <w:rsid w:val="00FF0F63"/>
    <w:pPr>
      <w:contextualSpacing/>
    </w:pPr>
    <w:rPr>
      <w:rFonts w:eastAsia="Cambria"/>
      <w:b/>
    </w:rPr>
  </w:style>
  <w:style w:type="character" w:customStyle="1" w:styleId="citation">
    <w:name w:val="citation"/>
    <w:basedOn w:val="DefaultParagraphFont"/>
    <w:rsid w:val="00FF0F63"/>
  </w:style>
  <w:style w:type="paragraph" w:customStyle="1" w:styleId="UnderlineText">
    <w:name w:val="Underline Text"/>
    <w:basedOn w:val="Normal"/>
    <w:link w:val="UnderlineTextChar"/>
    <w:qFormat/>
    <w:rsid w:val="00FF0F63"/>
    <w:pPr>
      <w:ind w:left="288"/>
    </w:pPr>
    <w:rPr>
      <w:rFonts w:eastAsia="Times New Roman"/>
      <w:u w:val="single"/>
    </w:rPr>
  </w:style>
  <w:style w:type="character" w:customStyle="1" w:styleId="UnderlineTextChar">
    <w:name w:val="Underline Text Char"/>
    <w:basedOn w:val="DefaultParagraphFont"/>
    <w:link w:val="UnderlineText"/>
    <w:rsid w:val="00FF0F63"/>
    <w:rPr>
      <w:rFonts w:ascii="Calibri" w:eastAsia="Times New Roman" w:hAnsi="Calibri"/>
      <w:sz w:val="22"/>
      <w:u w:val="single"/>
    </w:rPr>
  </w:style>
  <w:style w:type="character" w:customStyle="1" w:styleId="il">
    <w:name w:val="il"/>
    <w:basedOn w:val="DefaultParagraphFont"/>
    <w:rsid w:val="00FF0F63"/>
  </w:style>
  <w:style w:type="character" w:customStyle="1" w:styleId="commentstext">
    <w:name w:val="comments_text"/>
    <w:uiPriority w:val="99"/>
    <w:rsid w:val="00FF0F63"/>
    <w:rPr>
      <w:rFonts w:cs="Times New Roman"/>
    </w:rPr>
  </w:style>
  <w:style w:type="paragraph" w:customStyle="1" w:styleId="Heading42">
    <w:name w:val="Heading 42"/>
    <w:basedOn w:val="Normal"/>
    <w:qFormat/>
    <w:rsid w:val="00FF0F63"/>
    <w:rPr>
      <w:rFonts w:eastAsia="Times New Roman"/>
    </w:rPr>
  </w:style>
  <w:style w:type="paragraph" w:customStyle="1" w:styleId="DebateNormal">
    <w:name w:val="DebateNormal"/>
    <w:basedOn w:val="Normal"/>
    <w:link w:val="DebateNormalChar"/>
    <w:qFormat/>
    <w:rsid w:val="00FF0F63"/>
    <w:pPr>
      <w:spacing w:line="276" w:lineRule="auto"/>
    </w:pPr>
    <w:rPr>
      <w:rFonts w:eastAsia="Calibri"/>
      <w:szCs w:val="20"/>
    </w:rPr>
  </w:style>
  <w:style w:type="character" w:customStyle="1" w:styleId="DebateNormalChar">
    <w:name w:val="DebateNormal Char"/>
    <w:basedOn w:val="DefaultParagraphFont"/>
    <w:link w:val="DebateNormal"/>
    <w:rsid w:val="00FF0F63"/>
    <w:rPr>
      <w:rFonts w:ascii="Calibri" w:eastAsia="Calibri" w:hAnsi="Calibri"/>
      <w:sz w:val="22"/>
      <w:szCs w:val="20"/>
    </w:rPr>
  </w:style>
  <w:style w:type="paragraph" w:customStyle="1" w:styleId="DebateEmphasis">
    <w:name w:val="DebateEmphasis"/>
    <w:basedOn w:val="Normal"/>
    <w:link w:val="DebateEmphasisChar"/>
    <w:qFormat/>
    <w:rsid w:val="00FF0F6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F0F63"/>
    <w:rPr>
      <w:rFonts w:ascii="Calibri" w:eastAsia="Calibri" w:hAnsi="Calibri"/>
      <w:b/>
      <w:sz w:val="22"/>
      <w:szCs w:val="20"/>
      <w:u w:val="single"/>
    </w:rPr>
  </w:style>
  <w:style w:type="paragraph" w:customStyle="1" w:styleId="NormalCite">
    <w:name w:val="NormalCite"/>
    <w:link w:val="NormalCiteChar"/>
    <w:qFormat/>
    <w:rsid w:val="00FF0F63"/>
    <w:rPr>
      <w:rFonts w:ascii="Times New Roman" w:eastAsia="SimSun" w:hAnsi="Times New Roman" w:cs="Times New Roman"/>
      <w:sz w:val="18"/>
      <w:szCs w:val="22"/>
    </w:rPr>
  </w:style>
  <w:style w:type="character" w:customStyle="1" w:styleId="NormalCiteChar">
    <w:name w:val="NormalCite Char"/>
    <w:basedOn w:val="DefaultParagraphFont"/>
    <w:link w:val="NormalCite"/>
    <w:rsid w:val="00FF0F63"/>
    <w:rPr>
      <w:rFonts w:ascii="Times New Roman" w:eastAsia="SimSun" w:hAnsi="Times New Roman" w:cs="Times New Roman"/>
      <w:sz w:val="18"/>
      <w:szCs w:val="22"/>
    </w:rPr>
  </w:style>
  <w:style w:type="character" w:customStyle="1" w:styleId="articletext">
    <w:name w:val="articletext"/>
    <w:basedOn w:val="DefaultParagraphFont"/>
    <w:rsid w:val="00FF0F63"/>
  </w:style>
  <w:style w:type="character" w:customStyle="1" w:styleId="grey10">
    <w:name w:val="grey10"/>
    <w:basedOn w:val="DefaultParagraphFont"/>
    <w:rsid w:val="00FF0F63"/>
  </w:style>
  <w:style w:type="character" w:customStyle="1" w:styleId="navy13bd">
    <w:name w:val="navy13bd"/>
    <w:basedOn w:val="DefaultParagraphFont"/>
    <w:rsid w:val="00FF0F63"/>
  </w:style>
  <w:style w:type="character" w:customStyle="1" w:styleId="Style9ptUnderline2">
    <w:name w:val="Style 9 pt Underline2"/>
    <w:basedOn w:val="DefaultParagraphFont"/>
    <w:rsid w:val="00FF0F63"/>
    <w:rPr>
      <w:sz w:val="20"/>
      <w:u w:val="single"/>
    </w:rPr>
  </w:style>
  <w:style w:type="character" w:customStyle="1" w:styleId="Style9ptBoldUnderline1">
    <w:name w:val="Style 9 pt Bold Underline1"/>
    <w:basedOn w:val="DefaultParagraphFont"/>
    <w:rsid w:val="00FF0F63"/>
    <w:rPr>
      <w:b/>
      <w:bCs/>
      <w:sz w:val="20"/>
      <w:u w:val="single"/>
    </w:rPr>
  </w:style>
  <w:style w:type="character" w:customStyle="1" w:styleId="TagsCharChar">
    <w:name w:val="Tags Char Char"/>
    <w:basedOn w:val="DefaultParagraphFont"/>
    <w:rsid w:val="00FF0F63"/>
    <w:rPr>
      <w:rFonts w:eastAsia="SimSun"/>
      <w:b/>
      <w:sz w:val="24"/>
      <w:lang w:val="en-US" w:eastAsia="zh-CN" w:bidi="ar-SA"/>
    </w:rPr>
  </w:style>
  <w:style w:type="paragraph" w:customStyle="1" w:styleId="cardCharCharCharChar">
    <w:name w:val="card Char Char Char Char"/>
    <w:basedOn w:val="Normal"/>
    <w:qFormat/>
    <w:rsid w:val="00FF0F6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FF0F63"/>
    <w:rPr>
      <w:rFonts w:eastAsia="Times New Roman"/>
      <w:u w:val="single"/>
    </w:rPr>
  </w:style>
  <w:style w:type="character" w:customStyle="1" w:styleId="CARDChar0">
    <w:name w:val="CARD Char"/>
    <w:basedOn w:val="DefaultParagraphFont"/>
    <w:link w:val="CARD0"/>
    <w:rsid w:val="00FF0F63"/>
    <w:rPr>
      <w:rFonts w:ascii="Calibri" w:eastAsia="Times New Roman" w:hAnsi="Calibri"/>
      <w:sz w:val="22"/>
      <w:u w:val="single"/>
    </w:rPr>
  </w:style>
  <w:style w:type="paragraph" w:customStyle="1" w:styleId="Normal2">
    <w:name w:val="Normal2"/>
    <w:basedOn w:val="Normal"/>
    <w:qFormat/>
    <w:rsid w:val="00FF0F63"/>
    <w:rPr>
      <w:rFonts w:eastAsia="Times New Roman"/>
    </w:rPr>
  </w:style>
  <w:style w:type="character" w:customStyle="1" w:styleId="Style11ptThickunderline">
    <w:name w:val="Style 11 pt Thick underline"/>
    <w:rsid w:val="00FF0F63"/>
    <w:rPr>
      <w:rFonts w:ascii="Times New Roman" w:hAnsi="Times New Roman"/>
      <w:sz w:val="20"/>
      <w:u w:val="single"/>
    </w:rPr>
  </w:style>
  <w:style w:type="character" w:customStyle="1" w:styleId="Style11ptBoldThickunderline">
    <w:name w:val="Style 11 pt Bold Thick underline"/>
    <w:rsid w:val="00FF0F6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FF0F6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F0F63"/>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FF0F63"/>
    <w:rPr>
      <w:u w:val="single"/>
    </w:rPr>
  </w:style>
  <w:style w:type="character" w:customStyle="1" w:styleId="StyleUnderlineBoldIndent11ptChar">
    <w:name w:val="Style Underline + Bold Indent + 11 pt Char"/>
    <w:link w:val="StyleUnderlineBoldIndent11pt"/>
    <w:rsid w:val="00FF0F63"/>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F0F63"/>
    <w:rPr>
      <w:b/>
      <w:bCs/>
      <w:u w:val="single"/>
    </w:rPr>
  </w:style>
  <w:style w:type="character" w:customStyle="1" w:styleId="StyleUnderlineBoldIndent11ptBoldChar">
    <w:name w:val="Style Underline + Bold Indent + 11 pt Bold Char"/>
    <w:link w:val="StyleUnderlineBoldIndent11ptBold"/>
    <w:rsid w:val="00FF0F63"/>
    <w:rPr>
      <w:rFonts w:ascii="Calibri" w:eastAsia="Times New Roman" w:hAnsi="Calibri"/>
      <w:b/>
      <w:bCs/>
      <w:sz w:val="22"/>
      <w:szCs w:val="20"/>
      <w:u w:val="single"/>
    </w:rPr>
  </w:style>
  <w:style w:type="paragraph" w:customStyle="1" w:styleId="Normal20pt">
    <w:name w:val="Normal  + 20 pt"/>
    <w:basedOn w:val="Normal"/>
    <w:uiPriority w:val="6"/>
    <w:qFormat/>
    <w:rsid w:val="00FF0F63"/>
    <w:rPr>
      <w:bCs/>
      <w:u w:val="single"/>
    </w:rPr>
  </w:style>
  <w:style w:type="paragraph" w:customStyle="1" w:styleId="author-name">
    <w:name w:val="author-name"/>
    <w:basedOn w:val="Normal"/>
    <w:qFormat/>
    <w:rsid w:val="00FF0F63"/>
    <w:pPr>
      <w:spacing w:before="100" w:beforeAutospacing="1" w:after="100" w:afterAutospacing="1"/>
    </w:pPr>
    <w:rPr>
      <w:rFonts w:eastAsia="Times New Roman"/>
    </w:rPr>
  </w:style>
  <w:style w:type="paragraph" w:customStyle="1" w:styleId="author-credentials">
    <w:name w:val="author-credentials"/>
    <w:basedOn w:val="Normal"/>
    <w:qFormat/>
    <w:rsid w:val="00FF0F6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F0F63"/>
    <w:rPr>
      <w:rFonts w:ascii="Consolas" w:hAnsi="Consolas" w:cs="Consolas"/>
      <w:sz w:val="20"/>
      <w:szCs w:val="20"/>
    </w:rPr>
  </w:style>
  <w:style w:type="character" w:customStyle="1" w:styleId="headline">
    <w:name w:val="headline"/>
    <w:basedOn w:val="DefaultParagraphFont"/>
    <w:rsid w:val="00FF0F63"/>
  </w:style>
  <w:style w:type="character" w:customStyle="1" w:styleId="yshortcuts">
    <w:name w:val="yshortcuts"/>
    <w:basedOn w:val="DefaultParagraphFont"/>
    <w:rsid w:val="00FF0F63"/>
  </w:style>
  <w:style w:type="character" w:customStyle="1" w:styleId="HotRouteChar0">
    <w:name w:val="Hot Route Char"/>
    <w:link w:val="HotRoute"/>
    <w:rsid w:val="00FF0F63"/>
    <w:rPr>
      <w:rFonts w:ascii="Calibri" w:eastAsia="Times New Roman" w:hAnsi="Calibri"/>
      <w:sz w:val="22"/>
    </w:rPr>
  </w:style>
  <w:style w:type="paragraph" w:styleId="PlainText">
    <w:name w:val="Plain Text"/>
    <w:basedOn w:val="Normal"/>
    <w:link w:val="PlainTextChar"/>
    <w:rsid w:val="00FF0F63"/>
    <w:rPr>
      <w:rFonts w:ascii="Courier New" w:eastAsia="Times New Roman" w:hAnsi="Courier New" w:cs="Courier New"/>
      <w:szCs w:val="20"/>
    </w:rPr>
  </w:style>
  <w:style w:type="character" w:customStyle="1" w:styleId="PlainTextChar">
    <w:name w:val="Plain Text Char"/>
    <w:basedOn w:val="DefaultParagraphFont"/>
    <w:link w:val="PlainText"/>
    <w:rsid w:val="00FF0F6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FF0F63"/>
    <w:rPr>
      <w:sz w:val="12"/>
    </w:rPr>
  </w:style>
  <w:style w:type="character" w:customStyle="1" w:styleId="MicrotextChar0">
    <w:name w:val="Microtext Char"/>
    <w:link w:val="Microtext0"/>
    <w:rsid w:val="00FF0F63"/>
    <w:rPr>
      <w:rFonts w:ascii="Calibri" w:hAnsi="Calibri"/>
      <w:sz w:val="12"/>
    </w:rPr>
  </w:style>
  <w:style w:type="paragraph" w:customStyle="1" w:styleId="Style6">
    <w:name w:val="Style6"/>
    <w:basedOn w:val="Normal"/>
    <w:link w:val="Style6Char"/>
    <w:autoRedefine/>
    <w:qFormat/>
    <w:rsid w:val="00FF0F63"/>
    <w:rPr>
      <w:b/>
    </w:rPr>
  </w:style>
  <w:style w:type="character" w:customStyle="1" w:styleId="Style6Char">
    <w:name w:val="Style6 Char"/>
    <w:basedOn w:val="DefaultParagraphFont"/>
    <w:link w:val="Style6"/>
    <w:rsid w:val="00FF0F63"/>
    <w:rPr>
      <w:rFonts w:ascii="Calibri" w:hAnsi="Calibri"/>
      <w:b/>
      <w:sz w:val="22"/>
    </w:rPr>
  </w:style>
  <w:style w:type="paragraph" w:customStyle="1" w:styleId="Style11">
    <w:name w:val="Style11"/>
    <w:basedOn w:val="Normal"/>
    <w:link w:val="Style11Char"/>
    <w:qFormat/>
    <w:rsid w:val="00FF0F63"/>
    <w:rPr>
      <w:rFonts w:eastAsia="Times New Roman"/>
      <w:b/>
      <w:szCs w:val="20"/>
      <w:u w:val="thick"/>
    </w:rPr>
  </w:style>
  <w:style w:type="paragraph" w:customStyle="1" w:styleId="Style12">
    <w:name w:val="Style12"/>
    <w:basedOn w:val="Normal"/>
    <w:link w:val="Style12Char"/>
    <w:qFormat/>
    <w:rsid w:val="00FF0F63"/>
    <w:rPr>
      <w:rFonts w:eastAsia="Times New Roman"/>
      <w:b/>
      <w:u w:val="thick"/>
    </w:rPr>
  </w:style>
  <w:style w:type="character" w:customStyle="1" w:styleId="Style11Char">
    <w:name w:val="Style11 Char"/>
    <w:basedOn w:val="DefaultParagraphFont"/>
    <w:link w:val="Style11"/>
    <w:rsid w:val="00FF0F63"/>
    <w:rPr>
      <w:rFonts w:ascii="Calibri" w:eastAsia="Times New Roman" w:hAnsi="Calibri"/>
      <w:b/>
      <w:sz w:val="22"/>
      <w:szCs w:val="20"/>
      <w:u w:val="thick"/>
    </w:rPr>
  </w:style>
  <w:style w:type="character" w:customStyle="1" w:styleId="Style12Char">
    <w:name w:val="Style12 Char"/>
    <w:basedOn w:val="DefaultParagraphFont"/>
    <w:link w:val="Style12"/>
    <w:rsid w:val="00FF0F63"/>
    <w:rPr>
      <w:rFonts w:ascii="Calibri" w:eastAsia="Times New Roman" w:hAnsi="Calibri"/>
      <w:b/>
      <w:sz w:val="22"/>
      <w:u w:val="thick"/>
    </w:rPr>
  </w:style>
  <w:style w:type="character" w:customStyle="1" w:styleId="caps-label">
    <w:name w:val="caps-label"/>
    <w:basedOn w:val="DefaultParagraphFont"/>
    <w:rsid w:val="00FF0F63"/>
  </w:style>
  <w:style w:type="character" w:customStyle="1" w:styleId="wikiexternallink">
    <w:name w:val="wikiexternallink"/>
    <w:basedOn w:val="DefaultParagraphFont"/>
    <w:rsid w:val="00FF0F63"/>
  </w:style>
  <w:style w:type="character" w:customStyle="1" w:styleId="StyleStyleBoldUnderlineIntenseEmphasisUnderlineapple-style-s">
    <w:name w:val="Style Style Bold UnderlineIntense EmphasisUnderlineapple-style-s..."/>
    <w:basedOn w:val="DefaultParagraphFont"/>
    <w:rsid w:val="00FF0F63"/>
    <w:rPr>
      <w:b w:val="0"/>
      <w:bCs w:val="0"/>
      <w:sz w:val="22"/>
      <w:u w:val="single"/>
      <w:bdr w:val="none" w:sz="0" w:space="0" w:color="auto"/>
    </w:rPr>
  </w:style>
  <w:style w:type="paragraph" w:customStyle="1" w:styleId="blocktitle0">
    <w:name w:val="block title"/>
    <w:basedOn w:val="Normal"/>
    <w:link w:val="blocktitleChar0"/>
    <w:autoRedefine/>
    <w:qFormat/>
    <w:rsid w:val="00FF0F63"/>
    <w:pPr>
      <w:spacing w:after="240"/>
      <w:jc w:val="center"/>
      <w:outlineLvl w:val="0"/>
    </w:pPr>
    <w:rPr>
      <w:rFonts w:eastAsia="Calibri"/>
      <w:b/>
      <w:caps/>
      <w:sz w:val="28"/>
      <w:szCs w:val="28"/>
      <w:lang w:val="es-ES"/>
    </w:rPr>
  </w:style>
  <w:style w:type="character" w:customStyle="1" w:styleId="UnderlineCard">
    <w:name w:val="Underline Card"/>
    <w:uiPriority w:val="6"/>
    <w:qFormat/>
    <w:rsid w:val="00FF0F63"/>
    <w:rPr>
      <w:rFonts w:ascii="Arial" w:hAnsi="Arial"/>
      <w:b w:val="0"/>
      <w:bCs/>
      <w:sz w:val="20"/>
      <w:u w:val="single"/>
    </w:rPr>
  </w:style>
  <w:style w:type="character" w:customStyle="1" w:styleId="story-author">
    <w:name w:val="story-author"/>
    <w:basedOn w:val="DefaultParagraphFont"/>
    <w:rsid w:val="00FF0F63"/>
  </w:style>
  <w:style w:type="paragraph" w:customStyle="1" w:styleId="type">
    <w:name w:val="type"/>
    <w:basedOn w:val="Normal"/>
    <w:qFormat/>
    <w:rsid w:val="00FF0F63"/>
    <w:pPr>
      <w:spacing w:before="100" w:beforeAutospacing="1" w:after="100" w:afterAutospacing="1"/>
    </w:pPr>
    <w:rPr>
      <w:rFonts w:eastAsia="Times New Roman"/>
    </w:rPr>
  </w:style>
  <w:style w:type="character" w:customStyle="1" w:styleId="institution">
    <w:name w:val="institution"/>
    <w:basedOn w:val="DefaultParagraphFont"/>
    <w:rsid w:val="00FF0F63"/>
  </w:style>
  <w:style w:type="character" w:customStyle="1" w:styleId="abodyblack3">
    <w:name w:val="abodyblack3"/>
    <w:basedOn w:val="DefaultParagraphFont"/>
    <w:rsid w:val="00FF0F63"/>
  </w:style>
  <w:style w:type="paragraph" w:customStyle="1" w:styleId="UnderlineChar2CharChar">
    <w:name w:val="Underline Char2 Char Char"/>
    <w:basedOn w:val="Normal"/>
    <w:link w:val="UnderlineChar2CharCharChar"/>
    <w:qFormat/>
    <w:rsid w:val="00FF0F63"/>
    <w:rPr>
      <w:rFonts w:eastAsia="MS Mincho"/>
      <w:szCs w:val="20"/>
      <w:u w:val="single"/>
    </w:rPr>
  </w:style>
  <w:style w:type="character" w:customStyle="1" w:styleId="UnderlineChar2CharCharChar">
    <w:name w:val="Underline Char2 Char Char Char"/>
    <w:link w:val="UnderlineChar2CharChar"/>
    <w:rsid w:val="00FF0F63"/>
    <w:rPr>
      <w:rFonts w:ascii="Calibri" w:eastAsia="MS Mincho" w:hAnsi="Calibri"/>
      <w:sz w:val="22"/>
      <w:szCs w:val="20"/>
      <w:u w:val="single"/>
    </w:rPr>
  </w:style>
  <w:style w:type="character" w:customStyle="1" w:styleId="CharacterStyle1">
    <w:name w:val="Character Style 1"/>
    <w:rsid w:val="00FF0F63"/>
    <w:rPr>
      <w:sz w:val="20"/>
      <w:szCs w:val="20"/>
    </w:rPr>
  </w:style>
  <w:style w:type="character" w:customStyle="1" w:styleId="FontStyle177">
    <w:name w:val="Font Style177"/>
    <w:basedOn w:val="DefaultParagraphFont"/>
    <w:uiPriority w:val="99"/>
    <w:rsid w:val="00FF0F63"/>
    <w:rPr>
      <w:rFonts w:ascii="Times New Roman" w:hAnsi="Times New Roman" w:cs="Times New Roman"/>
      <w:sz w:val="20"/>
      <w:szCs w:val="20"/>
    </w:rPr>
  </w:style>
  <w:style w:type="character" w:customStyle="1" w:styleId="FontStyle173">
    <w:name w:val="Font Style173"/>
    <w:basedOn w:val="DefaultParagraphFont"/>
    <w:uiPriority w:val="99"/>
    <w:rsid w:val="00FF0F63"/>
    <w:rPr>
      <w:rFonts w:ascii="Times New Roman" w:hAnsi="Times New Roman" w:cs="Times New Roman"/>
      <w:sz w:val="14"/>
      <w:szCs w:val="14"/>
    </w:rPr>
  </w:style>
  <w:style w:type="character" w:customStyle="1" w:styleId="FontStyle151">
    <w:name w:val="Font Style151"/>
    <w:basedOn w:val="DefaultParagraphFont"/>
    <w:uiPriority w:val="99"/>
    <w:rsid w:val="00FF0F63"/>
    <w:rPr>
      <w:rFonts w:ascii="Arial Narrow" w:hAnsi="Arial Narrow" w:cs="Arial Narrow"/>
      <w:b/>
      <w:bCs/>
      <w:sz w:val="12"/>
      <w:szCs w:val="12"/>
    </w:rPr>
  </w:style>
  <w:style w:type="character" w:customStyle="1" w:styleId="FontStyle156">
    <w:name w:val="Font Style156"/>
    <w:basedOn w:val="DefaultParagraphFont"/>
    <w:uiPriority w:val="99"/>
    <w:rsid w:val="00FF0F63"/>
    <w:rPr>
      <w:rFonts w:ascii="Arial Narrow" w:hAnsi="Arial Narrow" w:cs="Arial Narrow"/>
      <w:sz w:val="8"/>
      <w:szCs w:val="8"/>
    </w:rPr>
  </w:style>
  <w:style w:type="character" w:customStyle="1" w:styleId="FontStyle160">
    <w:name w:val="Font Style160"/>
    <w:basedOn w:val="DefaultParagraphFont"/>
    <w:uiPriority w:val="99"/>
    <w:rsid w:val="00FF0F63"/>
    <w:rPr>
      <w:rFonts w:ascii="Times New Roman" w:hAnsi="Times New Roman" w:cs="Times New Roman"/>
      <w:b/>
      <w:bCs/>
      <w:sz w:val="20"/>
      <w:szCs w:val="20"/>
    </w:rPr>
  </w:style>
  <w:style w:type="character" w:customStyle="1" w:styleId="FontStyle178">
    <w:name w:val="Font Style178"/>
    <w:basedOn w:val="DefaultParagraphFont"/>
    <w:uiPriority w:val="99"/>
    <w:rsid w:val="00FF0F63"/>
    <w:rPr>
      <w:rFonts w:ascii="Times New Roman" w:hAnsi="Times New Roman" w:cs="Times New Roman"/>
      <w:sz w:val="18"/>
      <w:szCs w:val="18"/>
    </w:rPr>
  </w:style>
  <w:style w:type="paragraph" w:customStyle="1" w:styleId="Style14">
    <w:name w:val="Style14"/>
    <w:basedOn w:val="Normal"/>
    <w:uiPriority w:val="99"/>
    <w:qFormat/>
    <w:rsid w:val="00FF0F6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F0F6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F0F63"/>
    <w:rPr>
      <w:rFonts w:ascii="Times New Roman" w:hAnsi="Times New Roman" w:cs="Times New Roman"/>
      <w:sz w:val="12"/>
      <w:szCs w:val="12"/>
    </w:rPr>
  </w:style>
  <w:style w:type="paragraph" w:customStyle="1" w:styleId="Style9">
    <w:name w:val="Style9"/>
    <w:basedOn w:val="Normal"/>
    <w:uiPriority w:val="99"/>
    <w:qFormat/>
    <w:rsid w:val="00FF0F6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F0F6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F0F6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F0F63"/>
    <w:rPr>
      <w:rFonts w:ascii="Times New Roman" w:hAnsi="Times New Roman" w:cs="Times New Roman"/>
      <w:sz w:val="16"/>
      <w:szCs w:val="16"/>
    </w:rPr>
  </w:style>
  <w:style w:type="character" w:customStyle="1" w:styleId="f">
    <w:name w:val="f"/>
    <w:basedOn w:val="DefaultParagraphFont"/>
    <w:rsid w:val="00FF0F63"/>
  </w:style>
  <w:style w:type="character" w:customStyle="1" w:styleId="TagsChar2">
    <w:name w:val="Tags Char2"/>
    <w:rsid w:val="00FF0F63"/>
    <w:rPr>
      <w:b/>
      <w:sz w:val="24"/>
    </w:rPr>
  </w:style>
  <w:style w:type="paragraph" w:customStyle="1" w:styleId="CardsFont6ptChar">
    <w:name w:val="Cards + Font: 6 pt Char"/>
    <w:basedOn w:val="Normal"/>
    <w:link w:val="CardsFont6ptCharChar"/>
    <w:qFormat/>
    <w:rsid w:val="00FF0F6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F0F63"/>
    <w:rPr>
      <w:rFonts w:ascii="Calibri" w:eastAsia="Times New Roman" w:hAnsi="Calibri"/>
      <w:sz w:val="12"/>
    </w:rPr>
  </w:style>
  <w:style w:type="character" w:customStyle="1" w:styleId="FontStyle172">
    <w:name w:val="Font Style172"/>
    <w:basedOn w:val="DefaultParagraphFont"/>
    <w:uiPriority w:val="99"/>
    <w:rsid w:val="00FF0F63"/>
    <w:rPr>
      <w:rFonts w:ascii="Times New Roman" w:hAnsi="Times New Roman" w:cs="Times New Roman"/>
      <w:b/>
      <w:bCs/>
      <w:sz w:val="16"/>
      <w:szCs w:val="16"/>
    </w:rPr>
  </w:style>
  <w:style w:type="paragraph" w:customStyle="1" w:styleId="Style18">
    <w:name w:val="Style18"/>
    <w:basedOn w:val="Normal"/>
    <w:uiPriority w:val="99"/>
    <w:qFormat/>
    <w:rsid w:val="00FF0F6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F0F63"/>
    <w:rPr>
      <w:rFonts w:ascii="Times New Roman" w:hAnsi="Times New Roman" w:cs="Times New Roman"/>
      <w:i/>
      <w:iCs/>
      <w:sz w:val="16"/>
      <w:szCs w:val="16"/>
    </w:rPr>
  </w:style>
  <w:style w:type="character" w:customStyle="1" w:styleId="FontStyle162">
    <w:name w:val="Font Style162"/>
    <w:basedOn w:val="DefaultParagraphFont"/>
    <w:uiPriority w:val="99"/>
    <w:rsid w:val="00FF0F63"/>
    <w:rPr>
      <w:rFonts w:ascii="Times New Roman" w:hAnsi="Times New Roman" w:cs="Times New Roman"/>
      <w:b/>
      <w:bCs/>
      <w:sz w:val="18"/>
      <w:szCs w:val="18"/>
    </w:rPr>
  </w:style>
  <w:style w:type="character" w:customStyle="1" w:styleId="FontStyle167">
    <w:name w:val="Font Style167"/>
    <w:basedOn w:val="DefaultParagraphFont"/>
    <w:uiPriority w:val="99"/>
    <w:rsid w:val="00FF0F63"/>
    <w:rPr>
      <w:rFonts w:ascii="Times New Roman" w:hAnsi="Times New Roman" w:cs="Times New Roman"/>
      <w:sz w:val="10"/>
      <w:szCs w:val="10"/>
    </w:rPr>
  </w:style>
  <w:style w:type="character" w:customStyle="1" w:styleId="FontStyle174">
    <w:name w:val="Font Style174"/>
    <w:basedOn w:val="DefaultParagraphFont"/>
    <w:uiPriority w:val="99"/>
    <w:rsid w:val="00FF0F63"/>
    <w:rPr>
      <w:rFonts w:ascii="Arial Narrow" w:hAnsi="Arial Narrow" w:cs="Arial Narrow"/>
      <w:b/>
      <w:bCs/>
      <w:sz w:val="18"/>
      <w:szCs w:val="18"/>
    </w:rPr>
  </w:style>
  <w:style w:type="paragraph" w:customStyle="1" w:styleId="Style47">
    <w:name w:val="Style47"/>
    <w:basedOn w:val="Normal"/>
    <w:uiPriority w:val="99"/>
    <w:qFormat/>
    <w:rsid w:val="00FF0F6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F0F63"/>
    <w:rPr>
      <w:rFonts w:ascii="Times New Roman" w:hAnsi="Times New Roman" w:cs="Times New Roman"/>
      <w:sz w:val="12"/>
      <w:szCs w:val="12"/>
    </w:rPr>
  </w:style>
  <w:style w:type="paragraph" w:customStyle="1" w:styleId="Style24">
    <w:name w:val="Style24"/>
    <w:basedOn w:val="Normal"/>
    <w:uiPriority w:val="99"/>
    <w:qFormat/>
    <w:rsid w:val="00FF0F6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F0F6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F0F6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F0F63"/>
    <w:rPr>
      <w:rFonts w:ascii="Times New Roman" w:hAnsi="Times New Roman" w:cs="Times New Roman"/>
      <w:b/>
      <w:bCs/>
      <w:sz w:val="18"/>
      <w:szCs w:val="18"/>
    </w:rPr>
  </w:style>
  <w:style w:type="paragraph" w:customStyle="1" w:styleId="Style21">
    <w:name w:val="Style21"/>
    <w:basedOn w:val="Normal"/>
    <w:uiPriority w:val="99"/>
    <w:qFormat/>
    <w:rsid w:val="00FF0F6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F0F63"/>
    <w:pPr>
      <w:widowControl w:val="0"/>
      <w:autoSpaceDE w:val="0"/>
      <w:autoSpaceDN w:val="0"/>
      <w:adjustRightInd w:val="0"/>
      <w:spacing w:line="198" w:lineRule="exact"/>
    </w:pPr>
    <w:rPr>
      <w:rFonts w:eastAsia="Times New Roman"/>
    </w:rPr>
  </w:style>
  <w:style w:type="paragraph" w:customStyle="1" w:styleId="Standard">
    <w:name w:val="Standard"/>
    <w:qFormat/>
    <w:rsid w:val="00FF0F6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F0F63"/>
    <w:rPr>
      <w:color w:val="000000"/>
      <w:sz w:val="32"/>
      <w:szCs w:val="32"/>
    </w:rPr>
  </w:style>
  <w:style w:type="paragraph" w:customStyle="1" w:styleId="Cardnon-underlined">
    <w:name w:val="Card non-underlined"/>
    <w:basedOn w:val="Normal"/>
    <w:link w:val="Cardnon-underlinedChar"/>
    <w:autoRedefine/>
    <w:uiPriority w:val="99"/>
    <w:qFormat/>
    <w:rsid w:val="00FF0F63"/>
    <w:rPr>
      <w:rFonts w:eastAsia="Times New Roman"/>
      <w:szCs w:val="20"/>
    </w:rPr>
  </w:style>
  <w:style w:type="character" w:customStyle="1" w:styleId="Cardnon-underlinedChar">
    <w:name w:val="Card non-underlined Char"/>
    <w:basedOn w:val="DefaultParagraphFont"/>
    <w:link w:val="Cardnon-underlined"/>
    <w:uiPriority w:val="99"/>
    <w:rsid w:val="00FF0F63"/>
    <w:rPr>
      <w:rFonts w:ascii="Calibri" w:eastAsia="Times New Roman" w:hAnsi="Calibri"/>
      <w:sz w:val="22"/>
      <w:szCs w:val="20"/>
    </w:rPr>
  </w:style>
  <w:style w:type="character" w:customStyle="1" w:styleId="TitleChar2">
    <w:name w:val="Title Char2"/>
    <w:aliases w:val="Cites and Cards Char1"/>
    <w:basedOn w:val="DefaultParagraphFont"/>
    <w:uiPriority w:val="10"/>
    <w:qFormat/>
    <w:locked/>
    <w:rsid w:val="00FF0F63"/>
    <w:rPr>
      <w:b/>
      <w:bCs/>
      <w:u w:val="single"/>
    </w:rPr>
  </w:style>
  <w:style w:type="paragraph" w:styleId="TOC3">
    <w:name w:val="toc 3"/>
    <w:basedOn w:val="Normal"/>
    <w:next w:val="Normal"/>
    <w:autoRedefine/>
    <w:qFormat/>
    <w:rsid w:val="00FF0F63"/>
    <w:pPr>
      <w:ind w:left="400"/>
    </w:pPr>
    <w:rPr>
      <w:rFonts w:eastAsia="Times New Roman"/>
      <w:szCs w:val="20"/>
    </w:rPr>
  </w:style>
  <w:style w:type="paragraph" w:styleId="TOC4">
    <w:name w:val="toc 4"/>
    <w:basedOn w:val="Normal"/>
    <w:next w:val="Normal"/>
    <w:autoRedefine/>
    <w:rsid w:val="00FF0F63"/>
    <w:pPr>
      <w:ind w:left="600"/>
    </w:pPr>
    <w:rPr>
      <w:rFonts w:eastAsia="Times New Roman"/>
      <w:szCs w:val="20"/>
    </w:rPr>
  </w:style>
  <w:style w:type="paragraph" w:styleId="TOC5">
    <w:name w:val="toc 5"/>
    <w:basedOn w:val="Normal"/>
    <w:next w:val="Normal"/>
    <w:autoRedefine/>
    <w:rsid w:val="00FF0F63"/>
    <w:pPr>
      <w:ind w:left="800"/>
    </w:pPr>
    <w:rPr>
      <w:rFonts w:eastAsia="Times New Roman"/>
      <w:szCs w:val="20"/>
    </w:rPr>
  </w:style>
  <w:style w:type="paragraph" w:styleId="TOC6">
    <w:name w:val="toc 6"/>
    <w:basedOn w:val="Normal"/>
    <w:next w:val="Normal"/>
    <w:autoRedefine/>
    <w:rsid w:val="00FF0F63"/>
    <w:pPr>
      <w:ind w:left="1000"/>
    </w:pPr>
    <w:rPr>
      <w:rFonts w:eastAsia="Times New Roman"/>
      <w:szCs w:val="20"/>
    </w:rPr>
  </w:style>
  <w:style w:type="paragraph" w:styleId="TOC7">
    <w:name w:val="toc 7"/>
    <w:basedOn w:val="Normal"/>
    <w:next w:val="Normal"/>
    <w:autoRedefine/>
    <w:rsid w:val="00FF0F63"/>
    <w:pPr>
      <w:ind w:left="1200"/>
    </w:pPr>
    <w:rPr>
      <w:rFonts w:eastAsia="Times New Roman"/>
      <w:szCs w:val="20"/>
    </w:rPr>
  </w:style>
  <w:style w:type="paragraph" w:styleId="TOC8">
    <w:name w:val="toc 8"/>
    <w:basedOn w:val="Normal"/>
    <w:next w:val="Normal"/>
    <w:autoRedefine/>
    <w:rsid w:val="00FF0F63"/>
    <w:pPr>
      <w:ind w:left="1400"/>
    </w:pPr>
    <w:rPr>
      <w:rFonts w:eastAsia="Times New Roman"/>
      <w:szCs w:val="20"/>
    </w:rPr>
  </w:style>
  <w:style w:type="character" w:customStyle="1" w:styleId="allocatoragentsleft">
    <w:name w:val="al_locatoragentsleft"/>
    <w:basedOn w:val="DefaultParagraphFont"/>
    <w:rsid w:val="00FF0F63"/>
  </w:style>
  <w:style w:type="character" w:styleId="HTMLTypewriter">
    <w:name w:val="HTML Typewriter"/>
    <w:basedOn w:val="DefaultParagraphFont"/>
    <w:unhideWhenUsed/>
    <w:rsid w:val="00FF0F63"/>
    <w:rPr>
      <w:rFonts w:ascii="Courier New" w:eastAsia="Times New Roman" w:hAnsi="Courier New" w:cs="Courier New"/>
      <w:sz w:val="20"/>
      <w:szCs w:val="20"/>
    </w:rPr>
  </w:style>
  <w:style w:type="paragraph" w:customStyle="1" w:styleId="Carding">
    <w:name w:val="Carding"/>
    <w:basedOn w:val="Normal"/>
    <w:uiPriority w:val="99"/>
    <w:qFormat/>
    <w:rsid w:val="00FF0F63"/>
    <w:rPr>
      <w:rFonts w:eastAsia="Times New Roman"/>
      <w:sz w:val="18"/>
    </w:rPr>
  </w:style>
  <w:style w:type="character" w:customStyle="1" w:styleId="TagsChar1">
    <w:name w:val="Tags Char1"/>
    <w:aliases w:val="Super Script Char1,TagStyle Char1"/>
    <w:basedOn w:val="DefaultParagraphFont"/>
    <w:rsid w:val="00FF0F63"/>
    <w:rPr>
      <w:rFonts w:ascii="Arial Narrow" w:hAnsi="Arial Narrow"/>
      <w:b/>
      <w:noProof w:val="0"/>
      <w:sz w:val="22"/>
      <w:szCs w:val="60"/>
      <w:lang w:val="en-US" w:eastAsia="en-US" w:bidi="ar-SA"/>
    </w:rPr>
  </w:style>
  <w:style w:type="character" w:customStyle="1" w:styleId="aunderline">
    <w:name w:val="aunderline"/>
    <w:basedOn w:val="DefaultParagraphFont"/>
    <w:qFormat/>
    <w:rsid w:val="00FF0F63"/>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FF0F63"/>
    <w:rPr>
      <w:b/>
      <w:noProof w:val="0"/>
      <w:sz w:val="24"/>
      <w:lang w:val="en-US" w:eastAsia="en-US" w:bidi="ar-SA"/>
    </w:rPr>
  </w:style>
  <w:style w:type="character" w:customStyle="1" w:styleId="tagChar2">
    <w:name w:val="tag Char2"/>
    <w:basedOn w:val="DefaultParagraphFont"/>
    <w:qFormat/>
    <w:rsid w:val="00FF0F63"/>
    <w:rPr>
      <w:b/>
      <w:noProof w:val="0"/>
      <w:sz w:val="24"/>
      <w:lang w:val="en-US" w:eastAsia="en-US" w:bidi="ar-SA"/>
    </w:rPr>
  </w:style>
  <w:style w:type="character" w:customStyle="1" w:styleId="Taggin-New">
    <w:name w:val="Taggin - New"/>
    <w:basedOn w:val="DefaultParagraphFont"/>
    <w:rsid w:val="00FF0F63"/>
    <w:rPr>
      <w:rFonts w:ascii="Arial Narrow" w:hAnsi="Arial Narrow"/>
      <w:b/>
      <w:sz w:val="22"/>
    </w:rPr>
  </w:style>
  <w:style w:type="character" w:customStyle="1" w:styleId="Boxing-New">
    <w:name w:val="Boxing - New"/>
    <w:basedOn w:val="DefaultParagraphFont"/>
    <w:rsid w:val="00FF0F6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F0F6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F0F6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F0F63"/>
    <w:rPr>
      <w:rFonts w:ascii="Garamond" w:hAnsi="Garamond"/>
      <w:sz w:val="22"/>
      <w:szCs w:val="24"/>
      <w:u w:val="single"/>
      <w:lang w:val="en-US" w:eastAsia="en-US" w:bidi="ar-SA"/>
    </w:rPr>
  </w:style>
  <w:style w:type="paragraph" w:customStyle="1" w:styleId="Style2">
    <w:name w:val="Style2"/>
    <w:basedOn w:val="Heading4"/>
    <w:qFormat/>
    <w:rsid w:val="00FF0F63"/>
    <w:rPr>
      <w:rFonts w:eastAsia="Times New Roman" w:cs="Times New Roman"/>
      <w:iCs/>
      <w:caps/>
      <w:szCs w:val="20"/>
    </w:rPr>
  </w:style>
  <w:style w:type="character" w:customStyle="1" w:styleId="pagetitle">
    <w:name w:val="pagetitle"/>
    <w:basedOn w:val="DefaultParagraphFont"/>
    <w:rsid w:val="00FF0F63"/>
  </w:style>
  <w:style w:type="paragraph" w:customStyle="1" w:styleId="text">
    <w:name w:val="text"/>
    <w:basedOn w:val="Normal"/>
    <w:uiPriority w:val="99"/>
    <w:qFormat/>
    <w:rsid w:val="00FF0F63"/>
    <w:pPr>
      <w:spacing w:before="100" w:beforeAutospacing="1" w:after="100" w:afterAutospacing="1"/>
    </w:pPr>
    <w:rPr>
      <w:rFonts w:eastAsia="Times New Roman"/>
    </w:rPr>
  </w:style>
  <w:style w:type="character" w:customStyle="1" w:styleId="StyleUnderlineCharChar9ptBold1">
    <w:name w:val="Style Underline Char Char + 9 pt Bold1"/>
    <w:rsid w:val="00FF0F6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F0F63"/>
    <w:rPr>
      <w:rFonts w:ascii="Times New Roman" w:hAnsi="Times New Roman"/>
      <w:sz w:val="20"/>
      <w:szCs w:val="24"/>
      <w:u w:val="single"/>
      <w:lang w:val="en-US" w:eastAsia="en-US" w:bidi="ar-SA"/>
    </w:rPr>
  </w:style>
  <w:style w:type="character" w:customStyle="1" w:styleId="Style9ptBoldUnderline">
    <w:name w:val="Style 9 pt Bold Underline"/>
    <w:rsid w:val="00FF0F63"/>
    <w:rPr>
      <w:b/>
      <w:bCs/>
      <w:sz w:val="20"/>
      <w:u w:val="single"/>
    </w:rPr>
  </w:style>
  <w:style w:type="paragraph" w:customStyle="1" w:styleId="StyleUnderline9pt0">
    <w:name w:val="Style Underline + 9 pt"/>
    <w:link w:val="StyleUnderline9ptChar"/>
    <w:qFormat/>
    <w:rsid w:val="00FF0F6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F0F63"/>
    <w:rPr>
      <w:rFonts w:ascii="Arial" w:eastAsia="Times New Roman" w:hAnsi="Arial" w:cs="Times New Roman"/>
      <w:sz w:val="22"/>
      <w:szCs w:val="20"/>
      <w:u w:val="single"/>
    </w:rPr>
  </w:style>
  <w:style w:type="character" w:customStyle="1" w:styleId="StyleUnderlineChar1Bold">
    <w:name w:val="Style Underline Char1 + Bold"/>
    <w:rsid w:val="00FF0F6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FF0F63"/>
    <w:pPr>
      <w:widowControl w:val="0"/>
    </w:pPr>
    <w:rPr>
      <w:bCs/>
      <w:kern w:val="32"/>
      <w:szCs w:val="20"/>
      <w:lang w:eastAsia="ar-SA"/>
    </w:rPr>
  </w:style>
  <w:style w:type="character" w:customStyle="1" w:styleId="Stylecard9ptChar">
    <w:name w:val="Style card + 9 pt Char"/>
    <w:basedOn w:val="cardChar"/>
    <w:link w:val="Stylecard9pt"/>
    <w:rsid w:val="00FF0F63"/>
    <w:rPr>
      <w:rFonts w:ascii="Calibri" w:hAnsi="Calibri"/>
      <w:bCs/>
      <w:kern w:val="32"/>
      <w:sz w:val="16"/>
      <w:szCs w:val="20"/>
      <w:lang w:eastAsia="ar-SA"/>
    </w:rPr>
  </w:style>
  <w:style w:type="character" w:customStyle="1" w:styleId="TagsCharCharChar">
    <w:name w:val="Tags Char Char Char"/>
    <w:basedOn w:val="DefaultParagraphFont"/>
    <w:rsid w:val="00FF0F6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F0F6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FF0F63"/>
    <w:rPr>
      <w:rFonts w:ascii="Times" w:hAnsi="Times"/>
      <w:b w:val="0"/>
      <w:bCs/>
      <w:sz w:val="20"/>
      <w:u w:val="single"/>
    </w:rPr>
  </w:style>
  <w:style w:type="character" w:customStyle="1" w:styleId="blubigktbiz">
    <w:name w:val="blubigktbiz"/>
    <w:rsid w:val="00FF0F6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F0F6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FF0F63"/>
    <w:rPr>
      <w:rFonts w:ascii="Calibri" w:hAnsi="Calibri"/>
      <w:color w:val="000000"/>
      <w:sz w:val="22"/>
      <w:lang w:val="x-none" w:eastAsia="x-none"/>
    </w:rPr>
  </w:style>
  <w:style w:type="character" w:customStyle="1" w:styleId="Style4CharChar">
    <w:name w:val="Style4 Char Char"/>
    <w:basedOn w:val="DefaultParagraphFont"/>
    <w:rsid w:val="00FF0F6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F0F63"/>
    <w:rPr>
      <w:rFonts w:ascii="Times New Roman" w:hAnsi="Times New Roman" w:cs="Times New Roman"/>
      <w:sz w:val="16"/>
      <w:szCs w:val="16"/>
    </w:rPr>
  </w:style>
  <w:style w:type="character" w:customStyle="1" w:styleId="StyleEmphasisArial12ptBold">
    <w:name w:val="Style Emphasis + Arial 12 pt Bold"/>
    <w:rsid w:val="00FF0F63"/>
    <w:rPr>
      <w:rFonts w:ascii="Arial" w:hAnsi="Arial"/>
      <w:b/>
      <w:bCs/>
      <w:i/>
      <w:iCs/>
      <w:sz w:val="24"/>
    </w:rPr>
  </w:style>
  <w:style w:type="character" w:customStyle="1" w:styleId="super">
    <w:name w:val="super"/>
    <w:rsid w:val="00FF0F63"/>
  </w:style>
  <w:style w:type="character" w:customStyle="1" w:styleId="text30">
    <w:name w:val="text30"/>
    <w:rsid w:val="00FF0F63"/>
  </w:style>
  <w:style w:type="character" w:customStyle="1" w:styleId="uppercase">
    <w:name w:val="uppercase"/>
    <w:rsid w:val="00FF0F63"/>
  </w:style>
  <w:style w:type="character" w:customStyle="1" w:styleId="bodytext0">
    <w:name w:val="bodytext"/>
    <w:rsid w:val="00FF0F63"/>
  </w:style>
  <w:style w:type="character" w:customStyle="1" w:styleId="entry-title">
    <w:name w:val="entry-title"/>
    <w:rsid w:val="00FF0F63"/>
  </w:style>
  <w:style w:type="character" w:customStyle="1" w:styleId="BodyTextIndentChar1">
    <w:name w:val="Body Text Indent Char1"/>
    <w:basedOn w:val="DefaultParagraphFont"/>
    <w:uiPriority w:val="99"/>
    <w:semiHidden/>
    <w:rsid w:val="00FF0F63"/>
    <w:rPr>
      <w:rFonts w:ascii="Times New Roman" w:hAnsi="Times New Roman" w:cs="Times New Roman"/>
      <w:sz w:val="20"/>
    </w:rPr>
  </w:style>
  <w:style w:type="character" w:customStyle="1" w:styleId="Style6pt">
    <w:name w:val="Style 6 pt"/>
    <w:basedOn w:val="DefaultParagraphFont"/>
    <w:qFormat/>
    <w:rsid w:val="00FF0F63"/>
    <w:rPr>
      <w:sz w:val="12"/>
    </w:rPr>
  </w:style>
  <w:style w:type="character" w:customStyle="1" w:styleId="CiteCharCharCharCharCharChar">
    <w:name w:val="Cite Char Char Char Char Char Char"/>
    <w:basedOn w:val="DefaultParagraphFont"/>
    <w:rsid w:val="00FF0F63"/>
    <w:rPr>
      <w:b/>
      <w:noProof w:val="0"/>
      <w:sz w:val="22"/>
      <w:szCs w:val="24"/>
      <w:u w:val="single"/>
      <w:lang w:val="en-US" w:eastAsia="en-US" w:bidi="ar-SA"/>
    </w:rPr>
  </w:style>
  <w:style w:type="character" w:customStyle="1" w:styleId="mainbody1">
    <w:name w:val="mainbody1"/>
    <w:basedOn w:val="DefaultParagraphFont"/>
    <w:rsid w:val="00FF0F63"/>
    <w:rPr>
      <w:rFonts w:ascii="Verdana" w:hAnsi="Verdana" w:hint="default"/>
      <w:color w:val="000000"/>
      <w:sz w:val="22"/>
      <w:szCs w:val="22"/>
    </w:rPr>
  </w:style>
  <w:style w:type="character" w:customStyle="1" w:styleId="ssl4">
    <w:name w:val="ss_l4"/>
    <w:basedOn w:val="DefaultParagraphFont"/>
    <w:rsid w:val="00FF0F63"/>
  </w:style>
  <w:style w:type="paragraph" w:customStyle="1" w:styleId="StyleNormalWeb11ptUnderline">
    <w:name w:val="Style Normal (Web) + 11 pt Underline"/>
    <w:basedOn w:val="NormalWeb"/>
    <w:link w:val="StyleNormalWeb11ptUnderlineChar"/>
    <w:qFormat/>
    <w:rsid w:val="00FF0F6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FF0F63"/>
    <w:rPr>
      <w:rFonts w:ascii="Calibri" w:eastAsia="Calibri" w:hAnsi="Calibri" w:cs="Calibri"/>
      <w:sz w:val="22"/>
      <w:szCs w:val="22"/>
      <w:u w:val="single"/>
    </w:rPr>
  </w:style>
  <w:style w:type="character" w:customStyle="1" w:styleId="cit-first-element">
    <w:name w:val="cit-first-element"/>
    <w:basedOn w:val="DefaultParagraphFont"/>
    <w:rsid w:val="00FF0F63"/>
  </w:style>
  <w:style w:type="character" w:customStyle="1" w:styleId="title1">
    <w:name w:val="title1"/>
    <w:basedOn w:val="DefaultParagraphFont"/>
    <w:rsid w:val="00FF0F63"/>
  </w:style>
  <w:style w:type="character" w:customStyle="1" w:styleId="StyleThickunderline1">
    <w:name w:val="Style Thick underline1"/>
    <w:basedOn w:val="DefaultParagraphFont"/>
    <w:rsid w:val="00FF0F6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F0F63"/>
    <w:rPr>
      <w:rFonts w:ascii="Georgia" w:hAnsi="Georgia"/>
    </w:rPr>
  </w:style>
  <w:style w:type="character" w:customStyle="1" w:styleId="FooterChar1">
    <w:name w:val="Footer Char1"/>
    <w:basedOn w:val="DefaultParagraphFont"/>
    <w:uiPriority w:val="99"/>
    <w:semiHidden/>
    <w:rsid w:val="00FF0F63"/>
    <w:rPr>
      <w:rFonts w:ascii="Georgia" w:hAnsi="Georgia"/>
    </w:rPr>
  </w:style>
  <w:style w:type="paragraph" w:customStyle="1" w:styleId="Underline20">
    <w:name w:val="Underline2"/>
    <w:basedOn w:val="Normal"/>
    <w:link w:val="Underline2Char"/>
    <w:autoRedefine/>
    <w:uiPriority w:val="4"/>
    <w:qFormat/>
    <w:rsid w:val="00FF0F63"/>
    <w:rPr>
      <w:b/>
      <w:u w:val="single"/>
    </w:rPr>
  </w:style>
  <w:style w:type="character" w:customStyle="1" w:styleId="Underline2Char">
    <w:name w:val="Underline2 Char"/>
    <w:basedOn w:val="DefaultParagraphFont"/>
    <w:link w:val="Underline20"/>
    <w:uiPriority w:val="4"/>
    <w:qFormat/>
    <w:rsid w:val="00FF0F63"/>
    <w:rPr>
      <w:rFonts w:ascii="Calibri" w:hAnsi="Calibri"/>
      <w:b/>
      <w:sz w:val="22"/>
      <w:u w:val="single"/>
    </w:rPr>
  </w:style>
  <w:style w:type="paragraph" w:customStyle="1" w:styleId="TableParagraph">
    <w:name w:val="Table Paragraph"/>
    <w:basedOn w:val="Normal"/>
    <w:uiPriority w:val="1"/>
    <w:qFormat/>
    <w:rsid w:val="00FF0F63"/>
    <w:pPr>
      <w:widowControl w:val="0"/>
    </w:pPr>
  </w:style>
  <w:style w:type="character" w:customStyle="1" w:styleId="UnderlineChar0">
    <w:name w:val="UnderlineChar"/>
    <w:rsid w:val="00FF0F63"/>
    <w:rPr>
      <w:sz w:val="24"/>
      <w:u w:val="single"/>
      <w:shd w:val="clear" w:color="auto" w:fill="auto"/>
    </w:rPr>
  </w:style>
  <w:style w:type="character" w:customStyle="1" w:styleId="foreground">
    <w:name w:val="foreground"/>
    <w:basedOn w:val="DefaultParagraphFont"/>
    <w:rsid w:val="00FF0F63"/>
  </w:style>
  <w:style w:type="paragraph" w:customStyle="1" w:styleId="StyleCircled11pt">
    <w:name w:val="Style Circled + 11 pt"/>
    <w:basedOn w:val="Normal"/>
    <w:link w:val="StyleCircled11ptChar"/>
    <w:qFormat/>
    <w:rsid w:val="00FF0F63"/>
    <w:rPr>
      <w:rFonts w:eastAsia="Times New Roman"/>
      <w:b/>
      <w:bCs/>
      <w:sz w:val="20"/>
      <w:u w:val="single"/>
    </w:rPr>
  </w:style>
  <w:style w:type="character" w:customStyle="1" w:styleId="StyleCircled11ptChar">
    <w:name w:val="Style Circled + 11 pt Char"/>
    <w:link w:val="StyleCircled11pt"/>
    <w:rsid w:val="00FF0F6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FF0F6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F0F63"/>
    <w:rPr>
      <w:rFonts w:ascii="Times" w:eastAsia="Times New Roman" w:hAnsi="Times"/>
      <w:sz w:val="20"/>
      <w:szCs w:val="28"/>
      <w:u w:val="single"/>
    </w:rPr>
  </w:style>
  <w:style w:type="paragraph" w:customStyle="1" w:styleId="cite20">
    <w:name w:val="cite2"/>
    <w:basedOn w:val="Normal"/>
    <w:uiPriority w:val="99"/>
    <w:qFormat/>
    <w:rsid w:val="00FF0F63"/>
    <w:rPr>
      <w:rFonts w:eastAsia="Times New Roman"/>
      <w:color w:val="000000"/>
      <w:sz w:val="20"/>
      <w:szCs w:val="20"/>
    </w:rPr>
  </w:style>
  <w:style w:type="character" w:customStyle="1" w:styleId="postby">
    <w:name w:val="post_by"/>
    <w:basedOn w:val="DefaultParagraphFont"/>
    <w:rsid w:val="00FF0F63"/>
  </w:style>
  <w:style w:type="character" w:customStyle="1" w:styleId="Style11ptBorderSinglesolidlineAuto05ptLinewidth">
    <w:name w:val="Style 11 pt Border: : (Single solid line Auto  0.5 pt Line width)"/>
    <w:rsid w:val="00FF0F63"/>
    <w:rPr>
      <w:sz w:val="20"/>
      <w:bdr w:val="single" w:sz="4" w:space="0" w:color="auto" w:frame="1"/>
    </w:rPr>
  </w:style>
  <w:style w:type="character" w:customStyle="1" w:styleId="StyleUnderlineChar9ptBorderSinglesolidlineAuto0">
    <w:name w:val="Style Underline Char + 9 pt Border: : (Single solid line Auto  0..."/>
    <w:rsid w:val="00FF0F6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F0F6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F0F6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F0F6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F0F63"/>
    <w:rPr>
      <w:sz w:val="20"/>
      <w:szCs w:val="24"/>
      <w:u w:val="single"/>
      <w:bdr w:val="single" w:sz="4" w:space="0" w:color="auto"/>
      <w:lang w:val="en-US" w:eastAsia="en-US" w:bidi="ar-SA"/>
    </w:rPr>
  </w:style>
  <w:style w:type="character" w:customStyle="1" w:styleId="StyleLatinGaramondUnderline">
    <w:name w:val="Style (Latin) Garamond Underline"/>
    <w:rsid w:val="00FF0F63"/>
    <w:rPr>
      <w:rFonts w:ascii="Times New Roman" w:hAnsi="Times New Roman"/>
      <w:sz w:val="20"/>
      <w:u w:val="single"/>
    </w:rPr>
  </w:style>
  <w:style w:type="character" w:customStyle="1" w:styleId="StyleLatinGaramond">
    <w:name w:val="Style (Latin) Garamond"/>
    <w:rsid w:val="00FF0F63"/>
    <w:rPr>
      <w:rFonts w:ascii="Times New Roman" w:hAnsi="Times New Roman"/>
      <w:sz w:val="20"/>
    </w:rPr>
  </w:style>
  <w:style w:type="character" w:customStyle="1" w:styleId="styletimesnewroman12ptbold0">
    <w:name w:val="styletimesnewroman12ptbold"/>
    <w:basedOn w:val="DefaultParagraphFont"/>
    <w:rsid w:val="00FF0F63"/>
  </w:style>
  <w:style w:type="character" w:customStyle="1" w:styleId="mainheading">
    <w:name w:val="mainheading"/>
    <w:basedOn w:val="DefaultParagraphFont"/>
    <w:rsid w:val="00FF0F63"/>
  </w:style>
  <w:style w:type="paragraph" w:customStyle="1" w:styleId="BoldandUnderlineChar2CharChar">
    <w:name w:val="Bold and Underline Char2 Char Char"/>
    <w:basedOn w:val="Normal"/>
    <w:link w:val="BoldandUnderlineChar2CharCharChar"/>
    <w:qFormat/>
    <w:rsid w:val="00FF0F6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F0F63"/>
    <w:rPr>
      <w:rFonts w:ascii="Calibri" w:eastAsia="Times New Roman" w:hAnsi="Calibri"/>
      <w:b/>
      <w:sz w:val="22"/>
      <w:u w:val="single"/>
    </w:rPr>
  </w:style>
  <w:style w:type="character" w:customStyle="1" w:styleId="StyleUnderlineChar9ptChar">
    <w:name w:val="Style Underline Char + 9 pt Char"/>
    <w:basedOn w:val="UnderlineCharChar"/>
    <w:rsid w:val="00FF0F6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F0F6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F0F63"/>
    <w:rPr>
      <w:sz w:val="16"/>
    </w:rPr>
  </w:style>
  <w:style w:type="paragraph" w:customStyle="1" w:styleId="Reduce8pt">
    <w:name w:val="Reduce 8pt"/>
    <w:basedOn w:val="Normal"/>
    <w:link w:val="Reduce8ptCharChar"/>
    <w:qFormat/>
    <w:rsid w:val="00FF0F6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FF0F63"/>
    <w:rPr>
      <w:rFonts w:ascii="Arial" w:hAnsi="Arial" w:cs="Arial"/>
      <w:sz w:val="22"/>
    </w:rPr>
  </w:style>
  <w:style w:type="character" w:customStyle="1" w:styleId="boldciteChar4">
    <w:name w:val="bold cite Char4"/>
    <w:link w:val="boldcite"/>
    <w:locked/>
    <w:rsid w:val="00FF0F63"/>
    <w:rPr>
      <w:rFonts w:eastAsia="Times New Roman" w:cs="Times New Roman"/>
      <w:b/>
      <w:color w:val="000000"/>
      <w:sz w:val="20"/>
      <w:u w:val="thick" w:color="000000"/>
    </w:rPr>
  </w:style>
  <w:style w:type="paragraph" w:customStyle="1" w:styleId="boldcite">
    <w:name w:val="bold cite"/>
    <w:basedOn w:val="Normal"/>
    <w:link w:val="boldciteChar4"/>
    <w:qFormat/>
    <w:rsid w:val="00FF0F6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F0F6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FF0F63"/>
    <w:rPr>
      <w:rFonts w:eastAsia="Calibri"/>
      <w:b/>
    </w:rPr>
  </w:style>
  <w:style w:type="character" w:customStyle="1" w:styleId="HeadingsBaseChar">
    <w:name w:val="Headings Base Char"/>
    <w:basedOn w:val="DefaultParagraphFont"/>
    <w:link w:val="HeadingsBase"/>
    <w:locked/>
    <w:rsid w:val="00FF0F63"/>
    <w:rPr>
      <w:rFonts w:ascii="Times New Roman" w:hAnsi="Times New Roman" w:cs="Times New Roman"/>
      <w:b/>
      <w:sz w:val="32"/>
    </w:rPr>
  </w:style>
  <w:style w:type="paragraph" w:customStyle="1" w:styleId="HeadingsBase">
    <w:name w:val="Headings Base"/>
    <w:basedOn w:val="Normal"/>
    <w:link w:val="HeadingsBaseChar"/>
    <w:qFormat/>
    <w:rsid w:val="00FF0F6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F0F6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FF0F63"/>
    <w:pPr>
      <w:spacing w:line="480" w:lineRule="auto"/>
      <w:ind w:firstLine="720"/>
    </w:pPr>
    <w:rPr>
      <w:rFonts w:eastAsia="Calibri"/>
    </w:rPr>
  </w:style>
  <w:style w:type="paragraph" w:customStyle="1" w:styleId="SchoolBlockQuote">
    <w:name w:val="School Block Quote"/>
    <w:basedOn w:val="SchoolPaper"/>
    <w:qFormat/>
    <w:rsid w:val="00FF0F63"/>
  </w:style>
  <w:style w:type="paragraph" w:customStyle="1" w:styleId="SchoolWorksCited">
    <w:name w:val="School Works Cited"/>
    <w:basedOn w:val="SchoolPaper"/>
    <w:qFormat/>
    <w:rsid w:val="00FF0F63"/>
  </w:style>
  <w:style w:type="paragraph" w:customStyle="1" w:styleId="BlockQuote">
    <w:name w:val="Block Quote"/>
    <w:basedOn w:val="Normal"/>
    <w:qFormat/>
    <w:rsid w:val="00FF0F63"/>
    <w:pPr>
      <w:ind w:left="720" w:right="720"/>
    </w:pPr>
    <w:rPr>
      <w:rFonts w:eastAsia="Calibri"/>
    </w:rPr>
  </w:style>
  <w:style w:type="paragraph" w:customStyle="1" w:styleId="PaperBody">
    <w:name w:val="Paper Body"/>
    <w:basedOn w:val="Normal"/>
    <w:qFormat/>
    <w:rsid w:val="00FF0F63"/>
    <w:pPr>
      <w:spacing w:line="480" w:lineRule="auto"/>
      <w:ind w:firstLine="720"/>
    </w:pPr>
    <w:rPr>
      <w:rFonts w:eastAsia="Calibri"/>
    </w:rPr>
  </w:style>
  <w:style w:type="paragraph" w:customStyle="1" w:styleId="PaperCitation">
    <w:name w:val="Paper Citation"/>
    <w:basedOn w:val="Normal"/>
    <w:qFormat/>
    <w:rsid w:val="00FF0F63"/>
    <w:pPr>
      <w:spacing w:line="480" w:lineRule="auto"/>
      <w:ind w:left="720" w:hanging="720"/>
    </w:pPr>
    <w:rPr>
      <w:rFonts w:eastAsia="Calibri"/>
    </w:rPr>
  </w:style>
  <w:style w:type="character" w:customStyle="1" w:styleId="hatChar">
    <w:name w:val="hat Char"/>
    <w:basedOn w:val="DefaultParagraphFont"/>
    <w:link w:val="hat"/>
    <w:locked/>
    <w:rsid w:val="00FF0F63"/>
    <w:rPr>
      <w:rFonts w:ascii="Calibri" w:eastAsia="Times New Roman" w:hAnsi="Calibri"/>
      <w:b/>
      <w:bCs/>
      <w:sz w:val="32"/>
      <w:u w:val="single"/>
      <w:lang w:bidi="en-US"/>
    </w:rPr>
  </w:style>
  <w:style w:type="paragraph" w:customStyle="1" w:styleId="WW-Default">
    <w:name w:val="WW-Default"/>
    <w:qFormat/>
    <w:rsid w:val="00FF0F63"/>
    <w:pPr>
      <w:suppressAutoHyphens/>
    </w:pPr>
    <w:rPr>
      <w:rFonts w:ascii="Georgia" w:eastAsia="Calibri" w:hAnsi="Georgia" w:cs="Calibri"/>
      <w:sz w:val="22"/>
      <w:szCs w:val="22"/>
      <w:lang w:eastAsia="ar-SA"/>
    </w:rPr>
  </w:style>
  <w:style w:type="paragraph" w:customStyle="1" w:styleId="B-TagCite">
    <w:name w:val="B-TagCite"/>
    <w:qFormat/>
    <w:rsid w:val="00FF0F6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F0F63"/>
    <w:rPr>
      <w:rFonts w:ascii="Times New Roman" w:hAnsi="Times New Roman" w:cs="Times New Roman"/>
      <w:b/>
      <w:sz w:val="20"/>
    </w:rPr>
  </w:style>
  <w:style w:type="paragraph" w:customStyle="1" w:styleId="MicroText">
    <w:name w:val="MicroText"/>
    <w:basedOn w:val="Normal"/>
    <w:next w:val="Normal"/>
    <w:link w:val="MicroTextChar"/>
    <w:qFormat/>
    <w:rsid w:val="00FF0F63"/>
    <w:rPr>
      <w:rFonts w:ascii="Arial Narrow" w:hAnsi="Arial Narrow"/>
      <w:sz w:val="12"/>
    </w:rPr>
  </w:style>
  <w:style w:type="paragraph" w:customStyle="1" w:styleId="indent">
    <w:name w:val="indent"/>
    <w:basedOn w:val="Normal"/>
    <w:qFormat/>
    <w:rsid w:val="00FF0F63"/>
    <w:pPr>
      <w:spacing w:before="100" w:beforeAutospacing="1" w:after="100" w:afterAutospacing="1"/>
    </w:pPr>
    <w:rPr>
      <w:rFonts w:eastAsia="Times New Roman"/>
    </w:rPr>
  </w:style>
  <w:style w:type="paragraph" w:customStyle="1" w:styleId="PageHeaderLine1">
    <w:name w:val="PageHeaderLine1"/>
    <w:basedOn w:val="Normal"/>
    <w:qFormat/>
    <w:rsid w:val="00FF0F63"/>
    <w:pPr>
      <w:tabs>
        <w:tab w:val="right" w:pos="10800"/>
      </w:tabs>
    </w:pPr>
    <w:rPr>
      <w:rFonts w:eastAsia="Calibri"/>
      <w:b/>
    </w:rPr>
  </w:style>
  <w:style w:type="paragraph" w:customStyle="1" w:styleId="PageHeaderLine2">
    <w:name w:val="PageHeaderLine2"/>
    <w:basedOn w:val="Normal"/>
    <w:next w:val="Normal"/>
    <w:link w:val="PageHeaderLine2Char"/>
    <w:qFormat/>
    <w:rsid w:val="00FF0F63"/>
    <w:pPr>
      <w:tabs>
        <w:tab w:val="right" w:pos="10800"/>
      </w:tabs>
      <w:spacing w:line="480" w:lineRule="auto"/>
    </w:pPr>
    <w:rPr>
      <w:rFonts w:eastAsia="Calibri"/>
      <w:b/>
    </w:rPr>
  </w:style>
  <w:style w:type="character" w:customStyle="1" w:styleId="styleboldunderline">
    <w:name w:val="styleboldunderline"/>
    <w:basedOn w:val="DefaultParagraphFont"/>
    <w:rsid w:val="00FF0F63"/>
  </w:style>
  <w:style w:type="character" w:customStyle="1" w:styleId="box">
    <w:name w:val="box"/>
    <w:basedOn w:val="DefaultParagraphFont"/>
    <w:rsid w:val="00FF0F6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F0F63"/>
    <w:rPr>
      <w:rFonts w:ascii="Arial Narrow" w:hAnsi="Arial Narrow" w:cs="Arial Narrow" w:hint="default"/>
      <w:sz w:val="18"/>
      <w:szCs w:val="18"/>
    </w:rPr>
  </w:style>
  <w:style w:type="character" w:customStyle="1" w:styleId="FontStyle14">
    <w:name w:val="Font Style14"/>
    <w:basedOn w:val="DefaultParagraphFont"/>
    <w:uiPriority w:val="99"/>
    <w:rsid w:val="00FF0F6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F0F63"/>
    <w:rPr>
      <w:rFonts w:ascii="Arial Narrow" w:hAnsi="Arial Narrow" w:cs="Arial Narrow" w:hint="default"/>
      <w:b/>
      <w:bCs/>
      <w:sz w:val="10"/>
      <w:szCs w:val="10"/>
    </w:rPr>
  </w:style>
  <w:style w:type="character" w:customStyle="1" w:styleId="CardTagandCiteChar">
    <w:name w:val="Card Tag and Cite Char"/>
    <w:basedOn w:val="DefaultParagraphFont"/>
    <w:rsid w:val="00FF0F6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FF0F63"/>
    <w:rPr>
      <w:rFonts w:ascii="Arial Narrow" w:hAnsi="Arial Narrow"/>
      <w:b/>
      <w:color w:val="000000"/>
      <w:sz w:val="22"/>
      <w:szCs w:val="22"/>
      <w:u w:val="single"/>
    </w:rPr>
  </w:style>
  <w:style w:type="character" w:customStyle="1" w:styleId="SmallText0">
    <w:name w:val="SmallText"/>
    <w:rsid w:val="00FF0F63"/>
    <w:rPr>
      <w:color w:val="000000"/>
    </w:rPr>
  </w:style>
  <w:style w:type="character" w:customStyle="1" w:styleId="CitesChar1">
    <w:name w:val="Cites Char1"/>
    <w:basedOn w:val="DefaultParagraphFont"/>
    <w:rsid w:val="00FF0F63"/>
    <w:rPr>
      <w:b/>
      <w:bCs w:val="0"/>
      <w:szCs w:val="24"/>
      <w:u w:val="single"/>
      <w:lang w:val="en-US" w:eastAsia="en-US" w:bidi="ar-SA"/>
    </w:rPr>
  </w:style>
  <w:style w:type="character" w:customStyle="1" w:styleId="CardUnderlinedChar">
    <w:name w:val="Card Underlined Char"/>
    <w:basedOn w:val="DefaultParagraphFont"/>
    <w:rsid w:val="00FF0F63"/>
    <w:rPr>
      <w:rFonts w:ascii="Arial Narrow" w:hAnsi="Arial Narrow" w:hint="default"/>
      <w:sz w:val="22"/>
      <w:szCs w:val="24"/>
      <w:u w:val="single"/>
      <w:lang w:val="en-US" w:eastAsia="en-US" w:bidi="ar-SA"/>
    </w:rPr>
  </w:style>
  <w:style w:type="character" w:customStyle="1" w:styleId="underline3">
    <w:name w:val="underline3"/>
    <w:basedOn w:val="underline2"/>
    <w:rsid w:val="00FF0F63"/>
    <w:rPr>
      <w:rFonts w:ascii="Arial" w:hAnsi="Arial"/>
      <w:sz w:val="18"/>
      <w:u w:val="single"/>
      <w:bdr w:val="none" w:sz="0" w:space="0" w:color="auto" w:frame="1"/>
      <w:shd w:val="clear" w:color="auto" w:fill="FFFF00"/>
    </w:rPr>
  </w:style>
  <w:style w:type="character" w:customStyle="1" w:styleId="menu">
    <w:name w:val="menu"/>
    <w:basedOn w:val="DefaultParagraphFont"/>
    <w:rsid w:val="00FF0F63"/>
  </w:style>
  <w:style w:type="character" w:customStyle="1" w:styleId="itxtrst">
    <w:name w:val="itxtrst"/>
    <w:rsid w:val="00FF0F63"/>
  </w:style>
  <w:style w:type="character" w:customStyle="1" w:styleId="A-Underlining">
    <w:name w:val="A-Underlining"/>
    <w:basedOn w:val="DefaultParagraphFont"/>
    <w:rsid w:val="00FF0F63"/>
    <w:rPr>
      <w:rFonts w:ascii="Garamond" w:hAnsi="Garamond" w:hint="default"/>
      <w:color w:val="auto"/>
      <w:sz w:val="24"/>
      <w:u w:val="single"/>
    </w:rPr>
  </w:style>
  <w:style w:type="character" w:customStyle="1" w:styleId="StyleUnderlineBold0">
    <w:name w:val="Style Underline + Bold"/>
    <w:rsid w:val="00FF0F63"/>
    <w:rPr>
      <w:b/>
      <w:bCs/>
      <w:u w:val="single"/>
    </w:rPr>
  </w:style>
  <w:style w:type="character" w:customStyle="1" w:styleId="Underline-Highlighted">
    <w:name w:val="Underline-Highlighted"/>
    <w:uiPriority w:val="1"/>
    <w:qFormat/>
    <w:rsid w:val="00FF0F6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F0F63"/>
  </w:style>
  <w:style w:type="character" w:customStyle="1" w:styleId="newsmain">
    <w:name w:val="news_main"/>
    <w:basedOn w:val="DefaultParagraphFont"/>
    <w:rsid w:val="00FF0F63"/>
  </w:style>
  <w:style w:type="character" w:customStyle="1" w:styleId="AuthorDate0">
    <w:name w:val="Author Date"/>
    <w:rsid w:val="00FF0F63"/>
    <w:rPr>
      <w:b/>
      <w:bCs w:val="0"/>
      <w:sz w:val="24"/>
      <w:u w:val="thick"/>
    </w:rPr>
  </w:style>
  <w:style w:type="character" w:customStyle="1" w:styleId="red">
    <w:name w:val="red"/>
    <w:basedOn w:val="DefaultParagraphFont"/>
    <w:rsid w:val="00FF0F63"/>
  </w:style>
  <w:style w:type="character" w:customStyle="1" w:styleId="at">
    <w:name w:val="at"/>
    <w:rsid w:val="00FF0F63"/>
  </w:style>
  <w:style w:type="character" w:customStyle="1" w:styleId="org">
    <w:name w:val="org"/>
    <w:rsid w:val="00FF0F63"/>
  </w:style>
  <w:style w:type="character" w:customStyle="1" w:styleId="pnumber">
    <w:name w:val="pnumber"/>
    <w:rsid w:val="00FF0F63"/>
  </w:style>
  <w:style w:type="character" w:customStyle="1" w:styleId="ital">
    <w:name w:val="ital"/>
    <w:rsid w:val="00FF0F63"/>
  </w:style>
  <w:style w:type="character" w:customStyle="1" w:styleId="orgdiv">
    <w:name w:val="orgdiv"/>
    <w:rsid w:val="00FF0F63"/>
  </w:style>
  <w:style w:type="character" w:customStyle="1" w:styleId="orgname">
    <w:name w:val="orgname"/>
    <w:rsid w:val="00FF0F63"/>
  </w:style>
  <w:style w:type="character" w:customStyle="1" w:styleId="city">
    <w:name w:val="city"/>
    <w:rsid w:val="00FF0F63"/>
  </w:style>
  <w:style w:type="character" w:customStyle="1" w:styleId="state">
    <w:name w:val="state"/>
    <w:rsid w:val="00FF0F63"/>
  </w:style>
  <w:style w:type="character" w:customStyle="1" w:styleId="country">
    <w:name w:val="country"/>
    <w:rsid w:val="00FF0F63"/>
  </w:style>
  <w:style w:type="character" w:customStyle="1" w:styleId="articletitle">
    <w:name w:val="articletitle"/>
    <w:rsid w:val="00FF0F63"/>
    <w:rPr>
      <w:rFonts w:ascii="Times New Roman" w:hAnsi="Times New Roman" w:cs="Times New Roman" w:hint="default"/>
    </w:rPr>
  </w:style>
  <w:style w:type="character" w:customStyle="1" w:styleId="6pointChar">
    <w:name w:val="6 point Char"/>
    <w:rsid w:val="00FF0F63"/>
    <w:rPr>
      <w:rFonts w:ascii="Times New Roman" w:hAnsi="Times New Roman" w:cs="Times New Roman" w:hint="default"/>
      <w:sz w:val="12"/>
      <w:lang w:val="en-US" w:eastAsia="en-US"/>
    </w:rPr>
  </w:style>
  <w:style w:type="character" w:customStyle="1" w:styleId="StyleThickunderline">
    <w:name w:val="Style Thick underline"/>
    <w:qFormat/>
    <w:rsid w:val="00FF0F63"/>
    <w:rPr>
      <w:u w:val="thick"/>
    </w:rPr>
  </w:style>
  <w:style w:type="character" w:customStyle="1" w:styleId="Box0">
    <w:name w:val="Box!"/>
    <w:rsid w:val="00FF0F63"/>
    <w:rPr>
      <w:rFonts w:ascii="Garamond" w:hAnsi="Garamond" w:hint="default"/>
      <w:sz w:val="24"/>
      <w:u w:val="single"/>
      <w:bdr w:val="single" w:sz="4" w:space="0" w:color="auto" w:frame="1"/>
    </w:rPr>
  </w:style>
  <w:style w:type="character" w:customStyle="1" w:styleId="citechar1">
    <w:name w:val="citechar"/>
    <w:basedOn w:val="DefaultParagraphFont"/>
    <w:rsid w:val="00FF0F63"/>
  </w:style>
  <w:style w:type="character" w:customStyle="1" w:styleId="underlinechar2">
    <w:name w:val="underlinechar"/>
    <w:basedOn w:val="DefaultParagraphFont"/>
    <w:rsid w:val="00FF0F63"/>
  </w:style>
  <w:style w:type="character" w:customStyle="1" w:styleId="CardUnderlineChar">
    <w:name w:val="Card Underline Char"/>
    <w:rsid w:val="00FF0F63"/>
    <w:rPr>
      <w:szCs w:val="24"/>
      <w:u w:val="single"/>
      <w:lang w:val="en-US" w:eastAsia="en-US" w:bidi="ar-SA"/>
    </w:rPr>
  </w:style>
  <w:style w:type="character" w:customStyle="1" w:styleId="tagciteChar">
    <w:name w:val="tag/cite Char"/>
    <w:basedOn w:val="DefaultParagraphFont"/>
    <w:rsid w:val="00FF0F63"/>
    <w:rPr>
      <w:b/>
      <w:bCs w:val="0"/>
      <w:sz w:val="24"/>
      <w:lang w:val="en-US" w:eastAsia="en-US" w:bidi="ar-SA"/>
    </w:rPr>
  </w:style>
  <w:style w:type="character" w:customStyle="1" w:styleId="8pointChar">
    <w:name w:val="8 point Char"/>
    <w:basedOn w:val="DefaultParagraphFont"/>
    <w:rsid w:val="00FF0F63"/>
    <w:rPr>
      <w:sz w:val="16"/>
      <w:lang w:val="en-US" w:eastAsia="en-US" w:bidi="ar-SA"/>
    </w:rPr>
  </w:style>
  <w:style w:type="character" w:customStyle="1" w:styleId="BoldText12pt">
    <w:name w:val="Bold Text 12 pt"/>
    <w:rsid w:val="00FF0F6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F0F63"/>
  </w:style>
  <w:style w:type="table" w:styleId="TableGrid">
    <w:name w:val="Table Grid"/>
    <w:basedOn w:val="TableNormal"/>
    <w:rsid w:val="00FF0F6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F0F63"/>
    <w:rPr>
      <w:b/>
      <w:bCs w:val="0"/>
      <w:sz w:val="24"/>
      <w:lang w:val="en-US" w:eastAsia="en-US" w:bidi="ar-SA"/>
    </w:rPr>
  </w:style>
  <w:style w:type="character" w:customStyle="1" w:styleId="Mention11">
    <w:name w:val="Mention11"/>
    <w:basedOn w:val="DefaultParagraphFont"/>
    <w:uiPriority w:val="99"/>
    <w:semiHidden/>
    <w:unhideWhenUsed/>
    <w:rsid w:val="00FF0F63"/>
    <w:rPr>
      <w:color w:val="2B579A"/>
      <w:shd w:val="clear" w:color="auto" w:fill="E6E6E6"/>
    </w:rPr>
  </w:style>
  <w:style w:type="character" w:customStyle="1" w:styleId="Emph">
    <w:name w:val="Emph"/>
    <w:basedOn w:val="DefaultParagraphFont"/>
    <w:uiPriority w:val="1"/>
    <w:qFormat/>
    <w:rsid w:val="00FF0F6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F0F63"/>
  </w:style>
  <w:style w:type="character" w:customStyle="1" w:styleId="Mention2">
    <w:name w:val="Mention2"/>
    <w:basedOn w:val="DefaultParagraphFont"/>
    <w:uiPriority w:val="99"/>
    <w:semiHidden/>
    <w:unhideWhenUsed/>
    <w:rsid w:val="00FF0F63"/>
    <w:rPr>
      <w:color w:val="2B579A"/>
      <w:shd w:val="clear" w:color="auto" w:fill="E6E6E6"/>
    </w:rPr>
  </w:style>
  <w:style w:type="paragraph" w:customStyle="1" w:styleId="FlashTag">
    <w:name w:val="FlashTag"/>
    <w:basedOn w:val="Normal"/>
    <w:link w:val="FlashTagChar"/>
    <w:autoRedefine/>
    <w:uiPriority w:val="4"/>
    <w:qFormat/>
    <w:rsid w:val="00FF0F63"/>
    <w:rPr>
      <w:rFonts w:asciiTheme="majorHAnsi" w:hAnsiTheme="majorHAnsi"/>
      <w:b/>
      <w:sz w:val="28"/>
    </w:rPr>
  </w:style>
  <w:style w:type="character" w:customStyle="1" w:styleId="FlashTagChar">
    <w:name w:val="FlashTag Char"/>
    <w:basedOn w:val="DefaultParagraphFont"/>
    <w:link w:val="FlashTag"/>
    <w:uiPriority w:val="4"/>
    <w:rsid w:val="00FF0F63"/>
    <w:rPr>
      <w:rFonts w:asciiTheme="majorHAnsi" w:hAnsiTheme="majorHAnsi"/>
      <w:b/>
      <w:sz w:val="28"/>
    </w:rPr>
  </w:style>
  <w:style w:type="paragraph" w:customStyle="1" w:styleId="Warrant">
    <w:name w:val="Warrant"/>
    <w:autoRedefine/>
    <w:uiPriority w:val="4"/>
    <w:qFormat/>
    <w:rsid w:val="00FF0F63"/>
    <w:pPr>
      <w:spacing w:after="160" w:line="259" w:lineRule="auto"/>
      <w:ind w:left="720"/>
    </w:pPr>
    <w:rPr>
      <w:rFonts w:ascii="Calibri" w:eastAsia="SimSun" w:hAnsi="Calibri" w:cs="Arial"/>
      <w:sz w:val="22"/>
      <w:szCs w:val="22"/>
    </w:rPr>
  </w:style>
  <w:style w:type="character" w:customStyle="1" w:styleId="m3965771245576658108gmail-styleunderline">
    <w:name w:val="m_3965771245576658108gmail-styleunderline"/>
    <w:basedOn w:val="DefaultParagraphFont"/>
    <w:rsid w:val="00FF0F63"/>
  </w:style>
  <w:style w:type="character" w:customStyle="1" w:styleId="m-8793234324905335251gmail-style13ptbold">
    <w:name w:val="m_-8793234324905335251gmail-style13ptbold"/>
    <w:basedOn w:val="DefaultParagraphFont"/>
    <w:rsid w:val="00FF0F63"/>
  </w:style>
  <w:style w:type="character" w:customStyle="1" w:styleId="EndnoteTextChar">
    <w:name w:val="Endnote Text Char"/>
    <w:basedOn w:val="DefaultParagraphFont"/>
    <w:link w:val="EndnoteText"/>
    <w:locked/>
    <w:rsid w:val="00FF0F63"/>
    <w:rPr>
      <w:rFonts w:ascii="Georgia" w:eastAsia="Times New Roman" w:hAnsi="Georgia"/>
      <w:szCs w:val="20"/>
    </w:rPr>
  </w:style>
  <w:style w:type="paragraph" w:styleId="EndnoteText">
    <w:name w:val="endnote text"/>
    <w:basedOn w:val="Normal"/>
    <w:link w:val="EndnoteTextChar"/>
    <w:unhideWhenUsed/>
    <w:rsid w:val="00FF0F63"/>
    <w:rPr>
      <w:rFonts w:ascii="Georgia" w:eastAsia="Times New Roman" w:hAnsi="Georgia"/>
      <w:sz w:val="24"/>
      <w:szCs w:val="20"/>
    </w:rPr>
  </w:style>
  <w:style w:type="character" w:customStyle="1" w:styleId="EndnoteTextChar1">
    <w:name w:val="Endnote Text Char1"/>
    <w:basedOn w:val="DefaultParagraphFont"/>
    <w:semiHidden/>
    <w:rsid w:val="00FF0F63"/>
    <w:rPr>
      <w:rFonts w:ascii="Calibri" w:hAnsi="Calibri"/>
      <w:sz w:val="20"/>
      <w:szCs w:val="20"/>
    </w:rPr>
  </w:style>
  <w:style w:type="character" w:customStyle="1" w:styleId="DateChar1">
    <w:name w:val="Date Char1"/>
    <w:basedOn w:val="DefaultParagraphFont"/>
    <w:uiPriority w:val="99"/>
    <w:rsid w:val="00FF0F63"/>
    <w:rPr>
      <w:rFonts w:ascii="Calibri" w:hAnsi="Calibri"/>
      <w:sz w:val="22"/>
    </w:rPr>
  </w:style>
  <w:style w:type="character" w:customStyle="1" w:styleId="BodyTextFirstIndentChar">
    <w:name w:val="Body Text First Indent Char"/>
    <w:basedOn w:val="BodyTextChar"/>
    <w:link w:val="BodyTextFirstIndent"/>
    <w:locked/>
    <w:rsid w:val="00FF0F6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F0F63"/>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FF0F63"/>
    <w:rPr>
      <w:rFonts w:ascii="Calibri" w:hAnsi="Calibri"/>
      <w:sz w:val="22"/>
    </w:rPr>
  </w:style>
  <w:style w:type="character" w:customStyle="1" w:styleId="BodyTextIndent2Char1">
    <w:name w:val="Body Text Indent 2 Char1"/>
    <w:basedOn w:val="DefaultParagraphFont"/>
    <w:semiHidden/>
    <w:rsid w:val="00FF0F63"/>
    <w:rPr>
      <w:rFonts w:ascii="Calibri" w:hAnsi="Calibri" w:cs="Calibri"/>
    </w:rPr>
  </w:style>
  <w:style w:type="character" w:customStyle="1" w:styleId="PlainTextChar1">
    <w:name w:val="Plain Text Char1"/>
    <w:basedOn w:val="DefaultParagraphFont"/>
    <w:semiHidden/>
    <w:rsid w:val="00FF0F63"/>
    <w:rPr>
      <w:rFonts w:ascii="Consolas" w:hAnsi="Consolas" w:cs="Calibri"/>
      <w:sz w:val="21"/>
      <w:szCs w:val="21"/>
    </w:rPr>
  </w:style>
  <w:style w:type="paragraph" w:customStyle="1" w:styleId="msolistparagraphcxspfirst">
    <w:name w:val="msolistparagraphcxspfirst"/>
    <w:basedOn w:val="Normal"/>
    <w:uiPriority w:val="99"/>
    <w:qFormat/>
    <w:rsid w:val="00FF0F6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F0F6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F0F63"/>
    <w:rPr>
      <w:rFonts w:ascii="Calibri" w:hAnsi="Calibri" w:cs="Calibri"/>
      <w:i/>
      <w:iCs/>
      <w:color w:val="000000" w:themeColor="text1"/>
    </w:rPr>
  </w:style>
  <w:style w:type="paragraph" w:customStyle="1" w:styleId="Heading2-NotBold">
    <w:name w:val="Heading 2 - Not Bold"/>
    <w:basedOn w:val="Heading2"/>
    <w:autoRedefine/>
    <w:uiPriority w:val="99"/>
    <w:qFormat/>
    <w:rsid w:val="00FF0F6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FF0F63"/>
    <w:rPr>
      <w:rFonts w:ascii="Calibri" w:eastAsia="Calibri" w:hAnsi="Calibri"/>
      <w:b/>
      <w:sz w:val="22"/>
    </w:rPr>
  </w:style>
  <w:style w:type="paragraph" w:customStyle="1" w:styleId="Heading2-Bold">
    <w:name w:val="Heading 2 - Bold"/>
    <w:basedOn w:val="Normal"/>
    <w:autoRedefine/>
    <w:uiPriority w:val="99"/>
    <w:qFormat/>
    <w:rsid w:val="00FF0F63"/>
    <w:rPr>
      <w:rFonts w:eastAsia="Calibri"/>
      <w:b/>
    </w:rPr>
  </w:style>
  <w:style w:type="paragraph" w:customStyle="1" w:styleId="tag">
    <w:name w:val="%tag"/>
    <w:basedOn w:val="Normal"/>
    <w:next w:val="Normal"/>
    <w:uiPriority w:val="99"/>
    <w:qFormat/>
    <w:rsid w:val="00FF0F63"/>
    <w:rPr>
      <w:rFonts w:eastAsia="Calibri"/>
      <w:bCs/>
      <w:sz w:val="18"/>
    </w:rPr>
  </w:style>
  <w:style w:type="character" w:customStyle="1" w:styleId="Style2Char">
    <w:name w:val="Style 2 Char"/>
    <w:link w:val="Style20"/>
    <w:uiPriority w:val="99"/>
    <w:locked/>
    <w:rsid w:val="00FF0F6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F0F63"/>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FF0F6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F0F63"/>
    <w:rPr>
      <w:rFonts w:ascii="Garamond" w:eastAsia="Times New Roman" w:hAnsi="Garamond"/>
      <w:sz w:val="24"/>
      <w:szCs w:val="20"/>
      <w:u w:val="single"/>
      <w:lang w:val="x-none" w:eastAsia="x-none"/>
    </w:rPr>
  </w:style>
  <w:style w:type="character" w:customStyle="1" w:styleId="textsmallChar0">
    <w:name w:val="textsmall Char"/>
    <w:link w:val="textsmall0"/>
    <w:locked/>
    <w:rsid w:val="00FF0F63"/>
    <w:rPr>
      <w:rFonts w:ascii="Georgia" w:eastAsia="Times New Roman" w:hAnsi="Georgia"/>
      <w:sz w:val="18"/>
      <w:szCs w:val="20"/>
      <w:lang w:val="x-none" w:eastAsia="x-none"/>
    </w:rPr>
  </w:style>
  <w:style w:type="paragraph" w:customStyle="1" w:styleId="textsmall0">
    <w:name w:val="textsmall"/>
    <w:basedOn w:val="Normal"/>
    <w:link w:val="textsmallChar0"/>
    <w:qFormat/>
    <w:rsid w:val="00FF0F6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F0F6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F0F6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F0F63"/>
    <w:rPr>
      <w:rFonts w:ascii="Arial" w:eastAsia="Times New Roman" w:hAnsi="Arial" w:cs="Arial"/>
      <w:sz w:val="12"/>
    </w:rPr>
  </w:style>
  <w:style w:type="paragraph" w:customStyle="1" w:styleId="Micro">
    <w:name w:val="Micro"/>
    <w:basedOn w:val="Normal"/>
    <w:next w:val="Normal"/>
    <w:link w:val="MicroChar"/>
    <w:qFormat/>
    <w:rsid w:val="00FF0F63"/>
    <w:rPr>
      <w:rFonts w:ascii="Arial" w:eastAsia="Times New Roman" w:hAnsi="Arial" w:cs="Arial"/>
      <w:sz w:val="12"/>
    </w:rPr>
  </w:style>
  <w:style w:type="character" w:customStyle="1" w:styleId="CardNotUnderlinedChar1">
    <w:name w:val="Card Not Underlined Char1"/>
    <w:link w:val="CardNotUnderlined"/>
    <w:locked/>
    <w:rsid w:val="00FF0F63"/>
    <w:rPr>
      <w:rFonts w:ascii="Cambria" w:eastAsia="Times New Roman" w:hAnsi="Cambria"/>
      <w:sz w:val="18"/>
      <w:szCs w:val="20"/>
    </w:rPr>
  </w:style>
  <w:style w:type="paragraph" w:customStyle="1" w:styleId="h-lead">
    <w:name w:val="h-lead"/>
    <w:basedOn w:val="Normal"/>
    <w:uiPriority w:val="99"/>
    <w:qFormat/>
    <w:rsid w:val="00FF0F63"/>
    <w:pPr>
      <w:spacing w:before="100" w:beforeAutospacing="1" w:after="100" w:afterAutospacing="1"/>
    </w:pPr>
    <w:rPr>
      <w:rFonts w:eastAsia="Times New Roman"/>
      <w:sz w:val="24"/>
    </w:rPr>
  </w:style>
  <w:style w:type="paragraph" w:customStyle="1" w:styleId="intro">
    <w:name w:val="intro"/>
    <w:basedOn w:val="Normal"/>
    <w:uiPriority w:val="99"/>
    <w:qFormat/>
    <w:rsid w:val="00FF0F6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F0F6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F0F6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F0F6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F0F63"/>
    <w:rPr>
      <w:rFonts w:eastAsia="Calibri"/>
    </w:rPr>
  </w:style>
  <w:style w:type="paragraph" w:customStyle="1" w:styleId="F3-TagAuthor">
    <w:name w:val="F3 - Tag/Author"/>
    <w:basedOn w:val="Normal"/>
    <w:uiPriority w:val="99"/>
    <w:qFormat/>
    <w:rsid w:val="00FF0F63"/>
    <w:rPr>
      <w:rFonts w:eastAsia="Times New Roman"/>
      <w:b/>
    </w:rPr>
  </w:style>
  <w:style w:type="paragraph" w:customStyle="1" w:styleId="F5-UnderlineNormal">
    <w:name w:val="F5 - Underline Normal"/>
    <w:basedOn w:val="Normal"/>
    <w:uiPriority w:val="99"/>
    <w:qFormat/>
    <w:rsid w:val="00FF0F63"/>
    <w:rPr>
      <w:rFonts w:eastAsia="Calibri"/>
      <w:u w:val="single"/>
    </w:rPr>
  </w:style>
  <w:style w:type="paragraph" w:customStyle="1" w:styleId="Brief-PrimarySource">
    <w:name w:val="Brief - Primary Source"/>
    <w:basedOn w:val="Normal"/>
    <w:uiPriority w:val="99"/>
    <w:qFormat/>
    <w:rsid w:val="00FF0F63"/>
    <w:rPr>
      <w:rFonts w:eastAsia="Times New Roman"/>
      <w:b/>
      <w:sz w:val="24"/>
      <w:u w:val="single"/>
    </w:rPr>
  </w:style>
  <w:style w:type="paragraph" w:customStyle="1" w:styleId="Brief-Underline">
    <w:name w:val="Brief - Underline"/>
    <w:basedOn w:val="Normal"/>
    <w:uiPriority w:val="99"/>
    <w:qFormat/>
    <w:rsid w:val="00FF0F63"/>
    <w:rPr>
      <w:rFonts w:eastAsia="Times New Roman"/>
      <w:u w:val="single"/>
    </w:rPr>
  </w:style>
  <w:style w:type="paragraph" w:customStyle="1" w:styleId="Brief">
    <w:name w:val="Brief"/>
    <w:basedOn w:val="Brief-PrimarySource"/>
    <w:uiPriority w:val="99"/>
    <w:qFormat/>
    <w:rsid w:val="00FF0F63"/>
    <w:rPr>
      <w:b w:val="0"/>
    </w:rPr>
  </w:style>
  <w:style w:type="paragraph" w:customStyle="1" w:styleId="CM2">
    <w:name w:val="CM2"/>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F0F63"/>
    <w:pPr>
      <w:widowControl w:val="0"/>
      <w:spacing w:line="276" w:lineRule="atLeast"/>
    </w:pPr>
    <w:rPr>
      <w:color w:val="auto"/>
    </w:rPr>
  </w:style>
  <w:style w:type="paragraph" w:customStyle="1" w:styleId="CM34">
    <w:name w:val="CM34"/>
    <w:basedOn w:val="Default"/>
    <w:next w:val="Default"/>
    <w:uiPriority w:val="99"/>
    <w:qFormat/>
    <w:rsid w:val="00FF0F63"/>
    <w:pPr>
      <w:widowControl w:val="0"/>
    </w:pPr>
    <w:rPr>
      <w:color w:val="auto"/>
    </w:rPr>
  </w:style>
  <w:style w:type="paragraph" w:customStyle="1" w:styleId="CM56">
    <w:name w:val="CM56"/>
    <w:basedOn w:val="Default"/>
    <w:next w:val="Default"/>
    <w:uiPriority w:val="99"/>
    <w:qFormat/>
    <w:rsid w:val="00FF0F63"/>
    <w:pPr>
      <w:widowControl w:val="0"/>
    </w:pPr>
    <w:rPr>
      <w:rFonts w:eastAsia="Calibri"/>
      <w:color w:val="auto"/>
    </w:rPr>
  </w:style>
  <w:style w:type="paragraph" w:customStyle="1" w:styleId="CM58">
    <w:name w:val="CM58"/>
    <w:basedOn w:val="Default"/>
    <w:next w:val="Default"/>
    <w:uiPriority w:val="99"/>
    <w:qFormat/>
    <w:rsid w:val="00FF0F63"/>
    <w:pPr>
      <w:widowControl w:val="0"/>
    </w:pPr>
    <w:rPr>
      <w:rFonts w:eastAsia="Calibri"/>
      <w:color w:val="auto"/>
    </w:rPr>
  </w:style>
  <w:style w:type="paragraph" w:customStyle="1" w:styleId="CM57">
    <w:name w:val="CM57"/>
    <w:basedOn w:val="Default"/>
    <w:next w:val="Default"/>
    <w:uiPriority w:val="99"/>
    <w:qFormat/>
    <w:rsid w:val="00FF0F63"/>
    <w:pPr>
      <w:widowControl w:val="0"/>
    </w:pPr>
    <w:rPr>
      <w:rFonts w:eastAsia="Calibri"/>
      <w:color w:val="auto"/>
    </w:rPr>
  </w:style>
  <w:style w:type="paragraph" w:customStyle="1" w:styleId="CM1">
    <w:name w:val="CM1"/>
    <w:basedOn w:val="Default"/>
    <w:next w:val="Default"/>
    <w:uiPriority w:val="99"/>
    <w:qFormat/>
    <w:rsid w:val="00FF0F63"/>
    <w:pPr>
      <w:widowControl w:val="0"/>
    </w:pPr>
    <w:rPr>
      <w:rFonts w:eastAsia="Calibri"/>
      <w:color w:val="auto"/>
    </w:rPr>
  </w:style>
  <w:style w:type="paragraph" w:customStyle="1" w:styleId="CM49">
    <w:name w:val="CM49"/>
    <w:basedOn w:val="Default"/>
    <w:next w:val="Default"/>
    <w:uiPriority w:val="99"/>
    <w:qFormat/>
    <w:rsid w:val="00FF0F63"/>
    <w:pPr>
      <w:widowControl w:val="0"/>
    </w:pPr>
    <w:rPr>
      <w:rFonts w:eastAsia="Calibri"/>
      <w:color w:val="auto"/>
    </w:rPr>
  </w:style>
  <w:style w:type="paragraph" w:customStyle="1" w:styleId="CM41">
    <w:name w:val="CM41"/>
    <w:basedOn w:val="Default"/>
    <w:next w:val="Default"/>
    <w:uiPriority w:val="99"/>
    <w:qFormat/>
    <w:rsid w:val="00FF0F63"/>
    <w:pPr>
      <w:widowControl w:val="0"/>
    </w:pPr>
    <w:rPr>
      <w:rFonts w:eastAsia="Calibri"/>
      <w:color w:val="auto"/>
    </w:rPr>
  </w:style>
  <w:style w:type="paragraph" w:customStyle="1" w:styleId="3rdOrderPara">
    <w:name w:val="3rd Order Para"/>
    <w:basedOn w:val="Default"/>
    <w:next w:val="Default"/>
    <w:qFormat/>
    <w:rsid w:val="00FF0F63"/>
    <w:pPr>
      <w:widowControl w:val="0"/>
    </w:pPr>
    <w:rPr>
      <w:rFonts w:eastAsia="Calibri"/>
      <w:color w:val="auto"/>
    </w:rPr>
  </w:style>
  <w:style w:type="paragraph" w:customStyle="1" w:styleId="2ndOrderPara">
    <w:name w:val="2nd Order Para"/>
    <w:basedOn w:val="Default"/>
    <w:next w:val="Default"/>
    <w:qFormat/>
    <w:rsid w:val="00FF0F63"/>
    <w:pPr>
      <w:widowControl w:val="0"/>
    </w:pPr>
    <w:rPr>
      <w:rFonts w:eastAsia="Calibri"/>
      <w:color w:val="auto"/>
    </w:rPr>
  </w:style>
  <w:style w:type="paragraph" w:customStyle="1" w:styleId="Normal-SIGN2">
    <w:name w:val="Normal-SIGN2"/>
    <w:basedOn w:val="Default"/>
    <w:next w:val="Default"/>
    <w:qFormat/>
    <w:rsid w:val="00FF0F63"/>
    <w:pPr>
      <w:widowControl w:val="0"/>
    </w:pPr>
    <w:rPr>
      <w:rFonts w:eastAsia="Calibri"/>
      <w:color w:val="auto"/>
    </w:rPr>
  </w:style>
  <w:style w:type="paragraph" w:customStyle="1" w:styleId="Normal-SIGN1">
    <w:name w:val="Normal-SIGN1"/>
    <w:basedOn w:val="Default"/>
    <w:next w:val="Default"/>
    <w:uiPriority w:val="99"/>
    <w:qFormat/>
    <w:rsid w:val="00FF0F63"/>
    <w:pPr>
      <w:widowControl w:val="0"/>
    </w:pPr>
    <w:rPr>
      <w:rFonts w:eastAsia="Calibri"/>
      <w:color w:val="auto"/>
    </w:rPr>
  </w:style>
  <w:style w:type="paragraph" w:customStyle="1" w:styleId="CM3">
    <w:name w:val="CM3"/>
    <w:basedOn w:val="Default"/>
    <w:next w:val="Default"/>
    <w:uiPriority w:val="99"/>
    <w:qFormat/>
    <w:rsid w:val="00FF0F63"/>
    <w:pPr>
      <w:widowControl w:val="0"/>
      <w:spacing w:line="553" w:lineRule="atLeast"/>
    </w:pPr>
    <w:rPr>
      <w:rFonts w:eastAsia="Calibri"/>
      <w:color w:val="auto"/>
    </w:rPr>
  </w:style>
  <w:style w:type="paragraph" w:customStyle="1" w:styleId="CM33">
    <w:name w:val="CM33"/>
    <w:basedOn w:val="Default"/>
    <w:next w:val="Default"/>
    <w:uiPriority w:val="99"/>
    <w:qFormat/>
    <w:rsid w:val="00FF0F63"/>
    <w:pPr>
      <w:widowControl w:val="0"/>
    </w:pPr>
    <w:rPr>
      <w:rFonts w:eastAsia="Calibri"/>
      <w:color w:val="auto"/>
    </w:rPr>
  </w:style>
  <w:style w:type="paragraph" w:customStyle="1" w:styleId="CM37">
    <w:name w:val="CM37"/>
    <w:basedOn w:val="Default"/>
    <w:next w:val="Default"/>
    <w:uiPriority w:val="99"/>
    <w:qFormat/>
    <w:rsid w:val="00FF0F63"/>
    <w:pPr>
      <w:widowControl w:val="0"/>
    </w:pPr>
    <w:rPr>
      <w:rFonts w:eastAsia="Calibri"/>
      <w:color w:val="auto"/>
    </w:rPr>
  </w:style>
  <w:style w:type="paragraph" w:customStyle="1" w:styleId="CM7">
    <w:name w:val="CM7"/>
    <w:basedOn w:val="Default"/>
    <w:next w:val="Default"/>
    <w:uiPriority w:val="99"/>
    <w:qFormat/>
    <w:rsid w:val="00FF0F63"/>
    <w:pPr>
      <w:widowControl w:val="0"/>
      <w:spacing w:line="553" w:lineRule="atLeast"/>
    </w:pPr>
    <w:rPr>
      <w:rFonts w:eastAsia="Calibri"/>
      <w:color w:val="auto"/>
    </w:rPr>
  </w:style>
  <w:style w:type="paragraph" w:customStyle="1" w:styleId="Brief-SecondarySource">
    <w:name w:val="Brief - Secondary Source"/>
    <w:basedOn w:val="Normal"/>
    <w:qFormat/>
    <w:rsid w:val="00FF0F63"/>
    <w:rPr>
      <w:rFonts w:eastAsia="Times New Roman"/>
      <w:sz w:val="14"/>
      <w:szCs w:val="20"/>
    </w:rPr>
  </w:style>
  <w:style w:type="paragraph" w:customStyle="1" w:styleId="Brief-Card">
    <w:name w:val="Brief - Card"/>
    <w:basedOn w:val="Normal"/>
    <w:uiPriority w:val="99"/>
    <w:qFormat/>
    <w:rsid w:val="00FF0F63"/>
    <w:rPr>
      <w:rFonts w:eastAsia="Times New Roman"/>
    </w:rPr>
  </w:style>
  <w:style w:type="paragraph" w:customStyle="1" w:styleId="Pa2">
    <w:name w:val="Pa2"/>
    <w:basedOn w:val="Default"/>
    <w:next w:val="Default"/>
    <w:uiPriority w:val="99"/>
    <w:qFormat/>
    <w:rsid w:val="00FF0F6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F0F63"/>
    <w:pPr>
      <w:widowControl w:val="0"/>
    </w:pPr>
    <w:rPr>
      <w:rFonts w:ascii="Arial Black" w:hAnsi="Arial Black"/>
      <w:color w:val="auto"/>
    </w:rPr>
  </w:style>
  <w:style w:type="paragraph" w:customStyle="1" w:styleId="Cover1">
    <w:name w:val="Cover 1"/>
    <w:basedOn w:val="Normal"/>
    <w:next w:val="Normal"/>
    <w:uiPriority w:val="99"/>
    <w:qFormat/>
    <w:rsid w:val="00FF0F63"/>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F0F63"/>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F0F63"/>
    <w:pPr>
      <w:widowControl w:val="0"/>
    </w:pPr>
    <w:rPr>
      <w:color w:val="auto"/>
    </w:rPr>
  </w:style>
  <w:style w:type="paragraph" w:customStyle="1" w:styleId="Pa11">
    <w:name w:val="Pa11"/>
    <w:basedOn w:val="Normal"/>
    <w:next w:val="Normal"/>
    <w:uiPriority w:val="99"/>
    <w:qFormat/>
    <w:rsid w:val="00FF0F6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F0F6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F0F63"/>
    <w:pPr>
      <w:widowControl w:val="0"/>
    </w:pPr>
    <w:rPr>
      <w:rFonts w:eastAsia="Calibri"/>
      <w:color w:val="auto"/>
    </w:rPr>
  </w:style>
  <w:style w:type="paragraph" w:customStyle="1" w:styleId="CM5">
    <w:name w:val="CM5"/>
    <w:basedOn w:val="Default"/>
    <w:next w:val="Default"/>
    <w:qFormat/>
    <w:rsid w:val="00FF0F63"/>
    <w:pPr>
      <w:widowControl w:val="0"/>
      <w:spacing w:line="553" w:lineRule="atLeast"/>
    </w:pPr>
    <w:rPr>
      <w:rFonts w:eastAsia="Calibri"/>
      <w:color w:val="auto"/>
    </w:rPr>
  </w:style>
  <w:style w:type="paragraph" w:customStyle="1" w:styleId="CM28">
    <w:name w:val="CM28"/>
    <w:basedOn w:val="Default"/>
    <w:next w:val="Default"/>
    <w:uiPriority w:val="99"/>
    <w:qFormat/>
    <w:rsid w:val="00FF0F63"/>
    <w:pPr>
      <w:widowControl w:val="0"/>
    </w:pPr>
    <w:rPr>
      <w:rFonts w:eastAsia="Calibri"/>
      <w:color w:val="auto"/>
    </w:rPr>
  </w:style>
  <w:style w:type="paragraph" w:customStyle="1" w:styleId="CM8">
    <w:name w:val="CM8"/>
    <w:basedOn w:val="Default"/>
    <w:next w:val="Default"/>
    <w:uiPriority w:val="99"/>
    <w:qFormat/>
    <w:rsid w:val="00FF0F63"/>
    <w:pPr>
      <w:widowControl w:val="0"/>
    </w:pPr>
    <w:rPr>
      <w:rFonts w:eastAsia="Calibri"/>
      <w:color w:val="auto"/>
    </w:rPr>
  </w:style>
  <w:style w:type="paragraph" w:customStyle="1" w:styleId="CM6">
    <w:name w:val="CM6"/>
    <w:basedOn w:val="Default"/>
    <w:next w:val="Default"/>
    <w:uiPriority w:val="99"/>
    <w:qFormat/>
    <w:rsid w:val="00FF0F63"/>
    <w:pPr>
      <w:widowControl w:val="0"/>
      <w:spacing w:line="553" w:lineRule="atLeast"/>
    </w:pPr>
    <w:rPr>
      <w:rFonts w:eastAsia="Calibri"/>
      <w:color w:val="auto"/>
    </w:rPr>
  </w:style>
  <w:style w:type="paragraph" w:customStyle="1" w:styleId="CM22">
    <w:name w:val="CM22"/>
    <w:basedOn w:val="Default"/>
    <w:next w:val="Default"/>
    <w:uiPriority w:val="99"/>
    <w:qFormat/>
    <w:rsid w:val="00FF0F63"/>
    <w:pPr>
      <w:widowControl w:val="0"/>
    </w:pPr>
    <w:rPr>
      <w:rFonts w:eastAsia="Calibri"/>
      <w:color w:val="auto"/>
    </w:rPr>
  </w:style>
  <w:style w:type="paragraph" w:customStyle="1" w:styleId="DoubleUnderlined">
    <w:name w:val="Double Underlined"/>
    <w:basedOn w:val="Heading2"/>
    <w:autoRedefine/>
    <w:uiPriority w:val="99"/>
    <w:qFormat/>
    <w:rsid w:val="00FF0F6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F0F6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FF0F6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F0F6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F0F6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F0F6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F0F63"/>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FF0F6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F0F6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FF0F63"/>
  </w:style>
  <w:style w:type="paragraph" w:customStyle="1" w:styleId="StyleUnderliningTimesNewRomanBoldNounderlineKernat16">
    <w:name w:val="Style Underlining + Times New Roman Bold No underline Kern at 16..."/>
    <w:basedOn w:val="Normal"/>
    <w:uiPriority w:val="99"/>
    <w:qFormat/>
    <w:rsid w:val="00FF0F6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F0F63"/>
    <w:rPr>
      <w:rFonts w:eastAsia="Times New Roman"/>
      <w:b/>
      <w:bCs/>
      <w:kern w:val="32"/>
      <w:sz w:val="32"/>
      <w:szCs w:val="32"/>
    </w:rPr>
  </w:style>
  <w:style w:type="paragraph" w:customStyle="1" w:styleId="StyleBoldUnderliningKernat16pt">
    <w:name w:val="Style Bold Underlining + Kern at 16 pt"/>
    <w:uiPriority w:val="99"/>
    <w:qFormat/>
    <w:rsid w:val="00FF0F6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F0F6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FF0F6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F0F63"/>
    <w:pPr>
      <w:ind w:left="400"/>
    </w:pPr>
    <w:rPr>
      <w:rFonts w:eastAsia="Times New Roman"/>
      <w:szCs w:val="20"/>
    </w:rPr>
  </w:style>
  <w:style w:type="paragraph" w:customStyle="1" w:styleId="Paste">
    <w:name w:val="Paste"/>
    <w:basedOn w:val="card"/>
    <w:qFormat/>
    <w:rsid w:val="00FF0F63"/>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FF0F63"/>
    <w:rPr>
      <w:rFonts w:ascii="Georgia" w:eastAsia="Times New Roman" w:hAnsi="Georgia"/>
      <w:b/>
      <w:u w:val="single"/>
    </w:rPr>
  </w:style>
  <w:style w:type="paragraph" w:customStyle="1" w:styleId="UnderlineStyle0">
    <w:name w:val="Underline Style"/>
    <w:basedOn w:val="Normal"/>
    <w:link w:val="UnderlineStyleChar"/>
    <w:qFormat/>
    <w:rsid w:val="00FF0F63"/>
    <w:rPr>
      <w:rFonts w:ascii="Georgia" w:eastAsia="Times New Roman" w:hAnsi="Georgia"/>
      <w:b/>
      <w:sz w:val="24"/>
      <w:u w:val="single"/>
    </w:rPr>
  </w:style>
  <w:style w:type="paragraph" w:customStyle="1" w:styleId="Normalization">
    <w:name w:val="Normalization"/>
    <w:basedOn w:val="Normal"/>
    <w:uiPriority w:val="99"/>
    <w:qFormat/>
    <w:rsid w:val="00FF0F63"/>
    <w:rPr>
      <w:rFonts w:eastAsia="Times New Roman"/>
      <w:sz w:val="18"/>
    </w:rPr>
  </w:style>
  <w:style w:type="paragraph" w:customStyle="1" w:styleId="BreifTitle">
    <w:name w:val="Breif Title"/>
    <w:basedOn w:val="Normal"/>
    <w:autoRedefine/>
    <w:uiPriority w:val="99"/>
    <w:qFormat/>
    <w:rsid w:val="00FF0F6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F0F6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F0F6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F0F63"/>
    <w:rPr>
      <w:rFonts w:eastAsia="Times New Roman"/>
      <w:color w:val="333333"/>
    </w:rPr>
  </w:style>
  <w:style w:type="paragraph" w:customStyle="1" w:styleId="StyleTagandCiteFranklinGothicDemi">
    <w:name w:val="Style Tag and Cite + Franklin Gothic Demi"/>
    <w:basedOn w:val="Normal"/>
    <w:autoRedefine/>
    <w:uiPriority w:val="99"/>
    <w:qFormat/>
    <w:rsid w:val="00FF0F6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F0F63"/>
    <w:rPr>
      <w:bCs/>
    </w:rPr>
  </w:style>
  <w:style w:type="paragraph" w:customStyle="1" w:styleId="tagCharCharCharCharCharCharChar">
    <w:name w:val="tag Char Char Char Char Char Char Char"/>
    <w:basedOn w:val="Normal"/>
    <w:uiPriority w:val="99"/>
    <w:qFormat/>
    <w:rsid w:val="00FF0F63"/>
    <w:rPr>
      <w:rFonts w:eastAsia="Times New Roman"/>
      <w:b/>
      <w:sz w:val="24"/>
      <w:szCs w:val="20"/>
    </w:rPr>
  </w:style>
  <w:style w:type="paragraph" w:customStyle="1" w:styleId="title-bold-medium">
    <w:name w:val="title-bold-medium"/>
    <w:basedOn w:val="Normal"/>
    <w:uiPriority w:val="99"/>
    <w:qFormat/>
    <w:rsid w:val="00FF0F63"/>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F0F63"/>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FF0F63"/>
    <w:rPr>
      <w:rFonts w:ascii="Arial Narrow" w:eastAsia="Times New Roman" w:hAnsi="Arial Narrow"/>
      <w:b/>
      <w:sz w:val="24"/>
    </w:rPr>
  </w:style>
  <w:style w:type="paragraph" w:customStyle="1" w:styleId="BLOCKTITLE1">
    <w:name w:val="BLOCK TITLE"/>
    <w:basedOn w:val="Heading1"/>
    <w:uiPriority w:val="99"/>
    <w:qFormat/>
    <w:rsid w:val="00FF0F6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FF0F6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FF0F6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F0F6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F0F6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F0F6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F0F63"/>
    <w:pPr>
      <w:spacing w:before="100" w:beforeAutospacing="1" w:after="100" w:afterAutospacing="1"/>
    </w:pPr>
    <w:rPr>
      <w:rFonts w:eastAsia="Times New Roman"/>
    </w:rPr>
  </w:style>
  <w:style w:type="paragraph" w:customStyle="1" w:styleId="ToRead">
    <w:name w:val="To Read"/>
    <w:basedOn w:val="Normal"/>
    <w:uiPriority w:val="99"/>
    <w:qFormat/>
    <w:rsid w:val="00FF0F63"/>
    <w:pPr>
      <w:ind w:left="720"/>
    </w:pPr>
    <w:rPr>
      <w:rFonts w:ascii="Verdana" w:eastAsia="Times New Roman" w:hAnsi="Verdana"/>
      <w:b/>
      <w:u w:val="single"/>
    </w:rPr>
  </w:style>
  <w:style w:type="paragraph" w:customStyle="1" w:styleId="Style1">
    <w:name w:val="Style 1"/>
    <w:basedOn w:val="Normal"/>
    <w:uiPriority w:val="99"/>
    <w:qFormat/>
    <w:rsid w:val="00FF0F63"/>
    <w:pPr>
      <w:widowControl w:val="0"/>
      <w:ind w:firstLine="216"/>
    </w:pPr>
    <w:rPr>
      <w:rFonts w:eastAsia="Times New Roman"/>
      <w:noProof/>
      <w:color w:val="000000"/>
      <w:szCs w:val="20"/>
    </w:rPr>
  </w:style>
  <w:style w:type="paragraph" w:customStyle="1" w:styleId="Style41">
    <w:name w:val="Style 4"/>
    <w:basedOn w:val="Normal"/>
    <w:uiPriority w:val="99"/>
    <w:qFormat/>
    <w:rsid w:val="00FF0F6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F0F6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F0F6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F0F63"/>
    <w:pPr>
      <w:ind w:left="1660"/>
    </w:pPr>
  </w:style>
  <w:style w:type="paragraph" w:customStyle="1" w:styleId="PageNumber1">
    <w:name w:val="Page Number1"/>
    <w:basedOn w:val="Normal"/>
    <w:next w:val="Normal"/>
    <w:uiPriority w:val="99"/>
    <w:qFormat/>
    <w:rsid w:val="00FF0F63"/>
    <w:rPr>
      <w:rFonts w:eastAsia="Times New Roman"/>
    </w:rPr>
  </w:style>
  <w:style w:type="paragraph" w:customStyle="1" w:styleId="Card1">
    <w:name w:val="Card1"/>
    <w:uiPriority w:val="99"/>
    <w:qFormat/>
    <w:rsid w:val="00FF0F6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F0F6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FF0F63"/>
    <w:pPr>
      <w:ind w:left="288" w:right="288"/>
    </w:pPr>
    <w:rPr>
      <w:rFonts w:eastAsia="Times New Roman"/>
    </w:rPr>
  </w:style>
  <w:style w:type="paragraph" w:customStyle="1" w:styleId="CaseListNormal">
    <w:name w:val="Case List Normal"/>
    <w:basedOn w:val="Normal"/>
    <w:uiPriority w:val="99"/>
    <w:qFormat/>
    <w:rsid w:val="00FF0F63"/>
    <w:rPr>
      <w:rFonts w:ascii="Times" w:eastAsia="Times New Roman" w:hAnsi="Times"/>
      <w:szCs w:val="26"/>
    </w:rPr>
  </w:style>
  <w:style w:type="paragraph" w:customStyle="1" w:styleId="Body">
    <w:name w:val="Body"/>
    <w:basedOn w:val="Normal"/>
    <w:uiPriority w:val="99"/>
    <w:qFormat/>
    <w:rsid w:val="00FF0F63"/>
    <w:pPr>
      <w:outlineLvl w:val="3"/>
    </w:pPr>
    <w:rPr>
      <w:rFonts w:eastAsia="Times New Roman"/>
      <w:szCs w:val="20"/>
    </w:rPr>
  </w:style>
  <w:style w:type="paragraph" w:customStyle="1" w:styleId="3text">
    <w:name w:val="3text"/>
    <w:basedOn w:val="Normal"/>
    <w:uiPriority w:val="99"/>
    <w:qFormat/>
    <w:rsid w:val="00FF0F63"/>
    <w:pPr>
      <w:spacing w:before="100" w:beforeAutospacing="1" w:after="100" w:afterAutospacing="1"/>
    </w:pPr>
    <w:rPr>
      <w:rFonts w:eastAsia="Times New Roman"/>
      <w:sz w:val="24"/>
    </w:rPr>
  </w:style>
  <w:style w:type="paragraph" w:customStyle="1" w:styleId="TimesNewRoman12">
    <w:name w:val="TimesNewRoman12"/>
    <w:uiPriority w:val="99"/>
    <w:qFormat/>
    <w:rsid w:val="00FF0F6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F0F6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F0F6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F0F63"/>
    <w:rPr>
      <w:rFonts w:eastAsia="Times New Roman"/>
      <w:color w:val="000000"/>
      <w:sz w:val="18"/>
    </w:rPr>
  </w:style>
  <w:style w:type="paragraph" w:customStyle="1" w:styleId="text1">
    <w:name w:val="text1"/>
    <w:basedOn w:val="Normal"/>
    <w:autoRedefine/>
    <w:uiPriority w:val="99"/>
    <w:qFormat/>
    <w:rsid w:val="00FF0F63"/>
    <w:rPr>
      <w:rFonts w:eastAsia="Times New Roman"/>
      <w:szCs w:val="20"/>
    </w:rPr>
  </w:style>
  <w:style w:type="paragraph" w:customStyle="1" w:styleId="RepeatBlockHeading">
    <w:name w:val="Repeat Block Heading"/>
    <w:basedOn w:val="Normal"/>
    <w:autoRedefine/>
    <w:uiPriority w:val="99"/>
    <w:qFormat/>
    <w:rsid w:val="00FF0F63"/>
    <w:pPr>
      <w:jc w:val="center"/>
    </w:pPr>
    <w:rPr>
      <w:rFonts w:eastAsia="Times New Roman"/>
      <w:b/>
      <w:smallCaps/>
      <w:color w:val="000000"/>
      <w:sz w:val="24"/>
      <w:u w:val="thick"/>
    </w:rPr>
  </w:style>
  <w:style w:type="paragraph" w:customStyle="1" w:styleId="story-headline">
    <w:name w:val="story-headline"/>
    <w:basedOn w:val="Normal"/>
    <w:uiPriority w:val="99"/>
    <w:qFormat/>
    <w:rsid w:val="00FF0F63"/>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F0F63"/>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F0F63"/>
    <w:rPr>
      <w:rFonts w:ascii="Arial" w:eastAsia="Times New Roman" w:hAnsi="Arial"/>
      <w:b/>
      <w:bCs/>
    </w:rPr>
  </w:style>
  <w:style w:type="paragraph" w:customStyle="1" w:styleId="TextofCards">
    <w:name w:val="Text of Cards"/>
    <w:basedOn w:val="Normal"/>
    <w:uiPriority w:val="99"/>
    <w:qFormat/>
    <w:rsid w:val="00FF0F63"/>
    <w:rPr>
      <w:rFonts w:eastAsia="Times New Roman"/>
      <w:color w:val="000000"/>
      <w:spacing w:val="6"/>
      <w:szCs w:val="23"/>
    </w:rPr>
  </w:style>
  <w:style w:type="paragraph" w:customStyle="1" w:styleId="Corpotesto">
    <w:name w:val="Corpo testo"/>
    <w:basedOn w:val="Normal"/>
    <w:uiPriority w:val="99"/>
    <w:qFormat/>
    <w:rsid w:val="00FF0F63"/>
    <w:pPr>
      <w:widowControl w:val="0"/>
      <w:adjustRightInd w:val="0"/>
      <w:spacing w:after="283"/>
    </w:pPr>
    <w:rPr>
      <w:rFonts w:ascii="Times" w:eastAsia="Times New Roman" w:hAnsi="Times"/>
    </w:rPr>
  </w:style>
  <w:style w:type="paragraph" w:customStyle="1" w:styleId="tagCharChar1Char">
    <w:name w:val="tag Char Char1 Char"/>
    <w:uiPriority w:val="99"/>
    <w:qFormat/>
    <w:rsid w:val="00FF0F63"/>
    <w:rPr>
      <w:rFonts w:eastAsia="Times New Roman" w:cs="Calibri"/>
      <w:b/>
      <w:bCs/>
    </w:rPr>
  </w:style>
  <w:style w:type="paragraph" w:customStyle="1" w:styleId="inside-copy">
    <w:name w:val="inside-copy"/>
    <w:basedOn w:val="Normal"/>
    <w:uiPriority w:val="99"/>
    <w:qFormat/>
    <w:rsid w:val="00FF0F63"/>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F0F6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F0F6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F0F63"/>
    <w:rPr>
      <w:rFonts w:ascii="Arial" w:hAnsi="Arial"/>
      <w:b w:val="0"/>
      <w:caps w:val="0"/>
      <w:sz w:val="20"/>
    </w:rPr>
  </w:style>
  <w:style w:type="paragraph" w:customStyle="1" w:styleId="ProjectTitleLine">
    <w:name w:val="Project Title Line"/>
    <w:basedOn w:val="Normal"/>
    <w:next w:val="Normal"/>
    <w:autoRedefine/>
    <w:uiPriority w:val="99"/>
    <w:qFormat/>
    <w:rsid w:val="00FF0F6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F0F63"/>
    <w:rPr>
      <w:rFonts w:ascii="Arial Narrow" w:eastAsia="Times New Roman" w:hAnsi="Arial Narrow"/>
      <w:strike/>
    </w:rPr>
  </w:style>
  <w:style w:type="paragraph" w:customStyle="1" w:styleId="NormalVerdana">
    <w:name w:val="Normal + Verdana"/>
    <w:aliases w:val="10 pt,White,Normal + Arial"/>
    <w:basedOn w:val="Normal"/>
    <w:uiPriority w:val="99"/>
    <w:qFormat/>
    <w:rsid w:val="00FF0F63"/>
    <w:rPr>
      <w:rFonts w:ascii="Arial" w:eastAsia="Times New Roman" w:hAnsi="Arial"/>
      <w:szCs w:val="20"/>
      <w:u w:val="single"/>
    </w:rPr>
  </w:style>
  <w:style w:type="paragraph" w:customStyle="1" w:styleId="Normal10pt">
    <w:name w:val="Normal + 10 pt"/>
    <w:basedOn w:val="Normal"/>
    <w:uiPriority w:val="99"/>
    <w:qFormat/>
    <w:rsid w:val="00FF0F63"/>
    <w:rPr>
      <w:rFonts w:eastAsia="Times New Roman"/>
      <w:szCs w:val="20"/>
    </w:rPr>
  </w:style>
  <w:style w:type="paragraph" w:customStyle="1" w:styleId="cardChar1Char">
    <w:name w:val="card Char1 Char"/>
    <w:basedOn w:val="Normal"/>
    <w:uiPriority w:val="99"/>
    <w:qFormat/>
    <w:rsid w:val="00FF0F63"/>
    <w:pPr>
      <w:ind w:left="288" w:right="288"/>
    </w:pPr>
    <w:rPr>
      <w:rFonts w:eastAsia="Times New Roman"/>
      <w:szCs w:val="20"/>
    </w:rPr>
  </w:style>
  <w:style w:type="paragraph" w:customStyle="1" w:styleId="CM12">
    <w:name w:val="CM12"/>
    <w:basedOn w:val="Default"/>
    <w:next w:val="Default"/>
    <w:uiPriority w:val="99"/>
    <w:qFormat/>
    <w:rsid w:val="00FF0F6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F0F63"/>
    <w:pPr>
      <w:widowControl w:val="0"/>
      <w:spacing w:after="480"/>
    </w:pPr>
    <w:rPr>
      <w:rFonts w:ascii="Granjon LT Std" w:hAnsi="Granjon LT Std"/>
      <w:color w:val="auto"/>
    </w:rPr>
  </w:style>
  <w:style w:type="paragraph" w:customStyle="1" w:styleId="CM10">
    <w:name w:val="CM10"/>
    <w:basedOn w:val="Default"/>
    <w:next w:val="Default"/>
    <w:uiPriority w:val="99"/>
    <w:qFormat/>
    <w:rsid w:val="00FF0F63"/>
    <w:pPr>
      <w:widowControl w:val="0"/>
      <w:spacing w:line="320" w:lineRule="atLeast"/>
    </w:pPr>
    <w:rPr>
      <w:rFonts w:ascii="Granjon LT Std" w:hAnsi="Granjon LT Std"/>
      <w:color w:val="auto"/>
    </w:rPr>
  </w:style>
  <w:style w:type="paragraph" w:customStyle="1" w:styleId="bold">
    <w:name w:val="bold"/>
    <w:basedOn w:val="Normal"/>
    <w:uiPriority w:val="99"/>
    <w:qFormat/>
    <w:rsid w:val="00FF0F6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F0F63"/>
    <w:rPr>
      <w:rFonts w:ascii="Arial Narrow" w:eastAsia="Times New Roman" w:hAnsi="Arial Narrow"/>
      <w:strike/>
      <w:szCs w:val="20"/>
    </w:rPr>
  </w:style>
  <w:style w:type="paragraph" w:customStyle="1" w:styleId="textbodyblack">
    <w:name w:val="textbodyblack"/>
    <w:basedOn w:val="Normal"/>
    <w:uiPriority w:val="99"/>
    <w:qFormat/>
    <w:rsid w:val="00FF0F6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F0F6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F0F6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F0F6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F0F6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F0F63"/>
    <w:rPr>
      <w:rFonts w:ascii="Georgia" w:eastAsia="Times New Roman" w:hAnsi="Georgia"/>
      <w:b/>
      <w:bCs/>
      <w:szCs w:val="16"/>
      <w:u w:val="single"/>
    </w:rPr>
  </w:style>
  <w:style w:type="paragraph" w:customStyle="1" w:styleId="CiteCorrected">
    <w:name w:val="Cite Corrected"/>
    <w:basedOn w:val="Normal"/>
    <w:link w:val="CiteCorrectedChar"/>
    <w:qFormat/>
    <w:rsid w:val="00FF0F63"/>
    <w:rPr>
      <w:rFonts w:ascii="Georgia" w:eastAsia="Times New Roman" w:hAnsi="Georgia"/>
      <w:b/>
      <w:bCs/>
      <w:sz w:val="24"/>
      <w:szCs w:val="16"/>
      <w:u w:val="single"/>
    </w:rPr>
  </w:style>
  <w:style w:type="paragraph" w:customStyle="1" w:styleId="CardText20">
    <w:name w:val="Card Text 2"/>
    <w:basedOn w:val="CardText10"/>
    <w:link w:val="CardText2Char"/>
    <w:qFormat/>
    <w:rsid w:val="00FF0F6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FF0F63"/>
    <w:pPr>
      <w:ind w:left="288"/>
    </w:pPr>
    <w:rPr>
      <w:szCs w:val="20"/>
      <w:lang w:eastAsia="zh-CN"/>
    </w:rPr>
  </w:style>
  <w:style w:type="paragraph" w:customStyle="1" w:styleId="BriefTitle2">
    <w:name w:val="Brief Title 2"/>
    <w:basedOn w:val="BriefTitle"/>
    <w:uiPriority w:val="99"/>
    <w:qFormat/>
    <w:rsid w:val="00FF0F6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F0F63"/>
    <w:rPr>
      <w:u w:val="single"/>
    </w:rPr>
  </w:style>
  <w:style w:type="paragraph" w:customStyle="1" w:styleId="StyleCardText11ptUnderline">
    <w:name w:val="Style Card Text + 11 pt Underline"/>
    <w:link w:val="StyleCardText11ptUnderlineChar"/>
    <w:qFormat/>
    <w:rsid w:val="00FF0F6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F0F63"/>
    <w:rPr>
      <w:rFonts w:ascii="Georgia" w:hAnsi="Georgia"/>
      <w:sz w:val="16"/>
    </w:rPr>
  </w:style>
  <w:style w:type="paragraph" w:customStyle="1" w:styleId="StyleMinimizedText11pt">
    <w:name w:val="Style Minimized Text + 11 pt"/>
    <w:basedOn w:val="Normal"/>
    <w:link w:val="StyleMinimizedText11ptChar"/>
    <w:qFormat/>
    <w:rsid w:val="00FF0F63"/>
    <w:rPr>
      <w:rFonts w:ascii="Georgia" w:hAnsi="Georgia"/>
      <w:sz w:val="16"/>
    </w:rPr>
  </w:style>
  <w:style w:type="character" w:customStyle="1" w:styleId="StyleMinimizedText11pt1Char">
    <w:name w:val="Style Minimized Text + 11 pt1 Char"/>
    <w:basedOn w:val="DefaultParagraphFont"/>
    <w:link w:val="StyleMinimizedText11pt1"/>
    <w:locked/>
    <w:rsid w:val="00FF0F63"/>
    <w:rPr>
      <w:rFonts w:ascii="Georgia" w:hAnsi="Georgia"/>
      <w:sz w:val="16"/>
    </w:rPr>
  </w:style>
  <w:style w:type="paragraph" w:customStyle="1" w:styleId="StyleMinimizedText11pt1">
    <w:name w:val="Style Minimized Text + 11 pt1"/>
    <w:basedOn w:val="Normal"/>
    <w:link w:val="StyleMinimizedText11pt1Char"/>
    <w:qFormat/>
    <w:rsid w:val="00FF0F63"/>
    <w:rPr>
      <w:rFonts w:ascii="Georgia" w:hAnsi="Georgia"/>
      <w:sz w:val="16"/>
    </w:rPr>
  </w:style>
  <w:style w:type="character" w:customStyle="1" w:styleId="Debate-CardSmalltextF2Char">
    <w:name w:val="Debate- Card Small text F2 Char"/>
    <w:link w:val="Debate-CardSmalltextF2"/>
    <w:locked/>
    <w:rsid w:val="00FF0F63"/>
    <w:rPr>
      <w:rFonts w:ascii="Arial Narrow" w:hAnsi="Arial Narrow"/>
      <w:sz w:val="16"/>
    </w:rPr>
  </w:style>
  <w:style w:type="paragraph" w:customStyle="1" w:styleId="Debate-CardSmalltextF2">
    <w:name w:val="Debate- Card Small text F2"/>
    <w:basedOn w:val="Normal"/>
    <w:next w:val="Normal"/>
    <w:link w:val="Debate-CardSmalltextF2Char"/>
    <w:qFormat/>
    <w:rsid w:val="00FF0F6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F0F63"/>
    <w:rPr>
      <w:rFonts w:ascii="Arial Narrow" w:hAnsi="Arial Narrow"/>
      <w:b/>
      <w:sz w:val="18"/>
      <w:u w:val="single"/>
    </w:rPr>
  </w:style>
  <w:style w:type="paragraph" w:customStyle="1" w:styleId="Debate-EmphasizedText-F5">
    <w:name w:val="Debate- Emphasized Text- F5"/>
    <w:basedOn w:val="Normal"/>
    <w:link w:val="Debate-EmphasizedText-F5Char"/>
    <w:qFormat/>
    <w:rsid w:val="00FF0F6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F0F6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F0F6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F0F6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F0F63"/>
    <w:rPr>
      <w:rFonts w:ascii="Times New Roman" w:eastAsia="Times New Roman" w:hAnsi="Times New Roman" w:cs="Calibri"/>
      <w:sz w:val="16"/>
    </w:rPr>
  </w:style>
  <w:style w:type="character" w:customStyle="1" w:styleId="CardStyleChar">
    <w:name w:val="Card Style Char"/>
    <w:link w:val="CardStyle0"/>
    <w:locked/>
    <w:rsid w:val="00FF0F63"/>
    <w:rPr>
      <w:rFonts w:ascii="Calibri" w:eastAsia="Times New Roman" w:hAnsi="Calibri"/>
      <w:sz w:val="22"/>
    </w:rPr>
  </w:style>
  <w:style w:type="paragraph" w:customStyle="1" w:styleId="emactive">
    <w:name w:val="emactive"/>
    <w:basedOn w:val="Normal"/>
    <w:uiPriority w:val="99"/>
    <w:qFormat/>
    <w:rsid w:val="00FF0F63"/>
    <w:pPr>
      <w:spacing w:before="100" w:beforeAutospacing="1" w:after="100" w:afterAutospacing="1"/>
    </w:pPr>
    <w:rPr>
      <w:rFonts w:eastAsia="Times New Roman"/>
      <w:sz w:val="24"/>
    </w:rPr>
  </w:style>
  <w:style w:type="paragraph" w:customStyle="1" w:styleId="emready">
    <w:name w:val="emready"/>
    <w:basedOn w:val="Normal"/>
    <w:uiPriority w:val="99"/>
    <w:qFormat/>
    <w:rsid w:val="00FF0F6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F0F6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F0F63"/>
    <w:rPr>
      <w:rFonts w:ascii="Georgia" w:eastAsia="Times New Roman" w:hAnsi="Georgia" w:cs="Times New Roman"/>
      <w:b/>
      <w:sz w:val="24"/>
      <w:u w:val="single"/>
    </w:rPr>
  </w:style>
  <w:style w:type="character" w:customStyle="1" w:styleId="CardHighlightChar">
    <w:name w:val="Card Highlight Char"/>
    <w:link w:val="CardHighlight"/>
    <w:locked/>
    <w:rsid w:val="00FF0F6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F0F63"/>
    <w:pPr>
      <w:shd w:val="clear" w:color="auto" w:fill="66FFFF"/>
    </w:pPr>
    <w:rPr>
      <w:rFonts w:eastAsia="Calibri" w:cs="Calibri"/>
      <w:sz w:val="24"/>
      <w:u w:val="single"/>
    </w:rPr>
  </w:style>
  <w:style w:type="character" w:customStyle="1" w:styleId="BlockHeaderHiddenChar">
    <w:name w:val="Block Header Hidden Char"/>
    <w:link w:val="BlockHeaderHidden"/>
    <w:locked/>
    <w:rsid w:val="00FF0F6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F0F6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F0F63"/>
    <w:pPr>
      <w:spacing w:before="100" w:beforeAutospacing="1" w:after="100" w:afterAutospacing="1"/>
    </w:pPr>
    <w:rPr>
      <w:rFonts w:eastAsia="Times New Roman"/>
      <w:sz w:val="24"/>
    </w:rPr>
  </w:style>
  <w:style w:type="paragraph" w:customStyle="1" w:styleId="norma">
    <w:name w:val="norma"/>
    <w:basedOn w:val="Heading3"/>
    <w:uiPriority w:val="99"/>
    <w:qFormat/>
    <w:rsid w:val="00FF0F63"/>
    <w:rPr>
      <w:rFonts w:eastAsia="MS Gothic" w:cs="Arial"/>
      <w:bCs w:val="0"/>
      <w:sz w:val="24"/>
    </w:rPr>
  </w:style>
  <w:style w:type="paragraph" w:customStyle="1" w:styleId="nromal">
    <w:name w:val="nromal"/>
    <w:basedOn w:val="Normal"/>
    <w:uiPriority w:val="99"/>
    <w:qFormat/>
    <w:rsid w:val="00FF0F63"/>
    <w:pPr>
      <w:keepNext/>
      <w:keepLines/>
      <w:spacing w:before="200"/>
      <w:outlineLvl w:val="3"/>
    </w:pPr>
    <w:rPr>
      <w:rFonts w:eastAsia="Times New Roman" w:cs="Cambria"/>
      <w:b/>
      <w:iCs/>
    </w:rPr>
  </w:style>
  <w:style w:type="paragraph" w:customStyle="1" w:styleId="natural">
    <w:name w:val="natural"/>
    <w:basedOn w:val="Normal"/>
    <w:uiPriority w:val="99"/>
    <w:qFormat/>
    <w:rsid w:val="00FF0F63"/>
    <w:pPr>
      <w:keepNext/>
      <w:keepLines/>
      <w:spacing w:before="200"/>
      <w:outlineLvl w:val="3"/>
    </w:pPr>
    <w:rPr>
      <w:rFonts w:eastAsia="Times New Roman"/>
      <w:b/>
      <w:iCs/>
    </w:rPr>
  </w:style>
  <w:style w:type="paragraph" w:customStyle="1" w:styleId="nroaml">
    <w:name w:val="nroaml"/>
    <w:basedOn w:val="Normal"/>
    <w:uiPriority w:val="99"/>
    <w:qFormat/>
    <w:rsid w:val="00FF0F63"/>
    <w:pPr>
      <w:keepNext/>
      <w:keepLines/>
      <w:spacing w:before="200"/>
      <w:outlineLvl w:val="3"/>
    </w:pPr>
    <w:rPr>
      <w:rFonts w:eastAsia="Times New Roman"/>
      <w:b/>
      <w:iCs/>
    </w:rPr>
  </w:style>
  <w:style w:type="paragraph" w:customStyle="1" w:styleId="noraml">
    <w:name w:val="noraml"/>
    <w:basedOn w:val="Normal"/>
    <w:uiPriority w:val="99"/>
    <w:qFormat/>
    <w:rsid w:val="00FF0F6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F0F63"/>
    <w:rPr>
      <w:rFonts w:ascii="Georgia" w:eastAsia="Calibri" w:hAnsi="Georgia"/>
      <w:sz w:val="16"/>
      <w:szCs w:val="16"/>
    </w:rPr>
  </w:style>
  <w:style w:type="paragraph" w:customStyle="1" w:styleId="SmallSizeParagraph">
    <w:name w:val="Small Size Paragraph"/>
    <w:basedOn w:val="Normal"/>
    <w:link w:val="SmallSizeParagraphChar"/>
    <w:qFormat/>
    <w:rsid w:val="00FF0F6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F0F6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F0F6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FF0F63"/>
    <w:rPr>
      <w:rFonts w:ascii="Arial" w:eastAsia="Calibri" w:hAnsi="Arial" w:cs="Arial"/>
      <w:kern w:val="2"/>
      <w:sz w:val="14"/>
      <w:szCs w:val="14"/>
      <w:lang w:eastAsia="zh-TW"/>
    </w:rPr>
  </w:style>
  <w:style w:type="paragraph" w:customStyle="1" w:styleId="CardT1">
    <w:name w:val="CardT1"/>
    <w:basedOn w:val="Normal"/>
    <w:link w:val="CardT1Char"/>
    <w:qFormat/>
    <w:rsid w:val="00FF0F6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F0F6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F0F6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F0F63"/>
    <w:pPr>
      <w:spacing w:before="100" w:beforeAutospacing="1" w:after="100" w:afterAutospacing="1"/>
    </w:pPr>
    <w:rPr>
      <w:rFonts w:eastAsia="Times New Roman"/>
      <w:sz w:val="24"/>
    </w:rPr>
  </w:style>
  <w:style w:type="paragraph" w:customStyle="1" w:styleId="CiteReal">
    <w:name w:val="Cite Real"/>
    <w:basedOn w:val="Normal"/>
    <w:next w:val="Normal"/>
    <w:qFormat/>
    <w:rsid w:val="00FF0F63"/>
    <w:rPr>
      <w:rFonts w:ascii="Arial" w:eastAsia="MS Mincho" w:hAnsi="Arial"/>
      <w:b/>
      <w:sz w:val="24"/>
      <w:u w:val="single"/>
    </w:rPr>
  </w:style>
  <w:style w:type="paragraph" w:customStyle="1" w:styleId="2909F619802848F09E01365C32F34654">
    <w:name w:val="2909F619802848F09E01365C32F34654"/>
    <w:uiPriority w:val="99"/>
    <w:qFormat/>
    <w:rsid w:val="00FF0F6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F0F63"/>
    <w:rPr>
      <w:rFonts w:ascii="Georgia" w:eastAsia="Calibri" w:hAnsi="Georgia"/>
      <w:u w:val="single"/>
      <w:lang w:val="x-none" w:eastAsia="zh-CN"/>
    </w:rPr>
  </w:style>
  <w:style w:type="paragraph" w:customStyle="1" w:styleId="UnderlineS">
    <w:name w:val="Underline S"/>
    <w:basedOn w:val="Normal"/>
    <w:link w:val="UnderlineSChar"/>
    <w:qFormat/>
    <w:rsid w:val="00FF0F63"/>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FF0F63"/>
    <w:rPr>
      <w:rFonts w:ascii="Georgia" w:hAnsi="Georgia"/>
      <w:sz w:val="12"/>
    </w:rPr>
  </w:style>
  <w:style w:type="paragraph" w:customStyle="1" w:styleId="Ununderlined">
    <w:name w:val="Ununderlined"/>
    <w:basedOn w:val="Normal"/>
    <w:link w:val="UnunderlinedChar"/>
    <w:qFormat/>
    <w:rsid w:val="00FF0F63"/>
    <w:rPr>
      <w:rFonts w:ascii="Georgia" w:hAnsi="Georgia"/>
      <w:sz w:val="12"/>
    </w:rPr>
  </w:style>
  <w:style w:type="character" w:customStyle="1" w:styleId="HighlightingChar">
    <w:name w:val="Highlighting Char"/>
    <w:link w:val="Highlighting"/>
    <w:locked/>
    <w:rsid w:val="00FF0F63"/>
    <w:rPr>
      <w:rFonts w:ascii="Georgia" w:hAnsi="Georgia"/>
      <w:u w:val="thick"/>
    </w:rPr>
  </w:style>
  <w:style w:type="paragraph" w:customStyle="1" w:styleId="Highlighting">
    <w:name w:val="Highlighting"/>
    <w:basedOn w:val="Normal"/>
    <w:link w:val="HighlightingChar"/>
    <w:autoRedefine/>
    <w:qFormat/>
    <w:rsid w:val="00FF0F63"/>
    <w:rPr>
      <w:rFonts w:ascii="Georgia" w:hAnsi="Georgia"/>
      <w:sz w:val="24"/>
      <w:u w:val="thick"/>
    </w:rPr>
  </w:style>
  <w:style w:type="character" w:customStyle="1" w:styleId="CITEChar">
    <w:name w:val="CITE Char"/>
    <w:link w:val="CITE"/>
    <w:locked/>
    <w:rsid w:val="00FF0F63"/>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FF0F6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F0F6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F0F63"/>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FF0F63"/>
    <w:pPr>
      <w:ind w:left="432"/>
    </w:pPr>
    <w:rPr>
      <w:rFonts w:ascii="Georgia" w:hAnsi="Georgia"/>
      <w:color w:val="000000"/>
      <w:sz w:val="16"/>
      <w:szCs w:val="20"/>
      <w:lang w:val="x-none" w:eastAsia="x-none"/>
    </w:rPr>
  </w:style>
  <w:style w:type="character" w:customStyle="1" w:styleId="TagofCardChar">
    <w:name w:val="Tag of Card Char"/>
    <w:link w:val="TagofCard"/>
    <w:locked/>
    <w:rsid w:val="00FF0F63"/>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F0F63"/>
    <w:rPr>
      <w:b/>
      <w:sz w:val="28"/>
    </w:rPr>
  </w:style>
  <w:style w:type="character" w:customStyle="1" w:styleId="SourcenameChar">
    <w:name w:val="Source name Char"/>
    <w:link w:val="Sourcename"/>
    <w:locked/>
    <w:rsid w:val="00FF0F63"/>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FF0F63"/>
    <w:rPr>
      <w:b/>
      <w:bCs/>
      <w:sz w:val="20"/>
    </w:rPr>
  </w:style>
  <w:style w:type="character" w:customStyle="1" w:styleId="underlinedcardChar">
    <w:name w:val="underlined card Char"/>
    <w:link w:val="underlinedcard0"/>
    <w:locked/>
    <w:rsid w:val="00FF0F63"/>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FF0F63"/>
    <w:rPr>
      <w:sz w:val="24"/>
      <w:u w:val="single"/>
    </w:rPr>
  </w:style>
  <w:style w:type="paragraph" w:customStyle="1" w:styleId="FullText">
    <w:name w:val="Full Text"/>
    <w:basedOn w:val="Normal"/>
    <w:uiPriority w:val="99"/>
    <w:qFormat/>
    <w:rsid w:val="00FF0F63"/>
    <w:rPr>
      <w:rFonts w:eastAsia="Times New Roman"/>
      <w:sz w:val="16"/>
    </w:rPr>
  </w:style>
  <w:style w:type="character" w:customStyle="1" w:styleId="TextUnderlineChar">
    <w:name w:val="Text Underline Char"/>
    <w:link w:val="TextUnderline"/>
    <w:locked/>
    <w:rsid w:val="00FF0F6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F0F6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FF0F6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F0F6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F0F6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F0F63"/>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FF0F63"/>
    <w:pPr>
      <w:spacing w:before="240"/>
      <w:outlineLvl w:val="2"/>
    </w:pPr>
    <w:rPr>
      <w:rFonts w:eastAsia="Times New Roman"/>
      <w:b/>
    </w:rPr>
  </w:style>
  <w:style w:type="character" w:customStyle="1" w:styleId="CiteCardChar">
    <w:name w:val="Cite_Card Char"/>
    <w:link w:val="CiteCard0"/>
    <w:locked/>
    <w:rsid w:val="00FF0F63"/>
    <w:rPr>
      <w:rFonts w:ascii="Times New Roman" w:eastAsia="Times New Roman" w:hAnsi="Times New Roman" w:cs="Arial"/>
      <w:bCs/>
      <w:sz w:val="20"/>
      <w:szCs w:val="20"/>
    </w:rPr>
  </w:style>
  <w:style w:type="paragraph" w:customStyle="1" w:styleId="CiteCard0">
    <w:name w:val="Cite_Card"/>
    <w:link w:val="CiteCardChar"/>
    <w:qFormat/>
    <w:rsid w:val="00FF0F6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F0F63"/>
    <w:pPr>
      <w:widowControl w:val="0"/>
    </w:pPr>
    <w:rPr>
      <w:rFonts w:eastAsia="MS Mincho"/>
      <w:color w:val="auto"/>
    </w:rPr>
  </w:style>
  <w:style w:type="character" w:customStyle="1" w:styleId="StyleStyle49pt6Char">
    <w:name w:val="Style Style4 + 9 pt6 Char"/>
    <w:basedOn w:val="Style4Char"/>
    <w:link w:val="StyleStyle49pt6"/>
    <w:locked/>
    <w:rsid w:val="00FF0F63"/>
    <w:rPr>
      <w:rFonts w:ascii="Georgia" w:eastAsia="Times New Roman" w:hAnsi="Georgia"/>
      <w:u w:val="single"/>
      <w:lang w:val="x-none"/>
    </w:rPr>
  </w:style>
  <w:style w:type="paragraph" w:customStyle="1" w:styleId="StyleStyle49pt6">
    <w:name w:val="Style Style4 + 9 pt6"/>
    <w:basedOn w:val="Style4"/>
    <w:link w:val="StyleStyle49pt6Char"/>
    <w:qFormat/>
    <w:rsid w:val="00FF0F6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FF0F6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F0F6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F0F6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F0F6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F0F6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F0F63"/>
    <w:rPr>
      <w:rFonts w:ascii="Georgia" w:hAnsi="Georgia" w:cs="Calibri"/>
      <w:b/>
      <w:bCs/>
      <w:sz w:val="24"/>
      <w:u w:val="single"/>
    </w:rPr>
  </w:style>
  <w:style w:type="character" w:customStyle="1" w:styleId="DebatenoramlChar">
    <w:name w:val="Debatenoraml Char"/>
    <w:link w:val="Debatenoraml"/>
    <w:locked/>
    <w:rsid w:val="00FF0F63"/>
    <w:rPr>
      <w:rFonts w:ascii="Times New Roman" w:hAnsi="Times New Roman" w:cs="Times New Roman"/>
    </w:rPr>
  </w:style>
  <w:style w:type="paragraph" w:customStyle="1" w:styleId="Debatenoraml">
    <w:name w:val="Debatenoraml"/>
    <w:basedOn w:val="NoSpacing"/>
    <w:link w:val="DebatenoramlChar"/>
    <w:qFormat/>
    <w:rsid w:val="00FF0F63"/>
    <w:pPr>
      <w:spacing w:before="0" w:line="240" w:lineRule="auto"/>
    </w:pPr>
    <w:rPr>
      <w:rFonts w:ascii="Times New Roman" w:hAnsi="Times New Roman" w:cs="Times New Roman"/>
    </w:rPr>
  </w:style>
  <w:style w:type="paragraph" w:customStyle="1" w:styleId="SynergyTag">
    <w:name w:val="SynergyTag"/>
    <w:basedOn w:val="Normal"/>
    <w:uiPriority w:val="99"/>
    <w:qFormat/>
    <w:rsid w:val="00FF0F63"/>
    <w:rPr>
      <w:rFonts w:eastAsia="Calibri"/>
      <w:b/>
    </w:rPr>
  </w:style>
  <w:style w:type="character" w:customStyle="1" w:styleId="QualsChar">
    <w:name w:val="Quals Char"/>
    <w:link w:val="Quals"/>
    <w:locked/>
    <w:rsid w:val="00FF0F63"/>
    <w:rPr>
      <w:rFonts w:ascii="Georgia" w:eastAsia="Calibri" w:hAnsi="Georgia"/>
      <w:sz w:val="18"/>
    </w:rPr>
  </w:style>
  <w:style w:type="paragraph" w:customStyle="1" w:styleId="Quals">
    <w:name w:val="Quals"/>
    <w:basedOn w:val="Normal"/>
    <w:link w:val="QualsChar"/>
    <w:qFormat/>
    <w:rsid w:val="00FF0F63"/>
    <w:rPr>
      <w:rFonts w:ascii="Georgia" w:eastAsia="Calibri" w:hAnsi="Georgia"/>
      <w:sz w:val="18"/>
    </w:rPr>
  </w:style>
  <w:style w:type="paragraph" w:customStyle="1" w:styleId="times">
    <w:name w:val="times"/>
    <w:basedOn w:val="Normal"/>
    <w:qFormat/>
    <w:rsid w:val="00FF0F63"/>
    <w:pPr>
      <w:spacing w:before="100" w:beforeAutospacing="1" w:after="100" w:afterAutospacing="1"/>
    </w:pPr>
    <w:rPr>
      <w:rFonts w:eastAsia="Times New Roman"/>
      <w:sz w:val="24"/>
    </w:rPr>
  </w:style>
  <w:style w:type="paragraph" w:customStyle="1" w:styleId="BodyA">
    <w:name w:val="Body A"/>
    <w:uiPriority w:val="99"/>
    <w:qFormat/>
    <w:rsid w:val="00FF0F63"/>
    <w:rPr>
      <w:rFonts w:ascii="Helvetica" w:eastAsia="ヒラギノ角ゴ Pro W3" w:hAnsi="Helvetica" w:cs="Times New Roman"/>
      <w:color w:val="000000"/>
      <w:szCs w:val="20"/>
    </w:rPr>
  </w:style>
  <w:style w:type="character" w:customStyle="1" w:styleId="StarredChar">
    <w:name w:val="Starred Char"/>
    <w:link w:val="Starred"/>
    <w:locked/>
    <w:rsid w:val="00FF0F63"/>
    <w:rPr>
      <w:rFonts w:ascii="Georgia" w:eastAsia="Times New Roman" w:hAnsi="Georgia"/>
      <w:b/>
      <w:caps/>
      <w:szCs w:val="28"/>
      <w:u w:val="single"/>
    </w:rPr>
  </w:style>
  <w:style w:type="paragraph" w:customStyle="1" w:styleId="Starred">
    <w:name w:val="Starred"/>
    <w:basedOn w:val="Normal"/>
    <w:link w:val="StarredChar"/>
    <w:qFormat/>
    <w:rsid w:val="00FF0F63"/>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FF0F63"/>
    <w:rPr>
      <w:rFonts w:ascii="Georgia" w:eastAsia="Times New Roman" w:hAnsi="Georgia"/>
      <w:b/>
      <w:caps/>
      <w:szCs w:val="28"/>
      <w:u w:val="single"/>
    </w:rPr>
  </w:style>
  <w:style w:type="paragraph" w:customStyle="1" w:styleId="NotStarred">
    <w:name w:val="NotStarred"/>
    <w:basedOn w:val="Normal"/>
    <w:link w:val="NotStarredChar"/>
    <w:qFormat/>
    <w:rsid w:val="00FF0F63"/>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FF0F6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F0F6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F0F63"/>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FF0F63"/>
    <w:rPr>
      <w:rFonts w:ascii="Georgia" w:eastAsia="Calibri" w:hAnsi="Georgia"/>
      <w:b/>
    </w:rPr>
  </w:style>
  <w:style w:type="paragraph" w:customStyle="1" w:styleId="H4Tag">
    <w:name w:val="H4 (Tag)"/>
    <w:basedOn w:val="Normal"/>
    <w:link w:val="H4TagChar1"/>
    <w:qFormat/>
    <w:rsid w:val="00FF0F63"/>
    <w:rPr>
      <w:rFonts w:ascii="Georgia" w:eastAsia="Calibri" w:hAnsi="Georgia"/>
      <w:b/>
      <w:sz w:val="24"/>
    </w:rPr>
  </w:style>
  <w:style w:type="paragraph" w:customStyle="1" w:styleId="CM25">
    <w:name w:val="CM25"/>
    <w:basedOn w:val="Default"/>
    <w:next w:val="Default"/>
    <w:qFormat/>
    <w:rsid w:val="00FF0F6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F0F63"/>
    <w:rPr>
      <w:rFonts w:ascii="Georgia" w:hAnsi="Georgia"/>
      <w:b/>
    </w:rPr>
  </w:style>
  <w:style w:type="paragraph" w:customStyle="1" w:styleId="Debate-CardTagandCite-F6">
    <w:name w:val="Debate- Card Tag and Cite- F6"/>
    <w:basedOn w:val="Normal"/>
    <w:link w:val="Debate-CardTagandCite-F6Char"/>
    <w:qFormat/>
    <w:rsid w:val="00FF0F63"/>
    <w:pPr>
      <w:contextualSpacing/>
    </w:pPr>
    <w:rPr>
      <w:rFonts w:ascii="Georgia" w:hAnsi="Georgia"/>
      <w:b/>
      <w:sz w:val="24"/>
    </w:rPr>
  </w:style>
  <w:style w:type="paragraph" w:customStyle="1" w:styleId="Cardtext0">
    <w:name w:val="Card text"/>
    <w:link w:val="CardtextChar0"/>
    <w:qFormat/>
    <w:rsid w:val="00FF0F6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FF0F63"/>
    <w:rPr>
      <w:rFonts w:ascii="Georgia" w:eastAsia="Times New Roman" w:hAnsi="Georgia"/>
      <w:b/>
      <w:szCs w:val="28"/>
      <w:u w:val="single"/>
    </w:rPr>
  </w:style>
  <w:style w:type="paragraph" w:customStyle="1" w:styleId="NewHeading2">
    <w:name w:val="NewHeading2"/>
    <w:basedOn w:val="Normal"/>
    <w:link w:val="NewHeading2Char"/>
    <w:qFormat/>
    <w:rsid w:val="00FF0F63"/>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FF0F6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F0F63"/>
    <w:rPr>
      <w:rFonts w:eastAsia="Calibri"/>
    </w:rPr>
  </w:style>
  <w:style w:type="paragraph" w:customStyle="1" w:styleId="Card6pt">
    <w:name w:val="Card 6pt"/>
    <w:basedOn w:val="card"/>
    <w:uiPriority w:val="99"/>
    <w:qFormat/>
    <w:rsid w:val="00FF0F63"/>
    <w:rPr>
      <w:rFonts w:ascii="Georgia" w:eastAsia="Calibri" w:hAnsi="Georgia"/>
      <w:bCs/>
      <w:color w:val="000000"/>
      <w:sz w:val="12"/>
      <w:szCs w:val="20"/>
    </w:rPr>
  </w:style>
  <w:style w:type="character" w:customStyle="1" w:styleId="FullCiteChar">
    <w:name w:val="Full Cite Char"/>
    <w:link w:val="FullCite"/>
    <w:locked/>
    <w:rsid w:val="00FF0F63"/>
    <w:rPr>
      <w:rFonts w:ascii="Garamond" w:eastAsia="Calibri" w:hAnsi="Garamond"/>
    </w:rPr>
  </w:style>
  <w:style w:type="paragraph" w:customStyle="1" w:styleId="FullCite">
    <w:name w:val="Full Cite"/>
    <w:basedOn w:val="Normal"/>
    <w:next w:val="Normal"/>
    <w:link w:val="FullCiteChar"/>
    <w:qFormat/>
    <w:rsid w:val="00FF0F63"/>
    <w:rPr>
      <w:rFonts w:ascii="Garamond" w:eastAsia="Calibri" w:hAnsi="Garamond"/>
      <w:sz w:val="24"/>
    </w:rPr>
  </w:style>
  <w:style w:type="character" w:customStyle="1" w:styleId="StyleCardStyleBlackUnderlineChar">
    <w:name w:val="Style Card Style + Black Underline Char"/>
    <w:link w:val="StyleCardStyleBlackUnderline"/>
    <w:locked/>
    <w:rsid w:val="00FF0F6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F0F63"/>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FF0F6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F0F63"/>
    <w:rPr>
      <w:rFonts w:ascii="Georgia" w:hAnsi="Georgia"/>
      <w:u w:val="single"/>
      <w:lang w:eastAsia="zh-CN"/>
    </w:rPr>
  </w:style>
  <w:style w:type="paragraph" w:customStyle="1" w:styleId="StylecardThickunderline">
    <w:name w:val="Style card + Thick underline"/>
    <w:basedOn w:val="card"/>
    <w:link w:val="StylecardThickunderlineChar"/>
    <w:qFormat/>
    <w:rsid w:val="00FF0F63"/>
    <w:rPr>
      <w:rFonts w:ascii="Georgia" w:hAnsi="Georgia"/>
      <w:sz w:val="24"/>
      <w:u w:val="single"/>
      <w:lang w:eastAsia="zh-CN"/>
    </w:rPr>
  </w:style>
  <w:style w:type="character" w:customStyle="1" w:styleId="StylecardBoldThickunderlineChar">
    <w:name w:val="Style card + Bold Thick underline Char"/>
    <w:link w:val="StylecardBoldThickunderline"/>
    <w:locked/>
    <w:rsid w:val="00FF0F63"/>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FF0F63"/>
    <w:rPr>
      <w:rFonts w:ascii="Georgia" w:hAnsi="Georgia"/>
      <w:b/>
      <w:bCs/>
      <w:sz w:val="24"/>
      <w:u w:val="single"/>
      <w:lang w:eastAsia="zh-CN"/>
    </w:rPr>
  </w:style>
  <w:style w:type="paragraph" w:customStyle="1" w:styleId="CM27">
    <w:name w:val="CM27"/>
    <w:basedOn w:val="Default"/>
    <w:next w:val="Default"/>
    <w:qFormat/>
    <w:rsid w:val="00FF0F63"/>
    <w:pPr>
      <w:spacing w:after="200" w:line="276" w:lineRule="auto"/>
    </w:pPr>
    <w:rPr>
      <w:rFonts w:eastAsia="Calibri"/>
      <w:color w:val="auto"/>
      <w:sz w:val="22"/>
    </w:rPr>
  </w:style>
  <w:style w:type="paragraph" w:customStyle="1" w:styleId="font-null">
    <w:name w:val="font-null"/>
    <w:basedOn w:val="Normal"/>
    <w:uiPriority w:val="99"/>
    <w:qFormat/>
    <w:rsid w:val="00FF0F63"/>
    <w:pPr>
      <w:spacing w:before="100" w:beforeAutospacing="1" w:after="100" w:afterAutospacing="1"/>
    </w:pPr>
    <w:rPr>
      <w:rFonts w:eastAsia="Times New Roman"/>
      <w:sz w:val="24"/>
    </w:rPr>
  </w:style>
  <w:style w:type="paragraph" w:customStyle="1" w:styleId="rteindent1">
    <w:name w:val="rteindent1"/>
    <w:basedOn w:val="Normal"/>
    <w:uiPriority w:val="99"/>
    <w:qFormat/>
    <w:rsid w:val="00FF0F6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F0F6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F0F6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F0F6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F0F6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F0F63"/>
    <w:pPr>
      <w:spacing w:before="100" w:beforeAutospacing="1" w:after="100" w:afterAutospacing="1"/>
    </w:pPr>
    <w:rPr>
      <w:rFonts w:eastAsia="Times New Roman"/>
      <w:sz w:val="24"/>
    </w:rPr>
  </w:style>
  <w:style w:type="paragraph" w:customStyle="1" w:styleId="class">
    <w:name w:val="class"/>
    <w:basedOn w:val="Normal"/>
    <w:uiPriority w:val="99"/>
    <w:qFormat/>
    <w:rsid w:val="00FF0F63"/>
    <w:pPr>
      <w:spacing w:before="100" w:beforeAutospacing="1" w:after="100" w:afterAutospacing="1"/>
    </w:pPr>
    <w:rPr>
      <w:rFonts w:eastAsia="Times New Roman"/>
      <w:sz w:val="24"/>
    </w:rPr>
  </w:style>
  <w:style w:type="character" w:customStyle="1" w:styleId="blocktitleChar0">
    <w:name w:val="block title Char"/>
    <w:link w:val="blocktitle0"/>
    <w:locked/>
    <w:rsid w:val="00FF0F63"/>
    <w:rPr>
      <w:rFonts w:ascii="Calibri" w:eastAsia="Calibri" w:hAnsi="Calibri"/>
      <w:b/>
      <w:caps/>
      <w:sz w:val="28"/>
      <w:szCs w:val="28"/>
      <w:lang w:val="es-ES"/>
    </w:rPr>
  </w:style>
  <w:style w:type="paragraph" w:customStyle="1" w:styleId="Pa6">
    <w:name w:val="Pa6"/>
    <w:basedOn w:val="Normal"/>
    <w:next w:val="Normal"/>
    <w:uiPriority w:val="99"/>
    <w:qFormat/>
    <w:rsid w:val="00FF0F6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F0F6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F0F6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F0F6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F0F6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F0F6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F0F63"/>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F0F63"/>
    <w:pPr>
      <w:spacing w:after="160" w:line="259" w:lineRule="auto"/>
    </w:pPr>
    <w:rPr>
      <w:rFonts w:ascii="Georgia" w:eastAsiaTheme="minorEastAsia" w:hAnsi="Georgia"/>
      <w:b/>
      <w:bCs/>
      <w:lang w:val="en-US"/>
    </w:rPr>
  </w:style>
  <w:style w:type="paragraph" w:customStyle="1" w:styleId="summary">
    <w:name w:val="summary"/>
    <w:basedOn w:val="Normal"/>
    <w:uiPriority w:val="99"/>
    <w:qFormat/>
    <w:rsid w:val="00FF0F63"/>
    <w:pPr>
      <w:spacing w:before="100" w:beforeAutospacing="1" w:after="100" w:afterAutospacing="1"/>
    </w:pPr>
    <w:rPr>
      <w:rFonts w:eastAsia="Times New Roman"/>
      <w:sz w:val="24"/>
    </w:rPr>
  </w:style>
  <w:style w:type="paragraph" w:customStyle="1" w:styleId="Caption2">
    <w:name w:val="Caption2"/>
    <w:basedOn w:val="Normal"/>
    <w:uiPriority w:val="99"/>
    <w:qFormat/>
    <w:rsid w:val="00FF0F6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F0F6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F0F63"/>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FF0F63"/>
    <w:pPr>
      <w:jc w:val="center"/>
    </w:pPr>
    <w:rPr>
      <w:rFonts w:ascii="Book Antiqua" w:eastAsia="Times New Roman" w:hAnsi="Book Antiqua"/>
      <w:b/>
      <w:sz w:val="28"/>
    </w:rPr>
  </w:style>
  <w:style w:type="paragraph" w:customStyle="1" w:styleId="Little">
    <w:name w:val="Little"/>
    <w:basedOn w:val="Normal"/>
    <w:next w:val="Normal"/>
    <w:link w:val="LittleChar"/>
    <w:qFormat/>
    <w:rsid w:val="00FF0F63"/>
    <w:pPr>
      <w:ind w:left="288"/>
    </w:pPr>
    <w:rPr>
      <w:rFonts w:eastAsia="Times New Roman"/>
      <w:sz w:val="16"/>
    </w:rPr>
  </w:style>
  <w:style w:type="paragraph" w:customStyle="1" w:styleId="AAAcard">
    <w:name w:val="AAAcard"/>
    <w:basedOn w:val="Normal"/>
    <w:uiPriority w:val="99"/>
    <w:qFormat/>
    <w:rsid w:val="00FF0F63"/>
    <w:pPr>
      <w:ind w:left="288" w:right="288"/>
    </w:pPr>
    <w:rPr>
      <w:rFonts w:eastAsia="Times New Roman"/>
    </w:rPr>
  </w:style>
  <w:style w:type="paragraph" w:customStyle="1" w:styleId="Caption3">
    <w:name w:val="Caption3"/>
    <w:basedOn w:val="Normal"/>
    <w:uiPriority w:val="99"/>
    <w:qFormat/>
    <w:rsid w:val="00FF0F63"/>
    <w:pPr>
      <w:spacing w:before="100" w:beforeAutospacing="1" w:after="100" w:afterAutospacing="1"/>
    </w:pPr>
    <w:rPr>
      <w:rFonts w:eastAsia="Times New Roman"/>
      <w:sz w:val="24"/>
    </w:rPr>
  </w:style>
  <w:style w:type="paragraph" w:customStyle="1" w:styleId="body-12-5">
    <w:name w:val="body-12-5"/>
    <w:basedOn w:val="Normal"/>
    <w:uiPriority w:val="99"/>
    <w:qFormat/>
    <w:rsid w:val="00FF0F63"/>
    <w:pPr>
      <w:spacing w:before="100" w:beforeAutospacing="1" w:after="100" w:afterAutospacing="1"/>
    </w:pPr>
    <w:rPr>
      <w:rFonts w:eastAsia="Times New Roman"/>
      <w:sz w:val="24"/>
    </w:rPr>
  </w:style>
  <w:style w:type="paragraph" w:customStyle="1" w:styleId="infuse">
    <w:name w:val="infuse"/>
    <w:basedOn w:val="Normal"/>
    <w:uiPriority w:val="99"/>
    <w:qFormat/>
    <w:rsid w:val="00FF0F63"/>
    <w:pPr>
      <w:spacing w:before="100" w:beforeAutospacing="1" w:after="100" w:afterAutospacing="1"/>
    </w:pPr>
    <w:rPr>
      <w:rFonts w:eastAsia="Times New Roman"/>
      <w:sz w:val="24"/>
    </w:rPr>
  </w:style>
  <w:style w:type="paragraph" w:customStyle="1" w:styleId="fontreg">
    <w:name w:val="font_reg"/>
    <w:basedOn w:val="Normal"/>
    <w:uiPriority w:val="99"/>
    <w:qFormat/>
    <w:rsid w:val="00FF0F63"/>
    <w:pPr>
      <w:spacing w:before="100" w:beforeAutospacing="1" w:after="100" w:afterAutospacing="1"/>
    </w:pPr>
    <w:rPr>
      <w:rFonts w:eastAsia="Times New Roman"/>
      <w:sz w:val="24"/>
    </w:rPr>
  </w:style>
  <w:style w:type="paragraph" w:customStyle="1" w:styleId="CITEF3">
    <w:name w:val="CITE F3"/>
    <w:uiPriority w:val="99"/>
    <w:qFormat/>
    <w:rsid w:val="00FF0F6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F0F6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F0F6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F0F6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F0F63"/>
    <w:pPr>
      <w:spacing w:after="200"/>
    </w:pPr>
    <w:rPr>
      <w:rFonts w:ascii="Calibri" w:eastAsia="Calibri" w:hAnsi="Calibri" w:cs="Times New Roman"/>
      <w:sz w:val="20"/>
      <w:szCs w:val="20"/>
      <w:u w:val="single"/>
    </w:rPr>
  </w:style>
  <w:style w:type="paragraph" w:customStyle="1" w:styleId="hotroute1">
    <w:name w:val="hot route!"/>
    <w:basedOn w:val="Normal"/>
    <w:qFormat/>
    <w:rsid w:val="00FF0F63"/>
    <w:pPr>
      <w:ind w:left="144"/>
    </w:pPr>
    <w:rPr>
      <w:rFonts w:ascii="Cambria" w:eastAsia="Calibri" w:hAnsi="Cambria"/>
      <w:sz w:val="24"/>
    </w:rPr>
  </w:style>
  <w:style w:type="paragraph" w:customStyle="1" w:styleId="FreeFormA">
    <w:name w:val="Free Form A"/>
    <w:autoRedefine/>
    <w:uiPriority w:val="99"/>
    <w:qFormat/>
    <w:rsid w:val="00FF0F6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F0F63"/>
    <w:pPr>
      <w:spacing w:before="100" w:beforeAutospacing="1" w:after="100" w:afterAutospacing="1"/>
    </w:pPr>
    <w:rPr>
      <w:rFonts w:eastAsia="Times New Roman"/>
      <w:sz w:val="24"/>
    </w:rPr>
  </w:style>
  <w:style w:type="paragraph" w:customStyle="1" w:styleId="subheader">
    <w:name w:val="subheader"/>
    <w:basedOn w:val="Normal"/>
    <w:uiPriority w:val="99"/>
    <w:qFormat/>
    <w:rsid w:val="00FF0F6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F0F63"/>
    <w:pPr>
      <w:spacing w:before="100" w:beforeAutospacing="1" w:after="100" w:afterAutospacing="1"/>
    </w:pPr>
    <w:rPr>
      <w:rFonts w:eastAsia="Times New Roman"/>
      <w:sz w:val="24"/>
    </w:rPr>
  </w:style>
  <w:style w:type="paragraph" w:customStyle="1" w:styleId="more">
    <w:name w:val="more"/>
    <w:basedOn w:val="Normal"/>
    <w:uiPriority w:val="99"/>
    <w:qFormat/>
    <w:rsid w:val="00FF0F63"/>
    <w:pPr>
      <w:spacing w:before="100" w:beforeAutospacing="1" w:after="100" w:afterAutospacing="1"/>
    </w:pPr>
    <w:rPr>
      <w:rFonts w:eastAsia="Times New Roman"/>
      <w:sz w:val="24"/>
    </w:rPr>
  </w:style>
  <w:style w:type="paragraph" w:customStyle="1" w:styleId="story">
    <w:name w:val="story"/>
    <w:basedOn w:val="Normal"/>
    <w:uiPriority w:val="99"/>
    <w:qFormat/>
    <w:rsid w:val="00FF0F63"/>
    <w:pPr>
      <w:spacing w:before="100" w:beforeAutospacing="1" w:after="100" w:afterAutospacing="1"/>
    </w:pPr>
    <w:rPr>
      <w:rFonts w:eastAsia="Times New Roman"/>
      <w:sz w:val="24"/>
    </w:rPr>
  </w:style>
  <w:style w:type="paragraph" w:customStyle="1" w:styleId="H1numbered">
    <w:name w:val="H1 numbered"/>
    <w:basedOn w:val="Normal"/>
    <w:uiPriority w:val="99"/>
    <w:qFormat/>
    <w:rsid w:val="00FF0F63"/>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F0F63"/>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F0F6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F0F6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F0F6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F0F6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F0F6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F0F63"/>
    <w:pPr>
      <w:widowControl w:val="0"/>
      <w:spacing w:after="63"/>
    </w:pPr>
    <w:rPr>
      <w:rFonts w:ascii="Arial" w:hAnsi="Arial"/>
      <w:color w:val="auto"/>
    </w:rPr>
  </w:style>
  <w:style w:type="paragraph" w:customStyle="1" w:styleId="CM35">
    <w:name w:val="CM35"/>
    <w:basedOn w:val="Default"/>
    <w:next w:val="Default"/>
    <w:uiPriority w:val="99"/>
    <w:qFormat/>
    <w:rsid w:val="00FF0F6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F0F6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F0F6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F0F6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F0F6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F0F6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FF0F6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F0F6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FF0F6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F0F6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F0F6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F0F6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FF0F6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F0F63"/>
    <w:rPr>
      <w:rFonts w:ascii="Georgia" w:hAnsi="Georgia"/>
      <w:sz w:val="24"/>
      <w:lang w:val="x-none" w:eastAsia="x-none"/>
    </w:rPr>
  </w:style>
  <w:style w:type="character" w:customStyle="1" w:styleId="NormalFontChar">
    <w:name w:val="Normal Font Char"/>
    <w:link w:val="NormalFont"/>
    <w:locked/>
    <w:rsid w:val="00FF0F63"/>
    <w:rPr>
      <w:rFonts w:ascii="Times New Roman" w:eastAsia="Times New Roman" w:hAnsi="Times New Roman" w:cs="Times New Roman"/>
      <w:sz w:val="20"/>
      <w:szCs w:val="20"/>
    </w:rPr>
  </w:style>
  <w:style w:type="paragraph" w:customStyle="1" w:styleId="NormalFont">
    <w:name w:val="Normal Font"/>
    <w:link w:val="NormalFontChar"/>
    <w:qFormat/>
    <w:rsid w:val="00FF0F63"/>
    <w:rPr>
      <w:rFonts w:ascii="Times New Roman" w:eastAsia="Times New Roman" w:hAnsi="Times New Roman" w:cs="Times New Roman"/>
      <w:sz w:val="20"/>
      <w:szCs w:val="20"/>
    </w:rPr>
  </w:style>
  <w:style w:type="paragraph" w:customStyle="1" w:styleId="StyleSmall11pt">
    <w:name w:val="Style Small + 11 pt"/>
    <w:uiPriority w:val="99"/>
    <w:qFormat/>
    <w:rsid w:val="00FF0F6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F0F6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F0F63"/>
    <w:rPr>
      <w:u w:val="single"/>
      <w:lang w:val="x-none" w:eastAsia="x-none"/>
    </w:rPr>
  </w:style>
  <w:style w:type="character" w:customStyle="1" w:styleId="StyleNormalFont11ptBoldUnderlineChar">
    <w:name w:val="Style Normal Font + 11 pt Bold Underline Char"/>
    <w:link w:val="StyleNormalFont11ptBoldUnderline"/>
    <w:locked/>
    <w:rsid w:val="00FF0F6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F0F63"/>
    <w:rPr>
      <w:b/>
      <w:bCs/>
      <w:u w:val="single"/>
      <w:lang w:val="x-none" w:eastAsia="x-none"/>
    </w:rPr>
  </w:style>
  <w:style w:type="paragraph" w:customStyle="1" w:styleId="Smallfont0">
    <w:name w:val="Smallfont"/>
    <w:basedOn w:val="Normal"/>
    <w:uiPriority w:val="99"/>
    <w:qFormat/>
    <w:rsid w:val="00FF0F63"/>
    <w:rPr>
      <w:rFonts w:eastAsia="Times New Roman"/>
      <w:sz w:val="15"/>
    </w:rPr>
  </w:style>
  <w:style w:type="paragraph" w:customStyle="1" w:styleId="formatvorlage2">
    <w:name w:val="formatvorlage2"/>
    <w:basedOn w:val="Normal"/>
    <w:uiPriority w:val="99"/>
    <w:qFormat/>
    <w:rsid w:val="00FF0F6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F0F6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F0F6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FF0F6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F0F6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FF0F6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F0F63"/>
    <w:pPr>
      <w:ind w:left="144"/>
    </w:pPr>
    <w:rPr>
      <w:rFonts w:ascii="Georgia" w:eastAsia="Times New Roman" w:hAnsi="Georgia"/>
      <w:sz w:val="24"/>
      <w:lang w:val="x-none" w:eastAsia="x-none"/>
    </w:rPr>
  </w:style>
  <w:style w:type="paragraph" w:customStyle="1" w:styleId="deck">
    <w:name w:val="deck"/>
    <w:basedOn w:val="Normal"/>
    <w:uiPriority w:val="99"/>
    <w:qFormat/>
    <w:rsid w:val="00FF0F63"/>
    <w:pPr>
      <w:spacing w:before="100" w:beforeAutospacing="1" w:after="100" w:afterAutospacing="1"/>
    </w:pPr>
    <w:rPr>
      <w:rFonts w:eastAsia="Times New Roman"/>
      <w:sz w:val="24"/>
    </w:rPr>
  </w:style>
  <w:style w:type="paragraph" w:customStyle="1" w:styleId="i1">
    <w:name w:val="i1"/>
    <w:basedOn w:val="Normal"/>
    <w:uiPriority w:val="99"/>
    <w:qFormat/>
    <w:rsid w:val="00FF0F63"/>
    <w:pPr>
      <w:spacing w:before="100" w:beforeAutospacing="1" w:after="100" w:afterAutospacing="1"/>
    </w:pPr>
    <w:rPr>
      <w:rFonts w:eastAsia="Times New Roman"/>
      <w:sz w:val="24"/>
    </w:rPr>
  </w:style>
  <w:style w:type="paragraph" w:customStyle="1" w:styleId="question">
    <w:name w:val="question"/>
    <w:basedOn w:val="Normal"/>
    <w:uiPriority w:val="99"/>
    <w:qFormat/>
    <w:rsid w:val="00FF0F63"/>
    <w:pPr>
      <w:spacing w:before="100" w:beforeAutospacing="1" w:after="100" w:afterAutospacing="1"/>
    </w:pPr>
    <w:rPr>
      <w:rFonts w:eastAsia="Times New Roman"/>
      <w:sz w:val="24"/>
    </w:rPr>
  </w:style>
  <w:style w:type="paragraph" w:customStyle="1" w:styleId="bodycopy">
    <w:name w:val="bodycopy"/>
    <w:basedOn w:val="Normal"/>
    <w:uiPriority w:val="99"/>
    <w:qFormat/>
    <w:rsid w:val="00FF0F63"/>
    <w:pPr>
      <w:spacing w:before="100" w:beforeAutospacing="1" w:after="100" w:afterAutospacing="1"/>
    </w:pPr>
    <w:rPr>
      <w:rFonts w:eastAsia="Times New Roman"/>
      <w:sz w:val="24"/>
    </w:rPr>
  </w:style>
  <w:style w:type="paragraph" w:customStyle="1" w:styleId="Fifth">
    <w:name w:val="Fifth"/>
    <w:basedOn w:val="Normal"/>
    <w:link w:val="FifthChar"/>
    <w:qFormat/>
    <w:rsid w:val="00FF0F63"/>
    <w:rPr>
      <w:rFonts w:ascii="Arial" w:eastAsia="Calibri" w:hAnsi="Arial"/>
    </w:rPr>
  </w:style>
  <w:style w:type="paragraph" w:customStyle="1" w:styleId="NoteLevel22">
    <w:name w:val="Note Level 22"/>
    <w:basedOn w:val="card"/>
    <w:next w:val="Normal"/>
    <w:uiPriority w:val="99"/>
    <w:qFormat/>
    <w:rsid w:val="00FF0F63"/>
    <w:pPr>
      <w:keepNext/>
    </w:pPr>
    <w:rPr>
      <w:rFonts w:ascii="Georgia" w:eastAsia="MS Gothic" w:hAnsi="Georgia"/>
      <w:bCs/>
      <w:szCs w:val="20"/>
    </w:rPr>
  </w:style>
  <w:style w:type="paragraph" w:customStyle="1" w:styleId="wp-caption-text">
    <w:name w:val="wp-caption-text"/>
    <w:basedOn w:val="Normal"/>
    <w:qFormat/>
    <w:rsid w:val="00FF0F63"/>
    <w:pPr>
      <w:spacing w:before="100" w:beforeAutospacing="1" w:after="100" w:afterAutospacing="1"/>
    </w:pPr>
    <w:rPr>
      <w:rFonts w:eastAsia="Times New Roman"/>
      <w:sz w:val="24"/>
    </w:rPr>
  </w:style>
  <w:style w:type="paragraph" w:customStyle="1" w:styleId="svarticle">
    <w:name w:val="svarticle"/>
    <w:basedOn w:val="Normal"/>
    <w:uiPriority w:val="99"/>
    <w:qFormat/>
    <w:rsid w:val="00FF0F63"/>
    <w:pPr>
      <w:spacing w:before="100" w:beforeAutospacing="1" w:after="100" w:afterAutospacing="1"/>
    </w:pPr>
    <w:rPr>
      <w:rFonts w:eastAsia="Times New Roman"/>
      <w:sz w:val="24"/>
    </w:rPr>
  </w:style>
  <w:style w:type="paragraph" w:customStyle="1" w:styleId="canvas-atom">
    <w:name w:val="canvas-atom"/>
    <w:basedOn w:val="Normal"/>
    <w:uiPriority w:val="99"/>
    <w:qFormat/>
    <w:rsid w:val="00FF0F63"/>
    <w:pPr>
      <w:spacing w:before="100" w:beforeAutospacing="1" w:after="100" w:afterAutospacing="1"/>
    </w:pPr>
    <w:rPr>
      <w:sz w:val="24"/>
    </w:rPr>
  </w:style>
  <w:style w:type="paragraph" w:customStyle="1" w:styleId="tweet-text">
    <w:name w:val="tweet-text"/>
    <w:basedOn w:val="Normal"/>
    <w:uiPriority w:val="99"/>
    <w:qFormat/>
    <w:rsid w:val="00FF0F63"/>
    <w:pPr>
      <w:spacing w:before="100" w:beforeAutospacing="1" w:after="100" w:afterAutospacing="1"/>
    </w:pPr>
  </w:style>
  <w:style w:type="paragraph" w:customStyle="1" w:styleId="description">
    <w:name w:val="description"/>
    <w:basedOn w:val="Normal"/>
    <w:uiPriority w:val="99"/>
    <w:qFormat/>
    <w:rsid w:val="00FF0F63"/>
    <w:pPr>
      <w:spacing w:before="100" w:beforeAutospacing="1" w:after="100" w:afterAutospacing="1"/>
    </w:pPr>
  </w:style>
  <w:style w:type="paragraph" w:customStyle="1" w:styleId="graf">
    <w:name w:val="graf"/>
    <w:basedOn w:val="Normal"/>
    <w:uiPriority w:val="99"/>
    <w:qFormat/>
    <w:rsid w:val="00FF0F63"/>
    <w:pPr>
      <w:spacing w:before="100" w:beforeAutospacing="1" w:after="100" w:afterAutospacing="1"/>
    </w:pPr>
  </w:style>
  <w:style w:type="paragraph" w:customStyle="1" w:styleId="column">
    <w:name w:val="column"/>
    <w:basedOn w:val="Normal"/>
    <w:uiPriority w:val="99"/>
    <w:qFormat/>
    <w:rsid w:val="00FF0F63"/>
    <w:pPr>
      <w:spacing w:before="100" w:beforeAutospacing="1" w:after="100" w:afterAutospacing="1"/>
    </w:pPr>
  </w:style>
  <w:style w:type="paragraph" w:customStyle="1" w:styleId="recirc-container">
    <w:name w:val="recirc-container"/>
    <w:basedOn w:val="Normal"/>
    <w:uiPriority w:val="99"/>
    <w:qFormat/>
    <w:rsid w:val="00FF0F63"/>
    <w:pPr>
      <w:spacing w:before="100" w:beforeAutospacing="1" w:after="100" w:afterAutospacing="1"/>
    </w:pPr>
    <w:rPr>
      <w:sz w:val="24"/>
    </w:rPr>
  </w:style>
  <w:style w:type="paragraph" w:customStyle="1" w:styleId="interstitial-link">
    <w:name w:val="interstitial-link"/>
    <w:basedOn w:val="Normal"/>
    <w:uiPriority w:val="99"/>
    <w:qFormat/>
    <w:rsid w:val="00FF0F63"/>
    <w:pPr>
      <w:spacing w:before="100" w:beforeAutospacing="1" w:after="100" w:afterAutospacing="1"/>
    </w:pPr>
    <w:rPr>
      <w:sz w:val="24"/>
    </w:rPr>
  </w:style>
  <w:style w:type="paragraph" w:customStyle="1" w:styleId="see-also">
    <w:name w:val="see-also"/>
    <w:basedOn w:val="Normal"/>
    <w:uiPriority w:val="99"/>
    <w:qFormat/>
    <w:rsid w:val="00FF0F63"/>
    <w:pPr>
      <w:spacing w:before="100" w:beforeAutospacing="1" w:after="100" w:afterAutospacing="1"/>
    </w:pPr>
    <w:rPr>
      <w:sz w:val="24"/>
    </w:rPr>
  </w:style>
  <w:style w:type="character" w:styleId="SubtleEmphasis">
    <w:name w:val="Subtle Emphasis"/>
    <w:uiPriority w:val="19"/>
    <w:qFormat/>
    <w:rsid w:val="00FF0F63"/>
    <w:rPr>
      <w:rFonts w:ascii="Georgia" w:hAnsi="Georgia" w:hint="default"/>
      <w:i/>
      <w:iCs/>
      <w:color w:val="808080"/>
    </w:rPr>
  </w:style>
  <w:style w:type="character" w:customStyle="1" w:styleId="cardchar00">
    <w:name w:val="cardchar0"/>
    <w:basedOn w:val="DefaultParagraphFont"/>
    <w:rsid w:val="00FF0F63"/>
  </w:style>
  <w:style w:type="character" w:customStyle="1" w:styleId="UnderlineNon-bold">
    <w:name w:val="Underline Non - bold"/>
    <w:rsid w:val="00FF0F63"/>
    <w:rPr>
      <w:rFonts w:ascii="Times New Roman" w:hAnsi="Times New Roman" w:cs="Times New Roman" w:hint="default"/>
      <w:iCs/>
      <w:sz w:val="22"/>
      <w:u w:val="single"/>
    </w:rPr>
  </w:style>
  <w:style w:type="character" w:customStyle="1" w:styleId="Heading5Char2">
    <w:name w:val="Heading 5 Char2"/>
    <w:rsid w:val="00FF0F6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F0F63"/>
    <w:rPr>
      <w:rFonts w:ascii="Arial" w:hAnsi="Arial" w:cs="Arial"/>
      <w:vanish/>
      <w:sz w:val="16"/>
      <w:szCs w:val="16"/>
    </w:rPr>
  </w:style>
  <w:style w:type="paragraph" w:styleId="z-TopofForm">
    <w:name w:val="HTML Top of Form"/>
    <w:basedOn w:val="Normal"/>
    <w:next w:val="Normal"/>
    <w:link w:val="z-TopofFormChar"/>
    <w:hidden/>
    <w:uiPriority w:val="99"/>
    <w:unhideWhenUsed/>
    <w:rsid w:val="00FF0F6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F0F63"/>
    <w:rPr>
      <w:rFonts w:ascii="Arial" w:hAnsi="Arial" w:cs="Arial"/>
      <w:vanish/>
      <w:sz w:val="16"/>
      <w:szCs w:val="16"/>
    </w:rPr>
  </w:style>
  <w:style w:type="character" w:customStyle="1" w:styleId="z-BottomofFormChar">
    <w:name w:val="z-Bottom of Form Char"/>
    <w:basedOn w:val="DefaultParagraphFont"/>
    <w:link w:val="z-BottomofForm"/>
    <w:uiPriority w:val="99"/>
    <w:rsid w:val="00FF0F6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F0F6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F0F63"/>
    <w:rPr>
      <w:rFonts w:ascii="Arial" w:hAnsi="Arial" w:cs="Arial"/>
      <w:vanish/>
      <w:sz w:val="16"/>
      <w:szCs w:val="16"/>
    </w:rPr>
  </w:style>
  <w:style w:type="character" w:customStyle="1" w:styleId="authordate1">
    <w:name w:val="authordate"/>
    <w:rsid w:val="00FF0F63"/>
  </w:style>
  <w:style w:type="character" w:customStyle="1" w:styleId="underline0">
    <w:name w:val="%underline"/>
    <w:qFormat/>
    <w:rsid w:val="00FF0F63"/>
    <w:rPr>
      <w:rFonts w:ascii="Times New Roman" w:hAnsi="Times New Roman" w:cs="Times New Roman" w:hint="default"/>
      <w:strike w:val="0"/>
      <w:dstrike w:val="0"/>
      <w:sz w:val="16"/>
      <w:u w:val="none"/>
      <w:effect w:val="none"/>
    </w:rPr>
  </w:style>
  <w:style w:type="character" w:customStyle="1" w:styleId="AUNDERLINE0">
    <w:name w:val="AUNDERLINE"/>
    <w:qFormat/>
    <w:rsid w:val="00FF0F63"/>
    <w:rPr>
      <w:rFonts w:ascii="Times New Roman" w:hAnsi="Times New Roman" w:cs="Times New Roman" w:hint="default"/>
      <w:sz w:val="20"/>
      <w:u w:val="single"/>
    </w:rPr>
  </w:style>
  <w:style w:type="character" w:customStyle="1" w:styleId="UnderlinedCharChar">
    <w:name w:val="Underlined Char Char"/>
    <w:rsid w:val="00FF0F63"/>
    <w:rPr>
      <w:rFonts w:ascii="Garamond" w:hAnsi="Garamond" w:hint="default"/>
      <w:szCs w:val="28"/>
      <w:u w:val="single"/>
      <w:lang w:val="en-US" w:eastAsia="en-US" w:bidi="ar-SA"/>
    </w:rPr>
  </w:style>
  <w:style w:type="character" w:customStyle="1" w:styleId="slug-doi">
    <w:name w:val="slug-doi"/>
    <w:basedOn w:val="DefaultParagraphFont"/>
    <w:rsid w:val="00FF0F63"/>
  </w:style>
  <w:style w:type="character" w:customStyle="1" w:styleId="af">
    <w:name w:val="af"/>
    <w:basedOn w:val="DefaultParagraphFont"/>
    <w:rsid w:val="00FF0F63"/>
  </w:style>
  <w:style w:type="character" w:customStyle="1" w:styleId="ab">
    <w:name w:val="ab"/>
    <w:basedOn w:val="DefaultParagraphFont"/>
    <w:rsid w:val="00FF0F63"/>
  </w:style>
  <w:style w:type="character" w:customStyle="1" w:styleId="em">
    <w:name w:val="em"/>
    <w:basedOn w:val="DefaultParagraphFont"/>
    <w:rsid w:val="00FF0F63"/>
  </w:style>
  <w:style w:type="character" w:customStyle="1" w:styleId="au">
    <w:name w:val="au"/>
    <w:basedOn w:val="DefaultParagraphFont"/>
    <w:rsid w:val="00FF0F63"/>
  </w:style>
  <w:style w:type="character" w:customStyle="1" w:styleId="ti">
    <w:name w:val="ti"/>
    <w:basedOn w:val="DefaultParagraphFont"/>
    <w:rsid w:val="00FF0F63"/>
  </w:style>
  <w:style w:type="character" w:customStyle="1" w:styleId="subheadblue">
    <w:name w:val="subhead_blue"/>
    <w:basedOn w:val="DefaultParagraphFont"/>
    <w:rsid w:val="00FF0F63"/>
  </w:style>
  <w:style w:type="character" w:customStyle="1" w:styleId="affiliation">
    <w:name w:val="affiliation"/>
    <w:basedOn w:val="DefaultParagraphFont"/>
    <w:rsid w:val="00FF0F63"/>
  </w:style>
  <w:style w:type="character" w:customStyle="1" w:styleId="slug-doi-wrapper">
    <w:name w:val="slug-doi-wrapper"/>
    <w:basedOn w:val="DefaultParagraphFont"/>
    <w:rsid w:val="00FF0F63"/>
  </w:style>
  <w:style w:type="character" w:customStyle="1" w:styleId="slug-metadata-noteahead-of-print">
    <w:name w:val="slug-metadata-note ahead-of-print"/>
    <w:basedOn w:val="DefaultParagraphFont"/>
    <w:rsid w:val="00FF0F63"/>
  </w:style>
  <w:style w:type="character" w:customStyle="1" w:styleId="slug-ahead-of-print-date">
    <w:name w:val="slug-ahead-of-print-date"/>
    <w:basedOn w:val="DefaultParagraphFont"/>
    <w:rsid w:val="00FF0F63"/>
  </w:style>
  <w:style w:type="character" w:customStyle="1" w:styleId="medium-bold">
    <w:name w:val="medium-bold"/>
    <w:basedOn w:val="DefaultParagraphFont"/>
    <w:rsid w:val="00FF0F63"/>
  </w:style>
  <w:style w:type="character" w:customStyle="1" w:styleId="updated-short-citation">
    <w:name w:val="updated-short-citation"/>
    <w:basedOn w:val="DefaultParagraphFont"/>
    <w:rsid w:val="00FF0F63"/>
  </w:style>
  <w:style w:type="character" w:customStyle="1" w:styleId="goohl0">
    <w:name w:val="goohl0"/>
    <w:basedOn w:val="DefaultParagraphFont"/>
    <w:rsid w:val="00FF0F63"/>
  </w:style>
  <w:style w:type="character" w:customStyle="1" w:styleId="CharChar6">
    <w:name w:val="Char Char6"/>
    <w:rsid w:val="00FF0F63"/>
    <w:rPr>
      <w:rFonts w:ascii="Arial" w:hAnsi="Arial" w:cs="Arial" w:hint="default"/>
      <w:bCs/>
      <w:sz w:val="16"/>
      <w:szCs w:val="26"/>
      <w:lang w:val="en-US" w:eastAsia="en-US" w:bidi="ar-SA"/>
    </w:rPr>
  </w:style>
  <w:style w:type="character" w:customStyle="1" w:styleId="TagCharChar1">
    <w:name w:val="Tag Char Char1"/>
    <w:rsid w:val="00FF0F63"/>
    <w:rPr>
      <w:b/>
      <w:bCs w:val="0"/>
      <w:sz w:val="24"/>
      <w:szCs w:val="24"/>
      <w:lang w:val="en-US" w:eastAsia="en-US" w:bidi="ar-SA"/>
    </w:rPr>
  </w:style>
  <w:style w:type="character" w:customStyle="1" w:styleId="12TimesNewRoman">
    <w:name w:val="12 Times New Roman"/>
    <w:rsid w:val="00FF0F6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F0F6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F0F63"/>
    <w:rPr>
      <w:rFonts w:ascii="Times New Roman" w:hAnsi="Times New Roman" w:cs="Times New Roman" w:hint="default"/>
      <w:strike w:val="0"/>
      <w:dstrike w:val="0"/>
      <w:sz w:val="14"/>
      <w:u w:val="none"/>
      <w:effect w:val="none"/>
    </w:rPr>
  </w:style>
  <w:style w:type="character" w:customStyle="1" w:styleId="F8-UnderlineBold">
    <w:name w:val="F8 - Underline/Bold"/>
    <w:rsid w:val="00FF0F63"/>
    <w:rPr>
      <w:rFonts w:ascii="Times New Roman" w:hAnsi="Times New Roman" w:cs="Times New Roman" w:hint="default"/>
      <w:b/>
      <w:bCs w:val="0"/>
      <w:sz w:val="20"/>
      <w:u w:val="single"/>
    </w:rPr>
  </w:style>
  <w:style w:type="character" w:customStyle="1" w:styleId="F7-SmallFont">
    <w:name w:val="F7 - Small Font"/>
    <w:rsid w:val="00FF0F63"/>
    <w:rPr>
      <w:rFonts w:ascii="Times New Roman" w:hAnsi="Times New Roman" w:cs="Times New Roman" w:hint="default"/>
      <w:sz w:val="14"/>
    </w:rPr>
  </w:style>
  <w:style w:type="character" w:customStyle="1" w:styleId="Brief-Bold">
    <w:name w:val="Brief - Bold"/>
    <w:rsid w:val="00FF0F63"/>
    <w:rPr>
      <w:rFonts w:ascii="Times New Roman" w:hAnsi="Times New Roman" w:cs="Times New Roman" w:hint="default"/>
      <w:b/>
      <w:bCs w:val="0"/>
    </w:rPr>
  </w:style>
  <w:style w:type="character" w:customStyle="1" w:styleId="Card-Underline">
    <w:name w:val="Card - Underline"/>
    <w:rsid w:val="00FF0F63"/>
    <w:rPr>
      <w:rFonts w:ascii="Times New Roman" w:hAnsi="Times New Roman" w:cs="Times New Roman" w:hint="default"/>
      <w:u w:val="single"/>
    </w:rPr>
  </w:style>
  <w:style w:type="character" w:customStyle="1" w:styleId="beriefunderline">
    <w:name w:val="berief = underline"/>
    <w:rsid w:val="00FF0F63"/>
    <w:rPr>
      <w:rFonts w:ascii="Times New Roman" w:eastAsia="Times New Roman" w:hAnsi="Times New Roman" w:cs="Times New Roman" w:hint="default"/>
      <w:sz w:val="20"/>
      <w:u w:val="single"/>
    </w:rPr>
  </w:style>
  <w:style w:type="character" w:customStyle="1" w:styleId="BoldText10pt">
    <w:name w:val="Bold Text 10 pt"/>
    <w:rsid w:val="00FF0F6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F0F63"/>
  </w:style>
  <w:style w:type="character" w:customStyle="1" w:styleId="SC4208902">
    <w:name w:val="SC.4.208902"/>
    <w:rsid w:val="00FF0F63"/>
    <w:rPr>
      <w:rFonts w:ascii="Century" w:hAnsi="Century" w:cs="Century" w:hint="default"/>
      <w:color w:val="000000"/>
      <w:sz w:val="22"/>
      <w:szCs w:val="22"/>
    </w:rPr>
  </w:style>
  <w:style w:type="character" w:customStyle="1" w:styleId="SC4208915">
    <w:name w:val="SC.4.208915"/>
    <w:rsid w:val="00FF0F63"/>
    <w:rPr>
      <w:rFonts w:ascii="Century" w:hAnsi="Century" w:cs="Century" w:hint="default"/>
      <w:color w:val="000000"/>
      <w:sz w:val="13"/>
      <w:szCs w:val="13"/>
    </w:rPr>
  </w:style>
  <w:style w:type="character" w:customStyle="1" w:styleId="SC273764">
    <w:name w:val="SC.2.73764"/>
    <w:rsid w:val="00FF0F63"/>
    <w:rPr>
      <w:rFonts w:ascii="Century" w:hAnsi="Century" w:cs="Century" w:hint="default"/>
      <w:color w:val="000000"/>
      <w:sz w:val="72"/>
      <w:szCs w:val="72"/>
    </w:rPr>
  </w:style>
  <w:style w:type="character" w:customStyle="1" w:styleId="SC273779">
    <w:name w:val="SC.2.73779"/>
    <w:rsid w:val="00FF0F63"/>
    <w:rPr>
      <w:rFonts w:ascii="Century" w:hAnsi="Century" w:cs="Century" w:hint="default"/>
      <w:color w:val="000000"/>
      <w:sz w:val="40"/>
      <w:szCs w:val="40"/>
    </w:rPr>
  </w:style>
  <w:style w:type="character" w:customStyle="1" w:styleId="SC273763">
    <w:name w:val="SC.2.73763"/>
    <w:rsid w:val="00FF0F63"/>
    <w:rPr>
      <w:rFonts w:ascii="Century" w:hAnsi="Century" w:cs="Century" w:hint="default"/>
      <w:b/>
      <w:bCs/>
      <w:color w:val="000000"/>
    </w:rPr>
  </w:style>
  <w:style w:type="character" w:customStyle="1" w:styleId="SC4208910">
    <w:name w:val="SC.4.208910"/>
    <w:rsid w:val="00FF0F63"/>
    <w:rPr>
      <w:rFonts w:ascii="Century" w:hAnsi="Century" w:cs="Century" w:hint="default"/>
      <w:color w:val="000000"/>
      <w:sz w:val="28"/>
      <w:szCs w:val="28"/>
    </w:rPr>
  </w:style>
  <w:style w:type="character" w:customStyle="1" w:styleId="SC4208911">
    <w:name w:val="SC.4.208911"/>
    <w:rsid w:val="00FF0F63"/>
    <w:rPr>
      <w:rFonts w:ascii="Century" w:hAnsi="Century" w:cs="Century" w:hint="default"/>
      <w:color w:val="000000"/>
    </w:rPr>
  </w:style>
  <w:style w:type="character" w:customStyle="1" w:styleId="articlesubtitle">
    <w:name w:val="article_sub_title"/>
    <w:basedOn w:val="DefaultParagraphFont"/>
    <w:rsid w:val="00FF0F63"/>
  </w:style>
  <w:style w:type="character" w:customStyle="1" w:styleId="newsdate2">
    <w:name w:val="news_date2"/>
    <w:basedOn w:val="DefaultParagraphFont"/>
    <w:rsid w:val="00FF0F63"/>
  </w:style>
  <w:style w:type="character" w:customStyle="1" w:styleId="readarticleheader">
    <w:name w:val="readarticleheader"/>
    <w:basedOn w:val="DefaultParagraphFont"/>
    <w:rsid w:val="00FF0F63"/>
  </w:style>
  <w:style w:type="character" w:customStyle="1" w:styleId="UnderlineChar20">
    <w:name w:val="Underline Char2"/>
    <w:rsid w:val="00FF0F63"/>
    <w:rPr>
      <w:rFonts w:ascii="Trebuchet MS" w:hAnsi="Trebuchet MS" w:hint="default"/>
      <w:u w:val="thick"/>
      <w:lang w:val="en-US" w:eastAsia="zh-CN" w:bidi="ar-SA"/>
    </w:rPr>
  </w:style>
  <w:style w:type="character" w:customStyle="1" w:styleId="BoldUnderliningChar">
    <w:name w:val="Bold Underlining Char"/>
    <w:rsid w:val="00FF0F63"/>
    <w:rPr>
      <w:rFonts w:ascii="Arial Narrow" w:eastAsia="Times New Roman" w:hAnsi="Arial Narrow" w:hint="default"/>
      <w:b/>
      <w:bCs w:val="0"/>
      <w:szCs w:val="24"/>
      <w:u w:val="single"/>
      <w:lang w:val="en-GB" w:eastAsia="en-US" w:bidi="ar-SA"/>
    </w:rPr>
  </w:style>
  <w:style w:type="character" w:customStyle="1" w:styleId="medium-normal1">
    <w:name w:val="medium-normal1"/>
    <w:rsid w:val="00FF0F63"/>
    <w:rPr>
      <w:rFonts w:ascii="Arial" w:hAnsi="Arial" w:cs="Arial" w:hint="default"/>
      <w:b w:val="0"/>
      <w:bCs w:val="0"/>
      <w:i w:val="0"/>
      <w:iCs w:val="0"/>
      <w:sz w:val="20"/>
      <w:szCs w:val="20"/>
    </w:rPr>
  </w:style>
  <w:style w:type="character" w:customStyle="1" w:styleId="UnderlinedCardChar0">
    <w:name w:val="Underlined Card Char"/>
    <w:rsid w:val="00FF0F63"/>
    <w:rPr>
      <w:rFonts w:ascii="Palatino Linotype" w:hAnsi="Palatino Linotype" w:hint="default"/>
      <w:u w:val="single"/>
      <w:lang w:val="en-US" w:eastAsia="en-US" w:bidi="ar-SA"/>
    </w:rPr>
  </w:style>
  <w:style w:type="character" w:customStyle="1" w:styleId="char">
    <w:name w:val="char"/>
    <w:basedOn w:val="DefaultParagraphFont"/>
    <w:rsid w:val="00FF0F63"/>
  </w:style>
  <w:style w:type="character" w:customStyle="1" w:styleId="UnderlineCharCharCharCharCharChar">
    <w:name w:val="Underline Char Char Char Char Char Char"/>
    <w:rsid w:val="00FF0F63"/>
    <w:rPr>
      <w:rFonts w:ascii="Arial Narrow" w:hAnsi="Arial Narrow" w:hint="default"/>
      <w:szCs w:val="24"/>
      <w:u w:val="single"/>
      <w:lang w:val="en-US" w:eastAsia="en-US" w:bidi="ar-SA"/>
    </w:rPr>
  </w:style>
  <w:style w:type="character" w:customStyle="1" w:styleId="klink">
    <w:name w:val="klink"/>
    <w:basedOn w:val="DefaultParagraphFont"/>
    <w:rsid w:val="00FF0F63"/>
  </w:style>
  <w:style w:type="character" w:customStyle="1" w:styleId="date10">
    <w:name w:val="date1"/>
    <w:basedOn w:val="DefaultParagraphFont"/>
    <w:rsid w:val="00FF0F63"/>
  </w:style>
  <w:style w:type="character" w:customStyle="1" w:styleId="bolding1">
    <w:name w:val="bolding1"/>
    <w:rsid w:val="00FF0F63"/>
    <w:rPr>
      <w:b/>
      <w:bCs/>
    </w:rPr>
  </w:style>
  <w:style w:type="character" w:customStyle="1" w:styleId="bookoptions1">
    <w:name w:val="book_options1"/>
    <w:rsid w:val="00FF0F63"/>
    <w:rPr>
      <w:b/>
      <w:bCs/>
      <w:color w:val="333366"/>
    </w:rPr>
  </w:style>
  <w:style w:type="character" w:customStyle="1" w:styleId="descriptionblock">
    <w:name w:val="description block"/>
    <w:basedOn w:val="DefaultParagraphFont"/>
    <w:rsid w:val="00FF0F63"/>
  </w:style>
  <w:style w:type="character" w:customStyle="1" w:styleId="detailsboxblock">
    <w:name w:val="detailsbox block"/>
    <w:basedOn w:val="DefaultParagraphFont"/>
    <w:rsid w:val="00FF0F63"/>
  </w:style>
  <w:style w:type="character" w:customStyle="1" w:styleId="Char3">
    <w:name w:val="Char3"/>
    <w:rsid w:val="00FF0F63"/>
    <w:rPr>
      <w:rFonts w:ascii="Arial" w:hAnsi="Arial" w:cs="Arial" w:hint="default"/>
      <w:bCs/>
      <w:u w:val="thick"/>
      <w:lang w:val="en-US" w:eastAsia="en-US" w:bidi="ar-SA"/>
    </w:rPr>
  </w:style>
  <w:style w:type="character" w:customStyle="1" w:styleId="texto11">
    <w:name w:val="texto11"/>
    <w:rsid w:val="00FF0F63"/>
    <w:rPr>
      <w:rFonts w:ascii="Arial" w:hAnsi="Arial" w:cs="Arial" w:hint="default"/>
      <w:b w:val="0"/>
      <w:bCs w:val="0"/>
      <w:i w:val="0"/>
      <w:iCs w:val="0"/>
      <w:caps w:val="0"/>
      <w:color w:val="000000"/>
      <w:sz w:val="26"/>
      <w:szCs w:val="26"/>
    </w:rPr>
  </w:style>
  <w:style w:type="character" w:customStyle="1" w:styleId="CardTagChar">
    <w:name w:val="Card Tag Char"/>
    <w:rsid w:val="00FF0F63"/>
    <w:rPr>
      <w:rFonts w:ascii="Arial Narrow" w:hAnsi="Arial Narrow" w:hint="default"/>
      <w:b/>
      <w:bCs w:val="0"/>
      <w:sz w:val="24"/>
      <w:szCs w:val="24"/>
      <w:lang w:val="en-US" w:eastAsia="en-US" w:bidi="ar-SA"/>
    </w:rPr>
  </w:style>
  <w:style w:type="character" w:customStyle="1" w:styleId="DebateCiteCharCharChar">
    <w:name w:val="Debate Cite Char Char Char"/>
    <w:rsid w:val="00FF0F63"/>
    <w:rPr>
      <w:b/>
      <w:bCs w:val="0"/>
      <w:sz w:val="32"/>
      <w:szCs w:val="32"/>
      <w:lang w:val="en-US" w:eastAsia="en-US" w:bidi="ar-SA"/>
    </w:rPr>
  </w:style>
  <w:style w:type="character" w:customStyle="1" w:styleId="TagandCiteChar">
    <w:name w:val="Tag and Cite Char"/>
    <w:rsid w:val="00FF0F63"/>
    <w:rPr>
      <w:color w:val="333333"/>
      <w:sz w:val="22"/>
      <w:szCs w:val="22"/>
      <w:lang w:val="en-US" w:eastAsia="en-US" w:bidi="ar-SA"/>
    </w:rPr>
  </w:style>
  <w:style w:type="character" w:customStyle="1" w:styleId="Style10ptBold">
    <w:name w:val="Style 10 pt Bold"/>
    <w:rsid w:val="00FF0F63"/>
    <w:rPr>
      <w:b/>
      <w:bCs/>
      <w:sz w:val="20"/>
    </w:rPr>
  </w:style>
  <w:style w:type="character" w:customStyle="1" w:styleId="text9">
    <w:name w:val="text9"/>
    <w:basedOn w:val="DefaultParagraphFont"/>
    <w:rsid w:val="00FF0F63"/>
  </w:style>
  <w:style w:type="character" w:customStyle="1" w:styleId="text21">
    <w:name w:val="text21"/>
    <w:basedOn w:val="DefaultParagraphFont"/>
    <w:rsid w:val="00FF0F63"/>
  </w:style>
  <w:style w:type="character" w:customStyle="1" w:styleId="text19">
    <w:name w:val="text19"/>
    <w:basedOn w:val="DefaultParagraphFont"/>
    <w:rsid w:val="00FF0F63"/>
  </w:style>
  <w:style w:type="character" w:customStyle="1" w:styleId="term2">
    <w:name w:val="term2"/>
    <w:rsid w:val="00FF0F63"/>
    <w:rPr>
      <w:b/>
      <w:bCs/>
    </w:rPr>
  </w:style>
  <w:style w:type="character" w:customStyle="1" w:styleId="pmterms12">
    <w:name w:val="pmterms12"/>
    <w:rsid w:val="00FF0F63"/>
    <w:rPr>
      <w:b/>
      <w:bCs/>
      <w:i w:val="0"/>
      <w:iCs w:val="0"/>
      <w:color w:val="000000"/>
    </w:rPr>
  </w:style>
  <w:style w:type="character" w:customStyle="1" w:styleId="ToReadChar">
    <w:name w:val="To Read Char"/>
    <w:rsid w:val="00FF0F63"/>
    <w:rPr>
      <w:rFonts w:ascii="Verdana" w:hAnsi="Verdana" w:hint="default"/>
      <w:b/>
      <w:bCs w:val="0"/>
      <w:szCs w:val="24"/>
      <w:u w:val="single"/>
      <w:lang w:val="en-US" w:eastAsia="en-US" w:bidi="ar-SA"/>
    </w:rPr>
  </w:style>
  <w:style w:type="character" w:customStyle="1" w:styleId="ToReadCharChar">
    <w:name w:val="To Read Char Char"/>
    <w:rsid w:val="00FF0F63"/>
    <w:rPr>
      <w:rFonts w:ascii="Verdana" w:hAnsi="Verdana" w:hint="default"/>
      <w:b/>
      <w:bCs w:val="0"/>
      <w:szCs w:val="24"/>
      <w:u w:val="single"/>
      <w:lang w:val="en-US" w:eastAsia="en-US" w:bidi="ar-SA"/>
    </w:rPr>
  </w:style>
  <w:style w:type="character" w:customStyle="1" w:styleId="bio">
    <w:name w:val="bio"/>
    <w:basedOn w:val="DefaultParagraphFont"/>
    <w:rsid w:val="00FF0F63"/>
  </w:style>
  <w:style w:type="character" w:customStyle="1" w:styleId="storytextstyle">
    <w:name w:val="storytextstyle"/>
    <w:basedOn w:val="DefaultParagraphFont"/>
    <w:rsid w:val="00FF0F63"/>
  </w:style>
  <w:style w:type="character" w:customStyle="1" w:styleId="cardunderlinedCharChar">
    <w:name w:val="card underlined Char Char"/>
    <w:rsid w:val="00FF0F63"/>
    <w:rPr>
      <w:rFonts w:ascii="Arial" w:hAnsi="Arial" w:cs="Arial" w:hint="default"/>
      <w:sz w:val="22"/>
      <w:szCs w:val="24"/>
      <w:u w:val="single"/>
      <w:lang w:val="en-US" w:eastAsia="en-US" w:bidi="ar-SA"/>
    </w:rPr>
  </w:style>
  <w:style w:type="character" w:customStyle="1" w:styleId="Style2Char0">
    <w:name w:val="Style2 Char"/>
    <w:rsid w:val="00FF0F63"/>
    <w:rPr>
      <w:rFonts w:ascii="Book Antiqua" w:hAnsi="Book Antiqua" w:hint="default"/>
      <w:u w:val="thick"/>
      <w:lang w:val="en-US" w:eastAsia="en-US" w:bidi="ar-SA"/>
    </w:rPr>
  </w:style>
  <w:style w:type="character" w:customStyle="1" w:styleId="Style2Char1">
    <w:name w:val="Style2 Char1"/>
    <w:rsid w:val="00FF0F63"/>
    <w:rPr>
      <w:rFonts w:ascii="Book Antiqua" w:hAnsi="Book Antiqua" w:hint="default"/>
      <w:szCs w:val="24"/>
      <w:u w:val="thick"/>
      <w:lang w:val="en-US" w:eastAsia="en-US" w:bidi="ar-SA"/>
    </w:rPr>
  </w:style>
  <w:style w:type="character" w:customStyle="1" w:styleId="articlehead21">
    <w:name w:val="articlehead21"/>
    <w:rsid w:val="00FF0F63"/>
    <w:rPr>
      <w:rFonts w:ascii="Arial" w:hAnsi="Arial" w:cs="Arial" w:hint="default"/>
      <w:b/>
      <w:bCs/>
      <w:color w:val="660000"/>
      <w:sz w:val="20"/>
      <w:szCs w:val="20"/>
    </w:rPr>
  </w:style>
  <w:style w:type="character" w:customStyle="1" w:styleId="TagCiteChar1">
    <w:name w:val="Tag/Cite Char1"/>
    <w:rsid w:val="00FF0F63"/>
    <w:rPr>
      <w:b/>
      <w:bCs w:val="0"/>
      <w:lang w:val="en-US" w:eastAsia="en-US" w:bidi="ar-SA"/>
    </w:rPr>
  </w:style>
  <w:style w:type="character" w:customStyle="1" w:styleId="goohl2">
    <w:name w:val="goohl2"/>
    <w:basedOn w:val="DefaultParagraphFont"/>
    <w:rsid w:val="00FF0F63"/>
  </w:style>
  <w:style w:type="character" w:customStyle="1" w:styleId="CardCharChar0">
    <w:name w:val="Card Char Char"/>
    <w:rsid w:val="00FF0F63"/>
    <w:rPr>
      <w:lang w:val="en-US" w:eastAsia="en-US" w:bidi="ar-SA"/>
    </w:rPr>
  </w:style>
  <w:style w:type="character" w:customStyle="1" w:styleId="BriefTitle1Char">
    <w:name w:val="Brief Title 1 Char"/>
    <w:rsid w:val="00FF0F63"/>
    <w:rPr>
      <w:b/>
      <w:bCs w:val="0"/>
      <w:u w:val="single"/>
      <w:lang w:val="en-US" w:eastAsia="en-US" w:bidi="ar-SA"/>
    </w:rPr>
  </w:style>
  <w:style w:type="character" w:customStyle="1" w:styleId="TagCiteCharChar">
    <w:name w:val="Tag/Cite Char Char"/>
    <w:rsid w:val="00FF0F63"/>
    <w:rPr>
      <w:b/>
      <w:bCs w:val="0"/>
      <w:lang w:val="en-US" w:eastAsia="en-US" w:bidi="ar-SA"/>
    </w:rPr>
  </w:style>
  <w:style w:type="character" w:customStyle="1" w:styleId="btx">
    <w:name w:val="btx"/>
    <w:basedOn w:val="DefaultParagraphFont"/>
    <w:rsid w:val="00FF0F63"/>
  </w:style>
  <w:style w:type="character" w:customStyle="1" w:styleId="CardChar1">
    <w:name w:val="Card Char1"/>
    <w:rsid w:val="00FF0F63"/>
    <w:rPr>
      <w:lang w:val="en-US" w:eastAsia="en-US" w:bidi="ar-SA"/>
    </w:rPr>
  </w:style>
  <w:style w:type="character" w:customStyle="1" w:styleId="prodgeneral1">
    <w:name w:val="prodgeneral1"/>
    <w:rsid w:val="00FF0F63"/>
    <w:rPr>
      <w:rFonts w:ascii="Verdana" w:hAnsi="Verdana" w:hint="default"/>
      <w:b w:val="0"/>
      <w:bCs w:val="0"/>
      <w:caps w:val="0"/>
      <w:color w:val="000000"/>
      <w:spacing w:val="0"/>
      <w:sz w:val="16"/>
      <w:szCs w:val="16"/>
    </w:rPr>
  </w:style>
  <w:style w:type="character" w:customStyle="1" w:styleId="summary1">
    <w:name w:val="summary1"/>
    <w:rsid w:val="00FF0F63"/>
    <w:rPr>
      <w:rFonts w:ascii="Arial" w:hAnsi="Arial" w:cs="Arial" w:hint="default"/>
      <w:sz w:val="18"/>
      <w:szCs w:val="18"/>
    </w:rPr>
  </w:style>
  <w:style w:type="character" w:customStyle="1" w:styleId="text3">
    <w:name w:val="text3"/>
    <w:basedOn w:val="DefaultParagraphFont"/>
    <w:rsid w:val="00FF0F63"/>
  </w:style>
  <w:style w:type="character" w:customStyle="1" w:styleId="cardtextsmallChar">
    <w:name w:val="card text small Char"/>
    <w:rsid w:val="00FF0F63"/>
    <w:rPr>
      <w:rFonts w:ascii="Arial Narrow" w:hAnsi="Arial Narrow" w:hint="default"/>
      <w:sz w:val="16"/>
      <w:szCs w:val="24"/>
      <w:lang w:val="en-US" w:eastAsia="en-US" w:bidi="ar-SA"/>
    </w:rPr>
  </w:style>
  <w:style w:type="character" w:customStyle="1" w:styleId="countrytitle1">
    <w:name w:val="countrytitle1"/>
    <w:rsid w:val="00FF0F63"/>
    <w:rPr>
      <w:rFonts w:ascii="Verdana" w:hAnsi="Verdana" w:hint="default"/>
      <w:b/>
      <w:bCs/>
      <w:color w:val="293643"/>
      <w:sz w:val="24"/>
      <w:szCs w:val="24"/>
    </w:rPr>
  </w:style>
  <w:style w:type="character" w:customStyle="1" w:styleId="storyheader1">
    <w:name w:val="storyheader1"/>
    <w:rsid w:val="00FF0F63"/>
    <w:rPr>
      <w:rFonts w:ascii="Verdana" w:hAnsi="Verdana" w:hint="default"/>
      <w:b/>
      <w:bCs/>
      <w:color w:val="000000"/>
      <w:sz w:val="21"/>
      <w:szCs w:val="21"/>
    </w:rPr>
  </w:style>
  <w:style w:type="character" w:customStyle="1" w:styleId="cardunderlinedChar0">
    <w:name w:val="card underlined Char"/>
    <w:rsid w:val="00FF0F63"/>
    <w:rPr>
      <w:rFonts w:ascii="Arial" w:hAnsi="Arial" w:cs="Arial" w:hint="default"/>
      <w:sz w:val="22"/>
      <w:szCs w:val="24"/>
      <w:u w:val="single"/>
      <w:lang w:val="en-US" w:eastAsia="en-US" w:bidi="ar-SA"/>
    </w:rPr>
  </w:style>
  <w:style w:type="character" w:customStyle="1" w:styleId="article1">
    <w:name w:val="article1"/>
    <w:rsid w:val="00FF0F63"/>
    <w:rPr>
      <w:rFonts w:ascii="Verdana" w:hAnsi="Verdana" w:hint="default"/>
      <w:color w:val="333333"/>
      <w:sz w:val="16"/>
      <w:szCs w:val="16"/>
    </w:rPr>
  </w:style>
  <w:style w:type="character" w:customStyle="1" w:styleId="story-posted-date1">
    <w:name w:val="story-posted-date1"/>
    <w:rsid w:val="00FF0F6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F0F6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F0F63"/>
  </w:style>
  <w:style w:type="character" w:customStyle="1" w:styleId="textmedium">
    <w:name w:val="textmedium"/>
    <w:basedOn w:val="DefaultParagraphFont"/>
    <w:rsid w:val="00FF0F63"/>
  </w:style>
  <w:style w:type="character" w:customStyle="1" w:styleId="citation1">
    <w:name w:val="citation1"/>
    <w:rsid w:val="00FF0F63"/>
    <w:rPr>
      <w:rFonts w:ascii="Verdana" w:hAnsi="Verdana" w:hint="default"/>
      <w:sz w:val="17"/>
      <w:szCs w:val="17"/>
    </w:rPr>
  </w:style>
  <w:style w:type="character" w:customStyle="1" w:styleId="hithighlite">
    <w:name w:val="hithighlite"/>
    <w:basedOn w:val="DefaultParagraphFont"/>
    <w:rsid w:val="00FF0F63"/>
  </w:style>
  <w:style w:type="character" w:customStyle="1" w:styleId="articlecontent">
    <w:name w:val="articlecontent"/>
    <w:basedOn w:val="DefaultParagraphFont"/>
    <w:rsid w:val="00FF0F63"/>
  </w:style>
  <w:style w:type="character" w:customStyle="1" w:styleId="fource1">
    <w:name w:val="fource1"/>
    <w:rsid w:val="00FF0F63"/>
    <w:rPr>
      <w:sz w:val="34"/>
      <w:szCs w:val="34"/>
    </w:rPr>
  </w:style>
  <w:style w:type="character" w:customStyle="1" w:styleId="LanguageStrikeChar">
    <w:name w:val="Language Strike Char"/>
    <w:rsid w:val="00FF0F63"/>
    <w:rPr>
      <w:rFonts w:ascii="Arial Narrow" w:hAnsi="Arial Narrow" w:hint="default"/>
      <w:strike/>
      <w:szCs w:val="24"/>
      <w:lang w:val="en-US" w:eastAsia="en-US" w:bidi="ar-SA"/>
    </w:rPr>
  </w:style>
  <w:style w:type="character" w:customStyle="1" w:styleId="normal11">
    <w:name w:val="normal1"/>
    <w:basedOn w:val="DefaultParagraphFont"/>
    <w:rsid w:val="00FF0F63"/>
  </w:style>
  <w:style w:type="character" w:customStyle="1" w:styleId="ds">
    <w:name w:val="ds"/>
    <w:basedOn w:val="DefaultParagraphFont"/>
    <w:rsid w:val="00FF0F63"/>
  </w:style>
  <w:style w:type="character" w:customStyle="1" w:styleId="UnderliningChar1">
    <w:name w:val="Underlining Char1"/>
    <w:rsid w:val="00FF0F63"/>
    <w:rPr>
      <w:rFonts w:ascii="Arial Narrow" w:hAnsi="Arial Narrow" w:hint="default"/>
      <w:szCs w:val="24"/>
      <w:u w:val="single"/>
      <w:lang w:val="en-US" w:eastAsia="en-US" w:bidi="ar-SA"/>
    </w:rPr>
  </w:style>
  <w:style w:type="character" w:customStyle="1" w:styleId="UnderliningChar2">
    <w:name w:val="Underlining Char2"/>
    <w:rsid w:val="00FF0F63"/>
    <w:rPr>
      <w:rFonts w:ascii="Arial Narrow" w:hAnsi="Arial Narrow" w:hint="default"/>
      <w:szCs w:val="24"/>
      <w:u w:val="single"/>
      <w:lang w:val="en-US" w:eastAsia="en-US" w:bidi="ar-SA"/>
    </w:rPr>
  </w:style>
  <w:style w:type="character" w:customStyle="1" w:styleId="MicroTextChar1">
    <w:name w:val="MicroText Char1"/>
    <w:rsid w:val="00FF0F63"/>
    <w:rPr>
      <w:rFonts w:ascii="Arial Narrow" w:hAnsi="Arial Narrow" w:hint="default"/>
      <w:sz w:val="12"/>
      <w:szCs w:val="24"/>
      <w:lang w:val="en-US" w:eastAsia="en-US" w:bidi="ar-SA"/>
    </w:rPr>
  </w:style>
  <w:style w:type="character" w:customStyle="1" w:styleId="DefaultPara">
    <w:name w:val="Default Para"/>
    <w:rsid w:val="00FF0F63"/>
    <w:rPr>
      <w:sz w:val="20"/>
    </w:rPr>
  </w:style>
  <w:style w:type="character" w:customStyle="1" w:styleId="SYSHYPERTEXT">
    <w:name w:val="SYS_HYPERTEXT"/>
    <w:rsid w:val="00FF0F63"/>
    <w:rPr>
      <w:color w:val="0000FF"/>
      <w:u w:val="single"/>
    </w:rPr>
  </w:style>
  <w:style w:type="character" w:customStyle="1" w:styleId="Hyperlink1">
    <w:name w:val="Hyperlink1"/>
    <w:rsid w:val="00FF0F6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F0F6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F0F63"/>
    <w:rPr>
      <w:rFonts w:ascii="Arial Narrow" w:hAnsi="Arial Narrow" w:hint="default"/>
      <w:noProof w:val="0"/>
      <w:szCs w:val="24"/>
      <w:u w:val="single"/>
      <w:lang w:val="en-US" w:eastAsia="en-US" w:bidi="ar-SA"/>
    </w:rPr>
  </w:style>
  <w:style w:type="character" w:customStyle="1" w:styleId="BlockHeading1Char">
    <w:name w:val="Block Heading 1 Char"/>
    <w:rsid w:val="00FF0F6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F0F63"/>
    <w:rPr>
      <w:b/>
      <w:bCs w:val="0"/>
      <w:sz w:val="24"/>
      <w:szCs w:val="24"/>
      <w:u w:val="single"/>
      <w:lang w:val="en-US" w:eastAsia="en-US" w:bidi="ar-SA"/>
    </w:rPr>
  </w:style>
  <w:style w:type="character" w:customStyle="1" w:styleId="StyleTagTimesNewRomanChar">
    <w:name w:val="Style Tag + Times New Roman Char"/>
    <w:rsid w:val="00FF0F6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F0F63"/>
    <w:rPr>
      <w:rFonts w:ascii="Arial Narrow" w:hAnsi="Arial Narrow" w:cs="Arial" w:hint="default"/>
      <w:b/>
      <w:bCs/>
      <w:iCs/>
      <w:sz w:val="24"/>
      <w:szCs w:val="28"/>
      <w:lang w:val="en-US" w:eastAsia="en-US" w:bidi="ar-SA"/>
    </w:rPr>
  </w:style>
  <w:style w:type="character" w:customStyle="1" w:styleId="UnderliningCharChar">
    <w:name w:val="Underlining Char Char"/>
    <w:rsid w:val="00FF0F63"/>
    <w:rPr>
      <w:rFonts w:ascii="Arial Narrow" w:hAnsi="Arial Narrow" w:hint="default"/>
      <w:szCs w:val="24"/>
      <w:u w:val="single"/>
      <w:lang w:val="en-US" w:eastAsia="en-US" w:bidi="ar-SA"/>
    </w:rPr>
  </w:style>
  <w:style w:type="character" w:customStyle="1" w:styleId="StyleArialNarrow12ptBold">
    <w:name w:val="Style Arial Narrow 12 pt Bold"/>
    <w:rsid w:val="00FF0F6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FF0F63"/>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FF0F63"/>
    <w:rPr>
      <w:u w:val="single"/>
    </w:rPr>
  </w:style>
  <w:style w:type="character" w:customStyle="1" w:styleId="UnderlinedCharChar1">
    <w:name w:val="Underlined Char Char1"/>
    <w:rsid w:val="00FF0F63"/>
    <w:rPr>
      <w:rFonts w:ascii="Bell MT" w:eastAsia="Times New Roman" w:hAnsi="Bell MT" w:hint="default"/>
      <w:bCs/>
      <w:iCs/>
      <w:sz w:val="22"/>
      <w:u w:val="single"/>
    </w:rPr>
  </w:style>
  <w:style w:type="character" w:customStyle="1" w:styleId="Heading2CharChar2">
    <w:name w:val="Heading 2 Char Char2"/>
    <w:rsid w:val="00FF0F63"/>
    <w:rPr>
      <w:rFonts w:ascii="Arial" w:hAnsi="Arial" w:cs="Arial" w:hint="default"/>
      <w:b/>
      <w:bCs/>
      <w:iCs/>
      <w:sz w:val="22"/>
      <w:szCs w:val="28"/>
      <w:lang w:val="en-US" w:eastAsia="en-US" w:bidi="ar-SA"/>
    </w:rPr>
  </w:style>
  <w:style w:type="character" w:customStyle="1" w:styleId="doctitle">
    <w:name w:val="doctitle"/>
    <w:rsid w:val="00FF0F63"/>
  </w:style>
  <w:style w:type="character" w:customStyle="1" w:styleId="cardtext-underlined0">
    <w:name w:val="card text- underlined"/>
    <w:rsid w:val="00FF0F63"/>
    <w:rPr>
      <w:rFonts w:ascii="Garamond" w:hAnsi="Garamond" w:hint="default"/>
      <w:u w:val="single"/>
    </w:rPr>
  </w:style>
  <w:style w:type="character" w:customStyle="1" w:styleId="BodyText1">
    <w:name w:val="Body Text1"/>
    <w:basedOn w:val="DefaultParagraphFont"/>
    <w:rsid w:val="00FF0F6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F0F63"/>
  </w:style>
  <w:style w:type="character" w:customStyle="1" w:styleId="BriefTitleChar">
    <w:name w:val="Brief Title Char"/>
    <w:basedOn w:val="DefaultParagraphFont"/>
    <w:rsid w:val="00FF0F63"/>
    <w:rPr>
      <w:b/>
      <w:bCs w:val="0"/>
      <w:sz w:val="24"/>
      <w:szCs w:val="24"/>
      <w:u w:val="single"/>
      <w:lang w:val="en-US" w:eastAsia="en-US" w:bidi="ar-SA"/>
    </w:rPr>
  </w:style>
  <w:style w:type="character" w:customStyle="1" w:styleId="BriefTitle2Char">
    <w:name w:val="Brief Title 2 Char"/>
    <w:basedOn w:val="BriefTitleChar"/>
    <w:rsid w:val="00FF0F6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F0F6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F0F6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F0F63"/>
    <w:rPr>
      <w:rFonts w:ascii="AGaramond" w:hAnsi="AGaramond" w:cs="AGaramond" w:hint="default"/>
      <w:color w:val="211D1E"/>
      <w:sz w:val="14"/>
      <w:szCs w:val="14"/>
    </w:rPr>
  </w:style>
  <w:style w:type="character" w:customStyle="1" w:styleId="CharacterStyle2">
    <w:name w:val="Character Style 2"/>
    <w:uiPriority w:val="99"/>
    <w:rsid w:val="00FF0F63"/>
    <w:rPr>
      <w:sz w:val="20"/>
      <w:szCs w:val="20"/>
    </w:rPr>
  </w:style>
  <w:style w:type="character" w:customStyle="1" w:styleId="cross-head">
    <w:name w:val="cross-head"/>
    <w:rsid w:val="00FF0F63"/>
  </w:style>
  <w:style w:type="character" w:customStyle="1" w:styleId="Subtitle1">
    <w:name w:val="Subtitle1"/>
    <w:rsid w:val="00FF0F63"/>
  </w:style>
  <w:style w:type="character" w:customStyle="1" w:styleId="metaorigin">
    <w:name w:val="meta_origin"/>
    <w:rsid w:val="00FF0F63"/>
  </w:style>
  <w:style w:type="character" w:customStyle="1" w:styleId="mandelbrotrefrag">
    <w:name w:val="mandelbrot_refrag"/>
    <w:rsid w:val="00FF0F63"/>
  </w:style>
  <w:style w:type="character" w:customStyle="1" w:styleId="eminfo">
    <w:name w:val="eminfo"/>
    <w:rsid w:val="00FF0F63"/>
  </w:style>
  <w:style w:type="character" w:customStyle="1" w:styleId="emhighlight">
    <w:name w:val="emhighlight"/>
    <w:rsid w:val="00FF0F63"/>
  </w:style>
  <w:style w:type="character" w:customStyle="1" w:styleId="name">
    <w:name w:val="name"/>
    <w:rsid w:val="00FF0F63"/>
  </w:style>
  <w:style w:type="character" w:customStyle="1" w:styleId="tkrname">
    <w:name w:val="tkrname"/>
    <w:rsid w:val="00FF0F63"/>
  </w:style>
  <w:style w:type="character" w:customStyle="1" w:styleId="tkrchange">
    <w:name w:val="tkrchange"/>
    <w:rsid w:val="00FF0F63"/>
  </w:style>
  <w:style w:type="character" w:customStyle="1" w:styleId="source-org">
    <w:name w:val="source-org"/>
    <w:rsid w:val="00FF0F63"/>
  </w:style>
  <w:style w:type="character" w:customStyle="1" w:styleId="updated">
    <w:name w:val="updated"/>
    <w:rsid w:val="00FF0F63"/>
  </w:style>
  <w:style w:type="character" w:customStyle="1" w:styleId="last">
    <w:name w:val="last"/>
    <w:rsid w:val="00FF0F63"/>
  </w:style>
  <w:style w:type="character" w:customStyle="1" w:styleId="Style11ptBoldUnderline1">
    <w:name w:val="Style 11 pt Bold Underline1"/>
    <w:rsid w:val="00FF0F63"/>
    <w:rPr>
      <w:b/>
      <w:bCs/>
      <w:sz w:val="20"/>
      <w:u w:val="single"/>
    </w:rPr>
  </w:style>
  <w:style w:type="character" w:customStyle="1" w:styleId="StyleStyleunderlineBold11pt">
    <w:name w:val="Style Style underline + Bold + 11 pt"/>
    <w:rsid w:val="00FF0F63"/>
    <w:rPr>
      <w:bCs/>
      <w:sz w:val="20"/>
      <w:u w:val="single"/>
    </w:rPr>
  </w:style>
  <w:style w:type="character" w:customStyle="1" w:styleId="StyleunderlineAsianTimesNewRomanBold">
    <w:name w:val="Style underline + (Asian) Times New Roman Bold"/>
    <w:rsid w:val="00FF0F6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F0F63"/>
    <w:rPr>
      <w:b/>
      <w:bCs/>
      <w:sz w:val="20"/>
      <w:u w:val="single"/>
      <w:bdr w:val="single" w:sz="4" w:space="0" w:color="auto" w:frame="1"/>
    </w:rPr>
  </w:style>
  <w:style w:type="character" w:customStyle="1" w:styleId="A5">
    <w:name w:val="A5"/>
    <w:uiPriority w:val="99"/>
    <w:rsid w:val="00FF0F63"/>
    <w:rPr>
      <w:rFonts w:ascii="Times New Roman" w:hAnsi="Times New Roman" w:cs="Times New Roman" w:hint="default"/>
      <w:color w:val="000000"/>
      <w:sz w:val="13"/>
      <w:szCs w:val="13"/>
    </w:rPr>
  </w:style>
  <w:style w:type="character" w:customStyle="1" w:styleId="quotepeekbase">
    <w:name w:val="quotepeekbase"/>
    <w:rsid w:val="00FF0F63"/>
  </w:style>
  <w:style w:type="character" w:customStyle="1" w:styleId="cardChar10">
    <w:name w:val="card Char1"/>
    <w:rsid w:val="00FF0F63"/>
    <w:rPr>
      <w:rFonts w:ascii="Calibri" w:eastAsia="Calibri" w:hAnsi="Calibri" w:cs="Calibri" w:hint="default"/>
      <w:sz w:val="24"/>
      <w:szCs w:val="22"/>
      <w:lang w:val="x-none" w:eastAsia="x-none"/>
    </w:rPr>
  </w:style>
  <w:style w:type="character" w:customStyle="1" w:styleId="NormalCard">
    <w:name w:val="Normal Card"/>
    <w:uiPriority w:val="1"/>
    <w:qFormat/>
    <w:rsid w:val="00FF0F63"/>
    <w:rPr>
      <w:rFonts w:ascii="Times New Roman" w:hAnsi="Times New Roman" w:cs="Times New Roman" w:hint="default"/>
      <w:sz w:val="24"/>
    </w:rPr>
  </w:style>
  <w:style w:type="character" w:customStyle="1" w:styleId="HighlightedUnderline0">
    <w:name w:val="Highlighted Underline"/>
    <w:uiPriority w:val="1"/>
    <w:qFormat/>
    <w:rsid w:val="00FF0F6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F0F63"/>
    <w:rPr>
      <w:rFonts w:ascii="Times New Roman" w:hAnsi="Times New Roman" w:cs="Times New Roman" w:hint="default"/>
      <w:sz w:val="16"/>
      <w:szCs w:val="16"/>
    </w:rPr>
  </w:style>
  <w:style w:type="character" w:customStyle="1" w:styleId="timebox">
    <w:name w:val="timebox"/>
    <w:rsid w:val="00FF0F63"/>
  </w:style>
  <w:style w:type="character" w:customStyle="1" w:styleId="Heading2Subtext">
    <w:name w:val="Heading 2 Subtext"/>
    <w:rsid w:val="00FF0F63"/>
    <w:rPr>
      <w:rFonts w:ascii="Times New Roman" w:hAnsi="Times New Roman" w:cs="Times New Roman" w:hint="default"/>
      <w:sz w:val="16"/>
    </w:rPr>
  </w:style>
  <w:style w:type="character" w:customStyle="1" w:styleId="-SmallText-">
    <w:name w:val="-Small Text-"/>
    <w:rsid w:val="00FF0F63"/>
    <w:rPr>
      <w:rFonts w:ascii="Garamond" w:hAnsi="Garamond" w:hint="default"/>
      <w:sz w:val="16"/>
    </w:rPr>
  </w:style>
  <w:style w:type="character" w:customStyle="1" w:styleId="label">
    <w:name w:val="label"/>
    <w:rsid w:val="00FF0F63"/>
  </w:style>
  <w:style w:type="character" w:customStyle="1" w:styleId="BoldUnderlineCharChar">
    <w:name w:val="BoldUnderline Char Char"/>
    <w:rsid w:val="00FF0F6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F0F63"/>
  </w:style>
  <w:style w:type="character" w:customStyle="1" w:styleId="FontStyle477">
    <w:name w:val="Font Style477"/>
    <w:basedOn w:val="DefaultParagraphFont"/>
    <w:uiPriority w:val="99"/>
    <w:rsid w:val="00FF0F63"/>
    <w:rPr>
      <w:rFonts w:ascii="Times New Roman" w:hAnsi="Times New Roman" w:cs="Times New Roman" w:hint="default"/>
      <w:sz w:val="18"/>
      <w:szCs w:val="18"/>
    </w:rPr>
  </w:style>
  <w:style w:type="character" w:customStyle="1" w:styleId="FontStyle505">
    <w:name w:val="Font Style505"/>
    <w:basedOn w:val="DefaultParagraphFont"/>
    <w:uiPriority w:val="99"/>
    <w:rsid w:val="00FF0F63"/>
    <w:rPr>
      <w:rFonts w:ascii="Times New Roman" w:hAnsi="Times New Roman" w:cs="Times New Roman" w:hint="default"/>
      <w:sz w:val="18"/>
      <w:szCs w:val="18"/>
    </w:rPr>
  </w:style>
  <w:style w:type="character" w:customStyle="1" w:styleId="FontStyle514">
    <w:name w:val="Font Style514"/>
    <w:basedOn w:val="DefaultParagraphFont"/>
    <w:uiPriority w:val="99"/>
    <w:rsid w:val="00FF0F63"/>
    <w:rPr>
      <w:rFonts w:ascii="Times New Roman" w:hAnsi="Times New Roman" w:cs="Times New Roman" w:hint="default"/>
      <w:sz w:val="14"/>
      <w:szCs w:val="14"/>
    </w:rPr>
  </w:style>
  <w:style w:type="character" w:customStyle="1" w:styleId="FontStyle500">
    <w:name w:val="Font Style500"/>
    <w:basedOn w:val="DefaultParagraphFont"/>
    <w:uiPriority w:val="99"/>
    <w:rsid w:val="00FF0F63"/>
    <w:rPr>
      <w:rFonts w:ascii="Times New Roman" w:hAnsi="Times New Roman" w:cs="Times New Roman" w:hint="default"/>
      <w:b/>
      <w:bCs/>
      <w:sz w:val="16"/>
      <w:szCs w:val="16"/>
    </w:rPr>
  </w:style>
  <w:style w:type="character" w:customStyle="1" w:styleId="CardCite1">
    <w:name w:val="CardCite1"/>
    <w:qFormat/>
    <w:rsid w:val="00FF0F6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F0F6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F0F63"/>
    <w:rPr>
      <w:rFonts w:ascii="Times New Roman" w:hAnsi="Times New Roman" w:cs="Times New Roman" w:hint="default"/>
      <w:b/>
      <w:bCs/>
      <w:sz w:val="22"/>
      <w:szCs w:val="22"/>
    </w:rPr>
  </w:style>
  <w:style w:type="character" w:customStyle="1" w:styleId="CharacterStyle3">
    <w:name w:val="Character Style 3"/>
    <w:uiPriority w:val="99"/>
    <w:rsid w:val="00FF0F63"/>
    <w:rPr>
      <w:rFonts w:ascii="Bookman Old Style" w:hAnsi="Bookman Old Style" w:cs="Bookman Old Style" w:hint="default"/>
      <w:spacing w:val="-5"/>
      <w:sz w:val="18"/>
      <w:szCs w:val="18"/>
    </w:rPr>
  </w:style>
  <w:style w:type="character" w:customStyle="1" w:styleId="UnderlineStyleChar7">
    <w:name w:val="Underline Style Char7"/>
    <w:rsid w:val="00FF0F63"/>
    <w:rPr>
      <w:rFonts w:ascii="Garamond" w:hAnsi="Garamond" w:hint="default"/>
      <w:sz w:val="22"/>
      <w:szCs w:val="24"/>
      <w:u w:val="single"/>
      <w:lang w:val="en-US" w:eastAsia="en-US" w:bidi="ar-SA"/>
    </w:rPr>
  </w:style>
  <w:style w:type="character" w:customStyle="1" w:styleId="StyleArial6ptBold">
    <w:name w:val="Style Arial 6 pt Bold"/>
    <w:rsid w:val="00FF0F63"/>
    <w:rPr>
      <w:rFonts w:ascii="Arial" w:hAnsi="Arial" w:cs="Arial" w:hint="default"/>
      <w:bCs/>
      <w:sz w:val="12"/>
    </w:rPr>
  </w:style>
  <w:style w:type="character" w:customStyle="1" w:styleId="Heading2Char5">
    <w:name w:val="Heading 2 Char5"/>
    <w:rsid w:val="00FF0F63"/>
    <w:rPr>
      <w:rFonts w:ascii="Garamond" w:hAnsi="Garamond" w:cs="Arial" w:hint="default"/>
      <w:b/>
      <w:bCs/>
      <w:iCs/>
      <w:sz w:val="24"/>
      <w:szCs w:val="28"/>
      <w:lang w:val="en-US" w:eastAsia="en-US" w:bidi="ar-SA"/>
    </w:rPr>
  </w:style>
  <w:style w:type="character" w:customStyle="1" w:styleId="TagGreg">
    <w:name w:val="TagGreg"/>
    <w:uiPriority w:val="1"/>
    <w:qFormat/>
    <w:rsid w:val="00FF0F63"/>
    <w:rPr>
      <w:b/>
      <w:bCs w:val="0"/>
      <w:sz w:val="24"/>
    </w:rPr>
  </w:style>
  <w:style w:type="character" w:customStyle="1" w:styleId="StyleDebateUnderline10pt">
    <w:name w:val="Style Debate Underline + 10 pt"/>
    <w:rsid w:val="00FF0F63"/>
    <w:rPr>
      <w:rFonts w:ascii="Times New Roman" w:hAnsi="Times New Roman" w:cs="Times New Roman" w:hint="default"/>
      <w:sz w:val="20"/>
      <w:szCs w:val="20"/>
      <w:u w:val="single"/>
    </w:rPr>
  </w:style>
  <w:style w:type="character" w:customStyle="1" w:styleId="underlinedCharChar0">
    <w:name w:val="underlined Char Char"/>
    <w:locked/>
    <w:rsid w:val="00FF0F63"/>
    <w:rPr>
      <w:u w:val="single"/>
    </w:rPr>
  </w:style>
  <w:style w:type="character" w:customStyle="1" w:styleId="SourceBold">
    <w:name w:val="Source Bold"/>
    <w:rsid w:val="00FF0F63"/>
    <w:rPr>
      <w:rFonts w:ascii="Arial Narrow" w:hAnsi="Arial Narrow" w:hint="default"/>
      <w:b/>
      <w:bCs w:val="0"/>
      <w:strike w:val="0"/>
      <w:dstrike w:val="0"/>
      <w:sz w:val="24"/>
      <w:u w:val="none"/>
      <w:effect w:val="none"/>
    </w:rPr>
  </w:style>
  <w:style w:type="character" w:customStyle="1" w:styleId="2xBoldUnderline">
    <w:name w:val="2x_Bold_Underline"/>
    <w:rsid w:val="00FF0F63"/>
    <w:rPr>
      <w:b/>
      <w:bCs/>
      <w:sz w:val="24"/>
      <w:u w:val="thick"/>
    </w:rPr>
  </w:style>
  <w:style w:type="character" w:customStyle="1" w:styleId="Dottedunderline">
    <w:name w:val="Dotted underline"/>
    <w:rsid w:val="00FF0F63"/>
    <w:rPr>
      <w:u w:val="dotted"/>
    </w:rPr>
  </w:style>
  <w:style w:type="character" w:customStyle="1" w:styleId="readChar">
    <w:name w:val="read Char"/>
    <w:rsid w:val="00FF0F63"/>
    <w:rPr>
      <w:szCs w:val="22"/>
      <w:u w:val="single"/>
      <w:lang w:val="en-US" w:eastAsia="en-US" w:bidi="ar-SA"/>
    </w:rPr>
  </w:style>
  <w:style w:type="character" w:customStyle="1" w:styleId="underlining0">
    <w:name w:val="underlining"/>
    <w:rsid w:val="00FF0F63"/>
    <w:rPr>
      <w:u w:val="single"/>
    </w:rPr>
  </w:style>
  <w:style w:type="character" w:customStyle="1" w:styleId="btitle">
    <w:name w:val="btitle"/>
    <w:rsid w:val="00FF0F63"/>
  </w:style>
  <w:style w:type="character" w:customStyle="1" w:styleId="green">
    <w:name w:val="green"/>
    <w:rsid w:val="00FF0F63"/>
  </w:style>
  <w:style w:type="character" w:customStyle="1" w:styleId="BodyText20">
    <w:name w:val="Body Text2"/>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FF0F6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F0F6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F0F6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F0F63"/>
    <w:rPr>
      <w:rFonts w:ascii="Sylfaen" w:hAnsi="Sylfaen" w:cs="Sylfaen" w:hint="default"/>
      <w:i/>
      <w:iCs/>
      <w:strike w:val="0"/>
      <w:dstrike w:val="0"/>
      <w:sz w:val="19"/>
      <w:szCs w:val="19"/>
      <w:u w:val="none"/>
      <w:effect w:val="none"/>
      <w:shd w:val="clear" w:color="auto" w:fill="FFFFFF"/>
    </w:rPr>
  </w:style>
  <w:style w:type="character" w:customStyle="1" w:styleId="1">
    <w:name w:val="1"/>
    <w:rsid w:val="00FF0F63"/>
    <w:rPr>
      <w:rFonts w:ascii="Arial" w:hAnsi="Arial" w:cs="Arial" w:hint="default"/>
      <w:bCs/>
      <w:sz w:val="20"/>
      <w:u w:val="single"/>
      <w:lang w:val="en-US" w:eastAsia="en-US" w:bidi="ar-SA"/>
    </w:rPr>
  </w:style>
  <w:style w:type="character" w:customStyle="1" w:styleId="CharChar31">
    <w:name w:val="Char Char31"/>
    <w:rsid w:val="00FF0F63"/>
    <w:rPr>
      <w:rFonts w:ascii="Arial" w:hAnsi="Arial" w:cs="Arial" w:hint="default"/>
      <w:b/>
      <w:bCs/>
      <w:iCs/>
      <w:lang w:val="en-US" w:eastAsia="en-US" w:bidi="ar-SA"/>
    </w:rPr>
  </w:style>
  <w:style w:type="character" w:customStyle="1" w:styleId="Subtitle2">
    <w:name w:val="Subtitle2"/>
    <w:rsid w:val="00FF0F63"/>
  </w:style>
  <w:style w:type="character" w:customStyle="1" w:styleId="drop">
    <w:name w:val="drop"/>
    <w:rsid w:val="00FF0F63"/>
  </w:style>
  <w:style w:type="character" w:customStyle="1" w:styleId="bioline">
    <w:name w:val="bioline"/>
    <w:rsid w:val="00FF0F63"/>
  </w:style>
  <w:style w:type="character" w:customStyle="1" w:styleId="articletitle0">
    <w:name w:val="article_title"/>
    <w:rsid w:val="00FF0F63"/>
  </w:style>
  <w:style w:type="character" w:customStyle="1" w:styleId="A4">
    <w:name w:val="A4"/>
    <w:uiPriority w:val="99"/>
    <w:rsid w:val="00FF0F63"/>
    <w:rPr>
      <w:color w:val="000000"/>
    </w:rPr>
  </w:style>
  <w:style w:type="character" w:customStyle="1" w:styleId="s2">
    <w:name w:val="s2"/>
    <w:rsid w:val="00FF0F63"/>
  </w:style>
  <w:style w:type="character" w:customStyle="1" w:styleId="s4">
    <w:name w:val="s4"/>
    <w:rsid w:val="00FF0F63"/>
  </w:style>
  <w:style w:type="character" w:customStyle="1" w:styleId="s5">
    <w:name w:val="s5"/>
    <w:rsid w:val="00FF0F63"/>
  </w:style>
  <w:style w:type="character" w:customStyle="1" w:styleId="cap">
    <w:name w:val="cap"/>
    <w:rsid w:val="00FF0F63"/>
  </w:style>
  <w:style w:type="character" w:customStyle="1" w:styleId="rightsnotice">
    <w:name w:val="rightsnotice"/>
    <w:rsid w:val="00FF0F63"/>
  </w:style>
  <w:style w:type="character" w:customStyle="1" w:styleId="Caption1">
    <w:name w:val="Caption1"/>
    <w:rsid w:val="00FF0F63"/>
  </w:style>
  <w:style w:type="character" w:customStyle="1" w:styleId="credit">
    <w:name w:val="credit"/>
    <w:rsid w:val="00FF0F63"/>
  </w:style>
  <w:style w:type="character" w:customStyle="1" w:styleId="scaps">
    <w:name w:val="scaps"/>
    <w:rsid w:val="00FF0F63"/>
  </w:style>
  <w:style w:type="character" w:customStyle="1" w:styleId="current-article">
    <w:name w:val="current-article"/>
    <w:rsid w:val="00FF0F63"/>
  </w:style>
  <w:style w:type="character" w:customStyle="1" w:styleId="related-current-indicator">
    <w:name w:val="related-current-indicator"/>
    <w:rsid w:val="00FF0F63"/>
  </w:style>
  <w:style w:type="character" w:customStyle="1" w:styleId="bylclear">
    <w:name w:val="bylclear"/>
    <w:rsid w:val="00FF0F63"/>
  </w:style>
  <w:style w:type="character" w:customStyle="1" w:styleId="timestamp">
    <w:name w:val="timestamp"/>
    <w:rsid w:val="00FF0F63"/>
  </w:style>
  <w:style w:type="character" w:customStyle="1" w:styleId="comments">
    <w:name w:val="comments"/>
    <w:rsid w:val="00FF0F63"/>
  </w:style>
  <w:style w:type="character" w:customStyle="1" w:styleId="essaytext">
    <w:name w:val="essaytext"/>
    <w:rsid w:val="00FF0F63"/>
  </w:style>
  <w:style w:type="character" w:customStyle="1" w:styleId="username">
    <w:name w:val="username"/>
    <w:rsid w:val="00FF0F63"/>
  </w:style>
  <w:style w:type="character" w:customStyle="1" w:styleId="toplinks">
    <w:name w:val="toplinks"/>
    <w:rsid w:val="00FF0F63"/>
  </w:style>
  <w:style w:type="character" w:customStyle="1" w:styleId="A3">
    <w:name w:val="A3"/>
    <w:uiPriority w:val="99"/>
    <w:rsid w:val="00FF0F63"/>
    <w:rPr>
      <w:rFonts w:ascii="Perpetua" w:hAnsi="Perpetua" w:cs="Perpetua" w:hint="default"/>
      <w:color w:val="000000"/>
      <w:sz w:val="15"/>
      <w:szCs w:val="15"/>
    </w:rPr>
  </w:style>
  <w:style w:type="character" w:customStyle="1" w:styleId="see">
    <w:name w:val="see"/>
    <w:rsid w:val="00FF0F63"/>
  </w:style>
  <w:style w:type="character" w:customStyle="1" w:styleId="first-letter">
    <w:name w:val="first-letter"/>
    <w:rsid w:val="00FF0F63"/>
  </w:style>
  <w:style w:type="character" w:customStyle="1" w:styleId="focusparagraph">
    <w:name w:val="focusparagraph"/>
    <w:rsid w:val="00FF0F63"/>
  </w:style>
  <w:style w:type="character" w:customStyle="1" w:styleId="lightblue">
    <w:name w:val="lightblue"/>
    <w:rsid w:val="00FF0F63"/>
  </w:style>
  <w:style w:type="character" w:customStyle="1" w:styleId="StyleUnderlineCharChar9pt">
    <w:name w:val="Style Underline Char Char + 9 pt"/>
    <w:rsid w:val="00FF0F6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F0F63"/>
  </w:style>
  <w:style w:type="character" w:customStyle="1" w:styleId="Title10">
    <w:name w:val="Title1"/>
    <w:rsid w:val="00FF0F63"/>
  </w:style>
  <w:style w:type="character" w:customStyle="1" w:styleId="BoldandUnderlineCharCharCharChar">
    <w:name w:val="Bold and Underline Char Char Char Char"/>
    <w:rsid w:val="00FF0F63"/>
    <w:rPr>
      <w:b/>
      <w:bCs w:val="0"/>
      <w:noProof w:val="0"/>
      <w:u w:val="single"/>
      <w:lang w:val="en-US" w:eastAsia="en-US" w:bidi="ar-SA"/>
    </w:rPr>
  </w:style>
  <w:style w:type="character" w:customStyle="1" w:styleId="FontStyle29">
    <w:name w:val="Font Style29"/>
    <w:uiPriority w:val="99"/>
    <w:rsid w:val="00FF0F63"/>
    <w:rPr>
      <w:rFonts w:ascii="Arial" w:hAnsi="Arial" w:cs="Arial" w:hint="default"/>
      <w:sz w:val="14"/>
      <w:szCs w:val="14"/>
    </w:rPr>
  </w:style>
  <w:style w:type="character" w:customStyle="1" w:styleId="titles">
    <w:name w:val="titles"/>
    <w:rsid w:val="00FF0F63"/>
  </w:style>
  <w:style w:type="character" w:customStyle="1" w:styleId="articletext0">
    <w:name w:val="article_text"/>
    <w:rsid w:val="00FF0F63"/>
  </w:style>
  <w:style w:type="character" w:customStyle="1" w:styleId="contentauthor">
    <w:name w:val="contentauthor"/>
    <w:rsid w:val="00FF0F63"/>
  </w:style>
  <w:style w:type="character" w:customStyle="1" w:styleId="subarticleheader">
    <w:name w:val="subarticleheader"/>
    <w:rsid w:val="00FF0F63"/>
  </w:style>
  <w:style w:type="character" w:customStyle="1" w:styleId="spelle">
    <w:name w:val="spelle"/>
    <w:rsid w:val="00FF0F63"/>
  </w:style>
  <w:style w:type="character" w:customStyle="1" w:styleId="grame">
    <w:name w:val="grame"/>
    <w:rsid w:val="00FF0F63"/>
  </w:style>
  <w:style w:type="character" w:customStyle="1" w:styleId="newstitle1">
    <w:name w:val="newstitle1"/>
    <w:rsid w:val="00FF0F63"/>
  </w:style>
  <w:style w:type="character" w:customStyle="1" w:styleId="copy">
    <w:name w:val="copy"/>
    <w:rsid w:val="00FF0F63"/>
  </w:style>
  <w:style w:type="character" w:customStyle="1" w:styleId="topheadline">
    <w:name w:val="topheadline"/>
    <w:rsid w:val="00FF0F63"/>
  </w:style>
  <w:style w:type="character" w:customStyle="1" w:styleId="Stylereduce27pt">
    <w:name w:val="Style reduce2 + 7 pt"/>
    <w:rsid w:val="00FF0F63"/>
    <w:rPr>
      <w:rFonts w:ascii="Times New Roman" w:hAnsi="Times New Roman" w:cs="Arial" w:hint="default"/>
      <w:color w:val="000000"/>
      <w:sz w:val="14"/>
      <w:szCs w:val="22"/>
    </w:rPr>
  </w:style>
  <w:style w:type="character" w:customStyle="1" w:styleId="srtitle">
    <w:name w:val="srtitle"/>
    <w:rsid w:val="00FF0F63"/>
  </w:style>
  <w:style w:type="character" w:customStyle="1" w:styleId="st1">
    <w:name w:val="st1"/>
    <w:rsid w:val="00FF0F63"/>
  </w:style>
  <w:style w:type="character" w:customStyle="1" w:styleId="StyleStyleGaramond">
    <w:name w:val="Style Style Garamond +"/>
    <w:rsid w:val="00FF0F63"/>
    <w:rPr>
      <w:rFonts w:ascii="Garamond" w:hAnsi="Garamond" w:cs="Times New Roman" w:hint="default"/>
      <w:sz w:val="20"/>
    </w:rPr>
  </w:style>
  <w:style w:type="character" w:customStyle="1" w:styleId="quotechar0">
    <w:name w:val="quotechar"/>
    <w:rsid w:val="00FF0F63"/>
  </w:style>
  <w:style w:type="character" w:customStyle="1" w:styleId="boldunderline1">
    <w:name w:val="boldunderline"/>
    <w:rsid w:val="00FF0F63"/>
  </w:style>
  <w:style w:type="character" w:customStyle="1" w:styleId="A8">
    <w:name w:val="A8"/>
    <w:rsid w:val="00FF0F63"/>
    <w:rPr>
      <w:rFonts w:ascii="Scala" w:hAnsi="Scala" w:cs="Scala" w:hint="default"/>
      <w:color w:val="000000"/>
      <w:sz w:val="15"/>
      <w:szCs w:val="15"/>
    </w:rPr>
  </w:style>
  <w:style w:type="character" w:customStyle="1" w:styleId="A0">
    <w:name w:val="A0"/>
    <w:uiPriority w:val="99"/>
    <w:rsid w:val="00FF0F63"/>
    <w:rPr>
      <w:rFonts w:ascii="Scala" w:hAnsi="Scala" w:cs="Scala" w:hint="default"/>
      <w:color w:val="000000"/>
      <w:sz w:val="16"/>
      <w:szCs w:val="16"/>
    </w:rPr>
  </w:style>
  <w:style w:type="character" w:customStyle="1" w:styleId="Date11">
    <w:name w:val="Date11"/>
    <w:rsid w:val="00FF0F63"/>
  </w:style>
  <w:style w:type="character" w:customStyle="1" w:styleId="Boxout">
    <w:name w:val="Box out"/>
    <w:uiPriority w:val="1"/>
    <w:qFormat/>
    <w:rsid w:val="00FF0F63"/>
    <w:rPr>
      <w:rFonts w:ascii="Tahoma" w:hAnsi="Tahoma" w:cs="Tahoma" w:hint="default"/>
      <w:b/>
      <w:bCs w:val="0"/>
      <w:sz w:val="20"/>
      <w:u w:val="single"/>
      <w:bdr w:val="none" w:sz="0" w:space="0" w:color="auto" w:frame="1"/>
      <w:shd w:val="clear" w:color="auto" w:fill="A9E8F5"/>
    </w:rPr>
  </w:style>
  <w:style w:type="character" w:customStyle="1" w:styleId="metad">
    <w:name w:val="metad"/>
    <w:rsid w:val="00FF0F63"/>
  </w:style>
  <w:style w:type="character" w:customStyle="1" w:styleId="sifr-alternate">
    <w:name w:val="sifr-alternate"/>
    <w:rsid w:val="00FF0F63"/>
  </w:style>
  <w:style w:type="character" w:customStyle="1" w:styleId="justify1">
    <w:name w:val="justify1"/>
    <w:rsid w:val="00FF0F63"/>
  </w:style>
  <w:style w:type="character" w:customStyle="1" w:styleId="artbody1">
    <w:name w:val="art_body1"/>
    <w:rsid w:val="00FF0F63"/>
    <w:rPr>
      <w:rFonts w:ascii="Arial" w:hAnsi="Arial" w:cs="Arial" w:hint="default"/>
    </w:rPr>
  </w:style>
  <w:style w:type="character" w:customStyle="1" w:styleId="A1">
    <w:name w:val="A1"/>
    <w:uiPriority w:val="99"/>
    <w:rsid w:val="00FF0F63"/>
    <w:rPr>
      <w:rFonts w:ascii="Book Antiqua" w:hAnsi="Book Antiqua" w:cs="Book Antiqua" w:hint="default"/>
      <w:color w:val="221E1F"/>
      <w:sz w:val="22"/>
      <w:szCs w:val="22"/>
    </w:rPr>
  </w:style>
  <w:style w:type="character" w:customStyle="1" w:styleId="reality">
    <w:name w:val="reality"/>
    <w:rsid w:val="00FF0F63"/>
  </w:style>
  <w:style w:type="character" w:customStyle="1" w:styleId="text2">
    <w:name w:val="text2"/>
    <w:rsid w:val="00FF0F63"/>
  </w:style>
  <w:style w:type="character" w:customStyle="1" w:styleId="StyleUnderlineChar2CharChar11pt">
    <w:name w:val="Style Underline Char2 Char Char + 11 pt"/>
    <w:rsid w:val="00FF0F63"/>
    <w:rPr>
      <w:rFonts w:ascii="Times New Roman" w:hAnsi="Times New Roman" w:cs="Times New Roman" w:hint="default"/>
      <w:sz w:val="20"/>
      <w:u w:val="single"/>
    </w:rPr>
  </w:style>
  <w:style w:type="character" w:customStyle="1" w:styleId="StyleStyleBoldUnderline11pt">
    <w:name w:val="Style Style Bold Underline + 11 pt"/>
    <w:rsid w:val="00FF0F63"/>
    <w:rPr>
      <w:b/>
      <w:bCs/>
      <w:sz w:val="20"/>
      <w:u w:val="single"/>
    </w:rPr>
  </w:style>
  <w:style w:type="character" w:customStyle="1" w:styleId="articlehead2">
    <w:name w:val="articlehead2"/>
    <w:rsid w:val="00FF0F63"/>
  </w:style>
  <w:style w:type="character" w:customStyle="1" w:styleId="pronset">
    <w:name w:val="pronset"/>
    <w:rsid w:val="00FF0F63"/>
  </w:style>
  <w:style w:type="character" w:customStyle="1" w:styleId="prondelim">
    <w:name w:val="prondelim"/>
    <w:rsid w:val="00FF0F63"/>
  </w:style>
  <w:style w:type="character" w:customStyle="1" w:styleId="prontoggle">
    <w:name w:val="pron_toggle"/>
    <w:rsid w:val="00FF0F63"/>
  </w:style>
  <w:style w:type="character" w:customStyle="1" w:styleId="boldface">
    <w:name w:val="boldface"/>
    <w:rsid w:val="00FF0F63"/>
  </w:style>
  <w:style w:type="character" w:customStyle="1" w:styleId="secondary-bf">
    <w:name w:val="secondary-bf"/>
    <w:rsid w:val="00FF0F63"/>
  </w:style>
  <w:style w:type="table" w:styleId="ColorfulGrid-Accent1">
    <w:name w:val="Colorful Grid Accent 1"/>
    <w:basedOn w:val="TableNormal"/>
    <w:link w:val="ColorfulGrid-Accent1Char"/>
    <w:uiPriority w:val="29"/>
    <w:unhideWhenUsed/>
    <w:rsid w:val="00FF0F6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F0F63"/>
    <w:rPr>
      <w:rFonts w:ascii="Times New Roman" w:hAnsi="Times New Roman" w:cs="Times New Roman" w:hint="default"/>
      <w:iCs/>
      <w:color w:val="000000"/>
      <w:sz w:val="16"/>
    </w:rPr>
  </w:style>
  <w:style w:type="character" w:customStyle="1" w:styleId="Boxout0">
    <w:name w:val="Boxout"/>
    <w:uiPriority w:val="1"/>
    <w:qFormat/>
    <w:rsid w:val="00FF0F6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F0F63"/>
  </w:style>
  <w:style w:type="character" w:customStyle="1" w:styleId="detailtitle">
    <w:name w:val="detailtitle"/>
    <w:rsid w:val="00FF0F63"/>
  </w:style>
  <w:style w:type="character" w:customStyle="1" w:styleId="storydate">
    <w:name w:val="storydate"/>
    <w:rsid w:val="00FF0F63"/>
  </w:style>
  <w:style w:type="character" w:customStyle="1" w:styleId="preloadwrap">
    <w:name w:val="preloadwrap"/>
    <w:rsid w:val="00FF0F63"/>
  </w:style>
  <w:style w:type="character" w:customStyle="1" w:styleId="creditwrap">
    <w:name w:val="creditwrap"/>
    <w:rsid w:val="00FF0F63"/>
  </w:style>
  <w:style w:type="character" w:customStyle="1" w:styleId="DefaultChar1">
    <w:name w:val="Default Char1"/>
    <w:rsid w:val="00FF0F63"/>
    <w:rPr>
      <w:noProof w:val="0"/>
      <w:color w:val="000000"/>
      <w:lang w:val="en-US" w:eastAsia="en-US" w:bidi="ar-SA"/>
    </w:rPr>
  </w:style>
  <w:style w:type="character" w:customStyle="1" w:styleId="textunderlineChar0">
    <w:name w:val="text underline Char"/>
    <w:link w:val="textunderline0"/>
    <w:rsid w:val="00FF0F63"/>
    <w:rPr>
      <w:u w:val="thick"/>
    </w:rPr>
  </w:style>
  <w:style w:type="character" w:customStyle="1" w:styleId="BoldChar">
    <w:name w:val="Bold Char"/>
    <w:rsid w:val="00FF0F63"/>
    <w:rPr>
      <w:rFonts w:ascii="Times New Roman" w:eastAsia="Times New Roman" w:hAnsi="Times New Roman" w:cs="Times New Roman" w:hint="default"/>
      <w:b/>
      <w:bCs w:val="0"/>
      <w:szCs w:val="24"/>
    </w:rPr>
  </w:style>
  <w:style w:type="character" w:customStyle="1" w:styleId="pmterms31">
    <w:name w:val="pmterms31"/>
    <w:rsid w:val="00FF0F63"/>
    <w:rPr>
      <w:b/>
      <w:bCs/>
      <w:i w:val="0"/>
      <w:iCs w:val="0"/>
      <w:color w:val="000000"/>
    </w:rPr>
  </w:style>
  <w:style w:type="character" w:customStyle="1" w:styleId="ft01">
    <w:name w:val="ft01"/>
    <w:rsid w:val="00FF0F63"/>
    <w:rPr>
      <w:rFonts w:ascii="Times" w:hAnsi="Times" w:cs="Times" w:hint="default"/>
      <w:color w:val="000000"/>
      <w:sz w:val="14"/>
      <w:szCs w:val="14"/>
    </w:rPr>
  </w:style>
  <w:style w:type="character" w:customStyle="1" w:styleId="ft11">
    <w:name w:val="ft11"/>
    <w:rsid w:val="00FF0F63"/>
    <w:rPr>
      <w:rFonts w:ascii="Times" w:hAnsi="Times" w:cs="Times" w:hint="default"/>
      <w:color w:val="000000"/>
      <w:sz w:val="17"/>
      <w:szCs w:val="17"/>
    </w:rPr>
  </w:style>
  <w:style w:type="character" w:customStyle="1" w:styleId="ft21">
    <w:name w:val="ft21"/>
    <w:rsid w:val="00FF0F63"/>
    <w:rPr>
      <w:rFonts w:ascii="Times" w:hAnsi="Times" w:cs="Times" w:hint="default"/>
      <w:color w:val="000000"/>
      <w:sz w:val="15"/>
      <w:szCs w:val="15"/>
    </w:rPr>
  </w:style>
  <w:style w:type="character" w:customStyle="1" w:styleId="ft31">
    <w:name w:val="ft31"/>
    <w:rsid w:val="00FF0F63"/>
    <w:rPr>
      <w:rFonts w:ascii="Times" w:hAnsi="Times" w:cs="Times" w:hint="default"/>
      <w:color w:val="000000"/>
      <w:sz w:val="15"/>
      <w:szCs w:val="15"/>
    </w:rPr>
  </w:style>
  <w:style w:type="character" w:customStyle="1" w:styleId="dquo">
    <w:name w:val="dquo"/>
    <w:rsid w:val="00FF0F63"/>
  </w:style>
  <w:style w:type="character" w:customStyle="1" w:styleId="caps2">
    <w:name w:val="caps2"/>
    <w:rsid w:val="00FF0F63"/>
  </w:style>
  <w:style w:type="character" w:customStyle="1" w:styleId="CardsFont12ptCharCharCharChar">
    <w:name w:val="Cards + Font: 12 pt Char Char Char Char"/>
    <w:rsid w:val="00FF0F63"/>
    <w:rPr>
      <w:sz w:val="24"/>
      <w:szCs w:val="24"/>
      <w:u w:val="thick"/>
      <w:lang w:val="en-US" w:eastAsia="en-US" w:bidi="ar-SA"/>
    </w:rPr>
  </w:style>
  <w:style w:type="character" w:customStyle="1" w:styleId="ccs">
    <w:name w:val="c cs"/>
    <w:rsid w:val="00FF0F63"/>
  </w:style>
  <w:style w:type="character" w:customStyle="1" w:styleId="UnderlinedEvChar">
    <w:name w:val="Underlined Ev Char"/>
    <w:link w:val="UnderlinedEv"/>
    <w:rsid w:val="00FF0F63"/>
    <w:rPr>
      <w:rFonts w:ascii="Times New Roman" w:eastAsia="Times New Roman" w:hAnsi="Times New Roman" w:cs="Times New Roman"/>
      <w:u w:val="single"/>
    </w:rPr>
  </w:style>
  <w:style w:type="character" w:customStyle="1" w:styleId="dropshadow">
    <w:name w:val="dropshadow"/>
    <w:rsid w:val="00FF0F63"/>
  </w:style>
  <w:style w:type="character" w:customStyle="1" w:styleId="d05ws">
    <w:name w:val="d05ws"/>
    <w:rsid w:val="00FF0F63"/>
  </w:style>
  <w:style w:type="character" w:customStyle="1" w:styleId="rzibod">
    <w:name w:val="rzibod"/>
    <w:rsid w:val="00FF0F63"/>
  </w:style>
  <w:style w:type="character" w:customStyle="1" w:styleId="StyleBold1">
    <w:name w:val="Style Bold1"/>
    <w:rsid w:val="00FF0F63"/>
    <w:rPr>
      <w:rFonts w:ascii="Georgia" w:hAnsi="Georgia" w:hint="default"/>
      <w:b/>
      <w:bCs/>
      <w:sz w:val="22"/>
    </w:rPr>
  </w:style>
  <w:style w:type="character" w:customStyle="1" w:styleId="headertext">
    <w:name w:val="headertext"/>
    <w:rsid w:val="00FF0F63"/>
  </w:style>
  <w:style w:type="character" w:customStyle="1" w:styleId="endnote-reference">
    <w:name w:val="endnote-reference"/>
    <w:rsid w:val="00FF0F63"/>
  </w:style>
  <w:style w:type="character" w:customStyle="1" w:styleId="officialsname">
    <w:name w:val="official_s_name"/>
    <w:rsid w:val="00FF0F63"/>
  </w:style>
  <w:style w:type="character" w:customStyle="1" w:styleId="audience">
    <w:name w:val="audience"/>
    <w:rsid w:val="00FF0F63"/>
  </w:style>
  <w:style w:type="character" w:customStyle="1" w:styleId="A7">
    <w:name w:val="A7"/>
    <w:uiPriority w:val="99"/>
    <w:rsid w:val="00FF0F63"/>
    <w:rPr>
      <w:rFonts w:ascii="Myriad Pro" w:hAnsi="Myriad Pro" w:cs="Myriad Pro" w:hint="default"/>
      <w:color w:val="0066B1"/>
      <w:sz w:val="22"/>
      <w:szCs w:val="22"/>
    </w:rPr>
  </w:style>
  <w:style w:type="character" w:customStyle="1" w:styleId="normalchar">
    <w:name w:val="normal__char"/>
    <w:rsid w:val="00FF0F63"/>
  </w:style>
  <w:style w:type="character" w:customStyle="1" w:styleId="hyperlink002cheading0020100200028block0020title0029char">
    <w:name w:val="hyperlink_002cheading_00201_0020_0028block_0020title_0029__char"/>
    <w:rsid w:val="00FF0F63"/>
  </w:style>
  <w:style w:type="character" w:customStyle="1" w:styleId="underline002cstyle0020bold0020underlinechar">
    <w:name w:val="underline_002cstyle_0020bold_0020underline__char"/>
    <w:rsid w:val="00FF0F63"/>
  </w:style>
  <w:style w:type="character" w:customStyle="1" w:styleId="copyboldblack">
    <w:name w:val="copyboldblack"/>
    <w:rsid w:val="00FF0F63"/>
  </w:style>
  <w:style w:type="character" w:customStyle="1" w:styleId="copybold">
    <w:name w:val="copybold"/>
    <w:rsid w:val="00FF0F63"/>
  </w:style>
  <w:style w:type="character" w:customStyle="1" w:styleId="author-date0">
    <w:name w:val="author-date"/>
    <w:rsid w:val="00FF0F63"/>
  </w:style>
  <w:style w:type="character" w:customStyle="1" w:styleId="hidden">
    <w:name w:val="hidden"/>
    <w:rsid w:val="00FF0F63"/>
  </w:style>
  <w:style w:type="character" w:customStyle="1" w:styleId="articlebegin">
    <w:name w:val="articlebegin"/>
    <w:rsid w:val="00FF0F63"/>
  </w:style>
  <w:style w:type="character" w:customStyle="1" w:styleId="mediaoverlay">
    <w:name w:val="mediaoverlay"/>
    <w:rsid w:val="00FF0F63"/>
  </w:style>
  <w:style w:type="character" w:customStyle="1" w:styleId="blogcaption">
    <w:name w:val="blog_caption"/>
    <w:rsid w:val="00FF0F63"/>
  </w:style>
  <w:style w:type="character" w:customStyle="1" w:styleId="commnet-abuzz">
    <w:name w:val="commnet-abuzz"/>
    <w:rsid w:val="00FF0F63"/>
  </w:style>
  <w:style w:type="character" w:customStyle="1" w:styleId="fbconnectbuttontext">
    <w:name w:val="fbconnectbutton_text"/>
    <w:rsid w:val="00FF0F63"/>
  </w:style>
  <w:style w:type="character" w:customStyle="1" w:styleId="fbsharecountinner">
    <w:name w:val="fb_share_count_inner"/>
    <w:rsid w:val="00FF0F63"/>
  </w:style>
  <w:style w:type="character" w:customStyle="1" w:styleId="stbuttontext">
    <w:name w:val="stbuttontext"/>
    <w:rsid w:val="00FF0F63"/>
  </w:style>
  <w:style w:type="character" w:customStyle="1" w:styleId="source">
    <w:name w:val="source"/>
    <w:rsid w:val="00FF0F63"/>
  </w:style>
  <w:style w:type="character" w:customStyle="1" w:styleId="pubdate">
    <w:name w:val="pubdate"/>
    <w:rsid w:val="00FF0F63"/>
  </w:style>
  <w:style w:type="character" w:customStyle="1" w:styleId="grey">
    <w:name w:val="grey"/>
    <w:rsid w:val="00FF0F63"/>
  </w:style>
  <w:style w:type="character" w:customStyle="1" w:styleId="postdate">
    <w:name w:val="post_date"/>
    <w:rsid w:val="00FF0F63"/>
  </w:style>
  <w:style w:type="character" w:customStyle="1" w:styleId="bdx">
    <w:name w:val="bdx"/>
    <w:rsid w:val="00FF0F63"/>
  </w:style>
  <w:style w:type="character" w:customStyle="1" w:styleId="bdl">
    <w:name w:val="bdl"/>
    <w:rsid w:val="00FF0F63"/>
  </w:style>
  <w:style w:type="character" w:customStyle="1" w:styleId="breadcrumbitemcurrent">
    <w:name w:val="breadcrumbitemcurrent"/>
    <w:rsid w:val="00FF0F63"/>
  </w:style>
  <w:style w:type="character" w:customStyle="1" w:styleId="bbl">
    <w:name w:val="bbl"/>
    <w:rsid w:val="00FF0F63"/>
  </w:style>
  <w:style w:type="character" w:customStyle="1" w:styleId="Date2">
    <w:name w:val="Date2"/>
    <w:rsid w:val="00FF0F63"/>
  </w:style>
  <w:style w:type="character" w:customStyle="1" w:styleId="company">
    <w:name w:val="company"/>
    <w:rsid w:val="00FF0F63"/>
  </w:style>
  <w:style w:type="character" w:customStyle="1" w:styleId="itxtnewhookspan">
    <w:name w:val="itxtnewhookspan"/>
    <w:rsid w:val="00FF0F63"/>
  </w:style>
  <w:style w:type="character" w:customStyle="1" w:styleId="gstxthlt">
    <w:name w:val="gstxt_hlt"/>
    <w:rsid w:val="00FF0F63"/>
  </w:style>
  <w:style w:type="character" w:customStyle="1" w:styleId="SubtleEmphasis1">
    <w:name w:val="Subtle Emphasis1"/>
    <w:uiPriority w:val="19"/>
    <w:qFormat/>
    <w:rsid w:val="00FF0F63"/>
    <w:rPr>
      <w:rFonts w:ascii="Times New Roman" w:hAnsi="Times New Roman" w:cs="Times New Roman" w:hint="default"/>
      <w:b/>
      <w:bCs w:val="0"/>
      <w:iCs/>
      <w:color w:val="auto"/>
      <w:sz w:val="22"/>
    </w:rPr>
  </w:style>
  <w:style w:type="character" w:customStyle="1" w:styleId="StyleBoldRed">
    <w:name w:val="Style Bold Red"/>
    <w:rsid w:val="00FF0F63"/>
    <w:rPr>
      <w:b/>
      <w:bCs/>
      <w:color w:val="auto"/>
    </w:rPr>
  </w:style>
  <w:style w:type="character" w:customStyle="1" w:styleId="StyleTimesNewRoman8pt">
    <w:name w:val="Style Times New Roman 8 pt"/>
    <w:rsid w:val="00FF0F63"/>
    <w:rPr>
      <w:rFonts w:ascii="Georgia" w:hAnsi="Georgia" w:hint="default"/>
      <w:sz w:val="16"/>
    </w:rPr>
  </w:style>
  <w:style w:type="character" w:customStyle="1" w:styleId="StyleStyle7pt8pt">
    <w:name w:val="Style Style 7 pt + 8 pt"/>
    <w:rsid w:val="00FF0F63"/>
    <w:rPr>
      <w:sz w:val="16"/>
    </w:rPr>
  </w:style>
  <w:style w:type="character" w:customStyle="1" w:styleId="StyleStyleThickunderlineBold1">
    <w:name w:val="Style Style Thick underline + Bold1"/>
    <w:rsid w:val="00FF0F63"/>
    <w:rPr>
      <w:b/>
      <w:bCs/>
      <w:u w:val="thick"/>
    </w:rPr>
  </w:style>
  <w:style w:type="character" w:customStyle="1" w:styleId="StyleUnderline2">
    <w:name w:val="Style Underline2"/>
    <w:rsid w:val="00FF0F63"/>
    <w:rPr>
      <w:u w:val="single"/>
    </w:rPr>
  </w:style>
  <w:style w:type="character" w:customStyle="1" w:styleId="ShrinkText">
    <w:name w:val="Shrink Text"/>
    <w:rsid w:val="00FF0F63"/>
    <w:rPr>
      <w:sz w:val="16"/>
    </w:rPr>
  </w:style>
  <w:style w:type="character" w:customStyle="1" w:styleId="smallcaps">
    <w:name w:val="smallcaps"/>
    <w:rsid w:val="00FF0F63"/>
  </w:style>
  <w:style w:type="character" w:customStyle="1" w:styleId="goldbldtext">
    <w:name w:val="goldbldtext"/>
    <w:rsid w:val="00FF0F63"/>
  </w:style>
  <w:style w:type="character" w:customStyle="1" w:styleId="cardshighlight0">
    <w:name w:val="cardshighlight"/>
    <w:rsid w:val="00FF0F63"/>
  </w:style>
  <w:style w:type="character" w:customStyle="1" w:styleId="cardsfont12pt1">
    <w:name w:val="cardsfont12pt"/>
    <w:rsid w:val="00FF0F63"/>
  </w:style>
  <w:style w:type="character" w:customStyle="1" w:styleId="ft6">
    <w:name w:val="ft6"/>
    <w:rsid w:val="00FF0F63"/>
  </w:style>
  <w:style w:type="character" w:customStyle="1" w:styleId="kicker">
    <w:name w:val="kicker"/>
    <w:rsid w:val="00FF0F63"/>
  </w:style>
  <w:style w:type="character" w:customStyle="1" w:styleId="backcontent">
    <w:name w:val="backcontent"/>
    <w:rsid w:val="00FF0F63"/>
  </w:style>
  <w:style w:type="character" w:customStyle="1" w:styleId="daystmp">
    <w:name w:val="daystmp"/>
    <w:rsid w:val="00FF0F63"/>
  </w:style>
  <w:style w:type="character" w:customStyle="1" w:styleId="cardsfont12ptchar">
    <w:name w:val="cardsfont12ptchar"/>
    <w:rsid w:val="00FF0F63"/>
  </w:style>
  <w:style w:type="character" w:customStyle="1" w:styleId="gal">
    <w:name w:val="gal"/>
    <w:rsid w:val="00FF0F63"/>
  </w:style>
  <w:style w:type="character" w:customStyle="1" w:styleId="submitted">
    <w:name w:val="submitted"/>
    <w:rsid w:val="00FF0F63"/>
  </w:style>
  <w:style w:type="character" w:customStyle="1" w:styleId="imagedateline">
    <w:name w:val="image_dateline"/>
    <w:rsid w:val="00FF0F63"/>
  </w:style>
  <w:style w:type="character" w:customStyle="1" w:styleId="authordatecharchar">
    <w:name w:val="authordatecharchar"/>
    <w:rsid w:val="00FF0F63"/>
  </w:style>
  <w:style w:type="character" w:customStyle="1" w:styleId="style1char0">
    <w:name w:val="style1char"/>
    <w:rsid w:val="00FF0F63"/>
  </w:style>
  <w:style w:type="character" w:customStyle="1" w:styleId="tagcharchar0">
    <w:name w:val="tagcharchar"/>
    <w:rsid w:val="00FF0F63"/>
  </w:style>
  <w:style w:type="character" w:customStyle="1" w:styleId="underlinedcharchar2">
    <w:name w:val="underlinedcharchar"/>
    <w:rsid w:val="00FF0F63"/>
  </w:style>
  <w:style w:type="character" w:customStyle="1" w:styleId="BoxedChar">
    <w:name w:val="Boxed Char"/>
    <w:rsid w:val="00FF0F63"/>
    <w:rPr>
      <w:rFonts w:ascii="Arial Narrow" w:hAnsi="Arial Narrow" w:hint="default"/>
      <w:b/>
      <w:bCs w:val="0"/>
      <w:sz w:val="18"/>
      <w:bdr w:val="single" w:sz="6" w:space="0" w:color="auto" w:frame="1"/>
    </w:rPr>
  </w:style>
  <w:style w:type="character" w:customStyle="1" w:styleId="Style11ptUnderline2">
    <w:name w:val="Style 11 pt Underline2"/>
    <w:rsid w:val="00FF0F63"/>
    <w:rPr>
      <w:sz w:val="20"/>
      <w:u w:val="single"/>
    </w:rPr>
  </w:style>
  <w:style w:type="character" w:customStyle="1" w:styleId="Style11ptBoldUnderline2">
    <w:name w:val="Style 11 pt Bold Underline2"/>
    <w:rsid w:val="00FF0F63"/>
    <w:rPr>
      <w:b/>
      <w:bCs/>
      <w:sz w:val="20"/>
      <w:u w:val="single"/>
    </w:rPr>
  </w:style>
  <w:style w:type="character" w:customStyle="1" w:styleId="nw">
    <w:name w:val="nw"/>
    <w:rsid w:val="00FF0F63"/>
  </w:style>
  <w:style w:type="character" w:customStyle="1" w:styleId="Styleunderline11ptBoldBorderSinglesolidlineAuto">
    <w:name w:val="Style underline + 11 pt Bold Border: : (Single solid line Auto ..."/>
    <w:rsid w:val="00FF0F63"/>
    <w:rPr>
      <w:b/>
      <w:bCs/>
      <w:sz w:val="20"/>
      <w:u w:val="single"/>
      <w:bdr w:val="single" w:sz="4" w:space="0" w:color="auto" w:frame="1"/>
    </w:rPr>
  </w:style>
  <w:style w:type="character" w:customStyle="1" w:styleId="cardCharCharChar1">
    <w:name w:val="card Char Char Char1"/>
    <w:rsid w:val="00FF0F63"/>
    <w:rPr>
      <w:lang w:val="en-US" w:eastAsia="en-US" w:bidi="ar-SA"/>
    </w:rPr>
  </w:style>
  <w:style w:type="character" w:customStyle="1" w:styleId="authors1">
    <w:name w:val="authors1"/>
    <w:rsid w:val="00FF0F63"/>
    <w:rPr>
      <w:rFonts w:ascii="Verdana" w:hAnsi="Verdana" w:hint="default"/>
      <w:b/>
      <w:bCs/>
      <w:color w:val="006699"/>
      <w:sz w:val="20"/>
      <w:szCs w:val="20"/>
    </w:rPr>
  </w:style>
  <w:style w:type="character" w:customStyle="1" w:styleId="headlinesectionlarge">
    <w:name w:val="headline_section_large"/>
    <w:rsid w:val="00FF0F63"/>
  </w:style>
  <w:style w:type="character" w:customStyle="1" w:styleId="Styleunderline11ptBlack">
    <w:name w:val="Style underline + 11 pt Black"/>
    <w:rsid w:val="00FF0F63"/>
    <w:rPr>
      <w:color w:val="000000"/>
      <w:sz w:val="20"/>
      <w:u w:val="single"/>
    </w:rPr>
  </w:style>
  <w:style w:type="character" w:customStyle="1" w:styleId="Styleunderline11ptBoldBlack">
    <w:name w:val="Style underline + 11 pt Bold Black"/>
    <w:rsid w:val="00FF0F63"/>
    <w:rPr>
      <w:b/>
      <w:bCs/>
      <w:color w:val="000000"/>
      <w:sz w:val="20"/>
      <w:u w:val="single"/>
    </w:rPr>
  </w:style>
  <w:style w:type="character" w:customStyle="1" w:styleId="Style11ptBoldBlackUnderline">
    <w:name w:val="Style 11 pt Bold Black Underline"/>
    <w:rsid w:val="00FF0F63"/>
    <w:rPr>
      <w:b/>
      <w:bCs/>
      <w:color w:val="000000"/>
      <w:sz w:val="20"/>
      <w:u w:val="single"/>
    </w:rPr>
  </w:style>
  <w:style w:type="character" w:customStyle="1" w:styleId="Style11ptBoldBlackUnderlineBorderSinglesolidline">
    <w:name w:val="Style 11 pt Bold Black Underline Border: : (Single solid line ..."/>
    <w:rsid w:val="00FF0F63"/>
    <w:rPr>
      <w:b/>
      <w:bCs/>
      <w:color w:val="000000"/>
      <w:sz w:val="20"/>
      <w:u w:val="single"/>
      <w:bdr w:val="single" w:sz="4" w:space="0" w:color="auto" w:frame="1"/>
    </w:rPr>
  </w:style>
  <w:style w:type="character" w:customStyle="1" w:styleId="StyleLatinMeridien-Italic11ptItalicUnderline">
    <w:name w:val="Style (Latin) Meridien-Italic 11 pt Italic Underline"/>
    <w:rsid w:val="00FF0F63"/>
    <w:rPr>
      <w:rFonts w:ascii="Meridien-Italic" w:hAnsi="Meridien-Italic" w:hint="default"/>
      <w:i/>
      <w:iCs/>
      <w:sz w:val="20"/>
      <w:u w:val="single"/>
    </w:rPr>
  </w:style>
  <w:style w:type="character" w:customStyle="1" w:styleId="Citation-AuthorDate">
    <w:name w:val="Citation - Author/Date"/>
    <w:rsid w:val="00FF0F63"/>
    <w:rPr>
      <w:b/>
      <w:bCs w:val="0"/>
      <w:smallCaps/>
      <w:sz w:val="24"/>
      <w:u w:val="single"/>
    </w:rPr>
  </w:style>
  <w:style w:type="character" w:customStyle="1" w:styleId="underlinestylechar0">
    <w:name w:val="underlinestylechar"/>
    <w:rsid w:val="00FF0F63"/>
  </w:style>
  <w:style w:type="character" w:customStyle="1" w:styleId="highlight">
    <w:name w:val="highlight"/>
    <w:rsid w:val="00FF0F63"/>
  </w:style>
  <w:style w:type="character" w:customStyle="1" w:styleId="DottedUnderline0">
    <w:name w:val="Dotted Underline"/>
    <w:rsid w:val="00FF0F63"/>
    <w:rPr>
      <w:rFonts w:ascii="Times New Roman" w:hAnsi="Times New Roman" w:cs="Times New Roman" w:hint="default"/>
      <w:sz w:val="20"/>
      <w:u w:val="dottedHeavy"/>
    </w:rPr>
  </w:style>
  <w:style w:type="character" w:customStyle="1" w:styleId="titleauthoretc">
    <w:name w:val="titleauthoretc"/>
    <w:rsid w:val="00FF0F63"/>
  </w:style>
  <w:style w:type="character" w:customStyle="1" w:styleId="labeltext">
    <w:name w:val="labeltext"/>
    <w:rsid w:val="00FF0F63"/>
  </w:style>
  <w:style w:type="character" w:customStyle="1" w:styleId="viewlink">
    <w:name w:val="viewlink"/>
    <w:rsid w:val="00FF0F63"/>
  </w:style>
  <w:style w:type="character" w:customStyle="1" w:styleId="share">
    <w:name w:val="share"/>
    <w:rsid w:val="00FF0F63"/>
  </w:style>
  <w:style w:type="character" w:customStyle="1" w:styleId="inlinkchart">
    <w:name w:val="inlink_chart"/>
    <w:rsid w:val="00FF0F63"/>
  </w:style>
  <w:style w:type="character" w:customStyle="1" w:styleId="underLight">
    <w:name w:val="underLight"/>
    <w:uiPriority w:val="1"/>
    <w:qFormat/>
    <w:rsid w:val="00FF0F6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F0F63"/>
  </w:style>
  <w:style w:type="character" w:customStyle="1" w:styleId="author-rss">
    <w:name w:val="author-rss"/>
    <w:rsid w:val="00FF0F63"/>
  </w:style>
  <w:style w:type="character" w:customStyle="1" w:styleId="fbsharecountwrapper">
    <w:name w:val="fb_share_count_wrapper"/>
    <w:rsid w:val="00FF0F63"/>
  </w:style>
  <w:style w:type="character" w:customStyle="1" w:styleId="fbbuttontext">
    <w:name w:val="fb_button_text"/>
    <w:rsid w:val="00FF0F63"/>
  </w:style>
  <w:style w:type="character" w:customStyle="1" w:styleId="hw">
    <w:name w:val="hw"/>
    <w:rsid w:val="00FF0F63"/>
  </w:style>
  <w:style w:type="character" w:customStyle="1" w:styleId="linktotop">
    <w:name w:val="linktotop"/>
    <w:rsid w:val="00FF0F63"/>
  </w:style>
  <w:style w:type="character" w:customStyle="1" w:styleId="maintextbldleft">
    <w:name w:val="maintextbldleft"/>
    <w:rsid w:val="00FF0F63"/>
  </w:style>
  <w:style w:type="character" w:customStyle="1" w:styleId="maintextleft">
    <w:name w:val="maintextleft"/>
    <w:rsid w:val="00FF0F63"/>
  </w:style>
  <w:style w:type="character" w:customStyle="1" w:styleId="descriptionstyle1block">
    <w:name w:val="description style1 block"/>
    <w:rsid w:val="00FF0F63"/>
  </w:style>
  <w:style w:type="character" w:customStyle="1" w:styleId="gutter-right-1">
    <w:name w:val="gutter-right-1"/>
    <w:basedOn w:val="DefaultParagraphFont"/>
    <w:rsid w:val="00FF0F63"/>
  </w:style>
  <w:style w:type="character" w:customStyle="1" w:styleId="ssl3">
    <w:name w:val="ss_l3"/>
    <w:rsid w:val="00FF0F63"/>
  </w:style>
  <w:style w:type="character" w:customStyle="1" w:styleId="FontStyle39">
    <w:name w:val="Font Style39"/>
    <w:uiPriority w:val="99"/>
    <w:rsid w:val="00FF0F63"/>
    <w:rPr>
      <w:rFonts w:ascii="Constantia" w:hAnsi="Constantia" w:cs="Constantia" w:hint="default"/>
      <w:b/>
      <w:bCs/>
      <w:sz w:val="18"/>
      <w:szCs w:val="18"/>
    </w:rPr>
  </w:style>
  <w:style w:type="character" w:customStyle="1" w:styleId="6">
    <w:name w:val="6"/>
    <w:rsid w:val="00FF0F63"/>
    <w:rPr>
      <w:rFonts w:ascii="Arial" w:hAnsi="Arial" w:cs="Arial" w:hint="default"/>
      <w:bCs/>
      <w:sz w:val="20"/>
      <w:u w:val="single"/>
      <w:lang w:val="en-US" w:eastAsia="en-US" w:bidi="ar-SA"/>
    </w:rPr>
  </w:style>
  <w:style w:type="character" w:customStyle="1" w:styleId="Header11">
    <w:name w:val="Header11"/>
    <w:rsid w:val="00FF0F63"/>
  </w:style>
  <w:style w:type="character" w:customStyle="1" w:styleId="posa">
    <w:name w:val="pos(a)"/>
    <w:basedOn w:val="DefaultParagraphFont"/>
    <w:rsid w:val="00FF0F63"/>
  </w:style>
  <w:style w:type="character" w:customStyle="1" w:styleId="u-hiddeninnarrowenv">
    <w:name w:val="u-hiddeninnarrowenv"/>
    <w:basedOn w:val="DefaultParagraphFont"/>
    <w:rsid w:val="00FF0F63"/>
  </w:style>
  <w:style w:type="character" w:customStyle="1" w:styleId="followbutton-bird">
    <w:name w:val="followbutton-bird"/>
    <w:basedOn w:val="DefaultParagraphFont"/>
    <w:rsid w:val="00FF0F63"/>
  </w:style>
  <w:style w:type="character" w:customStyle="1" w:styleId="tweetauthor-name">
    <w:name w:val="tweetauthor-name"/>
    <w:basedOn w:val="DefaultParagraphFont"/>
    <w:rsid w:val="00FF0F63"/>
  </w:style>
  <w:style w:type="character" w:customStyle="1" w:styleId="tweetauthor-verifiedbadge">
    <w:name w:val="tweetauthor-verifiedbadge"/>
    <w:basedOn w:val="DefaultParagraphFont"/>
    <w:rsid w:val="00FF0F63"/>
  </w:style>
  <w:style w:type="character" w:customStyle="1" w:styleId="tweetauthor-screenname">
    <w:name w:val="tweetauthor-screenname"/>
    <w:basedOn w:val="DefaultParagraphFont"/>
    <w:rsid w:val="00FF0F63"/>
  </w:style>
  <w:style w:type="character" w:customStyle="1" w:styleId="u-hiddenvisually">
    <w:name w:val="u-hiddenvisually"/>
    <w:basedOn w:val="DefaultParagraphFont"/>
    <w:rsid w:val="00FF0F63"/>
  </w:style>
  <w:style w:type="character" w:customStyle="1" w:styleId="tweetaction-stat">
    <w:name w:val="tweetaction-stat"/>
    <w:basedOn w:val="DefaultParagraphFont"/>
    <w:rsid w:val="00FF0F63"/>
  </w:style>
  <w:style w:type="character" w:customStyle="1" w:styleId="related">
    <w:name w:val="related"/>
    <w:basedOn w:val="DefaultParagraphFont"/>
    <w:rsid w:val="00FF0F63"/>
  </w:style>
  <w:style w:type="character" w:customStyle="1" w:styleId="related-content">
    <w:name w:val="related-content"/>
    <w:basedOn w:val="DefaultParagraphFont"/>
    <w:rsid w:val="00FF0F63"/>
  </w:style>
  <w:style w:type="character" w:customStyle="1" w:styleId="name-of-author">
    <w:name w:val="name-of-author"/>
    <w:basedOn w:val="DefaultParagraphFont"/>
    <w:rsid w:val="00FF0F63"/>
  </w:style>
  <w:style w:type="character" w:customStyle="1" w:styleId="first-name">
    <w:name w:val="first-name"/>
    <w:basedOn w:val="DefaultParagraphFont"/>
    <w:rsid w:val="00FF0F63"/>
  </w:style>
  <w:style w:type="character" w:customStyle="1" w:styleId="last-name">
    <w:name w:val="last-name"/>
    <w:basedOn w:val="DefaultParagraphFont"/>
    <w:rsid w:val="00FF0F63"/>
  </w:style>
  <w:style w:type="character" w:customStyle="1" w:styleId="caption10">
    <w:name w:val="caption1"/>
    <w:basedOn w:val="DefaultParagraphFont"/>
    <w:rsid w:val="00FF0F63"/>
  </w:style>
  <w:style w:type="character" w:customStyle="1" w:styleId="recirc-text">
    <w:name w:val="&quot;recirc-text”"/>
    <w:basedOn w:val="DefaultParagraphFont"/>
    <w:rsid w:val="00FF0F63"/>
  </w:style>
  <w:style w:type="character" w:customStyle="1" w:styleId="video-icon">
    <w:name w:val="video-icon"/>
    <w:basedOn w:val="DefaultParagraphFont"/>
    <w:rsid w:val="00FF0F63"/>
  </w:style>
  <w:style w:type="character" w:customStyle="1" w:styleId="powa-shot-play-btn-text">
    <w:name w:val="powa-shot-play-btn-text"/>
    <w:basedOn w:val="DefaultParagraphFont"/>
    <w:rsid w:val="00FF0F63"/>
  </w:style>
  <w:style w:type="character" w:customStyle="1" w:styleId="powa-shot-click">
    <w:name w:val="powa-shot-click"/>
    <w:basedOn w:val="DefaultParagraphFont"/>
    <w:rsid w:val="00FF0F63"/>
  </w:style>
  <w:style w:type="character" w:customStyle="1" w:styleId="wpv-blurb">
    <w:name w:val="wpv-blurb"/>
    <w:basedOn w:val="DefaultParagraphFont"/>
    <w:rsid w:val="00FF0F63"/>
  </w:style>
  <w:style w:type="character" w:customStyle="1" w:styleId="pb-caption">
    <w:name w:val="pb-caption"/>
    <w:basedOn w:val="DefaultParagraphFont"/>
    <w:rsid w:val="00FF0F63"/>
  </w:style>
  <w:style w:type="character" w:customStyle="1" w:styleId="Heading5Char1">
    <w:name w:val="Heading 5 Char1"/>
    <w:aliases w:val="Text Char1"/>
    <w:basedOn w:val="DefaultParagraphFont"/>
    <w:semiHidden/>
    <w:rsid w:val="00FF0F6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F0F63"/>
    <w:rPr>
      <w:vertAlign w:val="baseline"/>
    </w:rPr>
  </w:style>
  <w:style w:type="character" w:customStyle="1" w:styleId="Heading7Char1">
    <w:name w:val="Heading 7 Char1"/>
    <w:basedOn w:val="DefaultParagraphFont"/>
    <w:semiHidden/>
    <w:rsid w:val="00FF0F6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F0F6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F0F6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F0F63"/>
    <w:rPr>
      <w:rFonts w:ascii="Calibri" w:hAnsi="Calibri" w:cs="Calibri"/>
    </w:rPr>
  </w:style>
  <w:style w:type="numbering" w:customStyle="1" w:styleId="NoList2">
    <w:name w:val="No List2"/>
    <w:next w:val="NoList"/>
    <w:uiPriority w:val="99"/>
    <w:semiHidden/>
    <w:unhideWhenUsed/>
    <w:rsid w:val="00FF0F63"/>
  </w:style>
  <w:style w:type="numbering" w:customStyle="1" w:styleId="NoList3">
    <w:name w:val="No List3"/>
    <w:next w:val="NoList"/>
    <w:uiPriority w:val="99"/>
    <w:semiHidden/>
    <w:unhideWhenUsed/>
    <w:rsid w:val="00FF0F63"/>
  </w:style>
  <w:style w:type="numbering" w:customStyle="1" w:styleId="NoList4">
    <w:name w:val="No List4"/>
    <w:next w:val="NoList"/>
    <w:uiPriority w:val="99"/>
    <w:semiHidden/>
    <w:unhideWhenUsed/>
    <w:rsid w:val="00FF0F63"/>
  </w:style>
  <w:style w:type="numbering" w:customStyle="1" w:styleId="NoList5">
    <w:name w:val="No List5"/>
    <w:next w:val="NoList"/>
    <w:semiHidden/>
    <w:unhideWhenUsed/>
    <w:rsid w:val="00FF0F63"/>
  </w:style>
  <w:style w:type="paragraph" w:styleId="BlockText">
    <w:name w:val="Block Text"/>
    <w:basedOn w:val="Normal"/>
    <w:rsid w:val="00FF0F63"/>
    <w:pPr>
      <w:ind w:left="229" w:right="229"/>
    </w:pPr>
    <w:rPr>
      <w:rFonts w:ascii="Verdana" w:eastAsia="Times New Roman" w:hAnsi="Verdana"/>
      <w:sz w:val="16"/>
      <w:szCs w:val="20"/>
    </w:rPr>
  </w:style>
  <w:style w:type="paragraph" w:styleId="NormalIndent">
    <w:name w:val="Normal Indent"/>
    <w:basedOn w:val="Normal"/>
    <w:rsid w:val="00FF0F63"/>
    <w:pPr>
      <w:ind w:left="720"/>
    </w:pPr>
    <w:rPr>
      <w:rFonts w:eastAsia="Times New Roman"/>
      <w:szCs w:val="20"/>
    </w:rPr>
  </w:style>
  <w:style w:type="paragraph" w:styleId="EnvelopeReturn">
    <w:name w:val="envelope return"/>
    <w:basedOn w:val="Normal"/>
    <w:rsid w:val="00FF0F63"/>
    <w:rPr>
      <w:rFonts w:ascii="Arial" w:eastAsia="Times New Roman" w:hAnsi="Arial"/>
      <w:sz w:val="24"/>
      <w:szCs w:val="20"/>
    </w:rPr>
  </w:style>
  <w:style w:type="paragraph" w:styleId="EnvelopeAddress">
    <w:name w:val="envelope address"/>
    <w:basedOn w:val="Normal"/>
    <w:rsid w:val="00FF0F63"/>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FF0F63"/>
  </w:style>
  <w:style w:type="numbering" w:customStyle="1" w:styleId="NoList7">
    <w:name w:val="No List7"/>
    <w:next w:val="NoList"/>
    <w:semiHidden/>
    <w:unhideWhenUsed/>
    <w:rsid w:val="00FF0F63"/>
  </w:style>
  <w:style w:type="paragraph" w:styleId="ListBullet">
    <w:name w:val="List Bullet"/>
    <w:basedOn w:val="Normal"/>
    <w:link w:val="ListBulletChar"/>
    <w:uiPriority w:val="99"/>
    <w:unhideWhenUsed/>
    <w:rsid w:val="00FF0F63"/>
    <w:pPr>
      <w:tabs>
        <w:tab w:val="num" w:pos="360"/>
      </w:tabs>
      <w:ind w:left="360" w:hanging="360"/>
      <w:contextualSpacing/>
    </w:pPr>
    <w:rPr>
      <w:rFonts w:eastAsia="Calibri"/>
    </w:rPr>
  </w:style>
  <w:style w:type="table" w:styleId="MediumGrid1">
    <w:name w:val="Medium Grid 1"/>
    <w:basedOn w:val="TableNormal"/>
    <w:uiPriority w:val="67"/>
    <w:rsid w:val="00FF0F6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FF0F63"/>
  </w:style>
  <w:style w:type="numbering" w:customStyle="1" w:styleId="NoList111">
    <w:name w:val="No List111"/>
    <w:next w:val="NoList"/>
    <w:uiPriority w:val="99"/>
    <w:semiHidden/>
    <w:unhideWhenUsed/>
    <w:rsid w:val="00FF0F63"/>
  </w:style>
  <w:style w:type="numbering" w:customStyle="1" w:styleId="NoList1111">
    <w:name w:val="No List1111"/>
    <w:next w:val="NoList"/>
    <w:uiPriority w:val="99"/>
    <w:semiHidden/>
    <w:unhideWhenUsed/>
    <w:rsid w:val="00FF0F63"/>
  </w:style>
  <w:style w:type="numbering" w:customStyle="1" w:styleId="NoList11111">
    <w:name w:val="No List11111"/>
    <w:next w:val="NoList"/>
    <w:uiPriority w:val="99"/>
    <w:semiHidden/>
    <w:unhideWhenUsed/>
    <w:rsid w:val="00FF0F63"/>
  </w:style>
  <w:style w:type="numbering" w:customStyle="1" w:styleId="NoList111111">
    <w:name w:val="No List111111"/>
    <w:next w:val="NoList"/>
    <w:uiPriority w:val="99"/>
    <w:semiHidden/>
    <w:unhideWhenUsed/>
    <w:rsid w:val="00FF0F63"/>
  </w:style>
  <w:style w:type="numbering" w:customStyle="1" w:styleId="NoList1111111">
    <w:name w:val="No List1111111"/>
    <w:next w:val="NoList"/>
    <w:uiPriority w:val="99"/>
    <w:semiHidden/>
    <w:unhideWhenUsed/>
    <w:rsid w:val="00FF0F63"/>
  </w:style>
  <w:style w:type="numbering" w:customStyle="1" w:styleId="NoList11111111">
    <w:name w:val="No List11111111"/>
    <w:next w:val="NoList"/>
    <w:uiPriority w:val="99"/>
    <w:semiHidden/>
    <w:unhideWhenUsed/>
    <w:rsid w:val="00FF0F63"/>
  </w:style>
  <w:style w:type="numbering" w:customStyle="1" w:styleId="NoList111111111">
    <w:name w:val="No List111111111"/>
    <w:next w:val="NoList"/>
    <w:uiPriority w:val="99"/>
    <w:semiHidden/>
    <w:unhideWhenUsed/>
    <w:rsid w:val="00FF0F63"/>
  </w:style>
  <w:style w:type="numbering" w:customStyle="1" w:styleId="NoList1111111111">
    <w:name w:val="No List1111111111"/>
    <w:next w:val="NoList"/>
    <w:uiPriority w:val="99"/>
    <w:semiHidden/>
    <w:unhideWhenUsed/>
    <w:rsid w:val="00FF0F63"/>
  </w:style>
  <w:style w:type="numbering" w:customStyle="1" w:styleId="NoList11111111111">
    <w:name w:val="No List11111111111"/>
    <w:next w:val="NoList"/>
    <w:uiPriority w:val="99"/>
    <w:semiHidden/>
    <w:unhideWhenUsed/>
    <w:rsid w:val="00FF0F63"/>
  </w:style>
  <w:style w:type="numbering" w:customStyle="1" w:styleId="NoList111111111111">
    <w:name w:val="No List111111111111"/>
    <w:next w:val="NoList"/>
    <w:uiPriority w:val="99"/>
    <w:semiHidden/>
    <w:unhideWhenUsed/>
    <w:rsid w:val="00FF0F63"/>
  </w:style>
  <w:style w:type="numbering" w:customStyle="1" w:styleId="NoList1111111111111">
    <w:name w:val="No List1111111111111"/>
    <w:next w:val="NoList"/>
    <w:uiPriority w:val="99"/>
    <w:semiHidden/>
    <w:unhideWhenUsed/>
    <w:rsid w:val="00FF0F63"/>
  </w:style>
  <w:style w:type="numbering" w:customStyle="1" w:styleId="NoList11111111111111">
    <w:name w:val="No List11111111111111"/>
    <w:next w:val="NoList"/>
    <w:uiPriority w:val="99"/>
    <w:semiHidden/>
    <w:unhideWhenUsed/>
    <w:rsid w:val="00FF0F63"/>
  </w:style>
  <w:style w:type="numbering" w:customStyle="1" w:styleId="NoList111111111111111">
    <w:name w:val="No List111111111111111"/>
    <w:next w:val="NoList"/>
    <w:uiPriority w:val="99"/>
    <w:semiHidden/>
    <w:unhideWhenUsed/>
    <w:rsid w:val="00FF0F63"/>
  </w:style>
  <w:style w:type="numbering" w:customStyle="1" w:styleId="NoList1111111111111111">
    <w:name w:val="No List1111111111111111"/>
    <w:next w:val="NoList"/>
    <w:uiPriority w:val="99"/>
    <w:semiHidden/>
    <w:unhideWhenUsed/>
    <w:rsid w:val="00FF0F63"/>
  </w:style>
  <w:style w:type="numbering" w:customStyle="1" w:styleId="NoList11111111111111111">
    <w:name w:val="No List11111111111111111"/>
    <w:next w:val="NoList"/>
    <w:uiPriority w:val="99"/>
    <w:semiHidden/>
    <w:unhideWhenUsed/>
    <w:rsid w:val="00FF0F63"/>
  </w:style>
  <w:style w:type="character" w:customStyle="1" w:styleId="FontStyle220">
    <w:name w:val="Font Style220"/>
    <w:basedOn w:val="DefaultParagraphFont"/>
    <w:uiPriority w:val="99"/>
    <w:rsid w:val="00FF0F63"/>
    <w:rPr>
      <w:rFonts w:ascii="Candara" w:hAnsi="Candara" w:cs="Candara" w:hint="default"/>
      <w:i/>
      <w:iCs/>
      <w:sz w:val="18"/>
      <w:szCs w:val="18"/>
    </w:rPr>
  </w:style>
  <w:style w:type="character" w:customStyle="1" w:styleId="FontStyle290">
    <w:name w:val="Font Style290"/>
    <w:basedOn w:val="DefaultParagraphFont"/>
    <w:uiPriority w:val="99"/>
    <w:rsid w:val="00FF0F6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F0F63"/>
    <w:rPr>
      <w:rFonts w:ascii="Arial" w:hAnsi="Arial" w:cs="Arial"/>
      <w:b/>
      <w:bCs/>
      <w:sz w:val="16"/>
      <w:szCs w:val="16"/>
    </w:rPr>
  </w:style>
  <w:style w:type="paragraph" w:customStyle="1" w:styleId="articlebodynormaltext">
    <w:name w:val="articlebody_normaltext"/>
    <w:basedOn w:val="Normal"/>
    <w:rsid w:val="00FF0F63"/>
    <w:pPr>
      <w:spacing w:before="100" w:beforeAutospacing="1" w:after="100" w:afterAutospacing="1"/>
    </w:pPr>
    <w:rPr>
      <w:rFonts w:ascii="Georgia" w:hAnsi="Georgia"/>
    </w:rPr>
  </w:style>
  <w:style w:type="character" w:customStyle="1" w:styleId="Bodytext21">
    <w:name w:val="Body text (2)_"/>
    <w:basedOn w:val="DefaultParagraphFont"/>
    <w:link w:val="Bodytext22"/>
    <w:rsid w:val="00FF0F6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F0F6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FF0F63"/>
    <w:rPr>
      <w:color w:val="000000"/>
      <w:sz w:val="28"/>
      <w:szCs w:val="28"/>
    </w:rPr>
  </w:style>
  <w:style w:type="character" w:customStyle="1" w:styleId="Style9ptItalicUnderline">
    <w:name w:val="Style 9 pt Italic Underline"/>
    <w:rsid w:val="00FF0F63"/>
    <w:rPr>
      <w:i/>
      <w:iCs/>
      <w:sz w:val="20"/>
      <w:u w:val="single"/>
    </w:rPr>
  </w:style>
  <w:style w:type="paragraph" w:customStyle="1" w:styleId="StyleHeading4TagsmalltextBigcardbodyNormalTagNotBold">
    <w:name w:val="Style Heading 4Tagsmall textBig cardbodyNormal Tag + Not Bold"/>
    <w:basedOn w:val="Heading4"/>
    <w:rsid w:val="00FF0F63"/>
    <w:rPr>
      <w:bCs w:val="0"/>
      <w:sz w:val="22"/>
    </w:rPr>
  </w:style>
  <w:style w:type="character" w:customStyle="1" w:styleId="StyleBox12ptBold">
    <w:name w:val="Style Box + 12 pt Bold"/>
    <w:basedOn w:val="DefaultParagraphFont"/>
    <w:rsid w:val="00FF0F63"/>
    <w:rPr>
      <w:rFonts w:ascii="Georgia" w:hAnsi="Georgia"/>
      <w:b/>
      <w:bCs/>
      <w:sz w:val="22"/>
      <w:u w:val="single"/>
      <w:bdr w:val="none" w:sz="0" w:space="0" w:color="auto"/>
    </w:rPr>
  </w:style>
  <w:style w:type="character" w:customStyle="1" w:styleId="StyleBox12pt">
    <w:name w:val="Style Box + 12 pt"/>
    <w:basedOn w:val="DefaultParagraphFont"/>
    <w:rsid w:val="00FF0F6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F0F6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F0F63"/>
    <w:rPr>
      <w:bCs w:val="0"/>
    </w:rPr>
  </w:style>
  <w:style w:type="character" w:customStyle="1" w:styleId="StyleGaramondText1">
    <w:name w:val="Style Garamond Text 1"/>
    <w:basedOn w:val="DefaultParagraphFont"/>
    <w:rsid w:val="00FF0F63"/>
    <w:rPr>
      <w:rFonts w:ascii="Georgia" w:hAnsi="Georgia"/>
      <w:color w:val="0D0D0D" w:themeColor="text1" w:themeTint="F2"/>
      <w:sz w:val="22"/>
    </w:rPr>
  </w:style>
  <w:style w:type="character" w:customStyle="1" w:styleId="StyleGaramondText1Underline">
    <w:name w:val="Style Garamond Text 1 Underline"/>
    <w:basedOn w:val="DefaultParagraphFont"/>
    <w:rsid w:val="00FF0F6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F0F6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F0F6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F0F63"/>
    <w:rPr>
      <w:b w:val="0"/>
      <w:bCs w:val="0"/>
      <w:sz w:val="14"/>
      <w:u w:val="none"/>
    </w:rPr>
  </w:style>
  <w:style w:type="character" w:customStyle="1" w:styleId="Style7ptBold">
    <w:name w:val="Style 7 pt Bold"/>
    <w:basedOn w:val="DefaultParagraphFont"/>
    <w:rsid w:val="00FF0F63"/>
    <w:rPr>
      <w:b w:val="0"/>
      <w:bCs/>
      <w:sz w:val="14"/>
    </w:rPr>
  </w:style>
  <w:style w:type="paragraph" w:customStyle="1" w:styleId="Stylecardtext8pt">
    <w:name w:val="Style card text + 8 pt"/>
    <w:basedOn w:val="Normal"/>
    <w:rsid w:val="00FF0F63"/>
    <w:pPr>
      <w:ind w:right="288"/>
    </w:pPr>
    <w:rPr>
      <w:sz w:val="16"/>
    </w:rPr>
  </w:style>
  <w:style w:type="paragraph" w:customStyle="1" w:styleId="Stylecardtext5pt">
    <w:name w:val="Style card text + 5 pt"/>
    <w:basedOn w:val="Normal"/>
    <w:rsid w:val="00FF0F63"/>
    <w:pPr>
      <w:ind w:right="288"/>
    </w:pPr>
    <w:rPr>
      <w:sz w:val="10"/>
    </w:rPr>
  </w:style>
  <w:style w:type="character" w:customStyle="1" w:styleId="StyleStyleBoldUnderlineUnderlineIntenseEmphasis1apple-style-">
    <w:name w:val="Style Style Bold UnderlineUnderlineIntense Emphasis1apple-style-..."/>
    <w:basedOn w:val="DefaultParagraphFont"/>
    <w:rsid w:val="00FF0F6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F0F6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F0F63"/>
    <w:rPr>
      <w:rFonts w:ascii="Georgia" w:hAnsi="Georgia"/>
      <w:u w:val="single"/>
    </w:rPr>
  </w:style>
  <w:style w:type="paragraph" w:customStyle="1" w:styleId="StyleCardsGeorgia12ptBoldThickunderlineBorderSin">
    <w:name w:val="Style Cards + Georgia 12 pt Bold Thick underline Border: : (Sin..."/>
    <w:basedOn w:val="Normal"/>
    <w:rsid w:val="00FF0F6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F0F63"/>
    <w:rPr>
      <w:rFonts w:ascii="Georgia" w:hAnsi="Georgia"/>
      <w:sz w:val="24"/>
      <w:u w:val="single"/>
    </w:rPr>
  </w:style>
  <w:style w:type="paragraph" w:customStyle="1" w:styleId="StyleCardsGeorgia">
    <w:name w:val="Style Cards + Georgia"/>
    <w:basedOn w:val="Normal"/>
    <w:rsid w:val="00FF0F6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F0F6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FF0F6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FF0F63"/>
    <w:rPr>
      <w:rFonts w:eastAsia="Times New Roman"/>
      <w:i/>
      <w:iCs/>
    </w:rPr>
  </w:style>
  <w:style w:type="character" w:customStyle="1" w:styleId="HTMLAddressChar">
    <w:name w:val="HTML Address Char"/>
    <w:basedOn w:val="DefaultParagraphFont"/>
    <w:link w:val="HTMLAddress"/>
    <w:uiPriority w:val="99"/>
    <w:rsid w:val="00FF0F63"/>
    <w:rPr>
      <w:rFonts w:ascii="Calibri" w:eastAsia="Times New Roman" w:hAnsi="Calibri"/>
      <w:i/>
      <w:iCs/>
      <w:sz w:val="22"/>
    </w:rPr>
  </w:style>
  <w:style w:type="paragraph" w:styleId="Index1">
    <w:name w:val="index 1"/>
    <w:basedOn w:val="Normal"/>
    <w:next w:val="Normal"/>
    <w:autoRedefine/>
    <w:unhideWhenUsed/>
    <w:rsid w:val="00FF0F63"/>
    <w:pPr>
      <w:ind w:left="220" w:hanging="220"/>
    </w:pPr>
  </w:style>
  <w:style w:type="character" w:customStyle="1" w:styleId="CardsFont6ptChar1">
    <w:name w:val="Cards + Font: 6 pt Char1"/>
    <w:link w:val="CardsFont6pt"/>
    <w:locked/>
    <w:rsid w:val="00FF0F63"/>
    <w:rPr>
      <w:rFonts w:ascii="Calibri" w:eastAsia="Times New Roman" w:hAnsi="Calibri"/>
      <w:sz w:val="12"/>
      <w:szCs w:val="20"/>
    </w:rPr>
  </w:style>
  <w:style w:type="paragraph" w:customStyle="1" w:styleId="Quote2">
    <w:name w:val="Quote2"/>
    <w:basedOn w:val="Default"/>
    <w:next w:val="Default"/>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F0F6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FF0F63"/>
    <w:pPr>
      <w:keepNext/>
      <w:keepLines/>
      <w:spacing w:before="200"/>
      <w:outlineLvl w:val="3"/>
    </w:pPr>
    <w:rPr>
      <w:rFonts w:eastAsia="Times New Roman"/>
      <w:b/>
      <w:bCs/>
      <w:iCs/>
      <w:sz w:val="26"/>
    </w:rPr>
  </w:style>
  <w:style w:type="paragraph" w:customStyle="1" w:styleId="post-subtitle">
    <w:name w:val="post-subtitle"/>
    <w:basedOn w:val="Normal"/>
    <w:rsid w:val="00FF0F63"/>
    <w:pPr>
      <w:spacing w:before="100" w:beforeAutospacing="1" w:after="100" w:afterAutospacing="1"/>
    </w:pPr>
    <w:rPr>
      <w:rFonts w:eastAsia="Times New Roman"/>
    </w:rPr>
  </w:style>
  <w:style w:type="paragraph" w:customStyle="1" w:styleId="Pa0">
    <w:name w:val="Pa0"/>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F0F63"/>
    <w:pPr>
      <w:spacing w:before="100" w:beforeAutospacing="1" w:after="100" w:afterAutospacing="1"/>
    </w:pPr>
    <w:rPr>
      <w:rFonts w:eastAsia="Times New Roman"/>
    </w:rPr>
  </w:style>
  <w:style w:type="paragraph" w:customStyle="1" w:styleId="tagline1">
    <w:name w:val="tagline"/>
    <w:basedOn w:val="Normal"/>
    <w:rsid w:val="00FF0F63"/>
    <w:pPr>
      <w:spacing w:before="100" w:beforeAutospacing="1" w:after="100" w:afterAutospacing="1"/>
    </w:pPr>
    <w:rPr>
      <w:rFonts w:eastAsia="Times New Roman"/>
    </w:rPr>
  </w:style>
  <w:style w:type="paragraph" w:customStyle="1" w:styleId="Block1">
    <w:name w:val="Block1"/>
    <w:basedOn w:val="Normal"/>
    <w:next w:val="Normal"/>
    <w:uiPriority w:val="3"/>
    <w:qFormat/>
    <w:rsid w:val="00FF0F6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F0F6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FF0F63"/>
    <w:rPr>
      <w:sz w:val="10"/>
    </w:rPr>
  </w:style>
  <w:style w:type="paragraph" w:customStyle="1" w:styleId="ReallySamllText">
    <w:name w:val="ReallySamllText"/>
    <w:basedOn w:val="Normal"/>
    <w:link w:val="ReallySamllTextChar"/>
    <w:autoRedefine/>
    <w:rsid w:val="00FF0F63"/>
    <w:rPr>
      <w:rFonts w:asciiTheme="minorHAnsi" w:hAnsiTheme="minorHAnsi"/>
      <w:sz w:val="10"/>
    </w:rPr>
  </w:style>
  <w:style w:type="paragraph" w:customStyle="1" w:styleId="CardCites">
    <w:name w:val="Card Cites"/>
    <w:basedOn w:val="Normal"/>
    <w:next w:val="Normal"/>
    <w:qFormat/>
    <w:rsid w:val="00FF0F63"/>
    <w:rPr>
      <w:rFonts w:eastAsia="Times New Roman"/>
      <w:b/>
      <w:sz w:val="20"/>
    </w:rPr>
  </w:style>
  <w:style w:type="paragraph" w:customStyle="1" w:styleId="NormalWeb3">
    <w:name w:val="Normal (Web)3"/>
    <w:basedOn w:val="Normal"/>
    <w:rsid w:val="00FF0F6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F0F63"/>
    <w:pPr>
      <w:ind w:left="400"/>
    </w:pPr>
    <w:rPr>
      <w:rFonts w:eastAsia="Times New Roman"/>
    </w:rPr>
  </w:style>
  <w:style w:type="paragraph" w:customStyle="1" w:styleId="TagCiteChar2">
    <w:name w:val="Tag / Cite Char"/>
    <w:basedOn w:val="Normal"/>
    <w:rsid w:val="00FF0F63"/>
    <w:rPr>
      <w:rFonts w:eastAsia="Times New Roman"/>
      <w:b/>
      <w:color w:val="000000"/>
    </w:rPr>
  </w:style>
  <w:style w:type="paragraph" w:customStyle="1" w:styleId="PageNumber2">
    <w:name w:val="Page Number2"/>
    <w:basedOn w:val="Normal"/>
    <w:next w:val="Normal"/>
    <w:rsid w:val="00FF0F63"/>
    <w:rPr>
      <w:rFonts w:eastAsia="Times New Roman"/>
      <w:sz w:val="20"/>
    </w:rPr>
  </w:style>
  <w:style w:type="paragraph" w:customStyle="1" w:styleId="HeaderFooter">
    <w:name w:val="Header &amp; Footer"/>
    <w:rsid w:val="00FF0F6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FF0F63"/>
    <w:rPr>
      <w:rFonts w:ascii="Arial Narrow" w:eastAsia="Times New Roman" w:hAnsi="Arial Narrow"/>
      <w:color w:val="000000"/>
      <w:sz w:val="16"/>
    </w:rPr>
  </w:style>
  <w:style w:type="paragraph" w:customStyle="1" w:styleId="CardTextUnderlined">
    <w:name w:val="Card Text Underlined"/>
    <w:basedOn w:val="Normal"/>
    <w:uiPriority w:val="99"/>
    <w:qFormat/>
    <w:rsid w:val="00FF0F63"/>
    <w:rPr>
      <w:rFonts w:ascii="Arial Narrow" w:eastAsia="Times New Roman" w:hAnsi="Arial Narrow"/>
      <w:u w:val="single"/>
    </w:rPr>
  </w:style>
  <w:style w:type="paragraph" w:customStyle="1" w:styleId="HeaderDebate">
    <w:name w:val="Header Debate"/>
    <w:basedOn w:val="Normal"/>
    <w:rsid w:val="00FF0F63"/>
    <w:pPr>
      <w:jc w:val="center"/>
      <w:outlineLvl w:val="0"/>
    </w:pPr>
    <w:rPr>
      <w:rFonts w:eastAsia="Times New Roman"/>
      <w:b/>
      <w:sz w:val="48"/>
      <w:u w:val="words"/>
    </w:rPr>
  </w:style>
  <w:style w:type="paragraph" w:customStyle="1" w:styleId="NormalWeb1">
    <w:name w:val="Normal (Web)1"/>
    <w:basedOn w:val="Normal"/>
    <w:uiPriority w:val="99"/>
    <w:qFormat/>
    <w:rsid w:val="00FF0F63"/>
    <w:pPr>
      <w:spacing w:before="100" w:beforeAutospacing="1" w:after="100" w:afterAutospacing="1"/>
    </w:pPr>
    <w:rPr>
      <w:rFonts w:eastAsia="Times New Roman"/>
      <w:sz w:val="20"/>
      <w:szCs w:val="20"/>
    </w:rPr>
  </w:style>
  <w:style w:type="paragraph" w:customStyle="1" w:styleId="CardTagCharChar">
    <w:name w:val="Card Tag Char Char"/>
    <w:basedOn w:val="Normal"/>
    <w:rsid w:val="00FF0F63"/>
    <w:rPr>
      <w:rFonts w:eastAsia="Times New Roman"/>
      <w:b/>
    </w:rPr>
  </w:style>
  <w:style w:type="paragraph" w:customStyle="1" w:styleId="fixed">
    <w:name w:val="fixed"/>
    <w:basedOn w:val="Normal"/>
    <w:rsid w:val="00FF0F6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F0F63"/>
    <w:pPr>
      <w:spacing w:before="100" w:beforeAutospacing="1" w:after="100" w:afterAutospacing="1"/>
    </w:pPr>
    <w:rPr>
      <w:rFonts w:eastAsia="Times New Roman"/>
    </w:rPr>
  </w:style>
  <w:style w:type="paragraph" w:customStyle="1" w:styleId="ExecutiveSummarytext">
    <w:name w:val="Executive Summary text"/>
    <w:basedOn w:val="Normal"/>
    <w:next w:val="Normal"/>
    <w:rsid w:val="00FF0F63"/>
    <w:pPr>
      <w:autoSpaceDE w:val="0"/>
      <w:autoSpaceDN w:val="0"/>
      <w:adjustRightInd w:val="0"/>
    </w:pPr>
    <w:rPr>
      <w:rFonts w:ascii="Arial" w:eastAsia="Times New Roman" w:hAnsi="Arial"/>
    </w:rPr>
  </w:style>
  <w:style w:type="character" w:customStyle="1" w:styleId="NormalUnderlineChar1">
    <w:name w:val="Normal Underline Char1"/>
    <w:locked/>
    <w:rsid w:val="00FF0F63"/>
    <w:rPr>
      <w:u w:val="single"/>
    </w:rPr>
  </w:style>
  <w:style w:type="character" w:customStyle="1" w:styleId="CardUpSize-LightChar">
    <w:name w:val="CardUpSize - Light Char"/>
    <w:link w:val="CardUpSize-Light"/>
    <w:locked/>
    <w:rsid w:val="00FF0F63"/>
    <w:rPr>
      <w:rFonts w:ascii="Times New Roman" w:eastAsia="Times New Roman" w:hAnsi="Times New Roman"/>
      <w:szCs w:val="32"/>
      <w:u w:val="single"/>
    </w:rPr>
  </w:style>
  <w:style w:type="paragraph" w:customStyle="1" w:styleId="CardUpSize-Light">
    <w:name w:val="CardUpSize - Light"/>
    <w:basedOn w:val="Normal"/>
    <w:link w:val="CardUpSize-LightChar"/>
    <w:rsid w:val="00FF0F63"/>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FF0F6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F0F63"/>
    <w:pPr>
      <w:jc w:val="both"/>
    </w:pPr>
    <w:rPr>
      <w:rFonts w:ascii="Times New Roman" w:eastAsia="Times New Roman" w:hAnsi="Times New Roman"/>
      <w:b/>
      <w:sz w:val="24"/>
      <w:szCs w:val="32"/>
      <w:u w:val="single"/>
    </w:rPr>
  </w:style>
  <w:style w:type="paragraph" w:customStyle="1" w:styleId="SmallCite">
    <w:name w:val="Small Cite"/>
    <w:basedOn w:val="Normal"/>
    <w:rsid w:val="00FF0F63"/>
    <w:rPr>
      <w:rFonts w:ascii="Verdana" w:eastAsia="Times New Roman" w:hAnsi="Verdana"/>
      <w:sz w:val="16"/>
    </w:rPr>
  </w:style>
  <w:style w:type="paragraph" w:customStyle="1" w:styleId="clearformatting">
    <w:name w:val="clear formatting"/>
    <w:basedOn w:val="Heading2"/>
    <w:rsid w:val="00FF0F6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FF0F6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FF0F63"/>
    <w:pPr>
      <w:spacing w:after="240" w:line="360" w:lineRule="atLeast"/>
    </w:pPr>
    <w:rPr>
      <w:rFonts w:eastAsia="Times New Roman"/>
      <w:b/>
      <w:bCs/>
      <w:sz w:val="16"/>
      <w:szCs w:val="16"/>
    </w:rPr>
  </w:style>
  <w:style w:type="paragraph" w:customStyle="1" w:styleId="PlaceholderText1">
    <w:name w:val="Placeholder Text1"/>
    <w:basedOn w:val="Normal"/>
    <w:rsid w:val="00FF0F63"/>
    <w:pPr>
      <w:keepNext/>
      <w:numPr>
        <w:numId w:val="2"/>
      </w:numPr>
      <w:outlineLvl w:val="0"/>
    </w:pPr>
    <w:rPr>
      <w:rFonts w:eastAsia="MS Gothic"/>
    </w:rPr>
  </w:style>
  <w:style w:type="character" w:customStyle="1" w:styleId="ImportantTextChar">
    <w:name w:val="Important Text Char"/>
    <w:link w:val="ImportantText"/>
    <w:locked/>
    <w:rsid w:val="00FF0F6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F0F6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F0F63"/>
    <w:rPr>
      <w:rFonts w:ascii="HNKAOE+Arial" w:hAnsi="HNKAOE+Arial"/>
    </w:rPr>
  </w:style>
  <w:style w:type="paragraph" w:customStyle="1" w:styleId="StyleBodyText11ptBlackUnderline">
    <w:name w:val="Style Body Text + 11 pt Black Underline"/>
    <w:basedOn w:val="BodyText"/>
    <w:link w:val="StyleBodyText11ptBlackUnderlineChar"/>
    <w:rsid w:val="00FF0F6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FF0F63"/>
    <w:rPr>
      <w:rFonts w:ascii="HNKAOE+Arial" w:hAnsi="HNKAOE+Arial"/>
    </w:rPr>
  </w:style>
  <w:style w:type="paragraph" w:customStyle="1" w:styleId="StyleBodyText11ptBoldBlack">
    <w:name w:val="Style Body Text + 11 pt Bold Black"/>
    <w:basedOn w:val="BodyText"/>
    <w:link w:val="StyleBodyText11ptBoldBlackChar"/>
    <w:rsid w:val="00FF0F6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FF0F63"/>
    <w:rPr>
      <w:rFonts w:ascii="Times New Roman" w:eastAsia="Malgun Gothic" w:hAnsi="Times New Roman"/>
      <w:bCs/>
    </w:rPr>
  </w:style>
  <w:style w:type="paragraph" w:customStyle="1" w:styleId="StyletinyBold">
    <w:name w:val="Style tiny + Bold"/>
    <w:basedOn w:val="tiny"/>
    <w:link w:val="StyletinyBoldChar"/>
    <w:qFormat/>
    <w:rsid w:val="00FF0F63"/>
    <w:rPr>
      <w:rFonts w:cstheme="minorBidi"/>
      <w:bCs/>
      <w:sz w:val="24"/>
    </w:rPr>
  </w:style>
  <w:style w:type="character" w:customStyle="1" w:styleId="Heading5SizeDownChar">
    <w:name w:val="Heading 5 Size Down Char"/>
    <w:link w:val="Heading5SizeDown"/>
    <w:locked/>
    <w:rsid w:val="00FF0F63"/>
    <w:rPr>
      <w:rFonts w:ascii="Times New Roman" w:eastAsia="Times New Roman" w:hAnsi="Times New Roman"/>
      <w:szCs w:val="16"/>
    </w:rPr>
  </w:style>
  <w:style w:type="paragraph" w:customStyle="1" w:styleId="Heading5SizeDown">
    <w:name w:val="Heading 5 Size Down"/>
    <w:basedOn w:val="Normal"/>
    <w:link w:val="Heading5SizeDownChar"/>
    <w:autoRedefine/>
    <w:rsid w:val="00FF0F63"/>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FF0F63"/>
    <w:rPr>
      <w:rFonts w:ascii="Times New Roman" w:eastAsia="Times New Roman" w:hAnsi="Times New Roman" w:cs="Arial"/>
      <w:b/>
      <w:szCs w:val="44"/>
    </w:rPr>
  </w:style>
  <w:style w:type="paragraph" w:customStyle="1" w:styleId="Normal2Bold">
    <w:name w:val="Normal2 + Bold"/>
    <w:basedOn w:val="Normal"/>
    <w:link w:val="Normal2BoldChar"/>
    <w:rsid w:val="00FF0F63"/>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FF0F63"/>
    <w:rPr>
      <w:rFonts w:ascii="Times New Roman" w:eastAsia="Times New Roman" w:hAnsi="Times New Roman"/>
      <w:lang w:eastAsia="ar-SA"/>
    </w:rPr>
  </w:style>
  <w:style w:type="paragraph" w:customStyle="1" w:styleId="ListContents">
    <w:name w:val="List Contents"/>
    <w:basedOn w:val="Normal"/>
    <w:link w:val="ListContentsChar"/>
    <w:rsid w:val="00FF0F63"/>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F0F6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F0F6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FF0F6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FF0F6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F0F63"/>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FF0F63"/>
    <w:rPr>
      <w:rFonts w:ascii="Arial" w:eastAsia="Times New Roman" w:hAnsi="Arial"/>
      <w:sz w:val="12"/>
    </w:rPr>
  </w:style>
  <w:style w:type="paragraph" w:customStyle="1" w:styleId="Unimportant">
    <w:name w:val="Unimportant"/>
    <w:basedOn w:val="Normal"/>
    <w:link w:val="UnimportantCharChar"/>
    <w:rsid w:val="00FF0F63"/>
    <w:pPr>
      <w:jc w:val="both"/>
    </w:pPr>
    <w:rPr>
      <w:rFonts w:ascii="Arial" w:eastAsia="Times New Roman" w:hAnsi="Arial"/>
      <w:sz w:val="12"/>
    </w:rPr>
  </w:style>
  <w:style w:type="character" w:customStyle="1" w:styleId="TagCiteChar3">
    <w:name w:val="Tag &amp; Cite Char"/>
    <w:link w:val="TagCite2"/>
    <w:locked/>
    <w:rsid w:val="00FF0F63"/>
    <w:rPr>
      <w:rFonts w:ascii="Arial" w:eastAsia="Times New Roman" w:hAnsi="Arial"/>
      <w:b/>
    </w:rPr>
  </w:style>
  <w:style w:type="paragraph" w:customStyle="1" w:styleId="TagCite2">
    <w:name w:val="Tag &amp; Cite"/>
    <w:basedOn w:val="Normal"/>
    <w:link w:val="TagCiteChar3"/>
    <w:rsid w:val="00FF0F63"/>
    <w:pPr>
      <w:jc w:val="both"/>
    </w:pPr>
    <w:rPr>
      <w:rFonts w:ascii="Arial" w:eastAsia="Times New Roman" w:hAnsi="Arial"/>
      <w:b/>
      <w:sz w:val="24"/>
    </w:rPr>
  </w:style>
  <w:style w:type="character" w:customStyle="1" w:styleId="HighlightedTextChar">
    <w:name w:val="Highlighted Text Char"/>
    <w:link w:val="HighlightedText"/>
    <w:locked/>
    <w:rsid w:val="00FF0F63"/>
    <w:rPr>
      <w:rFonts w:ascii="Arial" w:eastAsia="Times New Roman" w:hAnsi="Arial"/>
      <w:b/>
      <w:u w:val="thick"/>
    </w:rPr>
  </w:style>
  <w:style w:type="paragraph" w:customStyle="1" w:styleId="HighlightedText">
    <w:name w:val="Highlighted Text"/>
    <w:basedOn w:val="Normal"/>
    <w:link w:val="HighlightedTextChar"/>
    <w:rsid w:val="00FF0F63"/>
    <w:pPr>
      <w:jc w:val="both"/>
    </w:pPr>
    <w:rPr>
      <w:rFonts w:ascii="Arial" w:eastAsia="Times New Roman" w:hAnsi="Arial"/>
      <w:b/>
      <w:sz w:val="24"/>
      <w:u w:val="thick"/>
    </w:rPr>
  </w:style>
  <w:style w:type="paragraph" w:customStyle="1" w:styleId="StyleHeading1Justified">
    <w:name w:val="Style Heading 1 + Justified"/>
    <w:basedOn w:val="Normal"/>
    <w:next w:val="Normal"/>
    <w:rsid w:val="00FF0F63"/>
    <w:rPr>
      <w:rFonts w:ascii="Arial" w:eastAsia="Times New Roman" w:hAnsi="Arial"/>
      <w:sz w:val="20"/>
      <w:szCs w:val="20"/>
    </w:rPr>
  </w:style>
  <w:style w:type="paragraph" w:customStyle="1" w:styleId="textunderline0">
    <w:name w:val="text underline"/>
    <w:basedOn w:val="Normal"/>
    <w:link w:val="textunderlineChar0"/>
    <w:autoRedefine/>
    <w:rsid w:val="00FF0F63"/>
    <w:rPr>
      <w:rFonts w:asciiTheme="minorHAnsi" w:hAnsiTheme="minorHAnsi"/>
      <w:sz w:val="24"/>
      <w:u w:val="thick"/>
    </w:rPr>
  </w:style>
  <w:style w:type="character" w:customStyle="1" w:styleId="DebateTagChar">
    <w:name w:val="Debate Tag Char"/>
    <w:link w:val="DebateTag"/>
    <w:locked/>
    <w:rsid w:val="00FF0F63"/>
    <w:rPr>
      <w:rFonts w:ascii="Garamond" w:hAnsi="Garamond"/>
      <w:b/>
    </w:rPr>
  </w:style>
  <w:style w:type="paragraph" w:customStyle="1" w:styleId="DebateTag">
    <w:name w:val="Debate Tag"/>
    <w:basedOn w:val="Normal"/>
    <w:link w:val="DebateTagChar"/>
    <w:autoRedefine/>
    <w:rsid w:val="00FF0F63"/>
    <w:pPr>
      <w:tabs>
        <w:tab w:val="left" w:pos="270"/>
      </w:tabs>
    </w:pPr>
    <w:rPr>
      <w:rFonts w:ascii="Garamond" w:hAnsi="Garamond"/>
      <w:b/>
      <w:sz w:val="24"/>
    </w:rPr>
  </w:style>
  <w:style w:type="paragraph" w:customStyle="1" w:styleId="DebateCite">
    <w:name w:val="Debate Cite"/>
    <w:basedOn w:val="Normal"/>
    <w:autoRedefine/>
    <w:rsid w:val="00FF0F63"/>
    <w:pPr>
      <w:tabs>
        <w:tab w:val="left" w:pos="270"/>
      </w:tabs>
    </w:pPr>
    <w:rPr>
      <w:rFonts w:eastAsia="Times New Roman"/>
      <w:sz w:val="20"/>
    </w:rPr>
  </w:style>
  <w:style w:type="paragraph" w:customStyle="1" w:styleId="BlockTitle10">
    <w:name w:val="Block Title #1"/>
    <w:basedOn w:val="Heading1"/>
    <w:rsid w:val="00FF0F6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FF0F63"/>
    <w:pPr>
      <w:widowControl w:val="0"/>
      <w:suppressAutoHyphens/>
    </w:pPr>
    <w:rPr>
      <w:rFonts w:ascii="Courier New" w:eastAsia="Courier New" w:hAnsi="Courier New"/>
      <w:sz w:val="20"/>
      <w:szCs w:val="20"/>
    </w:rPr>
  </w:style>
  <w:style w:type="paragraph" w:customStyle="1" w:styleId="MaggieTag">
    <w:name w:val="MaggieTag"/>
    <w:basedOn w:val="Heading2"/>
    <w:rsid w:val="00FF0F6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F0F63"/>
    <w:rPr>
      <w:rFonts w:ascii="Times New Roman" w:eastAsia="Times New Roman" w:hAnsi="Times New Roman"/>
    </w:rPr>
  </w:style>
  <w:style w:type="paragraph" w:customStyle="1" w:styleId="Heading4Cite">
    <w:name w:val="Heading 4 Cite"/>
    <w:basedOn w:val="Normal"/>
    <w:link w:val="Heading4CiteChar"/>
    <w:autoRedefine/>
    <w:rsid w:val="00FF0F63"/>
    <w:rPr>
      <w:rFonts w:ascii="Times New Roman" w:eastAsia="Times New Roman" w:hAnsi="Times New Roman"/>
      <w:sz w:val="24"/>
    </w:rPr>
  </w:style>
  <w:style w:type="paragraph" w:customStyle="1" w:styleId="4">
    <w:name w:val="4"/>
    <w:basedOn w:val="Normal"/>
    <w:rsid w:val="00FF0F63"/>
    <w:rPr>
      <w:rFonts w:eastAsia="Times New Roman"/>
      <w:sz w:val="20"/>
    </w:rPr>
  </w:style>
  <w:style w:type="character" w:customStyle="1" w:styleId="UnunderlinedTextChar">
    <w:name w:val="Ununderlined Text Char"/>
    <w:link w:val="UnunderlinedText"/>
    <w:locked/>
    <w:rsid w:val="00FF0F63"/>
    <w:rPr>
      <w:rFonts w:eastAsia="Times New Roman"/>
      <w:bCs/>
      <w:sz w:val="12"/>
    </w:rPr>
  </w:style>
  <w:style w:type="paragraph" w:customStyle="1" w:styleId="UnunderlinedText">
    <w:name w:val="Ununderlined Text"/>
    <w:basedOn w:val="Normal"/>
    <w:link w:val="UnunderlinedTextChar"/>
    <w:autoRedefine/>
    <w:rsid w:val="00FF0F63"/>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FF0F63"/>
    <w:pPr>
      <w:spacing w:after="200" w:line="276" w:lineRule="auto"/>
      <w:ind w:left="288" w:right="288"/>
    </w:pPr>
    <w:rPr>
      <w:rFonts w:eastAsia="Times New Roman"/>
      <w:bCs/>
    </w:rPr>
  </w:style>
  <w:style w:type="paragraph" w:customStyle="1" w:styleId="BlockTitle4">
    <w:name w:val="%Block Title"/>
    <w:basedOn w:val="Heading1"/>
    <w:rsid w:val="00FF0F6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FF0F63"/>
    <w:pPr>
      <w:widowControl w:val="0"/>
      <w:autoSpaceDE/>
      <w:autoSpaceDN/>
      <w:adjustRightInd/>
      <w:outlineLvl w:val="9"/>
    </w:pPr>
    <w:rPr>
      <w:rFonts w:cs="Courier New"/>
      <w:bCs/>
      <w:sz w:val="28"/>
      <w:szCs w:val="22"/>
    </w:rPr>
  </w:style>
  <w:style w:type="paragraph" w:customStyle="1" w:styleId="ThickUnderline">
    <w:name w:val="ThickUnderline"/>
    <w:rsid w:val="00FF0F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FF0F6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FF0F63"/>
    <w:rPr>
      <w:rFonts w:ascii="Century Gothic" w:eastAsia="Cambria" w:hAnsi="Century Gothic"/>
      <w:u w:val="thick"/>
    </w:rPr>
  </w:style>
  <w:style w:type="paragraph" w:customStyle="1" w:styleId="Card-Underline0">
    <w:name w:val="Card-Underline"/>
    <w:basedOn w:val="Normal"/>
    <w:link w:val="Card-UnderlineChar"/>
    <w:qFormat/>
    <w:rsid w:val="00FF0F63"/>
    <w:rPr>
      <w:rFonts w:ascii="Century Gothic" w:eastAsia="Cambria" w:hAnsi="Century Gothic"/>
      <w:sz w:val="24"/>
      <w:u w:val="thick"/>
    </w:rPr>
  </w:style>
  <w:style w:type="paragraph" w:customStyle="1" w:styleId="PageNumber3">
    <w:name w:val="Page Number3"/>
    <w:basedOn w:val="Normal"/>
    <w:next w:val="Normal"/>
    <w:rsid w:val="00FF0F63"/>
    <w:rPr>
      <w:rFonts w:eastAsia="Times New Roman"/>
      <w:sz w:val="20"/>
    </w:rPr>
  </w:style>
  <w:style w:type="paragraph" w:customStyle="1" w:styleId="PageNumber4">
    <w:name w:val="Page Number4"/>
    <w:basedOn w:val="Normal"/>
    <w:next w:val="Normal"/>
    <w:rsid w:val="00FF0F63"/>
    <w:rPr>
      <w:rFonts w:eastAsia="Times New Roman"/>
      <w:sz w:val="20"/>
    </w:rPr>
  </w:style>
  <w:style w:type="paragraph" w:customStyle="1" w:styleId="PageNumber5">
    <w:name w:val="Page Number5"/>
    <w:basedOn w:val="Normal"/>
    <w:next w:val="Normal"/>
    <w:rsid w:val="00FF0F63"/>
    <w:rPr>
      <w:rFonts w:eastAsia="Times New Roman"/>
      <w:sz w:val="20"/>
    </w:rPr>
  </w:style>
  <w:style w:type="paragraph" w:customStyle="1" w:styleId="smalltext1">
    <w:name w:val="small text1"/>
    <w:basedOn w:val="Normal"/>
    <w:next w:val="Normal"/>
    <w:uiPriority w:val="4"/>
    <w:qFormat/>
    <w:rsid w:val="00FF0F63"/>
    <w:pPr>
      <w:keepNext/>
      <w:keepLines/>
      <w:spacing w:before="200"/>
      <w:outlineLvl w:val="3"/>
    </w:pPr>
    <w:rPr>
      <w:rFonts w:eastAsia="Times New Roman"/>
      <w:b/>
      <w:bCs/>
      <w:iCs/>
      <w:sz w:val="26"/>
    </w:rPr>
  </w:style>
  <w:style w:type="character" w:customStyle="1" w:styleId="CircleChar">
    <w:name w:val="Circle Char"/>
    <w:link w:val="Circle"/>
    <w:locked/>
    <w:rsid w:val="00FF0F63"/>
    <w:rPr>
      <w:rFonts w:ascii="Times New Roman" w:eastAsia="Times New Roman" w:hAnsi="Times New Roman"/>
      <w:b/>
      <w:u w:val="words"/>
    </w:rPr>
  </w:style>
  <w:style w:type="paragraph" w:customStyle="1" w:styleId="Circle">
    <w:name w:val="Circle"/>
    <w:basedOn w:val="Normal"/>
    <w:link w:val="CircleChar"/>
    <w:rsid w:val="00FF0F63"/>
    <w:rPr>
      <w:rFonts w:ascii="Times New Roman" w:eastAsia="Times New Roman" w:hAnsi="Times New Roman"/>
      <w:b/>
      <w:sz w:val="24"/>
      <w:u w:val="words"/>
    </w:rPr>
  </w:style>
  <w:style w:type="paragraph" w:customStyle="1" w:styleId="PageNumber6">
    <w:name w:val="Page Number6"/>
    <w:basedOn w:val="Normal"/>
    <w:next w:val="Normal"/>
    <w:rsid w:val="00FF0F63"/>
    <w:rPr>
      <w:rFonts w:eastAsia="Times New Roman"/>
      <w:sz w:val="20"/>
    </w:rPr>
  </w:style>
  <w:style w:type="paragraph" w:customStyle="1" w:styleId="user">
    <w:name w:val="user"/>
    <w:basedOn w:val="Normal"/>
    <w:rsid w:val="00FF0F6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F0F6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F0F6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F0F6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F0F6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F0F6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F0F63"/>
    <w:rPr>
      <w:rFonts w:eastAsia="Times New Roman"/>
      <w:sz w:val="20"/>
    </w:rPr>
  </w:style>
  <w:style w:type="paragraph" w:customStyle="1" w:styleId="DebateTag0">
    <w:name w:val="DebateTag"/>
    <w:basedOn w:val="Normal"/>
    <w:qFormat/>
    <w:rsid w:val="00FF0F63"/>
    <w:rPr>
      <w:b/>
    </w:rPr>
  </w:style>
  <w:style w:type="paragraph" w:customStyle="1" w:styleId="date-comments">
    <w:name w:val="date-comments"/>
    <w:basedOn w:val="Normal"/>
    <w:uiPriority w:val="99"/>
    <w:rsid w:val="00FF0F6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FF0F63"/>
    <w:rPr>
      <w:rFonts w:ascii="Garamond" w:eastAsia="Calibri" w:hAnsi="Garamond" w:hint="default"/>
      <w:sz w:val="16"/>
      <w:szCs w:val="22"/>
    </w:rPr>
  </w:style>
  <w:style w:type="character" w:customStyle="1" w:styleId="message-item">
    <w:name w:val="message-item"/>
    <w:rsid w:val="00FF0F63"/>
  </w:style>
  <w:style w:type="character" w:customStyle="1" w:styleId="lightheader">
    <w:name w:val="lightheader"/>
    <w:rsid w:val="00FF0F63"/>
  </w:style>
  <w:style w:type="character" w:customStyle="1" w:styleId="datestamp">
    <w:name w:val="datestamp"/>
    <w:rsid w:val="00FF0F63"/>
  </w:style>
  <w:style w:type="character" w:customStyle="1" w:styleId="i">
    <w:name w:val="i"/>
    <w:uiPriority w:val="99"/>
    <w:rsid w:val="00FF0F63"/>
  </w:style>
  <w:style w:type="character" w:customStyle="1" w:styleId="forenames">
    <w:name w:val="forenames"/>
    <w:rsid w:val="00FF0F63"/>
  </w:style>
  <w:style w:type="character" w:customStyle="1" w:styleId="surname">
    <w:name w:val="surname"/>
    <w:rsid w:val="00FF0F63"/>
  </w:style>
  <w:style w:type="character" w:customStyle="1" w:styleId="medium-font">
    <w:name w:val="medium-font"/>
    <w:rsid w:val="00FF0F63"/>
  </w:style>
  <w:style w:type="character" w:customStyle="1" w:styleId="title-link-wrapper">
    <w:name w:val="title-link-wrapper"/>
    <w:rsid w:val="00FF0F63"/>
  </w:style>
  <w:style w:type="character" w:customStyle="1" w:styleId="refpreview">
    <w:name w:val="refpreview"/>
    <w:rsid w:val="00FF0F63"/>
  </w:style>
  <w:style w:type="character" w:customStyle="1" w:styleId="loose1">
    <w:name w:val="loose1"/>
    <w:rsid w:val="00FF0F63"/>
  </w:style>
  <w:style w:type="character" w:customStyle="1" w:styleId="email">
    <w:name w:val="email"/>
    <w:rsid w:val="00FF0F63"/>
  </w:style>
  <w:style w:type="character" w:customStyle="1" w:styleId="gsa">
    <w:name w:val="gs_a"/>
    <w:rsid w:val="00FF0F63"/>
  </w:style>
  <w:style w:type="character" w:customStyle="1" w:styleId="goohl1">
    <w:name w:val="goohl1"/>
    <w:rsid w:val="00FF0F63"/>
  </w:style>
  <w:style w:type="character" w:customStyle="1" w:styleId="mainarttitle">
    <w:name w:val="mainarttitle"/>
    <w:rsid w:val="00FF0F63"/>
  </w:style>
  <w:style w:type="character" w:customStyle="1" w:styleId="mainartauthor">
    <w:name w:val="mainartauthor"/>
    <w:rsid w:val="00FF0F63"/>
  </w:style>
  <w:style w:type="character" w:customStyle="1" w:styleId="mainartdate">
    <w:name w:val="mainartdate"/>
    <w:rsid w:val="00FF0F63"/>
  </w:style>
  <w:style w:type="character" w:customStyle="1" w:styleId="gsggs">
    <w:name w:val="gs_ggs"/>
    <w:rsid w:val="00FF0F63"/>
  </w:style>
  <w:style w:type="character" w:customStyle="1" w:styleId="ahead">
    <w:name w:val="a_head"/>
    <w:rsid w:val="00FF0F63"/>
  </w:style>
  <w:style w:type="character" w:customStyle="1" w:styleId="articleauthor">
    <w:name w:val="articleauthor"/>
    <w:rsid w:val="00FF0F63"/>
  </w:style>
  <w:style w:type="character" w:customStyle="1" w:styleId="footnote">
    <w:name w:val="footnote"/>
    <w:rsid w:val="00FF0F63"/>
  </w:style>
  <w:style w:type="character" w:customStyle="1" w:styleId="docbody">
    <w:name w:val="docbody"/>
    <w:rsid w:val="00FF0F63"/>
  </w:style>
  <w:style w:type="character" w:customStyle="1" w:styleId="superscript">
    <w:name w:val="superscript"/>
    <w:rsid w:val="00FF0F63"/>
  </w:style>
  <w:style w:type="character" w:customStyle="1" w:styleId="citeChar2">
    <w:name w:val="cite Char"/>
    <w:locked/>
    <w:rsid w:val="00FF0F63"/>
    <w:rPr>
      <w:b/>
      <w:bCs w:val="0"/>
      <w:u w:val="single"/>
    </w:rPr>
  </w:style>
  <w:style w:type="character" w:customStyle="1" w:styleId="StyleUnderlineChar">
    <w:name w:val="Style Underline Char"/>
    <w:locked/>
    <w:rsid w:val="00FF0F63"/>
    <w:rPr>
      <w:u w:val="single"/>
    </w:rPr>
  </w:style>
  <w:style w:type="character" w:customStyle="1" w:styleId="CitesCharChar">
    <w:name w:val="Cites Char Char"/>
    <w:locked/>
    <w:rsid w:val="00FF0F63"/>
    <w:rPr>
      <w:b/>
      <w:bCs/>
    </w:rPr>
  </w:style>
  <w:style w:type="character" w:customStyle="1" w:styleId="bwxsm">
    <w:name w:val="b w xsm"/>
    <w:rsid w:val="00FF0F63"/>
  </w:style>
  <w:style w:type="character" w:customStyle="1" w:styleId="fstd">
    <w:name w:val="f std"/>
    <w:rsid w:val="00FF0F63"/>
  </w:style>
  <w:style w:type="character" w:customStyle="1" w:styleId="gl">
    <w:name w:val="gl"/>
    <w:rsid w:val="00FF0F63"/>
  </w:style>
  <w:style w:type="character" w:customStyle="1" w:styleId="heading2char2charchar1">
    <w:name w:val="heading2char2charchar1"/>
    <w:rsid w:val="00FF0F63"/>
  </w:style>
  <w:style w:type="character" w:customStyle="1" w:styleId="charchar60">
    <w:name w:val="charchar6"/>
    <w:rsid w:val="00FF0F63"/>
  </w:style>
  <w:style w:type="character" w:customStyle="1" w:styleId="bio1">
    <w:name w:val="bio1"/>
    <w:rsid w:val="00FF0F63"/>
    <w:rPr>
      <w:rFonts w:ascii="Arial" w:hAnsi="Arial" w:cs="Arial" w:hint="default"/>
      <w:i/>
      <w:iCs/>
      <w:color w:val="000000"/>
      <w:sz w:val="20"/>
      <w:szCs w:val="20"/>
    </w:rPr>
  </w:style>
  <w:style w:type="character" w:customStyle="1" w:styleId="cardCharCharCharCharCharChar">
    <w:name w:val="card Char Char Char Char Char Char"/>
    <w:rsid w:val="00FF0F63"/>
    <w:rPr>
      <w:sz w:val="24"/>
      <w:szCs w:val="24"/>
      <w:lang w:val="en-US" w:eastAsia="en-US" w:bidi="ar-SA"/>
    </w:rPr>
  </w:style>
  <w:style w:type="character" w:customStyle="1" w:styleId="Style24ptBoldUnderlineCenteredCharChar">
    <w:name w:val="Style 24 pt Bold Underline Centered Char Char"/>
    <w:rsid w:val="00FF0F63"/>
    <w:rPr>
      <w:b/>
      <w:bCs/>
      <w:sz w:val="48"/>
      <w:szCs w:val="24"/>
      <w:u w:val="single"/>
      <w:lang w:val="en-US" w:eastAsia="en-US" w:bidi="ar-SA"/>
    </w:rPr>
  </w:style>
  <w:style w:type="character" w:customStyle="1" w:styleId="TagCiteCharChar0">
    <w:name w:val="Tag / Cite Char Char"/>
    <w:rsid w:val="00FF0F63"/>
    <w:rPr>
      <w:b/>
      <w:bCs w:val="0"/>
      <w:color w:val="000000"/>
      <w:sz w:val="24"/>
      <w:szCs w:val="24"/>
      <w:lang w:val="en-US" w:eastAsia="en-US" w:bidi="ar-SA"/>
    </w:rPr>
  </w:style>
  <w:style w:type="character" w:customStyle="1" w:styleId="CardTextUnderlinedCharChar">
    <w:name w:val="Card Text Underlined Char Char"/>
    <w:rsid w:val="00FF0F63"/>
    <w:rPr>
      <w:rFonts w:ascii="Arial Narrow" w:hAnsi="Arial Narrow" w:hint="default"/>
      <w:szCs w:val="24"/>
      <w:u w:val="single"/>
      <w:lang w:val="en-US" w:eastAsia="en-US" w:bidi="ar-SA"/>
    </w:rPr>
  </w:style>
  <w:style w:type="character" w:customStyle="1" w:styleId="CardTagCharCharChar">
    <w:name w:val="Card Tag Char Char Char"/>
    <w:rsid w:val="00FF0F63"/>
    <w:rPr>
      <w:b/>
      <w:bCs w:val="0"/>
      <w:sz w:val="24"/>
      <w:szCs w:val="24"/>
      <w:lang w:val="en-US" w:eastAsia="en-US" w:bidi="ar-SA"/>
    </w:rPr>
  </w:style>
  <w:style w:type="character" w:customStyle="1" w:styleId="mainbody">
    <w:name w:val="mainbody"/>
    <w:rsid w:val="00FF0F63"/>
  </w:style>
  <w:style w:type="character" w:customStyle="1" w:styleId="UnderlineStyleChar2">
    <w:name w:val="Underline Style Char2"/>
    <w:rsid w:val="00FF0F63"/>
    <w:rPr>
      <w:rFonts w:ascii="Garamond" w:hAnsi="Garamond" w:hint="default"/>
      <w:sz w:val="22"/>
      <w:szCs w:val="24"/>
      <w:u w:val="single"/>
      <w:lang w:val="en-US" w:eastAsia="en-US" w:bidi="ar-SA"/>
    </w:rPr>
  </w:style>
  <w:style w:type="character" w:customStyle="1" w:styleId="Style1Char2">
    <w:name w:val="Style1 Char2"/>
    <w:rsid w:val="00FF0F63"/>
    <w:rPr>
      <w:szCs w:val="24"/>
    </w:rPr>
  </w:style>
  <w:style w:type="character" w:customStyle="1" w:styleId="t13">
    <w:name w:val="t13"/>
    <w:rsid w:val="00FF0F63"/>
  </w:style>
  <w:style w:type="character" w:customStyle="1" w:styleId="lead">
    <w:name w:val="lead"/>
    <w:rsid w:val="00FF0F63"/>
  </w:style>
  <w:style w:type="paragraph" w:customStyle="1" w:styleId="CardDownx1">
    <w:name w:val="CardDown x1"/>
    <w:basedOn w:val="Normal"/>
    <w:link w:val="CardDownx1Char"/>
    <w:rsid w:val="00FF0F63"/>
  </w:style>
  <w:style w:type="character" w:customStyle="1" w:styleId="CardDownx1Char">
    <w:name w:val="CardDown x1 Char"/>
    <w:link w:val="CardDownx1"/>
    <w:locked/>
    <w:rsid w:val="00FF0F63"/>
    <w:rPr>
      <w:rFonts w:ascii="Calibri" w:hAnsi="Calibri"/>
      <w:sz w:val="22"/>
    </w:rPr>
  </w:style>
  <w:style w:type="character" w:customStyle="1" w:styleId="CharChar17">
    <w:name w:val="Char Char17"/>
    <w:locked/>
    <w:rsid w:val="00FF0F63"/>
    <w:rPr>
      <w:rFonts w:ascii="Arial" w:hAnsi="Arial" w:cs="Arial" w:hint="default"/>
      <w:b/>
      <w:bCs/>
      <w:sz w:val="26"/>
      <w:szCs w:val="26"/>
    </w:rPr>
  </w:style>
  <w:style w:type="character" w:customStyle="1" w:styleId="address">
    <w:name w:val="address"/>
    <w:rsid w:val="00FF0F63"/>
  </w:style>
  <w:style w:type="character" w:customStyle="1" w:styleId="ilspan">
    <w:name w:val="il_span"/>
    <w:rsid w:val="00FF0F63"/>
  </w:style>
  <w:style w:type="character" w:customStyle="1" w:styleId="articletitle1">
    <w:name w:val="articletitle1"/>
    <w:rsid w:val="00FF0F63"/>
    <w:rPr>
      <w:rFonts w:ascii="Times New Roman" w:hAnsi="Times New Roman" w:cs="Times New Roman" w:hint="default"/>
      <w:b/>
      <w:bCs/>
      <w:sz w:val="36"/>
      <w:szCs w:val="36"/>
    </w:rPr>
  </w:style>
  <w:style w:type="character" w:customStyle="1" w:styleId="leftidx1">
    <w:name w:val="leftidx1"/>
    <w:rsid w:val="00FF0F63"/>
    <w:rPr>
      <w:rFonts w:ascii="Verdana" w:hAnsi="Verdana" w:hint="default"/>
      <w:sz w:val="22"/>
      <w:szCs w:val="22"/>
    </w:rPr>
  </w:style>
  <w:style w:type="character" w:customStyle="1" w:styleId="blue1">
    <w:name w:val="blue1"/>
    <w:rsid w:val="00FF0F63"/>
    <w:rPr>
      <w:color w:val="0000FF"/>
    </w:rPr>
  </w:style>
  <w:style w:type="character" w:customStyle="1" w:styleId="author-link1">
    <w:name w:val="author-link1"/>
    <w:rsid w:val="00FF0F63"/>
    <w:rPr>
      <w:b w:val="0"/>
      <w:bCs w:val="0"/>
    </w:rPr>
  </w:style>
  <w:style w:type="character" w:customStyle="1" w:styleId="black1">
    <w:name w:val="black1"/>
    <w:rsid w:val="00FF0F63"/>
    <w:rPr>
      <w:color w:val="000000"/>
    </w:rPr>
  </w:style>
  <w:style w:type="character" w:customStyle="1" w:styleId="StyleunderlinedCharBold">
    <w:name w:val="Style underlined Char + Bold"/>
    <w:rsid w:val="00FF0F63"/>
    <w:rPr>
      <w:rFonts w:ascii="Times New Roman" w:hAnsi="Times New Roman" w:cs="Times New Roman" w:hint="default"/>
      <w:b/>
      <w:bCs/>
      <w:sz w:val="21"/>
      <w:szCs w:val="24"/>
      <w:u w:val="single"/>
    </w:rPr>
  </w:style>
  <w:style w:type="character" w:customStyle="1" w:styleId="ThickUnderlineCharChar">
    <w:name w:val="Thick Underline Char Char"/>
    <w:rsid w:val="00FF0F63"/>
    <w:rPr>
      <w:rFonts w:ascii="Calibri" w:eastAsia="Calibri" w:hAnsi="Calibri" w:hint="default"/>
    </w:rPr>
  </w:style>
  <w:style w:type="character" w:customStyle="1" w:styleId="CardUnderline">
    <w:name w:val="Card Underline"/>
    <w:rsid w:val="00FF0F63"/>
    <w:rPr>
      <w:rFonts w:ascii="Times New Roman" w:hAnsi="Times New Roman" w:cs="Times New Roman" w:hint="default"/>
      <w:sz w:val="20"/>
      <w:u w:val="single"/>
    </w:rPr>
  </w:style>
  <w:style w:type="character" w:customStyle="1" w:styleId="lingoregion">
    <w:name w:val="lingo_region"/>
    <w:rsid w:val="00FF0F63"/>
  </w:style>
  <w:style w:type="character" w:customStyle="1" w:styleId="cite0">
    <w:name w:val="%cite"/>
    <w:rsid w:val="00FF0F63"/>
    <w:rPr>
      <w:rFonts w:ascii="Times New Roman" w:hAnsi="Times New Roman" w:cs="Times New Roman" w:hint="default"/>
      <w:b/>
      <w:bCs w:val="0"/>
      <w:sz w:val="24"/>
    </w:rPr>
  </w:style>
  <w:style w:type="character" w:customStyle="1" w:styleId="Emphasis21">
    <w:name w:val="%Emphasis2"/>
    <w:rsid w:val="00FF0F63"/>
    <w:rPr>
      <w:rFonts w:ascii="Cooper Black" w:hAnsi="Cooper Black" w:hint="default"/>
      <w:iCs/>
      <w:u w:val="single"/>
    </w:rPr>
  </w:style>
  <w:style w:type="character" w:customStyle="1" w:styleId="bodycontentlink">
    <w:name w:val="bodycontentlink"/>
    <w:rsid w:val="00FF0F63"/>
  </w:style>
  <w:style w:type="character" w:customStyle="1" w:styleId="AAAcite">
    <w:name w:val="AAAcite"/>
    <w:rsid w:val="00FF0F63"/>
    <w:rPr>
      <w:rFonts w:ascii="Times New Roman" w:hAnsi="Times New Roman" w:cs="Times New Roman" w:hint="default"/>
      <w:b/>
      <w:bCs w:val="0"/>
      <w:sz w:val="24"/>
    </w:rPr>
  </w:style>
  <w:style w:type="character" w:customStyle="1" w:styleId="tmplheaderlink">
    <w:name w:val="tmplheaderlink"/>
    <w:rsid w:val="00FF0F63"/>
    <w:rPr>
      <w:rFonts w:ascii="Times New Roman" w:hAnsi="Times New Roman" w:cs="Times New Roman" w:hint="default"/>
    </w:rPr>
  </w:style>
  <w:style w:type="character" w:customStyle="1" w:styleId="UnderlinedEvidenceCharChar">
    <w:name w:val="Underlined Evidence Char Char"/>
    <w:rsid w:val="00FF0F63"/>
    <w:rPr>
      <w:rFonts w:ascii="Verdana" w:hAnsi="Verdana" w:hint="default"/>
      <w:sz w:val="21"/>
      <w:szCs w:val="21"/>
      <w:u w:val="thick"/>
      <w:lang w:val="en-US" w:eastAsia="en-US" w:bidi="ar-SA"/>
    </w:rPr>
  </w:style>
  <w:style w:type="character" w:customStyle="1" w:styleId="role">
    <w:name w:val="role"/>
    <w:rsid w:val="00FF0F63"/>
  </w:style>
  <w:style w:type="character" w:customStyle="1" w:styleId="pagination">
    <w:name w:val="pagination"/>
    <w:rsid w:val="00FF0F63"/>
  </w:style>
  <w:style w:type="character" w:customStyle="1" w:styleId="doi">
    <w:name w:val="doi"/>
    <w:rsid w:val="00FF0F63"/>
  </w:style>
  <w:style w:type="character" w:customStyle="1" w:styleId="bodycontents">
    <w:name w:val="bodycontents"/>
    <w:rsid w:val="00FF0F63"/>
  </w:style>
  <w:style w:type="character" w:customStyle="1" w:styleId="comma">
    <w:name w:val="comma"/>
    <w:rsid w:val="00FF0F63"/>
  </w:style>
  <w:style w:type="character" w:customStyle="1" w:styleId="pad5right">
    <w:name w:val="pad5right"/>
    <w:rsid w:val="00FF0F63"/>
  </w:style>
  <w:style w:type="character" w:customStyle="1" w:styleId="entry-date">
    <w:name w:val="entry-date"/>
    <w:rsid w:val="00FF0F63"/>
  </w:style>
  <w:style w:type="character" w:customStyle="1" w:styleId="desc">
    <w:name w:val="desc"/>
    <w:rsid w:val="00FF0F63"/>
  </w:style>
  <w:style w:type="character" w:customStyle="1" w:styleId="divider">
    <w:name w:val="divider"/>
    <w:rsid w:val="00FF0F63"/>
  </w:style>
  <w:style w:type="character" w:customStyle="1" w:styleId="blogdate">
    <w:name w:val="blogdate"/>
    <w:rsid w:val="00FF0F63"/>
  </w:style>
  <w:style w:type="character" w:customStyle="1" w:styleId="ticker">
    <w:name w:val="ticker"/>
    <w:rsid w:val="00FF0F63"/>
  </w:style>
  <w:style w:type="character" w:customStyle="1" w:styleId="posted">
    <w:name w:val="posted"/>
    <w:rsid w:val="00FF0F63"/>
  </w:style>
  <w:style w:type="character" w:customStyle="1" w:styleId="time">
    <w:name w:val="time"/>
    <w:rsid w:val="00FF0F63"/>
  </w:style>
  <w:style w:type="character" w:customStyle="1" w:styleId="dot">
    <w:name w:val="dot"/>
    <w:rsid w:val="00FF0F63"/>
  </w:style>
  <w:style w:type="character" w:customStyle="1" w:styleId="hn-date">
    <w:name w:val="hn-date"/>
    <w:rsid w:val="00FF0F63"/>
  </w:style>
  <w:style w:type="character" w:customStyle="1" w:styleId="location">
    <w:name w:val="location"/>
    <w:rsid w:val="00FF0F63"/>
  </w:style>
  <w:style w:type="character" w:customStyle="1" w:styleId="arial11">
    <w:name w:val="arial_11"/>
    <w:rsid w:val="00FF0F63"/>
  </w:style>
  <w:style w:type="character" w:customStyle="1" w:styleId="dropcap-letter">
    <w:name w:val="dropcap-letter"/>
    <w:rsid w:val="00FF0F63"/>
  </w:style>
  <w:style w:type="character" w:customStyle="1" w:styleId="offscreen">
    <w:name w:val="offscreen"/>
    <w:rsid w:val="00FF0F63"/>
  </w:style>
  <w:style w:type="character" w:customStyle="1" w:styleId="linked-in">
    <w:name w:val="linked-in"/>
    <w:rsid w:val="00FF0F63"/>
  </w:style>
  <w:style w:type="character" w:customStyle="1" w:styleId="in-widget">
    <w:name w:val="in-widget"/>
    <w:rsid w:val="00FF0F63"/>
  </w:style>
  <w:style w:type="character" w:customStyle="1" w:styleId="in-right">
    <w:name w:val="in-right"/>
    <w:rsid w:val="00FF0F63"/>
  </w:style>
  <w:style w:type="character" w:customStyle="1" w:styleId="tickerwrap">
    <w:name w:val="ticker_wrap"/>
    <w:rsid w:val="00FF0F63"/>
  </w:style>
  <w:style w:type="character" w:customStyle="1" w:styleId="divs">
    <w:name w:val="divs"/>
    <w:rsid w:val="00FF0F63"/>
  </w:style>
  <w:style w:type="character" w:customStyle="1" w:styleId="in-top">
    <w:name w:val="in-top"/>
    <w:rsid w:val="00FF0F63"/>
  </w:style>
  <w:style w:type="character" w:customStyle="1" w:styleId="article-date">
    <w:name w:val="article-date"/>
    <w:rsid w:val="00FF0F63"/>
  </w:style>
  <w:style w:type="character" w:customStyle="1" w:styleId="bodysubtoc">
    <w:name w:val="bodysubtoc"/>
    <w:rsid w:val="00FF0F63"/>
  </w:style>
  <w:style w:type="character" w:customStyle="1" w:styleId="lefttitlesmaller">
    <w:name w:val="lefttitlesmaller"/>
    <w:rsid w:val="00FF0F63"/>
  </w:style>
  <w:style w:type="character" w:customStyle="1" w:styleId="mb">
    <w:name w:val="mb"/>
    <w:rsid w:val="00FF0F63"/>
  </w:style>
  <w:style w:type="character" w:customStyle="1" w:styleId="field-content">
    <w:name w:val="field-content"/>
    <w:rsid w:val="00FF0F63"/>
  </w:style>
  <w:style w:type="character" w:customStyle="1" w:styleId="submitted-date">
    <w:name w:val="submitted-date"/>
    <w:rsid w:val="00FF0F63"/>
  </w:style>
  <w:style w:type="character" w:customStyle="1" w:styleId="submitted-time">
    <w:name w:val="submitted-time"/>
    <w:rsid w:val="00FF0F63"/>
  </w:style>
  <w:style w:type="character" w:customStyle="1" w:styleId="A2">
    <w:name w:val="A2"/>
    <w:uiPriority w:val="99"/>
    <w:rsid w:val="00FF0F63"/>
    <w:rPr>
      <w:rFonts w:ascii="Sabon LT Std" w:hAnsi="Sabon LT Std" w:cs="Sabon LT Std" w:hint="default"/>
      <w:color w:val="000000"/>
      <w:sz w:val="15"/>
      <w:szCs w:val="15"/>
    </w:rPr>
  </w:style>
  <w:style w:type="character" w:customStyle="1" w:styleId="searchword">
    <w:name w:val="searchword"/>
    <w:rsid w:val="00FF0F63"/>
  </w:style>
  <w:style w:type="character" w:customStyle="1" w:styleId="meta-prep">
    <w:name w:val="meta-prep"/>
    <w:rsid w:val="00FF0F63"/>
  </w:style>
  <w:style w:type="numbering" w:customStyle="1" w:styleId="1ai1">
    <w:name w:val="1 / a / i1"/>
    <w:rsid w:val="00FF0F63"/>
    <w:pPr>
      <w:numPr>
        <w:numId w:val="2"/>
      </w:numPr>
    </w:pPr>
  </w:style>
  <w:style w:type="numbering" w:styleId="1ai">
    <w:name w:val="Outline List 1"/>
    <w:basedOn w:val="NoList"/>
    <w:unhideWhenUsed/>
    <w:rsid w:val="00FF0F63"/>
    <w:pPr>
      <w:numPr>
        <w:numId w:val="3"/>
      </w:numPr>
    </w:pPr>
  </w:style>
  <w:style w:type="character" w:customStyle="1" w:styleId="FontStyle310">
    <w:name w:val="Font Style310"/>
    <w:uiPriority w:val="99"/>
    <w:rsid w:val="00FF0F63"/>
    <w:rPr>
      <w:rFonts w:ascii="Times New Roman" w:hAnsi="Times New Roman" w:cs="Times New Roman"/>
      <w:b/>
      <w:bCs/>
      <w:i/>
      <w:iCs/>
      <w:spacing w:val="-10"/>
      <w:sz w:val="18"/>
      <w:szCs w:val="18"/>
    </w:rPr>
  </w:style>
  <w:style w:type="character" w:customStyle="1" w:styleId="FontStyle329">
    <w:name w:val="Font Style329"/>
    <w:uiPriority w:val="99"/>
    <w:rsid w:val="00FF0F63"/>
    <w:rPr>
      <w:rFonts w:ascii="Times New Roman" w:hAnsi="Times New Roman" w:cs="Times New Roman"/>
      <w:b/>
      <w:bCs/>
      <w:spacing w:val="-10"/>
      <w:sz w:val="18"/>
      <w:szCs w:val="18"/>
    </w:rPr>
  </w:style>
  <w:style w:type="character" w:customStyle="1" w:styleId="FontStyle370">
    <w:name w:val="Font Style370"/>
    <w:uiPriority w:val="99"/>
    <w:rsid w:val="00FF0F63"/>
    <w:rPr>
      <w:rFonts w:ascii="Cambria" w:hAnsi="Cambria" w:cs="Cambria"/>
      <w:b/>
      <w:bCs/>
      <w:spacing w:val="-10"/>
      <w:sz w:val="18"/>
      <w:szCs w:val="18"/>
    </w:rPr>
  </w:style>
  <w:style w:type="character" w:customStyle="1" w:styleId="FontStyle302">
    <w:name w:val="Font Style302"/>
    <w:uiPriority w:val="99"/>
    <w:rsid w:val="00FF0F63"/>
    <w:rPr>
      <w:rFonts w:ascii="Times New Roman" w:hAnsi="Times New Roman" w:cs="Times New Roman"/>
      <w:b/>
      <w:bCs/>
      <w:sz w:val="22"/>
      <w:szCs w:val="22"/>
    </w:rPr>
  </w:style>
  <w:style w:type="character" w:customStyle="1" w:styleId="FontStyle347">
    <w:name w:val="Font Style347"/>
    <w:uiPriority w:val="99"/>
    <w:rsid w:val="00FF0F63"/>
    <w:rPr>
      <w:rFonts w:ascii="Times New Roman" w:hAnsi="Times New Roman" w:cs="Times New Roman"/>
      <w:b/>
      <w:bCs/>
      <w:spacing w:val="-10"/>
      <w:sz w:val="20"/>
      <w:szCs w:val="20"/>
    </w:rPr>
  </w:style>
  <w:style w:type="paragraph" w:customStyle="1" w:styleId="Style27">
    <w:name w:val="Style27"/>
    <w:basedOn w:val="Normal"/>
    <w:uiPriority w:val="99"/>
    <w:rsid w:val="00FF0F6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F0F6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F0F63"/>
    <w:rPr>
      <w:rFonts w:ascii="Times New Roman" w:hAnsi="Times New Roman" w:cs="Times New Roman"/>
      <w:spacing w:val="-10"/>
      <w:sz w:val="18"/>
      <w:szCs w:val="18"/>
    </w:rPr>
  </w:style>
  <w:style w:type="character" w:customStyle="1" w:styleId="FontStyle312">
    <w:name w:val="Font Style312"/>
    <w:uiPriority w:val="99"/>
    <w:rsid w:val="00FF0F63"/>
    <w:rPr>
      <w:rFonts w:ascii="Times New Roman" w:hAnsi="Times New Roman" w:cs="Times New Roman"/>
      <w:b/>
      <w:bCs/>
      <w:spacing w:val="-10"/>
      <w:sz w:val="16"/>
      <w:szCs w:val="16"/>
    </w:rPr>
  </w:style>
  <w:style w:type="character" w:customStyle="1" w:styleId="FontStyle346">
    <w:name w:val="Font Style346"/>
    <w:uiPriority w:val="99"/>
    <w:rsid w:val="00FF0F63"/>
    <w:rPr>
      <w:rFonts w:ascii="Times New Roman" w:hAnsi="Times New Roman" w:cs="Times New Roman"/>
      <w:b/>
      <w:bCs/>
      <w:spacing w:val="-10"/>
      <w:sz w:val="18"/>
      <w:szCs w:val="18"/>
    </w:rPr>
  </w:style>
  <w:style w:type="character" w:customStyle="1" w:styleId="FontStyle330">
    <w:name w:val="Font Style330"/>
    <w:uiPriority w:val="99"/>
    <w:rsid w:val="00FF0F63"/>
    <w:rPr>
      <w:rFonts w:ascii="Times New Roman" w:hAnsi="Times New Roman" w:cs="Times New Roman"/>
      <w:b/>
      <w:bCs/>
      <w:sz w:val="16"/>
      <w:szCs w:val="16"/>
    </w:rPr>
  </w:style>
  <w:style w:type="character" w:customStyle="1" w:styleId="FontStyle372">
    <w:name w:val="Font Style372"/>
    <w:uiPriority w:val="99"/>
    <w:rsid w:val="00FF0F63"/>
    <w:rPr>
      <w:rFonts w:ascii="Times New Roman" w:hAnsi="Times New Roman" w:cs="Times New Roman"/>
      <w:b/>
      <w:bCs/>
      <w:sz w:val="16"/>
      <w:szCs w:val="16"/>
    </w:rPr>
  </w:style>
  <w:style w:type="paragraph" w:customStyle="1" w:styleId="Style59">
    <w:name w:val="Style59"/>
    <w:basedOn w:val="Normal"/>
    <w:uiPriority w:val="99"/>
    <w:rsid w:val="00FF0F6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F0F63"/>
    <w:rPr>
      <w:rFonts w:ascii="Times New Roman" w:hAnsi="Times New Roman" w:cs="Times New Roman"/>
      <w:b/>
      <w:bCs/>
      <w:i/>
      <w:iCs/>
      <w:sz w:val="16"/>
      <w:szCs w:val="16"/>
    </w:rPr>
  </w:style>
  <w:style w:type="paragraph" w:customStyle="1" w:styleId="Style200">
    <w:name w:val="Style20"/>
    <w:basedOn w:val="Normal"/>
    <w:uiPriority w:val="99"/>
    <w:rsid w:val="00FF0F6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F0F63"/>
    <w:rPr>
      <w:rFonts w:ascii="Times New Roman" w:hAnsi="Times New Roman" w:cs="Times New Roman"/>
      <w:smallCaps/>
      <w:sz w:val="14"/>
      <w:szCs w:val="14"/>
    </w:rPr>
  </w:style>
  <w:style w:type="paragraph" w:customStyle="1" w:styleId="Style89">
    <w:name w:val="Style89"/>
    <w:basedOn w:val="Normal"/>
    <w:uiPriority w:val="99"/>
    <w:rsid w:val="00FF0F6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F0F63"/>
    <w:rPr>
      <w:rFonts w:ascii="Times New Roman" w:hAnsi="Times New Roman" w:cs="Times New Roman"/>
      <w:b/>
      <w:bCs/>
      <w:spacing w:val="-10"/>
      <w:sz w:val="22"/>
      <w:szCs w:val="22"/>
    </w:rPr>
  </w:style>
  <w:style w:type="character" w:customStyle="1" w:styleId="FontStyle320">
    <w:name w:val="Font Style320"/>
    <w:uiPriority w:val="99"/>
    <w:rsid w:val="00FF0F63"/>
    <w:rPr>
      <w:rFonts w:ascii="Times New Roman" w:hAnsi="Times New Roman" w:cs="Times New Roman"/>
      <w:b/>
      <w:bCs/>
      <w:spacing w:val="-10"/>
      <w:sz w:val="22"/>
      <w:szCs w:val="22"/>
    </w:rPr>
  </w:style>
  <w:style w:type="character" w:customStyle="1" w:styleId="FontStyle352">
    <w:name w:val="Font Style352"/>
    <w:uiPriority w:val="99"/>
    <w:rsid w:val="00FF0F63"/>
    <w:rPr>
      <w:rFonts w:ascii="Times New Roman" w:hAnsi="Times New Roman" w:cs="Times New Roman"/>
      <w:b/>
      <w:bCs/>
      <w:sz w:val="16"/>
      <w:szCs w:val="16"/>
    </w:rPr>
  </w:style>
  <w:style w:type="character" w:customStyle="1" w:styleId="FontStyle356">
    <w:name w:val="Font Style356"/>
    <w:uiPriority w:val="99"/>
    <w:rsid w:val="00FF0F63"/>
    <w:rPr>
      <w:rFonts w:ascii="Times New Roman" w:hAnsi="Times New Roman" w:cs="Times New Roman"/>
      <w:b/>
      <w:bCs/>
      <w:spacing w:val="-10"/>
      <w:sz w:val="22"/>
      <w:szCs w:val="22"/>
    </w:rPr>
  </w:style>
  <w:style w:type="character" w:customStyle="1" w:styleId="FontStyle298">
    <w:name w:val="Font Style298"/>
    <w:uiPriority w:val="99"/>
    <w:rsid w:val="00FF0F63"/>
    <w:rPr>
      <w:rFonts w:ascii="Times New Roman" w:hAnsi="Times New Roman" w:cs="Times New Roman"/>
      <w:sz w:val="18"/>
      <w:szCs w:val="18"/>
    </w:rPr>
  </w:style>
  <w:style w:type="character" w:customStyle="1" w:styleId="FontStyle311">
    <w:name w:val="Font Style311"/>
    <w:uiPriority w:val="99"/>
    <w:rsid w:val="00FF0F63"/>
    <w:rPr>
      <w:rFonts w:ascii="Times New Roman" w:hAnsi="Times New Roman" w:cs="Times New Roman"/>
      <w:b/>
      <w:bCs/>
      <w:spacing w:val="-10"/>
      <w:sz w:val="18"/>
      <w:szCs w:val="18"/>
    </w:rPr>
  </w:style>
  <w:style w:type="character" w:customStyle="1" w:styleId="FontStyle332">
    <w:name w:val="Font Style332"/>
    <w:uiPriority w:val="99"/>
    <w:rsid w:val="00FF0F63"/>
    <w:rPr>
      <w:rFonts w:ascii="Times New Roman" w:hAnsi="Times New Roman" w:cs="Times New Roman"/>
      <w:b/>
      <w:bCs/>
      <w:i/>
      <w:iCs/>
      <w:spacing w:val="-10"/>
      <w:sz w:val="20"/>
      <w:szCs w:val="20"/>
    </w:rPr>
  </w:style>
  <w:style w:type="character" w:customStyle="1" w:styleId="FontStyle371">
    <w:name w:val="Font Style371"/>
    <w:uiPriority w:val="99"/>
    <w:rsid w:val="00FF0F63"/>
    <w:rPr>
      <w:rFonts w:ascii="Times New Roman" w:hAnsi="Times New Roman" w:cs="Times New Roman"/>
      <w:sz w:val="16"/>
      <w:szCs w:val="16"/>
    </w:rPr>
  </w:style>
  <w:style w:type="character" w:customStyle="1" w:styleId="FontStyle350">
    <w:name w:val="Font Style350"/>
    <w:uiPriority w:val="99"/>
    <w:rsid w:val="00FF0F63"/>
    <w:rPr>
      <w:rFonts w:ascii="Times New Roman" w:hAnsi="Times New Roman" w:cs="Times New Roman"/>
      <w:b/>
      <w:bCs/>
      <w:i/>
      <w:iCs/>
      <w:sz w:val="20"/>
      <w:szCs w:val="20"/>
    </w:rPr>
  </w:style>
  <w:style w:type="paragraph" w:customStyle="1" w:styleId="Style8">
    <w:name w:val="Style8"/>
    <w:basedOn w:val="Normal"/>
    <w:uiPriority w:val="99"/>
    <w:rsid w:val="00FF0F63"/>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FF0F6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F0F63"/>
    <w:pPr>
      <w:widowControl w:val="0"/>
      <w:autoSpaceDE w:val="0"/>
      <w:autoSpaceDN w:val="0"/>
      <w:adjustRightInd w:val="0"/>
    </w:pPr>
    <w:rPr>
      <w:rFonts w:eastAsia="Times New Roman"/>
      <w:sz w:val="24"/>
    </w:rPr>
  </w:style>
  <w:style w:type="character" w:customStyle="1" w:styleId="FontStyle351">
    <w:name w:val="Font Style351"/>
    <w:uiPriority w:val="99"/>
    <w:rsid w:val="00FF0F63"/>
    <w:rPr>
      <w:rFonts w:ascii="Times New Roman" w:hAnsi="Times New Roman" w:cs="Times New Roman"/>
      <w:b/>
      <w:bCs/>
      <w:sz w:val="22"/>
      <w:szCs w:val="22"/>
    </w:rPr>
  </w:style>
  <w:style w:type="paragraph" w:customStyle="1" w:styleId="Style10">
    <w:name w:val="Style10"/>
    <w:basedOn w:val="Normal"/>
    <w:link w:val="Style10Char"/>
    <w:qFormat/>
    <w:rsid w:val="00FF0F6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F0F63"/>
    <w:pPr>
      <w:widowControl w:val="0"/>
      <w:autoSpaceDE w:val="0"/>
      <w:autoSpaceDN w:val="0"/>
      <w:adjustRightInd w:val="0"/>
      <w:jc w:val="both"/>
    </w:pPr>
    <w:rPr>
      <w:rFonts w:eastAsia="Times New Roman"/>
      <w:sz w:val="24"/>
    </w:rPr>
  </w:style>
  <w:style w:type="character" w:customStyle="1" w:styleId="FontStyle369">
    <w:name w:val="Font Style369"/>
    <w:uiPriority w:val="99"/>
    <w:rsid w:val="00FF0F63"/>
    <w:rPr>
      <w:rFonts w:ascii="Times New Roman" w:hAnsi="Times New Roman" w:cs="Times New Roman"/>
      <w:b/>
      <w:bCs/>
      <w:spacing w:val="-10"/>
      <w:sz w:val="20"/>
      <w:szCs w:val="20"/>
    </w:rPr>
  </w:style>
  <w:style w:type="character" w:customStyle="1" w:styleId="FontStyle357">
    <w:name w:val="Font Style357"/>
    <w:uiPriority w:val="99"/>
    <w:rsid w:val="00FF0F63"/>
    <w:rPr>
      <w:rFonts w:ascii="Times New Roman" w:hAnsi="Times New Roman" w:cs="Times New Roman"/>
      <w:b/>
      <w:bCs/>
      <w:spacing w:val="-10"/>
      <w:sz w:val="22"/>
      <w:szCs w:val="22"/>
    </w:rPr>
  </w:style>
  <w:style w:type="paragraph" w:customStyle="1" w:styleId="Style67">
    <w:name w:val="Style67"/>
    <w:basedOn w:val="Normal"/>
    <w:uiPriority w:val="99"/>
    <w:rsid w:val="00FF0F6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F0F63"/>
    <w:rPr>
      <w:rFonts w:ascii="Times New Roman" w:hAnsi="Times New Roman" w:cs="Times New Roman"/>
      <w:sz w:val="20"/>
      <w:szCs w:val="20"/>
    </w:rPr>
  </w:style>
  <w:style w:type="character" w:customStyle="1" w:styleId="FontStyle374">
    <w:name w:val="Font Style374"/>
    <w:uiPriority w:val="99"/>
    <w:rsid w:val="00FF0F63"/>
    <w:rPr>
      <w:rFonts w:ascii="Times New Roman" w:hAnsi="Times New Roman" w:cs="Times New Roman"/>
      <w:b/>
      <w:bCs/>
      <w:spacing w:val="-10"/>
      <w:sz w:val="22"/>
      <w:szCs w:val="22"/>
    </w:rPr>
  </w:style>
  <w:style w:type="paragraph" w:customStyle="1" w:styleId="Style30">
    <w:name w:val="Style30"/>
    <w:basedOn w:val="Normal"/>
    <w:uiPriority w:val="99"/>
    <w:rsid w:val="00FF0F6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F0F63"/>
    <w:rPr>
      <w:rFonts w:ascii="Times New Roman" w:hAnsi="Times New Roman" w:cs="Times New Roman"/>
      <w:smallCaps/>
      <w:sz w:val="16"/>
      <w:szCs w:val="16"/>
    </w:rPr>
  </w:style>
  <w:style w:type="paragraph" w:customStyle="1" w:styleId="Style93">
    <w:name w:val="Style93"/>
    <w:basedOn w:val="Normal"/>
    <w:uiPriority w:val="99"/>
    <w:rsid w:val="00FF0F6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F0F6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F0F6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F0F63"/>
    <w:rPr>
      <w:u w:val="single"/>
    </w:rPr>
  </w:style>
  <w:style w:type="character" w:customStyle="1" w:styleId="SmalltextCharCharCharChar0">
    <w:name w:val="Small text Char Char Char Char"/>
    <w:rsid w:val="00FF0F63"/>
    <w:rPr>
      <w:sz w:val="16"/>
      <w:szCs w:val="24"/>
      <w:lang w:val="en-US" w:eastAsia="en-US" w:bidi="ar-SA"/>
    </w:rPr>
  </w:style>
  <w:style w:type="paragraph" w:customStyle="1" w:styleId="boldcitation">
    <w:name w:val="bold citation"/>
    <w:basedOn w:val="Normal"/>
    <w:rsid w:val="00FF0F63"/>
    <w:rPr>
      <w:rFonts w:ascii="Arial" w:eastAsia="Times New Roman" w:hAnsi="Arial"/>
      <w:b/>
      <w:sz w:val="28"/>
      <w:u w:val="thick"/>
    </w:rPr>
  </w:style>
  <w:style w:type="character" w:customStyle="1" w:styleId="underlinecardChar">
    <w:name w:val="underline card Char"/>
    <w:rsid w:val="00FF0F63"/>
    <w:rPr>
      <w:rFonts w:ascii="Arial" w:hAnsi="Arial"/>
      <w:noProof w:val="0"/>
      <w:sz w:val="18"/>
      <w:szCs w:val="24"/>
      <w:u w:val="single"/>
      <w:lang w:val="en-US" w:eastAsia="en-US" w:bidi="ar-SA"/>
    </w:rPr>
  </w:style>
  <w:style w:type="character" w:customStyle="1" w:styleId="CardsCharCharChar">
    <w:name w:val="Cards Char Char Char"/>
    <w:rsid w:val="00FF0F63"/>
    <w:rPr>
      <w:szCs w:val="24"/>
      <w:lang w:val="en-US" w:eastAsia="en-US" w:bidi="ar-SA"/>
    </w:rPr>
  </w:style>
  <w:style w:type="character" w:customStyle="1" w:styleId="HiddenBlockHeaderChar">
    <w:name w:val="Hidden Block Header Char"/>
    <w:link w:val="HiddenBlockHeader"/>
    <w:rsid w:val="00FF0F63"/>
    <w:rPr>
      <w:rFonts w:ascii="Calibri" w:eastAsia="Times New Roman" w:hAnsi="Calibri" w:cs="Courier New"/>
      <w:b/>
      <w:bCs/>
      <w:sz w:val="28"/>
      <w:szCs w:val="22"/>
    </w:rPr>
  </w:style>
  <w:style w:type="paragraph" w:customStyle="1" w:styleId="NothingCharChar">
    <w:name w:val="Nothing Char Char"/>
    <w:link w:val="NothingCharCharChar"/>
    <w:rsid w:val="00FF0F63"/>
    <w:pPr>
      <w:jc w:val="both"/>
    </w:pPr>
    <w:rPr>
      <w:rFonts w:ascii="Times New Roman" w:eastAsia="MS Mincho" w:hAnsi="Times New Roman" w:cs="Times New Roman"/>
    </w:rPr>
  </w:style>
  <w:style w:type="character" w:customStyle="1" w:styleId="NothingCharCharChar">
    <w:name w:val="Nothing Char Char Char"/>
    <w:link w:val="NothingCharChar"/>
    <w:rsid w:val="00FF0F63"/>
    <w:rPr>
      <w:rFonts w:ascii="Times New Roman" w:eastAsia="MS Mincho" w:hAnsi="Times New Roman" w:cs="Times New Roman"/>
    </w:rPr>
  </w:style>
  <w:style w:type="character" w:customStyle="1" w:styleId="CardsCharChar">
    <w:name w:val="Cards Char Char"/>
    <w:rsid w:val="00FF0F63"/>
    <w:rPr>
      <w:szCs w:val="24"/>
      <w:lang w:val="en-US" w:eastAsia="en-US" w:bidi="ar-SA"/>
    </w:rPr>
  </w:style>
  <w:style w:type="character" w:customStyle="1" w:styleId="CardsCharCharCharChar">
    <w:name w:val="Cards Char Char Char Char"/>
    <w:rsid w:val="00FF0F63"/>
    <w:rPr>
      <w:szCs w:val="24"/>
      <w:lang w:val="en-US" w:eastAsia="en-US" w:bidi="ar-SA"/>
    </w:rPr>
  </w:style>
  <w:style w:type="character" w:customStyle="1" w:styleId="BlockHeadingsCharChar">
    <w:name w:val="Block Headings Char Char"/>
    <w:rsid w:val="00FF0F63"/>
    <w:rPr>
      <w:b/>
      <w:sz w:val="36"/>
      <w:szCs w:val="24"/>
      <w:u w:val="single"/>
      <w:lang w:val="en-US" w:eastAsia="en-US" w:bidi="ar-SA"/>
    </w:rPr>
  </w:style>
  <w:style w:type="character" w:customStyle="1" w:styleId="NothingChar1">
    <w:name w:val="Nothing Char1"/>
    <w:rsid w:val="00FF0F63"/>
    <w:rPr>
      <w:szCs w:val="24"/>
      <w:lang w:val="en-US" w:eastAsia="en-US" w:bidi="ar-SA"/>
    </w:rPr>
  </w:style>
  <w:style w:type="paragraph" w:customStyle="1" w:styleId="bloctitles">
    <w:name w:val="bloc titles"/>
    <w:basedOn w:val="Heading1"/>
    <w:next w:val="Normal"/>
    <w:link w:val="bloctitlesChar"/>
    <w:autoRedefine/>
    <w:rsid w:val="00FF0F6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FF0F6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FF0F6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FF0F63"/>
  </w:style>
  <w:style w:type="character" w:customStyle="1" w:styleId="RegularChar">
    <w:name w:val="Regular Char"/>
    <w:link w:val="Regular"/>
    <w:rsid w:val="00FF0F63"/>
    <w:rPr>
      <w:rFonts w:ascii="Garamond" w:eastAsia="Times New Roman" w:hAnsi="Garamond" w:cs="Arial"/>
      <w:bCs/>
      <w:kern w:val="20"/>
      <w:sz w:val="20"/>
      <w:szCs w:val="32"/>
    </w:rPr>
  </w:style>
  <w:style w:type="character" w:customStyle="1" w:styleId="StyleTimesNewRoman">
    <w:name w:val="Style Times New Roman"/>
    <w:rsid w:val="00FF0F63"/>
    <w:rPr>
      <w:rFonts w:ascii="Garamond" w:hAnsi="Garamond"/>
    </w:rPr>
  </w:style>
  <w:style w:type="paragraph" w:customStyle="1" w:styleId="INDENTEDPARAGRAPH">
    <w:name w:val="INDENTED PARAGRAPH"/>
    <w:rsid w:val="00FF0F6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FF0F63"/>
    <w:rPr>
      <w:rFonts w:cs="Arial"/>
      <w:bCs/>
      <w:caps/>
      <w:color w:val="FFFFFF"/>
      <w:sz w:val="2"/>
      <w:szCs w:val="2"/>
      <w:lang w:val="en-US" w:eastAsia="en-US" w:bidi="ar-SA"/>
    </w:rPr>
  </w:style>
  <w:style w:type="paragraph" w:customStyle="1" w:styleId="Numbering">
    <w:name w:val="Numbering"/>
    <w:basedOn w:val="Normal"/>
    <w:next w:val="Normal"/>
    <w:rsid w:val="00FF0F63"/>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FF0F6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FF0F63"/>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F0F63"/>
    <w:pPr>
      <w:numPr>
        <w:numId w:val="6"/>
      </w:numPr>
    </w:pPr>
  </w:style>
  <w:style w:type="paragraph" w:customStyle="1" w:styleId="Lettering">
    <w:name w:val="Lettering"/>
    <w:basedOn w:val="Numbering"/>
    <w:next w:val="Normal"/>
    <w:rsid w:val="00FF0F63"/>
    <w:pPr>
      <w:numPr>
        <w:numId w:val="4"/>
      </w:numPr>
    </w:pPr>
    <w:rPr>
      <w:szCs w:val="22"/>
    </w:rPr>
  </w:style>
  <w:style w:type="paragraph" w:customStyle="1" w:styleId="FileName">
    <w:name w:val="File Name"/>
    <w:basedOn w:val="Normal"/>
    <w:next w:val="Normal"/>
    <w:rsid w:val="00FF0F63"/>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F0F6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F0F63"/>
    <w:pPr>
      <w:numPr>
        <w:numId w:val="7"/>
      </w:numPr>
      <w:tabs>
        <w:tab w:val="num" w:pos="360"/>
      </w:tabs>
      <w:ind w:left="360"/>
    </w:pPr>
  </w:style>
  <w:style w:type="paragraph" w:customStyle="1" w:styleId="CardContinued1">
    <w:name w:val="Card Continued 1"/>
    <w:basedOn w:val="Normal"/>
    <w:next w:val="Normal"/>
    <w:rsid w:val="00FF0F63"/>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F0F63"/>
    <w:pPr>
      <w:numPr>
        <w:numId w:val="0"/>
      </w:numPr>
      <w:spacing w:before="0" w:after="120"/>
      <w:jc w:val="left"/>
    </w:pPr>
  </w:style>
  <w:style w:type="paragraph" w:customStyle="1" w:styleId="Clearformatting0">
    <w:name w:val="Clear formatting"/>
    <w:basedOn w:val="Normal"/>
    <w:rsid w:val="00FF0F6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F0F63"/>
  </w:style>
  <w:style w:type="paragraph" w:customStyle="1" w:styleId="SmallCardText">
    <w:name w:val="Small Card Text"/>
    <w:rsid w:val="00FF0F6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F0F63"/>
    <w:rPr>
      <w:sz w:val="16"/>
      <w:szCs w:val="16"/>
      <w:lang w:val="en-US" w:eastAsia="en-US" w:bidi="ar-SA"/>
    </w:rPr>
  </w:style>
  <w:style w:type="paragraph" w:customStyle="1" w:styleId="TAGFONT">
    <w:name w:val="TAG FONT"/>
    <w:basedOn w:val="Normal"/>
    <w:autoRedefine/>
    <w:rsid w:val="00FF0F63"/>
    <w:rPr>
      <w:rFonts w:eastAsia="Times New Roman"/>
      <w:sz w:val="24"/>
    </w:rPr>
  </w:style>
  <w:style w:type="character" w:customStyle="1" w:styleId="mainarttxt">
    <w:name w:val="mainarttxt"/>
    <w:basedOn w:val="DefaultParagraphFont"/>
    <w:rsid w:val="00FF0F63"/>
  </w:style>
  <w:style w:type="paragraph" w:customStyle="1" w:styleId="TagChar1CharCharCharChar">
    <w:name w:val="Tag Char1 Char Char Char Char"/>
    <w:basedOn w:val="Normal"/>
    <w:rsid w:val="00FF0F6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F0F63"/>
    <w:rPr>
      <w:sz w:val="20"/>
    </w:rPr>
  </w:style>
  <w:style w:type="character" w:customStyle="1" w:styleId="highlightChar">
    <w:name w:val="highlight Char"/>
    <w:rsid w:val="00FF0F6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F0F63"/>
    <w:rPr>
      <w:rFonts w:eastAsia="Batang" w:cs="Arial"/>
      <w:b/>
      <w:bCs/>
      <w:iCs/>
      <w:sz w:val="24"/>
      <w:szCs w:val="28"/>
      <w:lang w:val="en-US" w:eastAsia="en-US" w:bidi="ar-SA"/>
    </w:rPr>
  </w:style>
  <w:style w:type="paragraph" w:customStyle="1" w:styleId="formfldssel">
    <w:name w:val="formfldssel"/>
    <w:basedOn w:val="Normal"/>
    <w:rsid w:val="00FF0F6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F0F6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F0F63"/>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F0F63"/>
  </w:style>
  <w:style w:type="character" w:customStyle="1" w:styleId="StyleCardTextUnderline3Char">
    <w:name w:val="Style Card Text + Underline3 Char"/>
    <w:rsid w:val="00FF0F63"/>
    <w:rPr>
      <w:rFonts w:eastAsia="SimSun"/>
      <w:szCs w:val="24"/>
      <w:u w:val="thick"/>
      <w:lang w:val="en-US" w:eastAsia="zh-CN" w:bidi="ar-SA"/>
    </w:rPr>
  </w:style>
  <w:style w:type="character" w:customStyle="1" w:styleId="BoldandUnderlineChar1Char2CharChar">
    <w:name w:val="Bold and Underline Char1 Char2 Char Char"/>
    <w:rsid w:val="00FF0F63"/>
    <w:rPr>
      <w:b/>
      <w:noProof w:val="0"/>
      <w:szCs w:val="24"/>
      <w:u w:val="single"/>
      <w:lang w:val="en-US" w:eastAsia="en-US" w:bidi="ar-SA"/>
    </w:rPr>
  </w:style>
  <w:style w:type="character" w:customStyle="1" w:styleId="UnderlineChar1Char1">
    <w:name w:val="Underline Char1 Char1"/>
    <w:rsid w:val="00FF0F63"/>
    <w:rPr>
      <w:noProof w:val="0"/>
      <w:szCs w:val="24"/>
      <w:u w:val="single"/>
      <w:lang w:val="en-US" w:eastAsia="en-US" w:bidi="ar-SA"/>
    </w:rPr>
  </w:style>
  <w:style w:type="paragraph" w:customStyle="1" w:styleId="Underlinestyle1">
    <w:name w:val="Underlinestyle"/>
    <w:basedOn w:val="Normal"/>
    <w:rsid w:val="00FF0F63"/>
    <w:pPr>
      <w:tabs>
        <w:tab w:val="left" w:pos="720"/>
      </w:tabs>
      <w:ind w:left="720"/>
    </w:pPr>
    <w:rPr>
      <w:rFonts w:eastAsia="Times New Roman"/>
      <w:szCs w:val="20"/>
      <w:u w:val="single"/>
    </w:rPr>
  </w:style>
  <w:style w:type="character" w:customStyle="1" w:styleId="featurecontentgray1">
    <w:name w:val="featurecontentgray1"/>
    <w:rsid w:val="00FF0F63"/>
    <w:rPr>
      <w:rFonts w:ascii="Arial" w:hAnsi="Arial" w:cs="Arial" w:hint="default"/>
      <w:color w:val="666666"/>
    </w:rPr>
  </w:style>
  <w:style w:type="character" w:customStyle="1" w:styleId="CardCharCharChar0">
    <w:name w:val="Card Char Char Char"/>
    <w:rsid w:val="00FF0F63"/>
    <w:rPr>
      <w:rFonts w:ascii="Book Antiqua" w:hAnsi="Book Antiqua"/>
      <w:szCs w:val="24"/>
      <w:lang w:val="en-US" w:eastAsia="en-US" w:bidi="ar-SA"/>
    </w:rPr>
  </w:style>
  <w:style w:type="character" w:customStyle="1" w:styleId="big1">
    <w:name w:val="big1"/>
    <w:rsid w:val="00FF0F63"/>
    <w:rPr>
      <w:sz w:val="28"/>
      <w:szCs w:val="28"/>
    </w:rPr>
  </w:style>
  <w:style w:type="character" w:customStyle="1" w:styleId="prodgeneral">
    <w:name w:val="prodgeneral"/>
    <w:basedOn w:val="DefaultParagraphFont"/>
    <w:rsid w:val="00FF0F63"/>
  </w:style>
  <w:style w:type="character" w:customStyle="1" w:styleId="StyleUnderlineChar0">
    <w:name w:val="Style Underline + Char"/>
    <w:rsid w:val="00FF0F63"/>
    <w:rPr>
      <w:rFonts w:eastAsia="SimSun" w:cs="Arial"/>
      <w:b/>
      <w:bCs/>
      <w:iCs/>
      <w:caps/>
      <w:sz w:val="24"/>
      <w:szCs w:val="24"/>
      <w:u w:val="single"/>
      <w:lang w:val="en-US" w:eastAsia="en-US" w:bidi="ar-SA"/>
    </w:rPr>
  </w:style>
  <w:style w:type="character" w:customStyle="1" w:styleId="StyleciteChar">
    <w:name w:val="Style cite + Char"/>
    <w:basedOn w:val="citeChar2"/>
    <w:rsid w:val="00FF0F6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F0F63"/>
    <w:rPr>
      <w:rFonts w:eastAsia="Times New Roman"/>
      <w:b/>
      <w:sz w:val="24"/>
    </w:rPr>
  </w:style>
  <w:style w:type="paragraph" w:customStyle="1" w:styleId="RepeatHeader">
    <w:name w:val="Repeat Header"/>
    <w:basedOn w:val="HeaderDebate"/>
    <w:rsid w:val="00FF0F63"/>
    <w:pPr>
      <w:outlineLvl w:val="1"/>
    </w:pPr>
    <w:rPr>
      <w:szCs w:val="48"/>
    </w:rPr>
  </w:style>
  <w:style w:type="character" w:customStyle="1" w:styleId="sectiontitle">
    <w:name w:val="sectiontitle"/>
    <w:basedOn w:val="DefaultParagraphFont"/>
    <w:rsid w:val="00FF0F63"/>
  </w:style>
  <w:style w:type="character" w:customStyle="1" w:styleId="sectionsubtitle">
    <w:name w:val="sectionsubtitle"/>
    <w:basedOn w:val="DefaultParagraphFont"/>
    <w:rsid w:val="00FF0F63"/>
  </w:style>
  <w:style w:type="character" w:customStyle="1" w:styleId="copyright">
    <w:name w:val="copyright"/>
    <w:basedOn w:val="DefaultParagraphFont"/>
    <w:rsid w:val="00FF0F63"/>
  </w:style>
  <w:style w:type="character" w:customStyle="1" w:styleId="EvidenceTag">
    <w:name w:val="Evidence Tag"/>
    <w:rsid w:val="00FF0F6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F0F6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F0F6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F0F6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F0F6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F0F63"/>
    <w:rPr>
      <w:rFonts w:eastAsia="Times New Roman"/>
      <w:sz w:val="16"/>
    </w:rPr>
  </w:style>
  <w:style w:type="paragraph" w:customStyle="1" w:styleId="citationunderline">
    <w:name w:val="citation/underline"/>
    <w:autoRedefine/>
    <w:rsid w:val="00FF0F63"/>
    <w:rPr>
      <w:rFonts w:ascii="Times New Roman" w:eastAsia="Times New Roman" w:hAnsi="Times New Roman" w:cs="Times New Roman"/>
      <w:b/>
      <w:u w:val="single"/>
    </w:rPr>
  </w:style>
  <w:style w:type="character" w:customStyle="1" w:styleId="smcaps">
    <w:name w:val="smcaps"/>
    <w:basedOn w:val="DefaultParagraphFont"/>
    <w:rsid w:val="00FF0F63"/>
  </w:style>
  <w:style w:type="character" w:customStyle="1" w:styleId="inside-head1">
    <w:name w:val="inside-head1"/>
    <w:rsid w:val="00FF0F63"/>
    <w:rPr>
      <w:rFonts w:ascii="Arial" w:hAnsi="Arial" w:cs="Arial" w:hint="default"/>
      <w:b/>
      <w:bCs/>
      <w:color w:val="000000"/>
      <w:spacing w:val="-15"/>
      <w:sz w:val="45"/>
      <w:szCs w:val="45"/>
    </w:rPr>
  </w:style>
  <w:style w:type="character" w:customStyle="1" w:styleId="datestamp1">
    <w:name w:val="datestamp1"/>
    <w:rsid w:val="00FF0F6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F0F6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F0F63"/>
  </w:style>
  <w:style w:type="paragraph" w:customStyle="1" w:styleId="links1">
    <w:name w:val="links1"/>
    <w:basedOn w:val="Normal"/>
    <w:rsid w:val="00FF0F63"/>
    <w:pPr>
      <w:spacing w:before="100" w:beforeAutospacing="1" w:after="100" w:afterAutospacing="1"/>
    </w:pPr>
    <w:rPr>
      <w:rFonts w:eastAsia="Times New Roman"/>
      <w:color w:val="FFFFFF"/>
      <w:sz w:val="16"/>
      <w:szCs w:val="16"/>
    </w:rPr>
  </w:style>
  <w:style w:type="paragraph" w:customStyle="1" w:styleId="endtext">
    <w:name w:val="endtext"/>
    <w:basedOn w:val="Normal"/>
    <w:rsid w:val="00FF0F6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F0F63"/>
    <w:rPr>
      <w:rFonts w:ascii="Verdana" w:hAnsi="Verdana" w:hint="default"/>
      <w:b/>
      <w:bCs/>
      <w:sz w:val="32"/>
      <w:szCs w:val="32"/>
    </w:rPr>
  </w:style>
  <w:style w:type="character" w:customStyle="1" w:styleId="storydeck31">
    <w:name w:val="storydeck31"/>
    <w:rsid w:val="00FF0F63"/>
    <w:rPr>
      <w:rFonts w:ascii="Verdana" w:hAnsi="Verdana" w:hint="default"/>
      <w:i w:val="0"/>
      <w:iCs w:val="0"/>
      <w:sz w:val="21"/>
      <w:szCs w:val="21"/>
    </w:rPr>
  </w:style>
  <w:style w:type="character" w:customStyle="1" w:styleId="subtitle10">
    <w:name w:val="subtitle1"/>
    <w:rsid w:val="00FF0F63"/>
    <w:rPr>
      <w:rFonts w:ascii="Verdana" w:hAnsi="Verdana" w:hint="default"/>
      <w:b w:val="0"/>
      <w:bCs w:val="0"/>
      <w:vanish w:val="0"/>
      <w:webHidden w:val="0"/>
      <w:color w:val="484848"/>
      <w:sz w:val="14"/>
      <w:szCs w:val="14"/>
      <w:specVanish w:val="0"/>
    </w:rPr>
  </w:style>
  <w:style w:type="paragraph" w:customStyle="1" w:styleId="g">
    <w:name w:val="g"/>
    <w:basedOn w:val="Normal"/>
    <w:rsid w:val="00FF0F63"/>
    <w:pPr>
      <w:spacing w:before="240" w:after="240"/>
    </w:pPr>
    <w:rPr>
      <w:rFonts w:eastAsia="Times New Roman"/>
      <w:sz w:val="24"/>
    </w:rPr>
  </w:style>
  <w:style w:type="character" w:customStyle="1" w:styleId="clsbiolink">
    <w:name w:val="clsbiolink"/>
    <w:basedOn w:val="DefaultParagraphFont"/>
    <w:rsid w:val="00FF0F63"/>
  </w:style>
  <w:style w:type="character" w:customStyle="1" w:styleId="clssmaller">
    <w:name w:val="clssmaller"/>
    <w:basedOn w:val="DefaultParagraphFont"/>
    <w:rsid w:val="00FF0F63"/>
  </w:style>
  <w:style w:type="character" w:customStyle="1" w:styleId="sm1">
    <w:name w:val="sm1"/>
    <w:rsid w:val="00FF0F63"/>
    <w:rPr>
      <w:rFonts w:ascii="Verdana" w:hAnsi="Verdana" w:hint="default"/>
      <w:i w:val="0"/>
      <w:iCs w:val="0"/>
      <w:smallCaps w:val="0"/>
      <w:color w:val="000000"/>
      <w:sz w:val="17"/>
      <w:szCs w:val="17"/>
    </w:rPr>
  </w:style>
  <w:style w:type="character" w:customStyle="1" w:styleId="noindentChar">
    <w:name w:val="noindent Char"/>
    <w:rsid w:val="00FF0F63"/>
    <w:rPr>
      <w:rFonts w:ascii="Arial" w:hAnsi="Arial" w:cs="Arial"/>
      <w:sz w:val="24"/>
      <w:szCs w:val="24"/>
      <w:lang w:val="en-US" w:eastAsia="en-US" w:bidi="ar-SA"/>
    </w:rPr>
  </w:style>
  <w:style w:type="character" w:customStyle="1" w:styleId="SmallChar1">
    <w:name w:val="Small Char1"/>
    <w:rsid w:val="00FF0F63"/>
    <w:rPr>
      <w:sz w:val="16"/>
      <w:szCs w:val="24"/>
      <w:lang w:val="en-US" w:eastAsia="en-US" w:bidi="ar-SA"/>
    </w:rPr>
  </w:style>
  <w:style w:type="character" w:customStyle="1" w:styleId="fullcite0">
    <w:name w:val="fullcite"/>
    <w:basedOn w:val="DefaultParagraphFont"/>
    <w:rsid w:val="00FF0F63"/>
  </w:style>
  <w:style w:type="character" w:customStyle="1" w:styleId="Style9ptThickunderline">
    <w:name w:val="Style 9 pt Thick underline"/>
    <w:rsid w:val="00FF0F63"/>
    <w:rPr>
      <w:sz w:val="24"/>
      <w:u w:val="thick"/>
    </w:rPr>
  </w:style>
  <w:style w:type="paragraph" w:customStyle="1" w:styleId="Repeatheader0">
    <w:name w:val="Repeat header"/>
    <w:basedOn w:val="Normal"/>
    <w:autoRedefine/>
    <w:rsid w:val="00FF0F6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F0F63"/>
    <w:rPr>
      <w:rFonts w:ascii="Times New Roman" w:hAnsi="Times New Roman" w:cs="Calibri"/>
      <w:sz w:val="16"/>
    </w:rPr>
  </w:style>
  <w:style w:type="character" w:customStyle="1" w:styleId="CardNotUnderlinedChar">
    <w:name w:val="Card Not Underlined Char"/>
    <w:rsid w:val="00FF0F63"/>
    <w:rPr>
      <w:sz w:val="16"/>
      <w:lang w:val="en-US" w:eastAsia="en-US" w:bidi="ar-SA"/>
    </w:rPr>
  </w:style>
  <w:style w:type="paragraph" w:customStyle="1" w:styleId="CardNotUnderlined3">
    <w:name w:val="Card Not Underlined 3"/>
    <w:basedOn w:val="CardNotUnderlined"/>
    <w:rsid w:val="00FF0F63"/>
    <w:rPr>
      <w:rFonts w:ascii="Times New Roman" w:hAnsi="Times New Roman" w:cs="Calibri"/>
    </w:rPr>
  </w:style>
  <w:style w:type="paragraph" w:customStyle="1" w:styleId="CardNotUnderlinedFinal">
    <w:name w:val="Card Not Underlined Final"/>
    <w:basedOn w:val="CardNotUnderlined3"/>
    <w:rsid w:val="00FF0F63"/>
    <w:rPr>
      <w:sz w:val="20"/>
    </w:rPr>
  </w:style>
  <w:style w:type="character" w:customStyle="1" w:styleId="tagChar3">
    <w:name w:val="tag Char3"/>
    <w:rsid w:val="00FF0F63"/>
    <w:rPr>
      <w:b/>
      <w:sz w:val="24"/>
      <w:szCs w:val="24"/>
      <w:lang w:val="en-US" w:eastAsia="en-US" w:bidi="ar-SA"/>
    </w:rPr>
  </w:style>
  <w:style w:type="character" w:customStyle="1" w:styleId="link-mailto">
    <w:name w:val="link-mailto"/>
    <w:basedOn w:val="DefaultParagraphFont"/>
    <w:rsid w:val="00FF0F63"/>
  </w:style>
  <w:style w:type="character" w:customStyle="1" w:styleId="StyleUnderlineUnderlineChar">
    <w:name w:val="Style Underline + Underline Char"/>
    <w:rsid w:val="00FF0F63"/>
    <w:rPr>
      <w:rFonts w:ascii="Trebuchet MS" w:hAnsi="Trebuchet MS"/>
      <w:szCs w:val="18"/>
      <w:u w:val="single"/>
      <w:lang w:val="en-US" w:eastAsia="en-US" w:bidi="ar-SA"/>
    </w:rPr>
  </w:style>
  <w:style w:type="paragraph" w:customStyle="1" w:styleId="formfld">
    <w:name w:val="formfld"/>
    <w:basedOn w:val="Normal"/>
    <w:rsid w:val="00FF0F63"/>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FF0F63"/>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FF0F6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FF0F63"/>
    <w:rPr>
      <w:rFonts w:ascii="Times New Roman" w:eastAsia="Times New Roman" w:hAnsi="Times New Roman" w:cs="Times New Roman"/>
      <w:sz w:val="20"/>
      <w:u w:val="thick"/>
    </w:rPr>
  </w:style>
  <w:style w:type="paragraph" w:customStyle="1" w:styleId="SmallCards">
    <w:name w:val="Small Cards"/>
    <w:basedOn w:val="Cards"/>
    <w:link w:val="SmallCardsChar"/>
    <w:rsid w:val="00FF0F6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FF0F63"/>
    <w:rPr>
      <w:rFonts w:ascii="Times New Roman" w:eastAsia="Times New Roman" w:hAnsi="Times New Roman" w:cs="Times New Roman"/>
      <w:sz w:val="14"/>
    </w:rPr>
  </w:style>
  <w:style w:type="paragraph" w:customStyle="1" w:styleId="ReadingCites">
    <w:name w:val="Reading Cites"/>
    <w:basedOn w:val="Normal"/>
    <w:link w:val="ReadingCitesChar"/>
    <w:rsid w:val="00FF0F63"/>
    <w:rPr>
      <w:rFonts w:eastAsia="Times New Roman"/>
      <w:b/>
      <w:sz w:val="20"/>
      <w:szCs w:val="20"/>
    </w:rPr>
  </w:style>
  <w:style w:type="character" w:customStyle="1" w:styleId="ReadingCitesChar">
    <w:name w:val="Reading Cites Char"/>
    <w:link w:val="ReadingCites"/>
    <w:rsid w:val="00FF0F63"/>
    <w:rPr>
      <w:rFonts w:ascii="Calibri" w:eastAsia="Times New Roman" w:hAnsi="Calibri"/>
      <w:b/>
      <w:sz w:val="20"/>
      <w:szCs w:val="20"/>
    </w:rPr>
  </w:style>
  <w:style w:type="paragraph" w:customStyle="1" w:styleId="ContentsHeading">
    <w:name w:val="Contents Heading"/>
    <w:basedOn w:val="Heading1"/>
    <w:next w:val="Normal"/>
    <w:rsid w:val="00FF0F6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FF0F63"/>
    <w:pPr>
      <w:spacing w:before="100" w:beforeAutospacing="1" w:after="100" w:afterAutospacing="1"/>
    </w:pPr>
    <w:rPr>
      <w:rFonts w:eastAsia="Times New Roman"/>
      <w:sz w:val="20"/>
    </w:rPr>
  </w:style>
  <w:style w:type="character" w:customStyle="1" w:styleId="CharacterStyle8">
    <w:name w:val="Character Style 8"/>
    <w:rsid w:val="00FF0F63"/>
    <w:rPr>
      <w:sz w:val="22"/>
      <w:szCs w:val="22"/>
    </w:rPr>
  </w:style>
  <w:style w:type="paragraph" w:customStyle="1" w:styleId="Style110">
    <w:name w:val="Style 11"/>
    <w:rsid w:val="00FF0F6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FF0F6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FF0F63"/>
    <w:rPr>
      <w:b/>
      <w:sz w:val="24"/>
    </w:rPr>
  </w:style>
  <w:style w:type="character" w:customStyle="1" w:styleId="CardText1CharChar">
    <w:name w:val="Card Text 1 Char Char"/>
    <w:rsid w:val="00FF0F63"/>
    <w:rPr>
      <w:rFonts w:ascii="Arial Narrow" w:hAnsi="Arial Narrow"/>
      <w:color w:val="000000"/>
      <w:sz w:val="22"/>
      <w:szCs w:val="22"/>
      <w:u w:val="single"/>
      <w:lang w:val="en-US" w:eastAsia="en-US" w:bidi="ar-SA"/>
    </w:rPr>
  </w:style>
  <w:style w:type="character" w:customStyle="1" w:styleId="CardText1Char1">
    <w:name w:val="Card Text 1 Char1"/>
    <w:rsid w:val="00FF0F63"/>
    <w:rPr>
      <w:rFonts w:ascii="Arial Narrow" w:hAnsi="Arial Narrow"/>
      <w:color w:val="000000"/>
      <w:sz w:val="22"/>
      <w:szCs w:val="22"/>
      <w:u w:val="single"/>
      <w:lang w:val="en-US" w:eastAsia="en-US" w:bidi="ar-SA"/>
    </w:rPr>
  </w:style>
  <w:style w:type="paragraph" w:customStyle="1" w:styleId="Style70">
    <w:name w:val="Style 7"/>
    <w:rsid w:val="00FF0F63"/>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FF0F6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FF0F6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F0F63"/>
  </w:style>
  <w:style w:type="paragraph" w:customStyle="1" w:styleId="Header1">
    <w:name w:val="Header1"/>
    <w:aliases w:val="Header Char Char,Header Char Char Char Char Char Char Char Cha,Char Char Char Cha"/>
    <w:basedOn w:val="Heading1"/>
    <w:next w:val="Heading1"/>
    <w:qFormat/>
    <w:rsid w:val="00FF0F6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FF0F63"/>
    <w:rPr>
      <w:b/>
      <w:bCs/>
      <w:color w:val="695B54"/>
    </w:rPr>
  </w:style>
  <w:style w:type="paragraph" w:customStyle="1" w:styleId="Heading11">
    <w:name w:val="Heading 11"/>
    <w:basedOn w:val="Normal"/>
    <w:next w:val="Normal"/>
    <w:rsid w:val="00FF0F63"/>
    <w:pPr>
      <w:keepNext/>
      <w:widowControl w:val="0"/>
      <w:suppressAutoHyphens/>
      <w:jc w:val="center"/>
    </w:pPr>
    <w:rPr>
      <w:rFonts w:eastAsia="Tahoma"/>
      <w:b/>
      <w:sz w:val="48"/>
      <w:szCs w:val="32"/>
      <w:u w:val="single"/>
    </w:rPr>
  </w:style>
  <w:style w:type="paragraph" w:customStyle="1" w:styleId="TextHeading">
    <w:name w:val="Text Heading"/>
    <w:basedOn w:val="Heading3"/>
    <w:rsid w:val="00FF0F63"/>
    <w:pPr>
      <w:keepLines w:val="0"/>
      <w:pageBreakBefore w:val="0"/>
      <w:spacing w:before="0"/>
      <w:jc w:val="left"/>
    </w:pPr>
    <w:rPr>
      <w:rFonts w:eastAsia="Times New Roman" w:cs="Arial"/>
      <w:bCs w:val="0"/>
      <w:sz w:val="22"/>
      <w:szCs w:val="26"/>
    </w:rPr>
  </w:style>
  <w:style w:type="character" w:customStyle="1" w:styleId="TextHeadingChar">
    <w:name w:val="Text Heading Char"/>
    <w:rsid w:val="00FF0F63"/>
    <w:rPr>
      <w:rFonts w:cs="Arial"/>
      <w:b/>
      <w:bCs/>
      <w:sz w:val="22"/>
      <w:szCs w:val="26"/>
      <w:u w:val="single"/>
      <w:lang w:val="en-US" w:eastAsia="en-US" w:bidi="ar-SA"/>
    </w:rPr>
  </w:style>
  <w:style w:type="character" w:customStyle="1" w:styleId="FootnoteCharacters">
    <w:name w:val="Footnote Characters"/>
    <w:rsid w:val="00FF0F63"/>
    <w:rPr>
      <w:vertAlign w:val="superscript"/>
    </w:rPr>
  </w:style>
  <w:style w:type="paragraph" w:customStyle="1" w:styleId="StyleHeading1BlockTitleHeading1Char1ALEXHeadingBrief-He2">
    <w:name w:val="Style Heading 1Block TitleHeading 1 Char1ALEXHeadingBrief - He...2"/>
    <w:basedOn w:val="Heading1"/>
    <w:autoRedefine/>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FF0F6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FF0F63"/>
    <w:rPr>
      <w:rFonts w:ascii="Arial" w:eastAsia="Times New Roman" w:hAnsi="Arial"/>
      <w:smallCaps/>
    </w:rPr>
  </w:style>
  <w:style w:type="paragraph" w:customStyle="1" w:styleId="DebateBody">
    <w:name w:val="Debate Body"/>
    <w:basedOn w:val="Normal"/>
    <w:qFormat/>
    <w:rsid w:val="00FF0F63"/>
    <w:rPr>
      <w:rFonts w:ascii="Cambria" w:eastAsia="Cambria" w:hAnsi="Cambria"/>
      <w:b/>
      <w:caps/>
      <w:sz w:val="24"/>
    </w:rPr>
  </w:style>
  <w:style w:type="paragraph" w:customStyle="1" w:styleId="StyleDebateBodyBefore12pt">
    <w:name w:val="Style Debate Body + Before:  12 pt"/>
    <w:basedOn w:val="Normal"/>
    <w:next w:val="Normal"/>
    <w:rsid w:val="00FF0F63"/>
    <w:pPr>
      <w:spacing w:before="240"/>
    </w:pPr>
    <w:rPr>
      <w:rFonts w:eastAsia="Times New Roman"/>
      <w:bCs/>
      <w:sz w:val="20"/>
      <w:szCs w:val="20"/>
    </w:rPr>
  </w:style>
  <w:style w:type="paragraph" w:customStyle="1" w:styleId="StyleDebateBodyBefore12pt1">
    <w:name w:val="Style Debate Body + Before:  12 pt1"/>
    <w:basedOn w:val="Normal"/>
    <w:rsid w:val="00FF0F63"/>
    <w:pPr>
      <w:spacing w:before="240"/>
    </w:pPr>
    <w:rPr>
      <w:rFonts w:eastAsia="Times New Roman"/>
      <w:bCs/>
      <w:sz w:val="20"/>
      <w:szCs w:val="20"/>
    </w:rPr>
  </w:style>
  <w:style w:type="character" w:customStyle="1" w:styleId="10ptnotbold">
    <w:name w:val="10ptnotbold"/>
    <w:rsid w:val="00FF0F63"/>
    <w:rPr>
      <w:sz w:val="20"/>
    </w:rPr>
  </w:style>
  <w:style w:type="paragraph" w:customStyle="1" w:styleId="PageNumber11">
    <w:name w:val="Page Number11"/>
    <w:basedOn w:val="Normal"/>
    <w:next w:val="Normal"/>
    <w:rsid w:val="00FF0F63"/>
    <w:rPr>
      <w:rFonts w:eastAsia="Times New Roman"/>
      <w:sz w:val="20"/>
    </w:rPr>
  </w:style>
  <w:style w:type="character" w:customStyle="1" w:styleId="Heading2CharCharCharCharCharCharCharCharCharCharCharCharCharChar1">
    <w:name w:val="Heading 2 Char Char Char Char Char Char Char Char Char Char Char Char Char Char1"/>
    <w:rsid w:val="00FF0F63"/>
    <w:rPr>
      <w:rFonts w:eastAsia="SimSun" w:cs="Arial"/>
      <w:b/>
      <w:bCs/>
      <w:iCs/>
      <w:sz w:val="24"/>
      <w:szCs w:val="28"/>
      <w:lang w:val="en-US" w:eastAsia="zh-CN" w:bidi="ar-SA"/>
    </w:rPr>
  </w:style>
  <w:style w:type="character" w:customStyle="1" w:styleId="Char31">
    <w:name w:val="Char31"/>
    <w:rsid w:val="00FF0F63"/>
    <w:rPr>
      <w:rFonts w:cs="Arial"/>
      <w:bCs/>
      <w:u w:val="thick"/>
      <w:lang w:val="en-US" w:eastAsia="en-US" w:bidi="ar-SA"/>
    </w:rPr>
  </w:style>
  <w:style w:type="paragraph" w:customStyle="1" w:styleId="StyleHeading1Centered">
    <w:name w:val="Style Heading 1 + Centered"/>
    <w:basedOn w:val="Heading1"/>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FF0F63"/>
    <w:pPr>
      <w:spacing w:before="120"/>
    </w:pPr>
    <w:rPr>
      <w:rFonts w:eastAsia="Times New Roman"/>
      <w:sz w:val="20"/>
    </w:rPr>
  </w:style>
  <w:style w:type="character" w:customStyle="1" w:styleId="underliningChar0">
    <w:name w:val="underlining Char"/>
    <w:rsid w:val="00FF0F63"/>
    <w:rPr>
      <w:b/>
      <w:szCs w:val="24"/>
      <w:u w:val="single"/>
      <w:lang w:val="en-US" w:eastAsia="en-US" w:bidi="ar-SA"/>
    </w:rPr>
  </w:style>
  <w:style w:type="character" w:customStyle="1" w:styleId="notreadChar">
    <w:name w:val="not read Char"/>
    <w:rsid w:val="00FF0F63"/>
    <w:rPr>
      <w:sz w:val="18"/>
      <w:szCs w:val="24"/>
      <w:lang w:val="en-US" w:eastAsia="en-US" w:bidi="ar-SA"/>
    </w:rPr>
  </w:style>
  <w:style w:type="paragraph" w:customStyle="1" w:styleId="StyleStrong10ptNotBold">
    <w:name w:val="Style Strong + 10 pt Not Bold"/>
    <w:basedOn w:val="Normal"/>
    <w:autoRedefine/>
    <w:rsid w:val="00FF0F63"/>
    <w:pPr>
      <w:ind w:left="720" w:hanging="360"/>
    </w:pPr>
    <w:rPr>
      <w:rFonts w:eastAsia="Times New Roman"/>
      <w:sz w:val="26"/>
      <w:szCs w:val="26"/>
    </w:rPr>
  </w:style>
  <w:style w:type="character" w:customStyle="1" w:styleId="prbodytext1">
    <w:name w:val="pr_bodytext1"/>
    <w:rsid w:val="00FF0F63"/>
    <w:rPr>
      <w:rFonts w:ascii="Arial" w:hAnsi="Arial" w:cs="Arial" w:hint="default"/>
      <w:sz w:val="20"/>
      <w:szCs w:val="20"/>
    </w:rPr>
  </w:style>
  <w:style w:type="character" w:customStyle="1" w:styleId="smallCharChar">
    <w:name w:val="small Char Char"/>
    <w:rsid w:val="00FF0F63"/>
    <w:rPr>
      <w:rFonts w:ascii="Times New Roman" w:eastAsia="Times New Roman" w:hAnsi="Times New Roman" w:cs="Times New Roman"/>
      <w:sz w:val="12"/>
      <w:szCs w:val="16"/>
    </w:rPr>
  </w:style>
  <w:style w:type="character" w:customStyle="1" w:styleId="Undlerine">
    <w:name w:val="Undlerine"/>
    <w:qFormat/>
    <w:rsid w:val="00FF0F63"/>
    <w:rPr>
      <w:rFonts w:ascii="Times New Roman" w:hAnsi="Times New Roman"/>
      <w:w w:val="110"/>
      <w:sz w:val="20"/>
      <w:szCs w:val="20"/>
      <w:u w:val="single"/>
      <w:bdr w:val="none" w:sz="0" w:space="0" w:color="auto"/>
      <w:lang w:bidi="he-IL"/>
    </w:rPr>
  </w:style>
  <w:style w:type="character" w:customStyle="1" w:styleId="Aunderline1">
    <w:name w:val="Aunderline"/>
    <w:qFormat/>
    <w:rsid w:val="00FF0F63"/>
    <w:rPr>
      <w:rFonts w:ascii="Times New Roman" w:hAnsi="Times New Roman"/>
      <w:sz w:val="20"/>
      <w:u w:val="single"/>
    </w:rPr>
  </w:style>
  <w:style w:type="paragraph" w:customStyle="1" w:styleId="NormalUnderline0">
    <w:name w:val="Normal + Underline"/>
    <w:basedOn w:val="Normal"/>
    <w:link w:val="NormalUnderlineChar0"/>
    <w:rsid w:val="00FF0F63"/>
    <w:pPr>
      <w:ind w:left="720"/>
    </w:pPr>
    <w:rPr>
      <w:rFonts w:eastAsia="Times New Roman"/>
      <w:b/>
      <w:sz w:val="20"/>
      <w:u w:val="single"/>
      <w:lang w:val="x-none" w:eastAsia="x-none"/>
    </w:rPr>
  </w:style>
  <w:style w:type="character" w:customStyle="1" w:styleId="NormalUnderlineChar0">
    <w:name w:val="Normal + Underline Char"/>
    <w:link w:val="NormalUnderline0"/>
    <w:rsid w:val="00FF0F63"/>
    <w:rPr>
      <w:rFonts w:ascii="Calibri" w:eastAsia="Times New Roman" w:hAnsi="Calibri"/>
      <w:b/>
      <w:sz w:val="20"/>
      <w:u w:val="single"/>
      <w:lang w:val="x-none" w:eastAsia="x-none"/>
    </w:rPr>
  </w:style>
  <w:style w:type="character" w:customStyle="1" w:styleId="Boxes">
    <w:name w:val="Boxes"/>
    <w:qFormat/>
    <w:rsid w:val="00FF0F63"/>
    <w:rPr>
      <w:rFonts w:ascii="Times New Roman" w:hAnsi="Times New Roman"/>
      <w:sz w:val="20"/>
      <w:u w:val="single"/>
      <w:bdr w:val="single" w:sz="4" w:space="0" w:color="auto"/>
    </w:rPr>
  </w:style>
  <w:style w:type="character" w:customStyle="1" w:styleId="tim">
    <w:name w:val="tim"/>
    <w:qFormat/>
    <w:rsid w:val="00FF0F63"/>
    <w:rPr>
      <w:rFonts w:ascii="Times New Roman" w:hAnsi="Times New Roman"/>
      <w:sz w:val="20"/>
      <w:u w:val="single"/>
    </w:rPr>
  </w:style>
  <w:style w:type="character" w:customStyle="1" w:styleId="hl">
    <w:name w:val="hl"/>
    <w:basedOn w:val="DefaultParagraphFont"/>
    <w:rsid w:val="00FF0F63"/>
  </w:style>
  <w:style w:type="character" w:customStyle="1" w:styleId="clock1">
    <w:name w:val="clock1"/>
    <w:rsid w:val="00FF0F63"/>
    <w:rPr>
      <w:color w:val="B51B1B"/>
    </w:rPr>
  </w:style>
  <w:style w:type="character" w:customStyle="1" w:styleId="smallChar10">
    <w:name w:val="small Char1"/>
    <w:rsid w:val="00FF0F63"/>
    <w:rPr>
      <w:sz w:val="12"/>
      <w:szCs w:val="16"/>
      <w:lang w:val="en-US" w:eastAsia="en-US" w:bidi="ar-SA"/>
    </w:rPr>
  </w:style>
  <w:style w:type="character" w:customStyle="1" w:styleId="SmallCardsCharChar">
    <w:name w:val="Small Cards Char Char"/>
    <w:rsid w:val="00FF0F63"/>
    <w:rPr>
      <w:sz w:val="14"/>
      <w:szCs w:val="24"/>
      <w:lang w:val="en-US" w:eastAsia="en-US" w:bidi="ar-SA"/>
    </w:rPr>
  </w:style>
  <w:style w:type="paragraph" w:customStyle="1" w:styleId="NormalCards">
    <w:name w:val="Normal Cards"/>
    <w:basedOn w:val="Normal"/>
    <w:rsid w:val="00FF0F63"/>
    <w:pPr>
      <w:ind w:left="288"/>
    </w:pPr>
    <w:rPr>
      <w:rFonts w:eastAsia="Times New Roman"/>
      <w:sz w:val="20"/>
    </w:rPr>
  </w:style>
  <w:style w:type="character" w:customStyle="1" w:styleId="iniciales">
    <w:name w:val="iniciales"/>
    <w:basedOn w:val="DefaultParagraphFont"/>
    <w:rsid w:val="00FF0F63"/>
  </w:style>
  <w:style w:type="character" w:customStyle="1" w:styleId="Style10ptBoldUnderline">
    <w:name w:val="Style 10 pt Bold Underline"/>
    <w:rsid w:val="00FF0F63"/>
    <w:rPr>
      <w:b/>
      <w:bCs/>
      <w:sz w:val="20"/>
      <w:u w:val="single"/>
    </w:rPr>
  </w:style>
  <w:style w:type="paragraph" w:customStyle="1" w:styleId="outdent">
    <w:name w:val="outdent"/>
    <w:basedOn w:val="Normal"/>
    <w:rsid w:val="00FF0F6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F0F63"/>
    <w:pPr>
      <w:spacing w:before="100" w:beforeAutospacing="1" w:after="100" w:afterAutospacing="1"/>
    </w:pPr>
    <w:rPr>
      <w:rFonts w:eastAsia="Times New Roman"/>
      <w:sz w:val="24"/>
    </w:rPr>
  </w:style>
  <w:style w:type="paragraph" w:customStyle="1" w:styleId="separator">
    <w:name w:val="separator"/>
    <w:basedOn w:val="Normal"/>
    <w:rsid w:val="00FF0F63"/>
    <w:pPr>
      <w:spacing w:before="100" w:beforeAutospacing="1" w:after="100" w:afterAutospacing="1"/>
    </w:pPr>
    <w:rPr>
      <w:rFonts w:eastAsia="Times New Roman"/>
      <w:sz w:val="24"/>
    </w:rPr>
  </w:style>
  <w:style w:type="paragraph" w:customStyle="1" w:styleId="bulletfollow">
    <w:name w:val="bulletfollow"/>
    <w:basedOn w:val="Normal"/>
    <w:rsid w:val="00FF0F63"/>
    <w:pPr>
      <w:spacing w:before="100" w:beforeAutospacing="1" w:after="100" w:afterAutospacing="1"/>
    </w:pPr>
    <w:rPr>
      <w:rFonts w:eastAsia="Times New Roman"/>
      <w:sz w:val="24"/>
    </w:rPr>
  </w:style>
  <w:style w:type="paragraph" w:customStyle="1" w:styleId="bulleted">
    <w:name w:val="bulleted"/>
    <w:basedOn w:val="Normal"/>
    <w:rsid w:val="00FF0F6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F0F63"/>
    <w:rPr>
      <w:rFonts w:ascii="Times New Roman" w:eastAsia="Times New Roman" w:hAnsi="Times New Roman" w:cs="Times New Roman"/>
      <w:strike/>
      <w:sz w:val="20"/>
      <w:szCs w:val="20"/>
    </w:rPr>
  </w:style>
  <w:style w:type="character" w:customStyle="1" w:styleId="StrikethroughChar">
    <w:name w:val="Strikethrough Char"/>
    <w:link w:val="Strikethrough0"/>
    <w:rsid w:val="00FF0F63"/>
    <w:rPr>
      <w:rFonts w:ascii="Times New Roman" w:eastAsia="Times New Roman" w:hAnsi="Times New Roman" w:cs="Times New Roman"/>
      <w:strike/>
      <w:sz w:val="20"/>
      <w:szCs w:val="20"/>
    </w:rPr>
  </w:style>
  <w:style w:type="character" w:customStyle="1" w:styleId="UnderlineCardsCharChar">
    <w:name w:val="Underline Cards Char Char"/>
    <w:rsid w:val="00FF0F63"/>
    <w:rPr>
      <w:rFonts w:eastAsia="SimSun"/>
      <w:szCs w:val="24"/>
      <w:u w:val="thick"/>
      <w:lang w:val="en-US" w:eastAsia="en-US" w:bidi="ar-SA"/>
    </w:rPr>
  </w:style>
  <w:style w:type="character" w:customStyle="1" w:styleId="head">
    <w:name w:val="head"/>
    <w:basedOn w:val="DefaultParagraphFont"/>
    <w:rsid w:val="00FF0F63"/>
  </w:style>
  <w:style w:type="paragraph" w:customStyle="1" w:styleId="authorgroup">
    <w:name w:val="authorgroup"/>
    <w:basedOn w:val="Normal"/>
    <w:rsid w:val="00FF0F63"/>
    <w:pPr>
      <w:spacing w:before="100" w:beforeAutospacing="1" w:after="100" w:afterAutospacing="1"/>
    </w:pPr>
    <w:rPr>
      <w:rFonts w:eastAsia="Calibri"/>
      <w:sz w:val="24"/>
    </w:rPr>
  </w:style>
  <w:style w:type="paragraph" w:customStyle="1" w:styleId="affiliation1">
    <w:name w:val="affiliation1"/>
    <w:basedOn w:val="Normal"/>
    <w:rsid w:val="00FF0F63"/>
    <w:pPr>
      <w:spacing w:before="100" w:beforeAutospacing="1" w:after="100" w:afterAutospacing="1"/>
    </w:pPr>
    <w:rPr>
      <w:rFonts w:eastAsia="Calibri"/>
      <w:sz w:val="24"/>
    </w:rPr>
  </w:style>
  <w:style w:type="paragraph" w:customStyle="1" w:styleId="norm">
    <w:name w:val="norm"/>
    <w:basedOn w:val="Normal"/>
    <w:rsid w:val="00FF0F63"/>
    <w:pPr>
      <w:spacing w:before="100" w:beforeAutospacing="1" w:after="100" w:afterAutospacing="1"/>
    </w:pPr>
    <w:rPr>
      <w:rFonts w:eastAsia="Calibri"/>
      <w:sz w:val="24"/>
    </w:rPr>
  </w:style>
  <w:style w:type="character" w:customStyle="1" w:styleId="smallcapitals">
    <w:name w:val="smallcapitals"/>
    <w:basedOn w:val="DefaultParagraphFont"/>
    <w:rsid w:val="00FF0F63"/>
  </w:style>
  <w:style w:type="character" w:customStyle="1" w:styleId="number0">
    <w:name w:val="number"/>
    <w:basedOn w:val="DefaultParagraphFont"/>
    <w:rsid w:val="00FF0F63"/>
  </w:style>
  <w:style w:type="character" w:customStyle="1" w:styleId="swauthor">
    <w:name w:val="sw_author"/>
    <w:rsid w:val="00FF0F63"/>
  </w:style>
  <w:style w:type="character" w:customStyle="1" w:styleId="articlebody1">
    <w:name w:val="articlebody1"/>
    <w:rsid w:val="00FF0F63"/>
  </w:style>
  <w:style w:type="character" w:customStyle="1" w:styleId="small1">
    <w:name w:val="small1"/>
    <w:rsid w:val="00FF0F63"/>
  </w:style>
  <w:style w:type="paragraph" w:customStyle="1" w:styleId="AuthorDate2">
    <w:name w:val="Author/Date"/>
    <w:basedOn w:val="Normal"/>
    <w:link w:val="AuthorDateChar1"/>
    <w:rsid w:val="00FF0F63"/>
    <w:rPr>
      <w:rFonts w:eastAsia="Times New Roman"/>
      <w:b/>
      <w:sz w:val="24"/>
      <w:u w:val="single"/>
    </w:rPr>
  </w:style>
  <w:style w:type="character" w:customStyle="1" w:styleId="AuthorDateChar1">
    <w:name w:val="Author/Date Char1"/>
    <w:link w:val="AuthorDate2"/>
    <w:rsid w:val="00FF0F63"/>
    <w:rPr>
      <w:rFonts w:ascii="Calibri" w:eastAsia="Times New Roman" w:hAnsi="Calibri"/>
      <w:b/>
      <w:u w:val="single"/>
    </w:rPr>
  </w:style>
  <w:style w:type="character" w:customStyle="1" w:styleId="Shortcite">
    <w:name w:val="Shortcite"/>
    <w:basedOn w:val="DefaultParagraphFont"/>
    <w:rsid w:val="00FF0F63"/>
    <w:rPr>
      <w:rFonts w:ascii="Times New Roman" w:hAnsi="Times New Roman"/>
      <w:b/>
      <w:bCs/>
      <w:sz w:val="20"/>
    </w:rPr>
  </w:style>
  <w:style w:type="character" w:customStyle="1" w:styleId="Longcite">
    <w:name w:val="Longcite"/>
    <w:basedOn w:val="DefaultParagraphFont"/>
    <w:rsid w:val="00FF0F63"/>
    <w:rPr>
      <w:sz w:val="16"/>
    </w:rPr>
  </w:style>
  <w:style w:type="paragraph" w:customStyle="1" w:styleId="analytic0">
    <w:name w:val="analytic"/>
    <w:basedOn w:val="Normal"/>
    <w:link w:val="analyticChar0"/>
    <w:uiPriority w:val="4"/>
    <w:qFormat/>
    <w:rsid w:val="00FF0F63"/>
    <w:pPr>
      <w:spacing w:before="120"/>
    </w:pPr>
    <w:rPr>
      <w:rFonts w:ascii="Arial" w:hAnsi="Arial"/>
      <w:b/>
      <w:sz w:val="20"/>
    </w:rPr>
  </w:style>
  <w:style w:type="character" w:customStyle="1" w:styleId="analyticChar0">
    <w:name w:val="analytic Char"/>
    <w:basedOn w:val="DefaultParagraphFont"/>
    <w:link w:val="analytic0"/>
    <w:uiPriority w:val="4"/>
    <w:rsid w:val="00FF0F63"/>
    <w:rPr>
      <w:rFonts w:ascii="Arial" w:hAnsi="Arial"/>
      <w:b/>
      <w:sz w:val="20"/>
    </w:rPr>
  </w:style>
  <w:style w:type="character" w:customStyle="1" w:styleId="Normal30">
    <w:name w:val="Normal3"/>
    <w:basedOn w:val="DefaultParagraphFont"/>
    <w:rsid w:val="00FF0F63"/>
  </w:style>
  <w:style w:type="paragraph" w:customStyle="1" w:styleId="PageNumber8">
    <w:name w:val="Page Number8"/>
    <w:basedOn w:val="Normal"/>
    <w:next w:val="Normal"/>
    <w:rsid w:val="00FF0F63"/>
    <w:pPr>
      <w:spacing w:after="0" w:line="240" w:lineRule="auto"/>
    </w:pPr>
    <w:rPr>
      <w:rFonts w:eastAsia="Times New Roman"/>
      <w:sz w:val="20"/>
    </w:rPr>
  </w:style>
  <w:style w:type="paragraph" w:customStyle="1" w:styleId="Header2">
    <w:name w:val="Header2"/>
    <w:basedOn w:val="Heading1"/>
    <w:next w:val="Heading1"/>
    <w:rsid w:val="00FF0F63"/>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FF0F63"/>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FF0F63"/>
    <w:rPr>
      <w:rFonts w:cs="New Baskerville"/>
      <w:color w:val="000000"/>
    </w:rPr>
  </w:style>
  <w:style w:type="character" w:customStyle="1" w:styleId="postauthor">
    <w:name w:val="postauthor"/>
    <w:basedOn w:val="DefaultParagraphFont"/>
    <w:rsid w:val="00FF0F63"/>
  </w:style>
  <w:style w:type="paragraph" w:customStyle="1" w:styleId="notes-source-hasnotes">
    <w:name w:val="notes-source-hasnotes"/>
    <w:basedOn w:val="Normal"/>
    <w:rsid w:val="00FF0F63"/>
    <w:pPr>
      <w:spacing w:before="100" w:beforeAutospacing="1" w:after="100" w:afterAutospacing="1"/>
    </w:pPr>
    <w:rPr>
      <w:rFonts w:ascii="Times" w:hAnsi="Times"/>
      <w:sz w:val="20"/>
      <w:szCs w:val="20"/>
    </w:rPr>
  </w:style>
  <w:style w:type="character" w:customStyle="1" w:styleId="span">
    <w:name w:val="span"/>
    <w:basedOn w:val="DefaultParagraphFont"/>
    <w:rsid w:val="00FF0F63"/>
  </w:style>
  <w:style w:type="character" w:customStyle="1" w:styleId="maintitle">
    <w:name w:val="maintitle"/>
    <w:basedOn w:val="DefaultParagraphFont"/>
    <w:rsid w:val="00FF0F63"/>
  </w:style>
  <w:style w:type="character" w:customStyle="1" w:styleId="thirdparty-logo">
    <w:name w:val="thirdparty-logo"/>
    <w:basedOn w:val="DefaultParagraphFont"/>
    <w:rsid w:val="00FF0F63"/>
  </w:style>
  <w:style w:type="paragraph" w:customStyle="1" w:styleId="articlemeta">
    <w:name w:val="articlemeta"/>
    <w:basedOn w:val="Normal"/>
    <w:rsid w:val="00FF0F63"/>
    <w:pPr>
      <w:spacing w:before="100" w:beforeAutospacing="1" w:after="100" w:afterAutospacing="1"/>
    </w:pPr>
    <w:rPr>
      <w:rFonts w:ascii="Times" w:hAnsi="Times"/>
      <w:sz w:val="20"/>
      <w:szCs w:val="20"/>
    </w:rPr>
  </w:style>
  <w:style w:type="character" w:customStyle="1" w:styleId="vcard">
    <w:name w:val="vcard"/>
    <w:basedOn w:val="DefaultParagraphFont"/>
    <w:rsid w:val="00FF0F63"/>
  </w:style>
  <w:style w:type="character" w:customStyle="1" w:styleId="print-footnote">
    <w:name w:val="print-footnote"/>
    <w:basedOn w:val="DefaultParagraphFont"/>
    <w:rsid w:val="00FF0F63"/>
  </w:style>
  <w:style w:type="character" w:customStyle="1" w:styleId="datestring">
    <w:name w:val="datestring"/>
    <w:basedOn w:val="DefaultParagraphFont"/>
    <w:rsid w:val="00FF0F63"/>
  </w:style>
  <w:style w:type="paragraph" w:customStyle="1" w:styleId="left">
    <w:name w:val="left"/>
    <w:basedOn w:val="Normal"/>
    <w:rsid w:val="00FF0F63"/>
    <w:pPr>
      <w:spacing w:before="100" w:beforeAutospacing="1" w:after="100" w:afterAutospacing="1"/>
    </w:pPr>
    <w:rPr>
      <w:rFonts w:ascii="Times" w:hAnsi="Times"/>
      <w:sz w:val="20"/>
      <w:szCs w:val="20"/>
    </w:rPr>
  </w:style>
  <w:style w:type="paragraph" w:customStyle="1" w:styleId="right">
    <w:name w:val="right"/>
    <w:basedOn w:val="Normal"/>
    <w:rsid w:val="00FF0F63"/>
    <w:pPr>
      <w:spacing w:before="100" w:beforeAutospacing="1" w:after="100" w:afterAutospacing="1"/>
    </w:pPr>
    <w:rPr>
      <w:rFonts w:ascii="Times" w:hAnsi="Times"/>
      <w:sz w:val="20"/>
      <w:szCs w:val="20"/>
    </w:rPr>
  </w:style>
  <w:style w:type="character" w:customStyle="1" w:styleId="gptad">
    <w:name w:val="gptad"/>
    <w:basedOn w:val="DefaultParagraphFont"/>
    <w:rsid w:val="00FF0F63"/>
  </w:style>
  <w:style w:type="paragraph" w:customStyle="1" w:styleId="creditpostedmodified">
    <w:name w:val="credit_posted_modified"/>
    <w:basedOn w:val="Normal"/>
    <w:rsid w:val="00FF0F63"/>
    <w:pPr>
      <w:spacing w:before="100" w:beforeAutospacing="1" w:after="100" w:afterAutospacing="1"/>
    </w:pPr>
    <w:rPr>
      <w:rFonts w:ascii="Times" w:hAnsi="Times"/>
      <w:sz w:val="20"/>
      <w:szCs w:val="20"/>
    </w:rPr>
  </w:style>
  <w:style w:type="character" w:customStyle="1" w:styleId="creditline">
    <w:name w:val="creditline"/>
    <w:basedOn w:val="DefaultParagraphFont"/>
    <w:rsid w:val="00FF0F63"/>
  </w:style>
  <w:style w:type="character" w:customStyle="1" w:styleId="grd">
    <w:name w:val="grd"/>
    <w:basedOn w:val="DefaultParagraphFont"/>
    <w:rsid w:val="00FF0F63"/>
  </w:style>
  <w:style w:type="paragraph" w:customStyle="1" w:styleId="hs-text-container">
    <w:name w:val="hs-text-container"/>
    <w:basedOn w:val="Normal"/>
    <w:rsid w:val="00FF0F63"/>
    <w:pPr>
      <w:spacing w:before="100" w:beforeAutospacing="1" w:after="100" w:afterAutospacing="1"/>
    </w:pPr>
    <w:rPr>
      <w:rFonts w:ascii="Times" w:hAnsi="Times"/>
      <w:sz w:val="20"/>
      <w:szCs w:val="20"/>
    </w:rPr>
  </w:style>
  <w:style w:type="character" w:customStyle="1" w:styleId="created">
    <w:name w:val="created"/>
    <w:basedOn w:val="DefaultParagraphFont"/>
    <w:rsid w:val="00FF0F63"/>
  </w:style>
  <w:style w:type="character" w:customStyle="1" w:styleId="changed">
    <w:name w:val="changed"/>
    <w:basedOn w:val="DefaultParagraphFont"/>
    <w:rsid w:val="00FF0F63"/>
  </w:style>
  <w:style w:type="character" w:customStyle="1" w:styleId="article-author-name">
    <w:name w:val="article-author-name"/>
    <w:basedOn w:val="DefaultParagraphFont"/>
    <w:rsid w:val="00FF0F63"/>
  </w:style>
  <w:style w:type="character" w:customStyle="1" w:styleId="bioexcerpt">
    <w:name w:val="bio_excerpt"/>
    <w:basedOn w:val="DefaultParagraphFont"/>
    <w:rsid w:val="00FF0F63"/>
  </w:style>
  <w:style w:type="character" w:customStyle="1" w:styleId="commentcount">
    <w:name w:val="comment_count"/>
    <w:basedOn w:val="DefaultParagraphFont"/>
    <w:rsid w:val="00FF0F63"/>
  </w:style>
  <w:style w:type="character" w:customStyle="1" w:styleId="searchtermshighlighted">
    <w:name w:val="searchtermshighlighted"/>
    <w:basedOn w:val="DefaultParagraphFont"/>
    <w:rsid w:val="00FF0F63"/>
  </w:style>
  <w:style w:type="character" w:customStyle="1" w:styleId="contributornametrigger">
    <w:name w:val="contributornametrigger"/>
    <w:basedOn w:val="DefaultParagraphFont"/>
    <w:rsid w:val="00FF0F63"/>
  </w:style>
  <w:style w:type="character" w:customStyle="1" w:styleId="bylinepipe">
    <w:name w:val="bylinepipe"/>
    <w:basedOn w:val="DefaultParagraphFont"/>
    <w:rsid w:val="00FF0F63"/>
  </w:style>
  <w:style w:type="character" w:customStyle="1" w:styleId="lucenesearchresulturlb">
    <w:name w:val="lucene_search_result_url_b"/>
    <w:basedOn w:val="DefaultParagraphFont"/>
    <w:rsid w:val="00FF0F63"/>
  </w:style>
  <w:style w:type="character" w:customStyle="1" w:styleId="faculty-title">
    <w:name w:val="faculty-title"/>
    <w:basedOn w:val="DefaultParagraphFont"/>
    <w:rsid w:val="00FF0F63"/>
  </w:style>
  <w:style w:type="character" w:customStyle="1" w:styleId="count">
    <w:name w:val="count"/>
    <w:basedOn w:val="DefaultParagraphFont"/>
    <w:rsid w:val="00FF0F63"/>
  </w:style>
  <w:style w:type="character" w:customStyle="1" w:styleId="volume">
    <w:name w:val="volume"/>
    <w:basedOn w:val="DefaultParagraphFont"/>
    <w:rsid w:val="00FF0F63"/>
  </w:style>
  <w:style w:type="character" w:customStyle="1" w:styleId="issue">
    <w:name w:val="issue"/>
    <w:basedOn w:val="DefaultParagraphFont"/>
    <w:rsid w:val="00FF0F63"/>
  </w:style>
  <w:style w:type="character" w:customStyle="1" w:styleId="pages">
    <w:name w:val="pages"/>
    <w:basedOn w:val="DefaultParagraphFont"/>
    <w:rsid w:val="00FF0F63"/>
  </w:style>
  <w:style w:type="character" w:customStyle="1" w:styleId="person">
    <w:name w:val="person"/>
    <w:basedOn w:val="DefaultParagraphFont"/>
    <w:rsid w:val="00FF0F63"/>
  </w:style>
  <w:style w:type="character" w:customStyle="1" w:styleId="corresponding">
    <w:name w:val="corresponding"/>
    <w:basedOn w:val="DefaultParagraphFont"/>
    <w:rsid w:val="00FF0F63"/>
  </w:style>
  <w:style w:type="paragraph" w:customStyle="1" w:styleId="entry-meta">
    <w:name w:val="entry-meta"/>
    <w:basedOn w:val="Normal"/>
    <w:rsid w:val="00FF0F63"/>
    <w:pPr>
      <w:spacing w:before="100" w:beforeAutospacing="1" w:after="100" w:afterAutospacing="1"/>
    </w:pPr>
    <w:rPr>
      <w:rFonts w:ascii="Times" w:hAnsi="Times"/>
      <w:sz w:val="20"/>
      <w:szCs w:val="20"/>
    </w:rPr>
  </w:style>
  <w:style w:type="character" w:customStyle="1" w:styleId="post-time">
    <w:name w:val="post-time"/>
    <w:basedOn w:val="DefaultParagraphFont"/>
    <w:rsid w:val="00FF0F63"/>
  </w:style>
  <w:style w:type="character" w:customStyle="1" w:styleId="post-category">
    <w:name w:val="post-category"/>
    <w:basedOn w:val="DefaultParagraphFont"/>
    <w:rsid w:val="00FF0F63"/>
  </w:style>
  <w:style w:type="character" w:customStyle="1" w:styleId="post-author">
    <w:name w:val="post-author"/>
    <w:basedOn w:val="DefaultParagraphFont"/>
    <w:rsid w:val="00FF0F63"/>
  </w:style>
  <w:style w:type="character" w:customStyle="1" w:styleId="A10">
    <w:name w:val="A10"/>
    <w:uiPriority w:val="99"/>
    <w:rsid w:val="00FF0F63"/>
    <w:rPr>
      <w:rFonts w:cs="Trebuchet MS"/>
      <w:color w:val="000000"/>
      <w:sz w:val="11"/>
      <w:szCs w:val="11"/>
    </w:rPr>
  </w:style>
  <w:style w:type="paragraph" w:customStyle="1" w:styleId="Pa10">
    <w:name w:val="Pa10"/>
    <w:basedOn w:val="Default"/>
    <w:next w:val="Default"/>
    <w:uiPriority w:val="99"/>
    <w:rsid w:val="00FF0F6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FF0F6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F0F63"/>
  </w:style>
  <w:style w:type="paragraph" w:customStyle="1" w:styleId="aff">
    <w:name w:val="aff"/>
    <w:basedOn w:val="Normal"/>
    <w:rsid w:val="00FF0F63"/>
    <w:pPr>
      <w:spacing w:before="100" w:beforeAutospacing="1" w:after="100" w:afterAutospacing="1"/>
    </w:pPr>
    <w:rPr>
      <w:rFonts w:ascii="Times" w:hAnsi="Times"/>
      <w:sz w:val="20"/>
      <w:szCs w:val="20"/>
    </w:rPr>
  </w:style>
  <w:style w:type="character" w:customStyle="1" w:styleId="entry-author">
    <w:name w:val="entry-author"/>
    <w:basedOn w:val="DefaultParagraphFont"/>
    <w:rsid w:val="00FF0F63"/>
  </w:style>
  <w:style w:type="character" w:customStyle="1" w:styleId="entry-author-name">
    <w:name w:val="entry-author-name"/>
    <w:basedOn w:val="DefaultParagraphFont"/>
    <w:rsid w:val="00FF0F63"/>
  </w:style>
  <w:style w:type="character" w:customStyle="1" w:styleId="contrib-degrees">
    <w:name w:val="contrib-degrees"/>
    <w:basedOn w:val="DefaultParagraphFont"/>
    <w:rsid w:val="00FF0F63"/>
  </w:style>
  <w:style w:type="character" w:customStyle="1" w:styleId="contrib-on-behalf-of">
    <w:name w:val="contrib-on-behalf-of"/>
    <w:basedOn w:val="DefaultParagraphFont"/>
    <w:rsid w:val="00FF0F63"/>
  </w:style>
  <w:style w:type="character" w:customStyle="1" w:styleId="pubtime">
    <w:name w:val="pubtime"/>
    <w:basedOn w:val="DefaultParagraphFont"/>
    <w:rsid w:val="00FF0F63"/>
  </w:style>
  <w:style w:type="character" w:customStyle="1" w:styleId="fbcommentscount">
    <w:name w:val="fb_comments_count"/>
    <w:basedOn w:val="DefaultParagraphFont"/>
    <w:rsid w:val="00FF0F63"/>
  </w:style>
  <w:style w:type="character" w:customStyle="1" w:styleId="stsharethiscustom">
    <w:name w:val="st_sharethis_custom"/>
    <w:basedOn w:val="DefaultParagraphFont"/>
    <w:rsid w:val="00FF0F63"/>
  </w:style>
  <w:style w:type="paragraph" w:customStyle="1" w:styleId="permalinkable">
    <w:name w:val="permalinkable"/>
    <w:basedOn w:val="Normal"/>
    <w:rsid w:val="00FF0F63"/>
    <w:pPr>
      <w:spacing w:before="100" w:beforeAutospacing="1" w:after="100" w:afterAutospacing="1"/>
    </w:pPr>
    <w:rPr>
      <w:rFonts w:ascii="Times" w:hAnsi="Times"/>
      <w:sz w:val="20"/>
      <w:szCs w:val="20"/>
    </w:rPr>
  </w:style>
  <w:style w:type="character" w:customStyle="1" w:styleId="post-date">
    <w:name w:val="post-date"/>
    <w:basedOn w:val="DefaultParagraphFont"/>
    <w:rsid w:val="00FF0F63"/>
  </w:style>
  <w:style w:type="character" w:customStyle="1" w:styleId="link-external">
    <w:name w:val="link-external"/>
    <w:basedOn w:val="DefaultParagraphFont"/>
    <w:rsid w:val="00FF0F63"/>
  </w:style>
  <w:style w:type="character" w:customStyle="1" w:styleId="articleauthor0">
    <w:name w:val="article_author"/>
    <w:basedOn w:val="DefaultParagraphFont"/>
    <w:rsid w:val="00FF0F63"/>
  </w:style>
  <w:style w:type="character" w:customStyle="1" w:styleId="articleissue">
    <w:name w:val="article_issue"/>
    <w:basedOn w:val="DefaultParagraphFont"/>
    <w:rsid w:val="00FF0F63"/>
  </w:style>
  <w:style w:type="character" w:customStyle="1" w:styleId="a-size-large">
    <w:name w:val="a-size-large"/>
    <w:basedOn w:val="DefaultParagraphFont"/>
    <w:rsid w:val="00FF0F63"/>
  </w:style>
  <w:style w:type="character" w:customStyle="1" w:styleId="a-size-medium">
    <w:name w:val="a-size-medium"/>
    <w:basedOn w:val="DefaultParagraphFont"/>
    <w:rsid w:val="00FF0F63"/>
  </w:style>
  <w:style w:type="character" w:customStyle="1" w:styleId="contribution">
    <w:name w:val="contribution"/>
    <w:basedOn w:val="DefaultParagraphFont"/>
    <w:rsid w:val="00FF0F63"/>
  </w:style>
  <w:style w:type="character" w:customStyle="1" w:styleId="a-color-secondary">
    <w:name w:val="a-color-secondary"/>
    <w:basedOn w:val="DefaultParagraphFont"/>
    <w:rsid w:val="00FF0F63"/>
  </w:style>
  <w:style w:type="paragraph" w:customStyle="1" w:styleId="sbyline">
    <w:name w:val="sbyline"/>
    <w:basedOn w:val="Normal"/>
    <w:rsid w:val="00FF0F63"/>
    <w:pPr>
      <w:spacing w:before="100" w:beforeAutospacing="1" w:after="100" w:afterAutospacing="1"/>
    </w:pPr>
    <w:rPr>
      <w:rFonts w:ascii="Times" w:hAnsi="Times"/>
      <w:sz w:val="20"/>
      <w:szCs w:val="20"/>
    </w:rPr>
  </w:style>
  <w:style w:type="character" w:customStyle="1" w:styleId="ui-author">
    <w:name w:val="ui-author"/>
    <w:basedOn w:val="DefaultParagraphFont"/>
    <w:rsid w:val="00FF0F63"/>
  </w:style>
  <w:style w:type="character" w:customStyle="1" w:styleId="ui-staffline">
    <w:name w:val="ui-staffline"/>
    <w:basedOn w:val="DefaultParagraphFont"/>
    <w:rsid w:val="00FF0F63"/>
  </w:style>
  <w:style w:type="paragraph" w:customStyle="1" w:styleId="promotion-tag-p">
    <w:name w:val="promotion-tag-p"/>
    <w:basedOn w:val="Normal"/>
    <w:rsid w:val="00FF0F63"/>
    <w:pPr>
      <w:spacing w:before="100" w:beforeAutospacing="1" w:after="100" w:afterAutospacing="1"/>
    </w:pPr>
    <w:rPr>
      <w:rFonts w:ascii="Times" w:hAnsi="Times"/>
      <w:sz w:val="20"/>
      <w:szCs w:val="20"/>
    </w:rPr>
  </w:style>
  <w:style w:type="paragraph" w:customStyle="1" w:styleId="heading">
    <w:name w:val="heading"/>
    <w:basedOn w:val="Normal"/>
    <w:rsid w:val="00FF0F63"/>
    <w:pPr>
      <w:spacing w:before="100" w:beforeAutospacing="1" w:after="100" w:afterAutospacing="1"/>
    </w:pPr>
    <w:rPr>
      <w:rFonts w:ascii="Times" w:hAnsi="Times"/>
      <w:sz w:val="20"/>
      <w:szCs w:val="20"/>
    </w:rPr>
  </w:style>
  <w:style w:type="character" w:customStyle="1" w:styleId="value">
    <w:name w:val="value"/>
    <w:basedOn w:val="DefaultParagraphFont"/>
    <w:rsid w:val="00FF0F63"/>
  </w:style>
  <w:style w:type="character" w:customStyle="1" w:styleId="specialissuelabel">
    <w:name w:val="specialissuelabel"/>
    <w:basedOn w:val="DefaultParagraphFont"/>
    <w:rsid w:val="00FF0F63"/>
  </w:style>
  <w:style w:type="character" w:customStyle="1" w:styleId="referencediv">
    <w:name w:val="referencediv"/>
    <w:basedOn w:val="DefaultParagraphFont"/>
    <w:rsid w:val="00FF0F63"/>
  </w:style>
  <w:style w:type="character" w:customStyle="1" w:styleId="wp-smiley">
    <w:name w:val="wp-smiley"/>
    <w:basedOn w:val="DefaultParagraphFont"/>
    <w:rsid w:val="00FF0F63"/>
  </w:style>
  <w:style w:type="character" w:customStyle="1" w:styleId="artjournal">
    <w:name w:val="art_journal"/>
    <w:basedOn w:val="DefaultParagraphFont"/>
    <w:rsid w:val="00FF0F63"/>
  </w:style>
  <w:style w:type="character" w:customStyle="1" w:styleId="artdatevolumeissuepart">
    <w:name w:val="art_datevolumeissuepart"/>
    <w:basedOn w:val="DefaultParagraphFont"/>
    <w:rsid w:val="00FF0F63"/>
  </w:style>
  <w:style w:type="character" w:customStyle="1" w:styleId="artpages">
    <w:name w:val="art_pages"/>
    <w:basedOn w:val="DefaultParagraphFont"/>
    <w:rsid w:val="00FF0F63"/>
  </w:style>
  <w:style w:type="character" w:customStyle="1" w:styleId="singlehighlightclass">
    <w:name w:val="single_highlight_class"/>
    <w:basedOn w:val="DefaultParagraphFont"/>
    <w:rsid w:val="00FF0F63"/>
  </w:style>
  <w:style w:type="character" w:customStyle="1" w:styleId="degree">
    <w:name w:val="degree"/>
    <w:basedOn w:val="DefaultParagraphFont"/>
    <w:rsid w:val="00FF0F63"/>
  </w:style>
  <w:style w:type="character" w:customStyle="1" w:styleId="major">
    <w:name w:val="major"/>
    <w:basedOn w:val="DefaultParagraphFont"/>
    <w:rsid w:val="00FF0F63"/>
  </w:style>
  <w:style w:type="character" w:customStyle="1" w:styleId="authors">
    <w:name w:val="authors"/>
    <w:basedOn w:val="DefaultParagraphFont"/>
    <w:rsid w:val="00FF0F63"/>
  </w:style>
  <w:style w:type="character" w:customStyle="1" w:styleId="views">
    <w:name w:val="views"/>
    <w:basedOn w:val="DefaultParagraphFont"/>
    <w:rsid w:val="00FF0F63"/>
  </w:style>
  <w:style w:type="character" w:customStyle="1" w:styleId="stmainservices">
    <w:name w:val="stmainservices"/>
    <w:basedOn w:val="DefaultParagraphFont"/>
    <w:rsid w:val="00FF0F63"/>
  </w:style>
  <w:style w:type="character" w:customStyle="1" w:styleId="stbubblehcount">
    <w:name w:val="stbubble_hcount"/>
    <w:basedOn w:val="DefaultParagraphFont"/>
    <w:rsid w:val="00FF0F63"/>
  </w:style>
  <w:style w:type="paragraph" w:customStyle="1" w:styleId="Document">
    <w:name w:val="_Document"/>
    <w:basedOn w:val="Default"/>
    <w:next w:val="Default"/>
    <w:uiPriority w:val="99"/>
    <w:rsid w:val="00FF0F6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F0F6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F0F63"/>
    <w:pPr>
      <w:widowControl w:val="0"/>
    </w:pPr>
    <w:rPr>
      <w:rFonts w:ascii="New Baskerville" w:eastAsiaTheme="minorEastAsia" w:hAnsi="New Baskerville"/>
      <w:color w:val="auto"/>
    </w:rPr>
  </w:style>
  <w:style w:type="paragraph" w:customStyle="1" w:styleId="collapsed-hide">
    <w:name w:val="collapsed-hide"/>
    <w:basedOn w:val="Normal"/>
    <w:rsid w:val="00FF0F6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F0F63"/>
    <w:pPr>
      <w:widowControl w:val="0"/>
      <w:spacing w:line="211" w:lineRule="atLeast"/>
    </w:pPr>
    <w:rPr>
      <w:rFonts w:ascii="Mokka" w:eastAsiaTheme="minorEastAsia" w:hAnsi="Mokka"/>
      <w:color w:val="auto"/>
    </w:rPr>
  </w:style>
  <w:style w:type="paragraph" w:customStyle="1" w:styleId="odd">
    <w:name w:val="odd"/>
    <w:basedOn w:val="Normal"/>
    <w:rsid w:val="00FF0F6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F0F63"/>
  </w:style>
  <w:style w:type="character" w:customStyle="1" w:styleId="tolocaltime">
    <w:name w:val="tolocaltime"/>
    <w:basedOn w:val="DefaultParagraphFont"/>
    <w:rsid w:val="00FF0F63"/>
  </w:style>
  <w:style w:type="character" w:customStyle="1" w:styleId="pb-byline">
    <w:name w:val="pb-byline"/>
    <w:basedOn w:val="DefaultParagraphFont"/>
    <w:rsid w:val="00FF0F63"/>
  </w:style>
  <w:style w:type="character" w:customStyle="1" w:styleId="pb-timestamp">
    <w:name w:val="pb-timestamp"/>
    <w:basedOn w:val="DefaultParagraphFont"/>
    <w:rsid w:val="00FF0F63"/>
  </w:style>
  <w:style w:type="character" w:customStyle="1" w:styleId="posted-on">
    <w:name w:val="posted-on"/>
    <w:basedOn w:val="DefaultParagraphFont"/>
    <w:rsid w:val="00FF0F63"/>
  </w:style>
  <w:style w:type="character" w:customStyle="1" w:styleId="even">
    <w:name w:val="even"/>
    <w:basedOn w:val="DefaultParagraphFont"/>
    <w:rsid w:val="00FF0F63"/>
  </w:style>
  <w:style w:type="paragraph" w:customStyle="1" w:styleId="volissue">
    <w:name w:val="volissue"/>
    <w:basedOn w:val="Normal"/>
    <w:rsid w:val="00FF0F6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F0F63"/>
  </w:style>
  <w:style w:type="character" w:customStyle="1" w:styleId="articledate">
    <w:name w:val="articledate"/>
    <w:basedOn w:val="DefaultParagraphFont"/>
    <w:rsid w:val="00FF0F63"/>
  </w:style>
  <w:style w:type="character" w:customStyle="1" w:styleId="post-byline">
    <w:name w:val="post-byline"/>
    <w:basedOn w:val="DefaultParagraphFont"/>
    <w:rsid w:val="00FF0F63"/>
  </w:style>
  <w:style w:type="character" w:customStyle="1" w:styleId="metadate">
    <w:name w:val="meta_date"/>
    <w:basedOn w:val="DefaultParagraphFont"/>
    <w:rsid w:val="00FF0F63"/>
  </w:style>
  <w:style w:type="character" w:customStyle="1" w:styleId="fa">
    <w:name w:val="fa"/>
    <w:basedOn w:val="DefaultParagraphFont"/>
    <w:rsid w:val="00FF0F63"/>
  </w:style>
  <w:style w:type="character" w:customStyle="1" w:styleId="longname">
    <w:name w:val="longname"/>
    <w:basedOn w:val="DefaultParagraphFont"/>
    <w:rsid w:val="00FF0F63"/>
  </w:style>
  <w:style w:type="character" w:customStyle="1" w:styleId="echocontainer">
    <w:name w:val="echo_container"/>
    <w:basedOn w:val="DefaultParagraphFont"/>
    <w:rsid w:val="00FF0F63"/>
  </w:style>
  <w:style w:type="character" w:customStyle="1" w:styleId="comment-display">
    <w:name w:val="comment-display"/>
    <w:basedOn w:val="DefaultParagraphFont"/>
    <w:rsid w:val="00FF0F63"/>
  </w:style>
  <w:style w:type="paragraph" w:customStyle="1" w:styleId="comment-count-label">
    <w:name w:val="comment-count-label"/>
    <w:basedOn w:val="Normal"/>
    <w:rsid w:val="00FF0F63"/>
    <w:pPr>
      <w:spacing w:before="100" w:beforeAutospacing="1" w:after="100" w:afterAutospacing="1"/>
    </w:pPr>
    <w:rPr>
      <w:rFonts w:ascii="Times" w:hAnsi="Times"/>
      <w:sz w:val="20"/>
      <w:szCs w:val="20"/>
    </w:rPr>
  </w:style>
  <w:style w:type="character" w:customStyle="1" w:styleId="echo-counter">
    <w:name w:val="echo-counter"/>
    <w:basedOn w:val="DefaultParagraphFont"/>
    <w:rsid w:val="00FF0F63"/>
  </w:style>
  <w:style w:type="character" w:customStyle="1" w:styleId="discussion-policy">
    <w:name w:val="discussion-policy"/>
    <w:basedOn w:val="DefaultParagraphFont"/>
    <w:rsid w:val="00FF0F63"/>
  </w:style>
  <w:style w:type="character" w:customStyle="1" w:styleId="echo-apps-conversations-streamcaption">
    <w:name w:val="echo-apps-conversations-streamcaption"/>
    <w:basedOn w:val="DefaultParagraphFont"/>
    <w:rsid w:val="00FF0F63"/>
  </w:style>
  <w:style w:type="character" w:customStyle="1" w:styleId="echo-streamserver-controls-stream-item-text">
    <w:name w:val="echo-streamserver-controls-stream-item-text"/>
    <w:basedOn w:val="DefaultParagraphFont"/>
    <w:rsid w:val="00FF0F63"/>
  </w:style>
  <w:style w:type="character" w:customStyle="1" w:styleId="echo-streamserver-controls-facepile-more">
    <w:name w:val="echo-streamserver-controls-facepile-more"/>
    <w:basedOn w:val="DefaultParagraphFont"/>
    <w:rsid w:val="00FF0F63"/>
  </w:style>
  <w:style w:type="character" w:customStyle="1" w:styleId="echo-primaryfont">
    <w:name w:val="echo-primaryfont"/>
    <w:basedOn w:val="DefaultParagraphFont"/>
    <w:rsid w:val="00FF0F63"/>
  </w:style>
  <w:style w:type="character" w:customStyle="1" w:styleId="section">
    <w:name w:val="section"/>
    <w:basedOn w:val="DefaultParagraphFont"/>
    <w:rsid w:val="00FF0F63"/>
  </w:style>
  <w:style w:type="character" w:customStyle="1" w:styleId="wpsr-txt-headline">
    <w:name w:val="wpsr-txt-headline"/>
    <w:basedOn w:val="DefaultParagraphFont"/>
    <w:rsid w:val="00FF0F63"/>
  </w:style>
  <w:style w:type="character" w:customStyle="1" w:styleId="asset-metabar-author">
    <w:name w:val="asset-metabar-author"/>
    <w:basedOn w:val="DefaultParagraphFont"/>
    <w:rsid w:val="00FF0F63"/>
  </w:style>
  <w:style w:type="character" w:customStyle="1" w:styleId="eza-dateline">
    <w:name w:val="eza-dateline"/>
    <w:basedOn w:val="DefaultParagraphFont"/>
    <w:rsid w:val="00FF0F63"/>
  </w:style>
  <w:style w:type="character" w:customStyle="1" w:styleId="eza-authors">
    <w:name w:val="eza-authors"/>
    <w:basedOn w:val="DefaultParagraphFont"/>
    <w:rsid w:val="00FF0F63"/>
  </w:style>
  <w:style w:type="character" w:customStyle="1" w:styleId="csmstaff">
    <w:name w:val="csm_staff"/>
    <w:basedOn w:val="DefaultParagraphFont"/>
    <w:rsid w:val="00FF0F63"/>
  </w:style>
  <w:style w:type="paragraph" w:customStyle="1" w:styleId="mol-para-with-font">
    <w:name w:val="mol-para-with-font"/>
    <w:basedOn w:val="Normal"/>
    <w:rsid w:val="00FF0F6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F0F63"/>
  </w:style>
  <w:style w:type="character" w:customStyle="1" w:styleId="byline-text">
    <w:name w:val="byline-text"/>
    <w:basedOn w:val="DefaultParagraphFont"/>
    <w:rsid w:val="00FF0F63"/>
  </w:style>
  <w:style w:type="character" w:customStyle="1" w:styleId="itemauthor">
    <w:name w:val="itemauthor"/>
    <w:basedOn w:val="DefaultParagraphFont"/>
    <w:rsid w:val="00FF0F63"/>
  </w:style>
  <w:style w:type="character" w:customStyle="1" w:styleId="itemdatecreated">
    <w:name w:val="itemdatecreated"/>
    <w:basedOn w:val="DefaultParagraphFont"/>
    <w:rsid w:val="00FF0F63"/>
  </w:style>
  <w:style w:type="character" w:customStyle="1" w:styleId="slug-metadata-note">
    <w:name w:val="slug-metadata-note"/>
    <w:basedOn w:val="DefaultParagraphFont"/>
    <w:rsid w:val="00FF0F63"/>
  </w:style>
  <w:style w:type="character" w:customStyle="1" w:styleId="drop-capped">
    <w:name w:val="drop-capped"/>
    <w:basedOn w:val="DefaultParagraphFont"/>
    <w:rsid w:val="00FF0F63"/>
  </w:style>
  <w:style w:type="character" w:customStyle="1" w:styleId="published">
    <w:name w:val="published"/>
    <w:basedOn w:val="DefaultParagraphFont"/>
    <w:rsid w:val="00FF0F63"/>
  </w:style>
  <w:style w:type="paragraph" w:customStyle="1" w:styleId="articleopinion-standfirst">
    <w:name w:val="articleopinion-standfirst"/>
    <w:basedOn w:val="Normal"/>
    <w:rsid w:val="00FF0F63"/>
    <w:pPr>
      <w:spacing w:before="100" w:beforeAutospacing="1" w:after="100" w:afterAutospacing="1"/>
    </w:pPr>
    <w:rPr>
      <w:rFonts w:ascii="Times" w:hAnsi="Times"/>
      <w:sz w:val="20"/>
      <w:szCs w:val="20"/>
    </w:rPr>
  </w:style>
  <w:style w:type="paragraph" w:customStyle="1" w:styleId="snippet">
    <w:name w:val="snippet"/>
    <w:basedOn w:val="Normal"/>
    <w:rsid w:val="00FF0F63"/>
    <w:pPr>
      <w:spacing w:before="100" w:beforeAutospacing="1" w:after="100" w:afterAutospacing="1"/>
    </w:pPr>
    <w:rPr>
      <w:rFonts w:ascii="Times" w:hAnsi="Times"/>
      <w:sz w:val="20"/>
      <w:szCs w:val="20"/>
    </w:rPr>
  </w:style>
  <w:style w:type="character" w:customStyle="1" w:styleId="thetitle">
    <w:name w:val="the_title"/>
    <w:basedOn w:val="DefaultParagraphFont"/>
    <w:rsid w:val="00FF0F63"/>
  </w:style>
  <w:style w:type="character" w:customStyle="1" w:styleId="view-count">
    <w:name w:val="view-count"/>
    <w:basedOn w:val="DefaultParagraphFont"/>
    <w:rsid w:val="00FF0F63"/>
  </w:style>
  <w:style w:type="character" w:customStyle="1" w:styleId="rupee">
    <w:name w:val="rupee"/>
    <w:basedOn w:val="DefaultParagraphFont"/>
    <w:rsid w:val="00FF0F63"/>
  </w:style>
  <w:style w:type="character" w:customStyle="1" w:styleId="grey1">
    <w:name w:val="grey1"/>
    <w:basedOn w:val="DefaultParagraphFont"/>
    <w:rsid w:val="00FF0F63"/>
  </w:style>
  <w:style w:type="paragraph" w:customStyle="1" w:styleId="Pa13">
    <w:name w:val="Pa13"/>
    <w:basedOn w:val="Default"/>
    <w:next w:val="Default"/>
    <w:uiPriority w:val="99"/>
    <w:rsid w:val="00FF0F63"/>
    <w:pPr>
      <w:widowControl w:val="0"/>
      <w:spacing w:line="201" w:lineRule="atLeast"/>
    </w:pPr>
    <w:rPr>
      <w:rFonts w:eastAsiaTheme="minorEastAsia"/>
      <w:color w:val="auto"/>
    </w:rPr>
  </w:style>
  <w:style w:type="paragraph" w:customStyle="1" w:styleId="Pa14">
    <w:name w:val="Pa14"/>
    <w:basedOn w:val="Default"/>
    <w:next w:val="Default"/>
    <w:uiPriority w:val="99"/>
    <w:rsid w:val="00FF0F63"/>
    <w:pPr>
      <w:widowControl w:val="0"/>
      <w:spacing w:line="241" w:lineRule="atLeast"/>
    </w:pPr>
    <w:rPr>
      <w:rFonts w:eastAsiaTheme="minorEastAsia"/>
      <w:color w:val="auto"/>
    </w:rPr>
  </w:style>
  <w:style w:type="paragraph" w:customStyle="1" w:styleId="Pa9">
    <w:name w:val="Pa9"/>
    <w:basedOn w:val="Default"/>
    <w:next w:val="Default"/>
    <w:uiPriority w:val="99"/>
    <w:rsid w:val="00FF0F6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FF0F63"/>
  </w:style>
  <w:style w:type="character" w:customStyle="1" w:styleId="reporttitle">
    <w:name w:val="report_title"/>
    <w:basedOn w:val="DefaultParagraphFont"/>
    <w:rsid w:val="00FF0F63"/>
  </w:style>
  <w:style w:type="character" w:customStyle="1" w:styleId="documenttype-longreleases">
    <w:name w:val="document_type_-_long_releases"/>
    <w:basedOn w:val="DefaultParagraphFont"/>
    <w:rsid w:val="00FF0F63"/>
  </w:style>
  <w:style w:type="character" w:customStyle="1" w:styleId="alt-date">
    <w:name w:val="alt-date"/>
    <w:basedOn w:val="DefaultParagraphFont"/>
    <w:rsid w:val="00FF0F63"/>
  </w:style>
  <w:style w:type="character" w:customStyle="1" w:styleId="entry-byline">
    <w:name w:val="entry-byline"/>
    <w:basedOn w:val="DefaultParagraphFont"/>
    <w:rsid w:val="00FF0F63"/>
  </w:style>
  <w:style w:type="character" w:customStyle="1" w:styleId="taglinecontrib">
    <w:name w:val="tagline_contrib"/>
    <w:basedOn w:val="DefaultParagraphFont"/>
    <w:rsid w:val="00FF0F63"/>
  </w:style>
  <w:style w:type="character" w:customStyle="1" w:styleId="articledate0">
    <w:name w:val="article_date"/>
    <w:basedOn w:val="DefaultParagraphFont"/>
    <w:rsid w:val="00FF0F63"/>
  </w:style>
  <w:style w:type="paragraph" w:customStyle="1" w:styleId="hg-daily">
    <w:name w:val="hg-daily"/>
    <w:basedOn w:val="Normal"/>
    <w:rsid w:val="00FF0F63"/>
    <w:pPr>
      <w:spacing w:before="100" w:beforeAutospacing="1" w:after="100" w:afterAutospacing="1"/>
    </w:pPr>
    <w:rPr>
      <w:rFonts w:ascii="Times" w:hAnsi="Times"/>
      <w:sz w:val="20"/>
      <w:szCs w:val="20"/>
    </w:rPr>
  </w:style>
  <w:style w:type="character" w:customStyle="1" w:styleId="cit">
    <w:name w:val="cit"/>
    <w:basedOn w:val="DefaultParagraphFont"/>
    <w:rsid w:val="00FF0F63"/>
  </w:style>
  <w:style w:type="paragraph" w:customStyle="1" w:styleId="buttonheading">
    <w:name w:val="buttonheading"/>
    <w:basedOn w:val="Normal"/>
    <w:rsid w:val="00FF0F63"/>
    <w:pPr>
      <w:spacing w:before="100" w:beforeAutospacing="1" w:after="100" w:afterAutospacing="1"/>
    </w:pPr>
    <w:rPr>
      <w:rFonts w:ascii="Times" w:hAnsi="Times"/>
      <w:sz w:val="20"/>
      <w:szCs w:val="20"/>
    </w:rPr>
  </w:style>
  <w:style w:type="character" w:customStyle="1" w:styleId="createdate">
    <w:name w:val="createdate"/>
    <w:basedOn w:val="DefaultParagraphFont"/>
    <w:rsid w:val="00FF0F63"/>
  </w:style>
  <w:style w:type="character" w:customStyle="1" w:styleId="text-label">
    <w:name w:val="text-label"/>
    <w:basedOn w:val="DefaultParagraphFont"/>
    <w:rsid w:val="00FF0F63"/>
  </w:style>
  <w:style w:type="paragraph" w:customStyle="1" w:styleId="TOC3Char">
    <w:name w:val="TOC 3 Char"/>
    <w:basedOn w:val="Normal"/>
    <w:next w:val="Normal"/>
    <w:rsid w:val="00FF0F63"/>
    <w:rPr>
      <w:rFonts w:eastAsia="Times New Roman"/>
      <w:sz w:val="24"/>
      <w:szCs w:val="20"/>
    </w:rPr>
  </w:style>
  <w:style w:type="paragraph" w:customStyle="1" w:styleId="TOC1Char">
    <w:name w:val="TOC 1 Char"/>
    <w:basedOn w:val="Normal"/>
    <w:next w:val="Normal"/>
    <w:rsid w:val="00FF0F63"/>
    <w:rPr>
      <w:rFonts w:eastAsia="Times New Roman"/>
      <w:b/>
      <w:sz w:val="24"/>
      <w:szCs w:val="20"/>
    </w:rPr>
  </w:style>
  <w:style w:type="character" w:customStyle="1" w:styleId="StyleCardtextChar10pt">
    <w:name w:val="Style Card text Char + 10 pt"/>
    <w:rsid w:val="00FF0F63"/>
    <w:rPr>
      <w:rFonts w:ascii="Georgia" w:eastAsia="Calibri" w:hAnsi="Georgia"/>
      <w:sz w:val="20"/>
      <w:u w:val="single"/>
      <w:lang w:bidi="ar-SA"/>
    </w:rPr>
  </w:style>
  <w:style w:type="paragraph" w:customStyle="1" w:styleId="ColorfulList-Accent11">
    <w:name w:val="Colorful List - Accent 11"/>
    <w:basedOn w:val="Normal"/>
    <w:uiPriority w:val="34"/>
    <w:qFormat/>
    <w:rsid w:val="00FF0F63"/>
    <w:pPr>
      <w:ind w:left="720"/>
      <w:contextualSpacing/>
      <w:jc w:val="both"/>
    </w:pPr>
    <w:rPr>
      <w:rFonts w:eastAsia="Times New Roman"/>
      <w:sz w:val="20"/>
      <w:szCs w:val="20"/>
    </w:rPr>
  </w:style>
  <w:style w:type="paragraph" w:customStyle="1" w:styleId="NoteLevel11">
    <w:name w:val="Note Level 11"/>
    <w:basedOn w:val="Normal"/>
    <w:uiPriority w:val="99"/>
    <w:rsid w:val="00FF0F6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F0F63"/>
    <w:pPr>
      <w:keepNext/>
      <w:tabs>
        <w:tab w:val="num" w:pos="1440"/>
      </w:tabs>
      <w:ind w:left="1800" w:hanging="360"/>
      <w:outlineLvl w:val="2"/>
    </w:pPr>
    <w:rPr>
      <w:rFonts w:eastAsia="MS Gothic"/>
    </w:rPr>
  </w:style>
  <w:style w:type="paragraph" w:customStyle="1" w:styleId="NoteLevel41">
    <w:name w:val="Note Level 41"/>
    <w:basedOn w:val="Normal"/>
    <w:rsid w:val="00FF0F63"/>
    <w:pPr>
      <w:keepNext/>
      <w:tabs>
        <w:tab w:val="num" w:pos="2160"/>
      </w:tabs>
      <w:ind w:left="2520" w:hanging="360"/>
      <w:outlineLvl w:val="3"/>
    </w:pPr>
    <w:rPr>
      <w:rFonts w:eastAsia="MS Gothic"/>
    </w:rPr>
  </w:style>
  <w:style w:type="paragraph" w:customStyle="1" w:styleId="NoteLevel51">
    <w:name w:val="Note Level 51"/>
    <w:basedOn w:val="Normal"/>
    <w:rsid w:val="00FF0F63"/>
    <w:pPr>
      <w:keepNext/>
      <w:tabs>
        <w:tab w:val="num" w:pos="2880"/>
      </w:tabs>
      <w:ind w:left="3240" w:hanging="360"/>
      <w:outlineLvl w:val="4"/>
    </w:pPr>
    <w:rPr>
      <w:rFonts w:eastAsia="MS Gothic"/>
    </w:rPr>
  </w:style>
  <w:style w:type="paragraph" w:customStyle="1" w:styleId="NoteLevel61">
    <w:name w:val="Note Level 61"/>
    <w:basedOn w:val="Normal"/>
    <w:rsid w:val="00FF0F63"/>
    <w:pPr>
      <w:keepNext/>
      <w:tabs>
        <w:tab w:val="num" w:pos="3600"/>
      </w:tabs>
      <w:ind w:left="3960" w:hanging="360"/>
      <w:outlineLvl w:val="5"/>
    </w:pPr>
    <w:rPr>
      <w:rFonts w:eastAsia="MS Gothic"/>
    </w:rPr>
  </w:style>
  <w:style w:type="paragraph" w:customStyle="1" w:styleId="NoteLevel71">
    <w:name w:val="Note Level 71"/>
    <w:basedOn w:val="Normal"/>
    <w:rsid w:val="00FF0F63"/>
    <w:pPr>
      <w:keepNext/>
      <w:tabs>
        <w:tab w:val="num" w:pos="4320"/>
      </w:tabs>
      <w:ind w:left="4680" w:hanging="360"/>
      <w:outlineLvl w:val="6"/>
    </w:pPr>
    <w:rPr>
      <w:rFonts w:eastAsia="MS Gothic"/>
    </w:rPr>
  </w:style>
  <w:style w:type="paragraph" w:customStyle="1" w:styleId="NoteLevel81">
    <w:name w:val="Note Level 81"/>
    <w:basedOn w:val="Normal"/>
    <w:rsid w:val="00FF0F63"/>
    <w:pPr>
      <w:keepNext/>
      <w:tabs>
        <w:tab w:val="num" w:pos="5040"/>
      </w:tabs>
      <w:ind w:left="5400" w:hanging="360"/>
      <w:outlineLvl w:val="7"/>
    </w:pPr>
    <w:rPr>
      <w:rFonts w:eastAsia="MS Gothic"/>
    </w:rPr>
  </w:style>
  <w:style w:type="paragraph" w:customStyle="1" w:styleId="NoteLevel91">
    <w:name w:val="Note Level 91"/>
    <w:basedOn w:val="Normal"/>
    <w:rsid w:val="00FF0F63"/>
    <w:pPr>
      <w:keepNext/>
      <w:tabs>
        <w:tab w:val="num" w:pos="5760"/>
      </w:tabs>
      <w:ind w:left="6120" w:hanging="360"/>
      <w:outlineLvl w:val="8"/>
    </w:pPr>
    <w:rPr>
      <w:rFonts w:eastAsia="MS Gothic"/>
    </w:rPr>
  </w:style>
  <w:style w:type="paragraph" w:styleId="Index2">
    <w:name w:val="index 2"/>
    <w:basedOn w:val="Normal"/>
    <w:next w:val="Normal"/>
    <w:autoRedefine/>
    <w:rsid w:val="00FF0F63"/>
    <w:pPr>
      <w:spacing w:after="200" w:line="276" w:lineRule="auto"/>
      <w:ind w:left="400" w:hanging="200"/>
    </w:pPr>
    <w:rPr>
      <w:rFonts w:eastAsia="Times New Roman"/>
      <w:bCs/>
    </w:rPr>
  </w:style>
  <w:style w:type="paragraph" w:styleId="Index3">
    <w:name w:val="index 3"/>
    <w:basedOn w:val="Normal"/>
    <w:next w:val="Normal"/>
    <w:autoRedefine/>
    <w:rsid w:val="00FF0F63"/>
    <w:pPr>
      <w:spacing w:after="200" w:line="276" w:lineRule="auto"/>
      <w:ind w:left="600" w:hanging="200"/>
    </w:pPr>
    <w:rPr>
      <w:rFonts w:eastAsia="Times New Roman"/>
      <w:bCs/>
    </w:rPr>
  </w:style>
  <w:style w:type="paragraph" w:styleId="Index4">
    <w:name w:val="index 4"/>
    <w:basedOn w:val="Normal"/>
    <w:next w:val="Normal"/>
    <w:autoRedefine/>
    <w:rsid w:val="00FF0F63"/>
    <w:pPr>
      <w:spacing w:after="200" w:line="276" w:lineRule="auto"/>
      <w:ind w:left="800" w:hanging="200"/>
    </w:pPr>
    <w:rPr>
      <w:rFonts w:eastAsia="Times New Roman"/>
      <w:bCs/>
    </w:rPr>
  </w:style>
  <w:style w:type="paragraph" w:styleId="Index5">
    <w:name w:val="index 5"/>
    <w:basedOn w:val="Normal"/>
    <w:next w:val="Normal"/>
    <w:autoRedefine/>
    <w:rsid w:val="00FF0F63"/>
    <w:pPr>
      <w:spacing w:after="200" w:line="276" w:lineRule="auto"/>
      <w:ind w:left="1000" w:hanging="200"/>
    </w:pPr>
    <w:rPr>
      <w:rFonts w:eastAsia="Times New Roman"/>
      <w:bCs/>
    </w:rPr>
  </w:style>
  <w:style w:type="paragraph" w:styleId="Index6">
    <w:name w:val="index 6"/>
    <w:basedOn w:val="Normal"/>
    <w:next w:val="Normal"/>
    <w:autoRedefine/>
    <w:rsid w:val="00FF0F63"/>
    <w:pPr>
      <w:spacing w:after="200" w:line="276" w:lineRule="auto"/>
      <w:ind w:left="1200" w:hanging="200"/>
    </w:pPr>
    <w:rPr>
      <w:rFonts w:eastAsia="Times New Roman"/>
      <w:bCs/>
    </w:rPr>
  </w:style>
  <w:style w:type="paragraph" w:styleId="Index7">
    <w:name w:val="index 7"/>
    <w:basedOn w:val="Normal"/>
    <w:next w:val="Normal"/>
    <w:autoRedefine/>
    <w:rsid w:val="00FF0F63"/>
    <w:pPr>
      <w:spacing w:after="200" w:line="276" w:lineRule="auto"/>
      <w:ind w:left="1400" w:hanging="200"/>
    </w:pPr>
    <w:rPr>
      <w:rFonts w:eastAsia="Times New Roman"/>
      <w:bCs/>
    </w:rPr>
  </w:style>
  <w:style w:type="paragraph" w:styleId="Index8">
    <w:name w:val="index 8"/>
    <w:basedOn w:val="Normal"/>
    <w:next w:val="Normal"/>
    <w:autoRedefine/>
    <w:rsid w:val="00FF0F63"/>
    <w:pPr>
      <w:spacing w:after="200" w:line="276" w:lineRule="auto"/>
      <w:ind w:left="1600" w:hanging="200"/>
    </w:pPr>
    <w:rPr>
      <w:rFonts w:eastAsia="Times New Roman"/>
      <w:bCs/>
    </w:rPr>
  </w:style>
  <w:style w:type="paragraph" w:styleId="Index9">
    <w:name w:val="index 9"/>
    <w:basedOn w:val="Normal"/>
    <w:next w:val="Normal"/>
    <w:autoRedefine/>
    <w:rsid w:val="00FF0F63"/>
    <w:pPr>
      <w:spacing w:after="200" w:line="276" w:lineRule="auto"/>
      <w:ind w:left="1800" w:hanging="200"/>
    </w:pPr>
    <w:rPr>
      <w:rFonts w:eastAsia="Times New Roman"/>
      <w:bCs/>
    </w:rPr>
  </w:style>
  <w:style w:type="paragraph" w:styleId="IndexHeading">
    <w:name w:val="index heading"/>
    <w:basedOn w:val="Normal"/>
    <w:next w:val="Index1"/>
    <w:rsid w:val="00FF0F6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F0F63"/>
    <w:pPr>
      <w:jc w:val="both"/>
    </w:pPr>
    <w:rPr>
      <w:rFonts w:eastAsia="Times New Roman"/>
      <w:i/>
      <w:iCs/>
      <w:color w:val="000000"/>
      <w:sz w:val="20"/>
    </w:rPr>
  </w:style>
  <w:style w:type="character" w:customStyle="1" w:styleId="MediumGrid11">
    <w:name w:val="Medium Grid 11"/>
    <w:uiPriority w:val="99"/>
    <w:rsid w:val="00FF0F63"/>
    <w:rPr>
      <w:color w:val="808080"/>
    </w:rPr>
  </w:style>
  <w:style w:type="numbering" w:customStyle="1" w:styleId="NoList8">
    <w:name w:val="No List8"/>
    <w:next w:val="NoList"/>
    <w:uiPriority w:val="99"/>
    <w:semiHidden/>
    <w:unhideWhenUsed/>
    <w:rsid w:val="00FF0F63"/>
  </w:style>
  <w:style w:type="numbering" w:customStyle="1" w:styleId="NoList9">
    <w:name w:val="No List9"/>
    <w:next w:val="NoList"/>
    <w:semiHidden/>
    <w:unhideWhenUsed/>
    <w:rsid w:val="00FF0F63"/>
  </w:style>
  <w:style w:type="numbering" w:customStyle="1" w:styleId="NoList10">
    <w:name w:val="No List10"/>
    <w:next w:val="NoList"/>
    <w:semiHidden/>
    <w:unhideWhenUsed/>
    <w:rsid w:val="00FF0F63"/>
  </w:style>
  <w:style w:type="numbering" w:customStyle="1" w:styleId="NoList12">
    <w:name w:val="No List12"/>
    <w:next w:val="NoList"/>
    <w:uiPriority w:val="99"/>
    <w:semiHidden/>
    <w:unhideWhenUsed/>
    <w:rsid w:val="00FF0F63"/>
  </w:style>
  <w:style w:type="numbering" w:customStyle="1" w:styleId="NoList13">
    <w:name w:val="No List13"/>
    <w:next w:val="NoList"/>
    <w:uiPriority w:val="99"/>
    <w:semiHidden/>
    <w:unhideWhenUsed/>
    <w:rsid w:val="00FF0F63"/>
  </w:style>
  <w:style w:type="numbering" w:customStyle="1" w:styleId="NoList14">
    <w:name w:val="No List14"/>
    <w:next w:val="NoList"/>
    <w:uiPriority w:val="99"/>
    <w:semiHidden/>
    <w:unhideWhenUsed/>
    <w:rsid w:val="00FF0F63"/>
  </w:style>
  <w:style w:type="numbering" w:customStyle="1" w:styleId="NoList15">
    <w:name w:val="No List15"/>
    <w:next w:val="NoList"/>
    <w:uiPriority w:val="99"/>
    <w:semiHidden/>
    <w:unhideWhenUsed/>
    <w:rsid w:val="00FF0F63"/>
  </w:style>
  <w:style w:type="numbering" w:customStyle="1" w:styleId="NoList16">
    <w:name w:val="No List16"/>
    <w:next w:val="NoList"/>
    <w:uiPriority w:val="99"/>
    <w:semiHidden/>
    <w:unhideWhenUsed/>
    <w:rsid w:val="00FF0F63"/>
  </w:style>
  <w:style w:type="numbering" w:customStyle="1" w:styleId="NoList17">
    <w:name w:val="No List17"/>
    <w:next w:val="NoList"/>
    <w:uiPriority w:val="99"/>
    <w:semiHidden/>
    <w:unhideWhenUsed/>
    <w:rsid w:val="00FF0F63"/>
  </w:style>
  <w:style w:type="numbering" w:customStyle="1" w:styleId="NoList18">
    <w:name w:val="No List18"/>
    <w:next w:val="NoList"/>
    <w:uiPriority w:val="99"/>
    <w:semiHidden/>
    <w:unhideWhenUsed/>
    <w:rsid w:val="00FF0F63"/>
  </w:style>
  <w:style w:type="numbering" w:customStyle="1" w:styleId="NoList19">
    <w:name w:val="No List19"/>
    <w:next w:val="NoList"/>
    <w:uiPriority w:val="99"/>
    <w:semiHidden/>
    <w:unhideWhenUsed/>
    <w:rsid w:val="00FF0F63"/>
  </w:style>
  <w:style w:type="numbering" w:customStyle="1" w:styleId="NoList20">
    <w:name w:val="No List20"/>
    <w:next w:val="NoList"/>
    <w:semiHidden/>
    <w:unhideWhenUsed/>
    <w:rsid w:val="00FF0F63"/>
  </w:style>
  <w:style w:type="numbering" w:customStyle="1" w:styleId="NoList21">
    <w:name w:val="No List21"/>
    <w:next w:val="NoList"/>
    <w:uiPriority w:val="99"/>
    <w:semiHidden/>
    <w:unhideWhenUsed/>
    <w:rsid w:val="00FF0F63"/>
  </w:style>
  <w:style w:type="paragraph" w:customStyle="1" w:styleId="PlaceholderText2">
    <w:name w:val="Placeholder Text2"/>
    <w:basedOn w:val="Normal"/>
    <w:uiPriority w:val="99"/>
    <w:rsid w:val="00FF0F6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F0F63"/>
    <w:pPr>
      <w:keepNext/>
      <w:tabs>
        <w:tab w:val="num" w:pos="1440"/>
      </w:tabs>
      <w:ind w:left="1800" w:hanging="360"/>
      <w:outlineLvl w:val="2"/>
    </w:pPr>
    <w:rPr>
      <w:rFonts w:eastAsia="MS Gothic"/>
      <w:sz w:val="24"/>
    </w:rPr>
  </w:style>
  <w:style w:type="paragraph" w:customStyle="1" w:styleId="LightList1">
    <w:name w:val="Light List1"/>
    <w:basedOn w:val="Normal"/>
    <w:rsid w:val="00FF0F63"/>
    <w:pPr>
      <w:keepNext/>
      <w:tabs>
        <w:tab w:val="num" w:pos="2160"/>
      </w:tabs>
      <w:ind w:left="2520" w:hanging="360"/>
      <w:outlineLvl w:val="3"/>
    </w:pPr>
    <w:rPr>
      <w:rFonts w:eastAsia="MS Gothic"/>
      <w:sz w:val="24"/>
    </w:rPr>
  </w:style>
  <w:style w:type="paragraph" w:customStyle="1" w:styleId="LightGrid1">
    <w:name w:val="Light Grid1"/>
    <w:basedOn w:val="Normal"/>
    <w:rsid w:val="00FF0F63"/>
    <w:pPr>
      <w:keepNext/>
      <w:tabs>
        <w:tab w:val="num" w:pos="2880"/>
      </w:tabs>
      <w:ind w:left="3240" w:hanging="360"/>
      <w:outlineLvl w:val="4"/>
    </w:pPr>
    <w:rPr>
      <w:rFonts w:eastAsia="MS Gothic"/>
      <w:sz w:val="24"/>
    </w:rPr>
  </w:style>
  <w:style w:type="paragraph" w:customStyle="1" w:styleId="MediumShading11">
    <w:name w:val="Medium Shading 11"/>
    <w:basedOn w:val="Normal"/>
    <w:rsid w:val="00FF0F63"/>
    <w:pPr>
      <w:keepNext/>
      <w:tabs>
        <w:tab w:val="num" w:pos="3600"/>
      </w:tabs>
      <w:ind w:left="3960" w:hanging="360"/>
      <w:outlineLvl w:val="5"/>
    </w:pPr>
    <w:rPr>
      <w:rFonts w:eastAsia="MS Gothic"/>
      <w:sz w:val="24"/>
    </w:rPr>
  </w:style>
  <w:style w:type="paragraph" w:customStyle="1" w:styleId="MediumShading21">
    <w:name w:val="Medium Shading 21"/>
    <w:basedOn w:val="Normal"/>
    <w:rsid w:val="00FF0F63"/>
    <w:pPr>
      <w:keepNext/>
      <w:tabs>
        <w:tab w:val="num" w:pos="4320"/>
      </w:tabs>
      <w:ind w:left="4680" w:hanging="360"/>
      <w:outlineLvl w:val="6"/>
    </w:pPr>
    <w:rPr>
      <w:rFonts w:eastAsia="MS Gothic"/>
      <w:sz w:val="24"/>
    </w:rPr>
  </w:style>
  <w:style w:type="paragraph" w:customStyle="1" w:styleId="MediumList11">
    <w:name w:val="Medium List 11"/>
    <w:basedOn w:val="Normal"/>
    <w:rsid w:val="00FF0F63"/>
    <w:pPr>
      <w:keepNext/>
      <w:tabs>
        <w:tab w:val="num" w:pos="5040"/>
      </w:tabs>
      <w:ind w:left="5400" w:hanging="360"/>
      <w:outlineLvl w:val="7"/>
    </w:pPr>
    <w:rPr>
      <w:rFonts w:eastAsia="MS Gothic"/>
      <w:sz w:val="24"/>
    </w:rPr>
  </w:style>
  <w:style w:type="paragraph" w:customStyle="1" w:styleId="MediumList21">
    <w:name w:val="Medium List 21"/>
    <w:basedOn w:val="Normal"/>
    <w:rsid w:val="00FF0F6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F0F63"/>
    <w:rPr>
      <w:sz w:val="17"/>
      <w:szCs w:val="24"/>
      <w:lang w:val="en-US" w:eastAsia="en-US" w:bidi="ar-SA"/>
    </w:rPr>
  </w:style>
  <w:style w:type="paragraph" w:customStyle="1" w:styleId="TagsFutura">
    <w:name w:val="TagsFutura"/>
    <w:basedOn w:val="Normal"/>
    <w:next w:val="Cites"/>
    <w:rsid w:val="00FF0F63"/>
    <w:rPr>
      <w:rFonts w:ascii="Futura" w:eastAsia="Times" w:hAnsi="Futura"/>
      <w:b/>
      <w:caps/>
      <w:sz w:val="18"/>
      <w:szCs w:val="20"/>
    </w:rPr>
  </w:style>
  <w:style w:type="character" w:customStyle="1" w:styleId="italics">
    <w:name w:val="italics"/>
    <w:basedOn w:val="DefaultParagraphFont"/>
    <w:rsid w:val="00FF0F63"/>
  </w:style>
  <w:style w:type="character" w:customStyle="1" w:styleId="m-3583723223135346788gmail-style13ptbold">
    <w:name w:val="m_-3583723223135346788gmail-style13ptbold"/>
    <w:basedOn w:val="DefaultParagraphFont"/>
    <w:rsid w:val="00FF0F63"/>
  </w:style>
  <w:style w:type="character" w:customStyle="1" w:styleId="m-3583723223135346788gmail-styleunderline">
    <w:name w:val="m_-3583723223135346788gmail-styleunderline"/>
    <w:basedOn w:val="DefaultParagraphFont"/>
    <w:rsid w:val="00FF0F63"/>
  </w:style>
  <w:style w:type="paragraph" w:customStyle="1" w:styleId="speakable">
    <w:name w:val="speakable"/>
    <w:basedOn w:val="Normal"/>
    <w:uiPriority w:val="99"/>
    <w:qFormat/>
    <w:rsid w:val="00FF0F63"/>
    <w:pPr>
      <w:spacing w:before="100" w:beforeAutospacing="1" w:after="100" w:afterAutospacing="1"/>
    </w:pPr>
  </w:style>
  <w:style w:type="character" w:customStyle="1" w:styleId="BoldUnderline2">
    <w:name w:val="Bold.Underline"/>
    <w:uiPriority w:val="1"/>
    <w:qFormat/>
    <w:rsid w:val="00FF0F63"/>
    <w:rPr>
      <w:b/>
      <w:u w:val="single"/>
    </w:rPr>
  </w:style>
  <w:style w:type="character" w:customStyle="1" w:styleId="UnresolvedMention3">
    <w:name w:val="Unresolved Mention3"/>
    <w:basedOn w:val="DefaultParagraphFont"/>
    <w:uiPriority w:val="99"/>
    <w:unhideWhenUsed/>
    <w:rsid w:val="00FF0F63"/>
    <w:rPr>
      <w:color w:val="808080"/>
      <w:shd w:val="clear" w:color="auto" w:fill="E6E6E6"/>
    </w:rPr>
  </w:style>
  <w:style w:type="paragraph" w:customStyle="1" w:styleId="useless">
    <w:name w:val="useless"/>
    <w:basedOn w:val="Normal"/>
    <w:uiPriority w:val="99"/>
    <w:qFormat/>
    <w:rsid w:val="00FF0F63"/>
    <w:rPr>
      <w:rFonts w:eastAsia="Times New Roman"/>
      <w:sz w:val="12"/>
    </w:rPr>
  </w:style>
  <w:style w:type="character" w:customStyle="1" w:styleId="tagCharCharCharChar">
    <w:name w:val="tag Char Char Char Char"/>
    <w:rsid w:val="00FF0F63"/>
    <w:rPr>
      <w:b/>
      <w:sz w:val="24"/>
      <w:szCs w:val="24"/>
      <w:lang w:val="en-US" w:eastAsia="en-US" w:bidi="ar-SA"/>
    </w:rPr>
  </w:style>
  <w:style w:type="character" w:customStyle="1" w:styleId="DebateUnderlined">
    <w:name w:val="Debate Underlined"/>
    <w:rsid w:val="00FF0F63"/>
    <w:rPr>
      <w:rFonts w:ascii="Helvetica" w:hAnsi="Helvetica"/>
      <w:sz w:val="20"/>
      <w:u w:val="single"/>
    </w:rPr>
  </w:style>
  <w:style w:type="character" w:styleId="PlaceholderText">
    <w:name w:val="Placeholder Text"/>
    <w:basedOn w:val="DefaultParagraphFont"/>
    <w:uiPriority w:val="99"/>
    <w:rsid w:val="00FF0F63"/>
    <w:rPr>
      <w:color w:val="808080"/>
    </w:rPr>
  </w:style>
  <w:style w:type="character" w:customStyle="1" w:styleId="byl">
    <w:name w:val="byl"/>
    <w:rsid w:val="00FF0F63"/>
  </w:style>
  <w:style w:type="paragraph" w:customStyle="1" w:styleId="css-xhhu0i">
    <w:name w:val="css-xhhu0i"/>
    <w:basedOn w:val="Normal"/>
    <w:rsid w:val="00FF0F6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FF0F63"/>
  </w:style>
  <w:style w:type="character" w:customStyle="1" w:styleId="m-8878800405382358272gmail-styleunderline">
    <w:name w:val="m_-8878800405382358272gmail-styleunderline"/>
    <w:basedOn w:val="DefaultParagraphFont"/>
    <w:rsid w:val="00FF0F63"/>
  </w:style>
  <w:style w:type="character" w:customStyle="1" w:styleId="m-5498913268213319940gmail-styleunderline">
    <w:name w:val="m_-5498913268213319940gmail-styleunderline"/>
    <w:basedOn w:val="DefaultParagraphFont"/>
    <w:rsid w:val="00FF0F63"/>
  </w:style>
  <w:style w:type="character" w:customStyle="1" w:styleId="overlay">
    <w:name w:val="overlay"/>
    <w:basedOn w:val="DefaultParagraphFont"/>
    <w:rsid w:val="00FF0F63"/>
  </w:style>
  <w:style w:type="character" w:customStyle="1" w:styleId="TagCharCharCharChar0">
    <w:name w:val="Tag Char Char Char Char"/>
    <w:basedOn w:val="DefaultParagraphFont"/>
    <w:rsid w:val="00FF0F63"/>
    <w:rPr>
      <w:rFonts w:ascii="Calibri" w:hAnsi="Calibri" w:cs="Calibri"/>
      <w:b/>
      <w:sz w:val="24"/>
    </w:rPr>
  </w:style>
  <w:style w:type="paragraph" w:customStyle="1" w:styleId="g-body">
    <w:name w:val="g-body"/>
    <w:basedOn w:val="Normal"/>
    <w:uiPriority w:val="99"/>
    <w:qFormat/>
    <w:rsid w:val="00FF0F63"/>
    <w:pPr>
      <w:spacing w:before="100" w:beforeAutospacing="1" w:after="100" w:afterAutospacing="1"/>
    </w:pPr>
    <w:rPr>
      <w:rFonts w:eastAsia="Times New Roman"/>
      <w:sz w:val="24"/>
    </w:rPr>
  </w:style>
  <w:style w:type="paragraph" w:customStyle="1" w:styleId="g-pstyle0">
    <w:name w:val="g-pstyle0"/>
    <w:basedOn w:val="Normal"/>
    <w:uiPriority w:val="99"/>
    <w:qFormat/>
    <w:rsid w:val="00FF0F63"/>
    <w:pPr>
      <w:spacing w:before="100" w:beforeAutospacing="1" w:after="100" w:afterAutospacing="1"/>
    </w:pPr>
    <w:rPr>
      <w:rFonts w:eastAsia="Times New Roman"/>
      <w:sz w:val="24"/>
    </w:rPr>
  </w:style>
  <w:style w:type="paragraph" w:customStyle="1" w:styleId="g-pstyle1">
    <w:name w:val="g-pstyle1"/>
    <w:basedOn w:val="Normal"/>
    <w:uiPriority w:val="99"/>
    <w:qFormat/>
    <w:rsid w:val="00FF0F63"/>
    <w:pPr>
      <w:spacing w:before="100" w:beforeAutospacing="1" w:after="100" w:afterAutospacing="1"/>
    </w:pPr>
    <w:rPr>
      <w:rFonts w:eastAsia="Times New Roman"/>
      <w:sz w:val="24"/>
    </w:rPr>
  </w:style>
  <w:style w:type="paragraph" w:customStyle="1" w:styleId="g-asset-hed">
    <w:name w:val="g-asset-hed"/>
    <w:basedOn w:val="Normal"/>
    <w:uiPriority w:val="99"/>
    <w:qFormat/>
    <w:rsid w:val="00FF0F6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F0F63"/>
    <w:pPr>
      <w:spacing w:before="100" w:beforeAutospacing="1" w:after="100" w:afterAutospacing="1"/>
    </w:pPr>
    <w:rPr>
      <w:rFonts w:ascii="Arial" w:hAnsi="Arial"/>
      <w:sz w:val="24"/>
    </w:rPr>
  </w:style>
  <w:style w:type="paragraph" w:customStyle="1" w:styleId="speech">
    <w:name w:val="speech"/>
    <w:basedOn w:val="Normal"/>
    <w:uiPriority w:val="99"/>
    <w:qFormat/>
    <w:rsid w:val="00FF0F63"/>
    <w:pPr>
      <w:spacing w:before="100" w:beforeAutospacing="1" w:after="100" w:afterAutospacing="1"/>
    </w:pPr>
    <w:rPr>
      <w:sz w:val="24"/>
    </w:rPr>
  </w:style>
  <w:style w:type="character" w:customStyle="1" w:styleId="adtext">
    <w:name w:val="adtext"/>
    <w:basedOn w:val="DefaultParagraphFont"/>
    <w:rsid w:val="00FF0F63"/>
  </w:style>
  <w:style w:type="character" w:customStyle="1" w:styleId="UL-Bold">
    <w:name w:val="UL-Bold"/>
    <w:basedOn w:val="DefaultParagraphFont"/>
    <w:rsid w:val="00FF0F63"/>
    <w:rPr>
      <w:u w:val="thick"/>
    </w:rPr>
  </w:style>
  <w:style w:type="character" w:customStyle="1" w:styleId="UL-None">
    <w:name w:val="UL-None"/>
    <w:basedOn w:val="DefaultParagraphFont"/>
    <w:rsid w:val="00FF0F63"/>
    <w:rPr>
      <w:strike w:val="0"/>
      <w:dstrike w:val="0"/>
      <w:u w:val="none"/>
      <w:effect w:val="none"/>
    </w:rPr>
  </w:style>
  <w:style w:type="character" w:customStyle="1" w:styleId="qu730rj69h">
    <w:name w:val="qu730rj69h"/>
    <w:basedOn w:val="DefaultParagraphFont"/>
    <w:rsid w:val="00FF0F63"/>
  </w:style>
  <w:style w:type="paragraph" w:customStyle="1" w:styleId="optext">
    <w:name w:val="optext"/>
    <w:basedOn w:val="Normal"/>
    <w:uiPriority w:val="99"/>
    <w:qFormat/>
    <w:rsid w:val="00FF0F63"/>
    <w:pPr>
      <w:spacing w:before="100" w:beforeAutospacing="1" w:after="100" w:afterAutospacing="1"/>
    </w:pPr>
    <w:rPr>
      <w:sz w:val="24"/>
    </w:rPr>
  </w:style>
  <w:style w:type="character" w:customStyle="1" w:styleId="lmy74qr12z">
    <w:name w:val="lmy74qr12z"/>
    <w:basedOn w:val="DefaultParagraphFont"/>
    <w:rsid w:val="00FF0F63"/>
  </w:style>
  <w:style w:type="character" w:customStyle="1" w:styleId="icr880">
    <w:name w:val="icr880"/>
    <w:basedOn w:val="DefaultParagraphFont"/>
    <w:rsid w:val="00FF0F63"/>
  </w:style>
  <w:style w:type="character" w:customStyle="1" w:styleId="hx23q54">
    <w:name w:val="hx23q54"/>
    <w:basedOn w:val="DefaultParagraphFont"/>
    <w:rsid w:val="00FF0F63"/>
  </w:style>
  <w:style w:type="character" w:customStyle="1" w:styleId="m-5348258726587825636gmail-style13ptbold">
    <w:name w:val="m_-5348258726587825636gmail-style13ptbold"/>
    <w:basedOn w:val="DefaultParagraphFont"/>
    <w:rsid w:val="00FF0F63"/>
  </w:style>
  <w:style w:type="character" w:customStyle="1" w:styleId="m-5348258726587825636gmail-styleunderline">
    <w:name w:val="m_-5348258726587825636gmail-styleunderline"/>
    <w:basedOn w:val="DefaultParagraphFont"/>
    <w:rsid w:val="00FF0F63"/>
  </w:style>
  <w:style w:type="character" w:customStyle="1" w:styleId="m4385445901877740177gmail-styleunderline">
    <w:name w:val="m_4385445901877740177gmail-styleunderline"/>
    <w:basedOn w:val="DefaultParagraphFont"/>
    <w:rsid w:val="00FF0F63"/>
  </w:style>
  <w:style w:type="character" w:customStyle="1" w:styleId="DDIUnderline">
    <w:name w:val="DDI Underline"/>
    <w:qFormat/>
    <w:rsid w:val="00FF0F63"/>
    <w:rPr>
      <w:rFonts w:ascii="Times New Roman" w:hAnsi="Times New Roman"/>
      <w:sz w:val="24"/>
      <w:u w:val="single"/>
    </w:rPr>
  </w:style>
  <w:style w:type="paragraph" w:customStyle="1" w:styleId="ALLCAPS">
    <w:name w:val="ALL CAPS"/>
    <w:basedOn w:val="Normal"/>
    <w:link w:val="ALLCAPSChar"/>
    <w:qFormat/>
    <w:rsid w:val="00FF0F63"/>
    <w:rPr>
      <w:rFonts w:eastAsia="Times New Roman"/>
      <w:b/>
      <w:caps/>
    </w:rPr>
  </w:style>
  <w:style w:type="character" w:customStyle="1" w:styleId="ALLCAPSChar">
    <w:name w:val="ALL CAPS Char"/>
    <w:basedOn w:val="DefaultParagraphFont"/>
    <w:link w:val="ALLCAPS"/>
    <w:rsid w:val="00FF0F63"/>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FF0F6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F0F63"/>
    <w:rPr>
      <w:rFonts w:ascii="Calibri" w:eastAsia="Times New Roman" w:hAnsi="Calibri"/>
      <w:b/>
    </w:rPr>
  </w:style>
  <w:style w:type="character" w:customStyle="1" w:styleId="Cites-AuthorDate">
    <w:name w:val="Cites-Author/Date"/>
    <w:rsid w:val="00FF0F63"/>
    <w:rPr>
      <w:rFonts w:ascii="Helvetica" w:hAnsi="Helvetica"/>
      <w:b/>
      <w:sz w:val="22"/>
      <w:szCs w:val="24"/>
      <w:u w:val="thick"/>
    </w:rPr>
  </w:style>
  <w:style w:type="paragraph" w:customStyle="1" w:styleId="CiteTag">
    <w:name w:val="Cite/Tag"/>
    <w:basedOn w:val="Normal"/>
    <w:uiPriority w:val="99"/>
    <w:qFormat/>
    <w:rsid w:val="00FF0F63"/>
    <w:rPr>
      <w:rFonts w:eastAsia="Cambria"/>
      <w:b/>
    </w:rPr>
  </w:style>
  <w:style w:type="character" w:customStyle="1" w:styleId="m489902567989944824gmail-style13ptbold">
    <w:name w:val="m_489902567989944824gmail-style13ptbold"/>
    <w:basedOn w:val="DefaultParagraphFont"/>
    <w:rsid w:val="00FF0F63"/>
  </w:style>
  <w:style w:type="character" w:customStyle="1" w:styleId="m489902567989944824gmail-styleunderline">
    <w:name w:val="m_489902567989944824gmail-styleunderline"/>
    <w:basedOn w:val="DefaultParagraphFont"/>
    <w:rsid w:val="00FF0F63"/>
  </w:style>
  <w:style w:type="character" w:customStyle="1" w:styleId="UnderlineCharChar3">
    <w:name w:val="Underline Char Char3"/>
    <w:rsid w:val="00FF0F63"/>
    <w:rPr>
      <w:szCs w:val="24"/>
      <w:u w:val="single"/>
      <w:lang w:val="en-US" w:eastAsia="en-US" w:bidi="ar-SA"/>
    </w:rPr>
  </w:style>
  <w:style w:type="character" w:customStyle="1" w:styleId="tl8wme">
    <w:name w:val="tl8wme"/>
    <w:basedOn w:val="DefaultParagraphFont"/>
    <w:rsid w:val="00FF0F63"/>
  </w:style>
  <w:style w:type="character" w:customStyle="1" w:styleId="Mention3">
    <w:name w:val="Mention3"/>
    <w:basedOn w:val="DefaultParagraphFont"/>
    <w:uiPriority w:val="99"/>
    <w:semiHidden/>
    <w:unhideWhenUsed/>
    <w:rsid w:val="00FF0F63"/>
    <w:rPr>
      <w:color w:val="2B579A"/>
      <w:shd w:val="clear" w:color="auto" w:fill="E6E6E6"/>
    </w:rPr>
  </w:style>
  <w:style w:type="character" w:customStyle="1" w:styleId="m-5251091010484660064gmail-style13ptbold">
    <w:name w:val="m_-5251091010484660064gmail-style13ptbold"/>
    <w:basedOn w:val="DefaultParagraphFont"/>
    <w:rsid w:val="00FF0F63"/>
  </w:style>
  <w:style w:type="character" w:customStyle="1" w:styleId="m-5251091010484660064gmail-styleunderline">
    <w:name w:val="m_-5251091010484660064gmail-styleunderline"/>
    <w:basedOn w:val="DefaultParagraphFont"/>
    <w:rsid w:val="00FF0F63"/>
  </w:style>
  <w:style w:type="character" w:customStyle="1" w:styleId="tablecaption">
    <w:name w:val="tablecaption"/>
    <w:basedOn w:val="DefaultParagraphFont"/>
    <w:rsid w:val="00FF0F63"/>
  </w:style>
  <w:style w:type="character" w:customStyle="1" w:styleId="StyleLatinHelvetica105ptBlack">
    <w:name w:val="Style (Latin) Helvetica 10.5 pt Black"/>
    <w:basedOn w:val="DefaultParagraphFont"/>
    <w:rsid w:val="00FF0F63"/>
    <w:rPr>
      <w:rFonts w:ascii="Times New Roman" w:hAnsi="Times New Roman"/>
      <w:color w:val="000000"/>
      <w:sz w:val="21"/>
    </w:rPr>
  </w:style>
  <w:style w:type="character" w:customStyle="1" w:styleId="Quotation">
    <w:name w:val="Quotation"/>
    <w:qFormat/>
    <w:rsid w:val="00FF0F63"/>
    <w:rPr>
      <w:rFonts w:ascii="Arial" w:hAnsi="Arial"/>
      <w:b/>
      <w:i/>
      <w:iCs/>
      <w:sz w:val="24"/>
      <w:u w:val="single"/>
    </w:rPr>
  </w:style>
  <w:style w:type="paragraph" w:customStyle="1" w:styleId="DateTime">
    <w:name w:val="DateTime"/>
    <w:basedOn w:val="Normal"/>
    <w:link w:val="DateTimeChar"/>
    <w:autoRedefine/>
    <w:uiPriority w:val="4"/>
    <w:qFormat/>
    <w:rsid w:val="00FF0F63"/>
  </w:style>
  <w:style w:type="character" w:customStyle="1" w:styleId="DateTimeChar">
    <w:name w:val="DateTime Char"/>
    <w:basedOn w:val="DefaultParagraphFont"/>
    <w:link w:val="DateTime"/>
    <w:uiPriority w:val="4"/>
    <w:rsid w:val="00FF0F63"/>
    <w:rPr>
      <w:rFonts w:ascii="Calibri" w:hAnsi="Calibri"/>
      <w:sz w:val="22"/>
    </w:rPr>
  </w:style>
  <w:style w:type="paragraph" w:customStyle="1" w:styleId="Lecture">
    <w:name w:val="Lecture"/>
    <w:next w:val="BodyText"/>
    <w:link w:val="LectureChar"/>
    <w:autoRedefine/>
    <w:uiPriority w:val="4"/>
    <w:qFormat/>
    <w:rsid w:val="00FF0F6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F0F6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FF0F63"/>
  </w:style>
  <w:style w:type="character" w:customStyle="1" w:styleId="m-413333960618644972gmail-styleunderline">
    <w:name w:val="m_-413333960618644972gmail-styleunderline"/>
    <w:basedOn w:val="DefaultParagraphFont"/>
    <w:rsid w:val="00FF0F63"/>
  </w:style>
  <w:style w:type="character" w:customStyle="1" w:styleId="m8314098763611656848gmail-stylestylebold12pt">
    <w:name w:val="m_8314098763611656848gmail-stylestylebold12pt"/>
    <w:basedOn w:val="DefaultParagraphFont"/>
    <w:rsid w:val="00FF0F63"/>
  </w:style>
  <w:style w:type="character" w:customStyle="1" w:styleId="m8314098763611656848gmail-styleboldunderline">
    <w:name w:val="m_8314098763611656848gmail-styleboldunderline"/>
    <w:basedOn w:val="DefaultParagraphFont"/>
    <w:rsid w:val="00FF0F63"/>
  </w:style>
  <w:style w:type="paragraph" w:customStyle="1" w:styleId="Spacer">
    <w:name w:val="Spacer"/>
    <w:basedOn w:val="Heading1"/>
    <w:link w:val="SpacerChar"/>
    <w:autoRedefine/>
    <w:uiPriority w:val="4"/>
    <w:qFormat/>
    <w:rsid w:val="00FF0F6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F0F63"/>
    <w:rPr>
      <w:rFonts w:ascii="Georgia" w:eastAsiaTheme="majorEastAsia" w:hAnsi="Georgia" w:cstheme="majorBidi"/>
      <w:b/>
      <w:bCs/>
      <w:szCs w:val="32"/>
    </w:rPr>
  </w:style>
  <w:style w:type="paragraph" w:customStyle="1" w:styleId="msonormal0">
    <w:name w:val="msonormal"/>
    <w:basedOn w:val="Normal"/>
    <w:qFormat/>
    <w:rsid w:val="00FF0F63"/>
    <w:pPr>
      <w:spacing w:before="100" w:beforeAutospacing="1" w:after="100" w:afterAutospacing="1"/>
    </w:pPr>
    <w:rPr>
      <w:rFonts w:eastAsia="Times New Roman"/>
      <w:sz w:val="24"/>
    </w:rPr>
  </w:style>
  <w:style w:type="paragraph" w:customStyle="1" w:styleId="TxBr41p1">
    <w:name w:val="TxBr_41p1"/>
    <w:basedOn w:val="Normal"/>
    <w:qFormat/>
    <w:rsid w:val="00FF0F6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FF0F63"/>
    <w:rPr>
      <w:rFonts w:ascii="Georgia" w:eastAsia="Times New Roman" w:hAnsi="Georgia" w:cs="Arial" w:hint="default"/>
      <w:b/>
      <w:bCs/>
      <w:kern w:val="32"/>
      <w:sz w:val="28"/>
      <w:szCs w:val="32"/>
    </w:rPr>
  </w:style>
  <w:style w:type="character" w:customStyle="1" w:styleId="CiteReal0">
    <w:name w:val="CiteReal"/>
    <w:uiPriority w:val="1"/>
    <w:qFormat/>
    <w:rsid w:val="00FF0F63"/>
    <w:rPr>
      <w:rFonts w:ascii="Arial" w:hAnsi="Arial"/>
      <w:b/>
      <w:sz w:val="24"/>
      <w:u w:val="single"/>
    </w:rPr>
  </w:style>
  <w:style w:type="character" w:customStyle="1" w:styleId="dropcap1">
    <w:name w:val="dropcap1"/>
    <w:rsid w:val="00FF0F63"/>
  </w:style>
  <w:style w:type="paragraph" w:customStyle="1" w:styleId="Style42">
    <w:name w:val="Style42"/>
    <w:basedOn w:val="Normal"/>
    <w:uiPriority w:val="99"/>
    <w:rsid w:val="00FF0F63"/>
    <w:pPr>
      <w:spacing w:line="202" w:lineRule="exact"/>
      <w:jc w:val="both"/>
    </w:pPr>
    <w:rPr>
      <w:rFonts w:ascii="Palatino Linotype" w:hAnsi="Palatino Linotype" w:cs="Palatino Linotype"/>
    </w:rPr>
  </w:style>
  <w:style w:type="character" w:customStyle="1" w:styleId="FontStyle72">
    <w:name w:val="Font Style72"/>
    <w:uiPriority w:val="99"/>
    <w:rsid w:val="00FF0F63"/>
    <w:rPr>
      <w:rFonts w:ascii="Cambria" w:hAnsi="Cambria" w:cs="Cambria" w:hint="default"/>
      <w:sz w:val="16"/>
      <w:szCs w:val="16"/>
    </w:rPr>
  </w:style>
  <w:style w:type="character" w:customStyle="1" w:styleId="FontStyle73">
    <w:name w:val="Font Style73"/>
    <w:uiPriority w:val="99"/>
    <w:rsid w:val="00FF0F63"/>
    <w:rPr>
      <w:rFonts w:ascii="Cambria" w:hAnsi="Cambria" w:cs="Cambria" w:hint="default"/>
      <w:i/>
      <w:iCs/>
      <w:sz w:val="16"/>
      <w:szCs w:val="16"/>
    </w:rPr>
  </w:style>
  <w:style w:type="character" w:customStyle="1" w:styleId="UnderlinestyleChar20">
    <w:name w:val="Underline style Char2"/>
    <w:rsid w:val="00FF0F63"/>
    <w:rPr>
      <w:sz w:val="22"/>
      <w:szCs w:val="24"/>
      <w:u w:val="single"/>
      <w:lang w:val="en-US" w:eastAsia="en-US" w:bidi="ar-SA"/>
    </w:rPr>
  </w:style>
  <w:style w:type="character" w:customStyle="1" w:styleId="FontStyle49">
    <w:name w:val="Font Style49"/>
    <w:uiPriority w:val="99"/>
    <w:rsid w:val="00FF0F63"/>
    <w:rPr>
      <w:rFonts w:ascii="Cambria" w:hAnsi="Cambria" w:cs="Cambria"/>
      <w:sz w:val="20"/>
      <w:szCs w:val="20"/>
    </w:rPr>
  </w:style>
  <w:style w:type="character" w:customStyle="1" w:styleId="FontStyle50">
    <w:name w:val="Font Style50"/>
    <w:uiPriority w:val="99"/>
    <w:rsid w:val="00FF0F6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F0F6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F0F63"/>
    <w:rPr>
      <w:rFonts w:ascii="Cambria" w:eastAsia="Cambria" w:hAnsi="Cambria" w:cs="Cambria"/>
      <w:spacing w:val="-3"/>
      <w:sz w:val="22"/>
      <w:szCs w:val="20"/>
    </w:rPr>
  </w:style>
  <w:style w:type="character" w:customStyle="1" w:styleId="kn">
    <w:name w:val="kn"/>
    <w:basedOn w:val="DefaultParagraphFont"/>
    <w:rsid w:val="00FF0F63"/>
  </w:style>
  <w:style w:type="character" w:customStyle="1" w:styleId="StyleStyleUnderlineUnderlineStyleBoldUnderlineIntenseEmphas">
    <w:name w:val="Style Style UnderlineUnderlineStyle Bold UnderlineIntense Emphas..."/>
    <w:basedOn w:val="DefaultParagraphFont"/>
    <w:rsid w:val="00FF0F63"/>
    <w:rPr>
      <w:b/>
      <w:bCs/>
      <w:sz w:val="26"/>
      <w:u w:val="single"/>
    </w:rPr>
  </w:style>
  <w:style w:type="character" w:customStyle="1" w:styleId="articoloinside">
    <w:name w:val="articolo_inside"/>
    <w:rsid w:val="00FF0F63"/>
  </w:style>
  <w:style w:type="paragraph" w:customStyle="1" w:styleId="pagetools">
    <w:name w:val="pagetools"/>
    <w:basedOn w:val="Normal"/>
    <w:rsid w:val="00FF0F63"/>
    <w:pPr>
      <w:spacing w:before="100" w:beforeAutospacing="1" w:after="100" w:afterAutospacing="1"/>
    </w:pPr>
    <w:rPr>
      <w:rFonts w:ascii="Cambria" w:eastAsia="Cambria" w:hAnsi="Cambria"/>
      <w:sz w:val="24"/>
    </w:rPr>
  </w:style>
  <w:style w:type="character" w:customStyle="1" w:styleId="job">
    <w:name w:val="job"/>
    <w:basedOn w:val="DefaultParagraphFont"/>
    <w:rsid w:val="00FF0F63"/>
  </w:style>
  <w:style w:type="character" w:customStyle="1" w:styleId="publisher">
    <w:name w:val="publisher"/>
    <w:basedOn w:val="DefaultParagraphFont"/>
    <w:rsid w:val="00FF0F63"/>
  </w:style>
  <w:style w:type="character" w:customStyle="1" w:styleId="pubyear">
    <w:name w:val="pubyear"/>
    <w:basedOn w:val="DefaultParagraphFont"/>
    <w:rsid w:val="00FF0F63"/>
  </w:style>
  <w:style w:type="character" w:customStyle="1" w:styleId="pubcity">
    <w:name w:val="pubcity"/>
    <w:basedOn w:val="DefaultParagraphFont"/>
    <w:rsid w:val="00FF0F63"/>
  </w:style>
  <w:style w:type="paragraph" w:customStyle="1" w:styleId="C-Text">
    <w:name w:val="C-Text"/>
    <w:basedOn w:val="Normal"/>
    <w:rsid w:val="00FF0F63"/>
    <w:pPr>
      <w:tabs>
        <w:tab w:val="num" w:pos="720"/>
      </w:tabs>
      <w:ind w:left="720" w:hanging="360"/>
    </w:pPr>
    <w:rPr>
      <w:rFonts w:ascii="Book Antiqua" w:hAnsi="Book Antiqua"/>
      <w:sz w:val="24"/>
    </w:rPr>
  </w:style>
  <w:style w:type="character" w:customStyle="1" w:styleId="ecdate">
    <w:name w:val="ec_date"/>
    <w:basedOn w:val="DefaultParagraphFont"/>
    <w:rsid w:val="00FF0F63"/>
    <w:rPr>
      <w:rFonts w:ascii="Symbol" w:hAnsi="Symbol" w:hint="default"/>
      <w:sz w:val="20"/>
      <w:szCs w:val="20"/>
      <w:shd w:val="clear" w:color="auto" w:fill="FFFFFF"/>
    </w:rPr>
  </w:style>
  <w:style w:type="paragraph" w:customStyle="1" w:styleId="ecmsonormal">
    <w:name w:val="ec_msonormal"/>
    <w:basedOn w:val="Normal"/>
    <w:rsid w:val="00FF0F6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F0F63"/>
  </w:style>
  <w:style w:type="character" w:customStyle="1" w:styleId="articleheadline">
    <w:name w:val="articleheadline"/>
    <w:basedOn w:val="DefaultParagraphFont"/>
    <w:rsid w:val="00FF0F63"/>
  </w:style>
  <w:style w:type="paragraph" w:customStyle="1" w:styleId="u-intro">
    <w:name w:val="u-intro"/>
    <w:basedOn w:val="Normal"/>
    <w:rsid w:val="00FF0F63"/>
    <w:pPr>
      <w:spacing w:before="100" w:beforeAutospacing="1" w:after="100" w:afterAutospacing="1"/>
    </w:pPr>
    <w:rPr>
      <w:rFonts w:ascii="Georgia" w:hAnsi="Georgia"/>
      <w:sz w:val="24"/>
    </w:rPr>
  </w:style>
  <w:style w:type="character" w:customStyle="1" w:styleId="u-byline">
    <w:name w:val="u-byline"/>
    <w:basedOn w:val="DefaultParagraphFont"/>
    <w:rsid w:val="00FF0F63"/>
  </w:style>
  <w:style w:type="character" w:customStyle="1" w:styleId="articlebya">
    <w:name w:val="articleby_a"/>
    <w:basedOn w:val="DefaultParagraphFont"/>
    <w:rsid w:val="00FF0F63"/>
  </w:style>
  <w:style w:type="character" w:customStyle="1" w:styleId="popupwinby">
    <w:name w:val="popupwinby"/>
    <w:basedOn w:val="DefaultParagraphFont"/>
    <w:rsid w:val="00FF0F63"/>
  </w:style>
  <w:style w:type="character" w:customStyle="1" w:styleId="storyheader">
    <w:name w:val="storyheader"/>
    <w:basedOn w:val="DefaultParagraphFont"/>
    <w:rsid w:val="00FF0F63"/>
  </w:style>
  <w:style w:type="character" w:customStyle="1" w:styleId="marron">
    <w:name w:val="marron"/>
    <w:basedOn w:val="DefaultParagraphFont"/>
    <w:rsid w:val="00FF0F63"/>
  </w:style>
  <w:style w:type="paragraph" w:customStyle="1" w:styleId="StyleNormalWeb10pt">
    <w:name w:val="Style Normal (Web) + 10 pt"/>
    <w:basedOn w:val="NormalWeb"/>
    <w:next w:val="Normal"/>
    <w:rsid w:val="00FF0F6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FF0F63"/>
    <w:rPr>
      <w:szCs w:val="24"/>
      <w:lang w:val="en-US" w:eastAsia="en-US" w:bidi="ar-SA"/>
    </w:rPr>
  </w:style>
  <w:style w:type="paragraph" w:customStyle="1" w:styleId="TagCiteShells">
    <w:name w:val="Tag/Cite/Shells"/>
    <w:basedOn w:val="Normal"/>
    <w:rsid w:val="00FF0F63"/>
    <w:rPr>
      <w:rFonts w:ascii="Georgia" w:hAnsi="Georgia"/>
      <w:b/>
    </w:rPr>
  </w:style>
  <w:style w:type="paragraph" w:customStyle="1" w:styleId="DefinitionTerm">
    <w:name w:val="Definition Term"/>
    <w:basedOn w:val="Normal"/>
    <w:next w:val="Normal"/>
    <w:rsid w:val="00FF0F63"/>
    <w:rPr>
      <w:rFonts w:ascii="Georgia" w:hAnsi="Georgia"/>
      <w:snapToGrid w:val="0"/>
      <w:sz w:val="24"/>
    </w:rPr>
  </w:style>
  <w:style w:type="character" w:customStyle="1" w:styleId="Style3CharChar">
    <w:name w:val="Style3 Char Char"/>
    <w:basedOn w:val="DefaultParagraphFont"/>
    <w:rsid w:val="00FF0F6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F0F63"/>
    <w:pPr>
      <w:spacing w:after="60"/>
    </w:pPr>
    <w:rPr>
      <w:rFonts w:ascii="Georgia" w:eastAsia="Segoe UI" w:hAnsi="Georgia" w:cs="Cambria"/>
      <w:caps/>
      <w:sz w:val="20"/>
      <w:lang w:eastAsia="zh-CN"/>
    </w:rPr>
  </w:style>
  <w:style w:type="character" w:customStyle="1" w:styleId="NormalChar0">
    <w:name w:val="Normal Char"/>
    <w:basedOn w:val="DefaultParagraphFont"/>
    <w:rsid w:val="00FF0F63"/>
    <w:rPr>
      <w:lang w:eastAsia="en-US"/>
    </w:rPr>
  </w:style>
  <w:style w:type="character" w:customStyle="1" w:styleId="BoldUnderlineChar2">
    <w:name w:val="Bold + Underline Char"/>
    <w:basedOn w:val="DefaultParagraphFont"/>
    <w:rsid w:val="00FF0F6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F0F63"/>
  </w:style>
  <w:style w:type="character" w:customStyle="1" w:styleId="CharacterStyle7">
    <w:name w:val="Character Style 7"/>
    <w:rsid w:val="00FF0F63"/>
    <w:rPr>
      <w:rFonts w:ascii="Trebuchet MS" w:hAnsi="Trebuchet MS" w:cs="Trebuchet MS"/>
      <w:sz w:val="20"/>
      <w:szCs w:val="20"/>
      <w:u w:val="single"/>
    </w:rPr>
  </w:style>
  <w:style w:type="character" w:customStyle="1" w:styleId="StyleStyle4Char">
    <w:name w:val="Style Style4 + Char"/>
    <w:basedOn w:val="DefaultParagraphFont"/>
    <w:rsid w:val="00FF0F6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F0F6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F0F63"/>
    <w:rPr>
      <w:rFonts w:ascii="Symbol" w:hAnsi="Symbol"/>
      <w:sz w:val="21"/>
      <w:szCs w:val="21"/>
      <w:u w:val="thick"/>
    </w:rPr>
  </w:style>
  <w:style w:type="paragraph" w:customStyle="1" w:styleId="Cite8">
    <w:name w:val="Cite8"/>
    <w:basedOn w:val="Normal"/>
    <w:autoRedefine/>
    <w:qFormat/>
    <w:rsid w:val="00FF0F63"/>
    <w:rPr>
      <w:rFonts w:ascii="Trebuchet MS" w:eastAsia="Verdana" w:hAnsi="Trebuchet MS" w:cs="Cambria"/>
      <w:sz w:val="16"/>
    </w:rPr>
  </w:style>
  <w:style w:type="paragraph" w:customStyle="1" w:styleId="8font">
    <w:name w:val="8font"/>
    <w:basedOn w:val="Normal"/>
    <w:next w:val="Normal"/>
    <w:autoRedefine/>
    <w:qFormat/>
    <w:rsid w:val="00FF0F63"/>
    <w:rPr>
      <w:rFonts w:ascii="Georgia" w:eastAsia="Cambria Math" w:hAnsi="Georgia" w:cs="Cambria"/>
      <w:sz w:val="16"/>
      <w:szCs w:val="16"/>
    </w:rPr>
  </w:style>
  <w:style w:type="paragraph" w:customStyle="1" w:styleId="BoldUnderlineChar20">
    <w:name w:val="BoldUnderline Char2"/>
    <w:link w:val="BoldUnderlineChar2Char"/>
    <w:rsid w:val="00FF0F6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F0F63"/>
    <w:rPr>
      <w:rFonts w:ascii="Times New Roman" w:eastAsia="Times New Roman" w:hAnsi="Times New Roman" w:cs="Times New Roman"/>
      <w:b/>
      <w:sz w:val="20"/>
      <w:u w:val="single"/>
    </w:rPr>
  </w:style>
  <w:style w:type="character" w:customStyle="1" w:styleId="UnderlineCharChar4">
    <w:name w:val="Underline Char Char4"/>
    <w:rsid w:val="00FF0F63"/>
    <w:rPr>
      <w:szCs w:val="24"/>
      <w:u w:val="single"/>
      <w:lang w:val="en-US" w:eastAsia="en-US" w:bidi="ar-SA"/>
    </w:rPr>
  </w:style>
  <w:style w:type="character" w:customStyle="1" w:styleId="BoldUnderlineCharChar3">
    <w:name w:val="BoldUnderline Char Char3"/>
    <w:rsid w:val="00FF0F63"/>
    <w:rPr>
      <w:b/>
      <w:szCs w:val="24"/>
      <w:u w:val="single"/>
      <w:lang w:val="en-US" w:eastAsia="en-US" w:bidi="ar-SA"/>
    </w:rPr>
  </w:style>
  <w:style w:type="character" w:customStyle="1" w:styleId="BoldUnderlineCharChar2">
    <w:name w:val="BoldUnderline Char Char2"/>
    <w:rsid w:val="00FF0F63"/>
    <w:rPr>
      <w:b/>
      <w:szCs w:val="24"/>
      <w:u w:val="single"/>
      <w:lang w:val="en-US" w:eastAsia="en-US" w:bidi="ar-SA"/>
    </w:rPr>
  </w:style>
  <w:style w:type="paragraph" w:customStyle="1" w:styleId="UnderlineCard0">
    <w:name w:val="UnderlineCard"/>
    <w:basedOn w:val="Heading3"/>
    <w:link w:val="UnderlineCardChar0"/>
    <w:qFormat/>
    <w:rsid w:val="00FF0F6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FF0F63"/>
    <w:rPr>
      <w:rFonts w:ascii="Georgia" w:eastAsia="Calibri" w:hAnsi="Georgia" w:cs="Times New Roman"/>
      <w:sz w:val="20"/>
      <w:szCs w:val="20"/>
      <w:u w:val="single"/>
      <w:lang w:val="x-none" w:eastAsia="x-none"/>
    </w:rPr>
  </w:style>
  <w:style w:type="character" w:customStyle="1" w:styleId="5Notunderlined">
    <w:name w:val="5 Not underlined"/>
    <w:rsid w:val="00FF0F63"/>
    <w:rPr>
      <w:rFonts w:ascii="Times New Roman" w:hAnsi="Times New Roman"/>
      <w:sz w:val="16"/>
    </w:rPr>
  </w:style>
  <w:style w:type="character" w:customStyle="1" w:styleId="volume-issue">
    <w:name w:val="volume-issue"/>
    <w:rsid w:val="00FF0F63"/>
    <w:rPr>
      <w:rFonts w:cs="Times New Roman"/>
    </w:rPr>
  </w:style>
  <w:style w:type="character" w:customStyle="1" w:styleId="storytext">
    <w:name w:val="storytext"/>
    <w:basedOn w:val="DefaultParagraphFont"/>
    <w:rsid w:val="00FF0F63"/>
  </w:style>
  <w:style w:type="character" w:customStyle="1" w:styleId="boldness1">
    <w:name w:val="boldness1"/>
    <w:rsid w:val="00FF0F63"/>
  </w:style>
  <w:style w:type="paragraph" w:customStyle="1" w:styleId="Cardd">
    <w:name w:val="Cardd"/>
    <w:basedOn w:val="Normal"/>
    <w:uiPriority w:val="4"/>
    <w:qFormat/>
    <w:rsid w:val="00FF0F63"/>
    <w:pPr>
      <w:ind w:left="288" w:right="288"/>
    </w:pPr>
    <w:rPr>
      <w:rFonts w:ascii="Georgia" w:hAnsi="Georgia"/>
    </w:rPr>
  </w:style>
  <w:style w:type="paragraph" w:customStyle="1" w:styleId="document0">
    <w:name w:val="document"/>
    <w:basedOn w:val="Normal"/>
    <w:qFormat/>
    <w:rsid w:val="00FF0F6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FF0F63"/>
  </w:style>
  <w:style w:type="character" w:customStyle="1" w:styleId="aa">
    <w:name w:val="_"/>
    <w:basedOn w:val="DefaultParagraphFont"/>
    <w:rsid w:val="00FF0F63"/>
  </w:style>
  <w:style w:type="paragraph" w:customStyle="1" w:styleId="Shrink6">
    <w:name w:val="Shrink 6"/>
    <w:basedOn w:val="Normal"/>
    <w:qFormat/>
    <w:rsid w:val="00FF0F63"/>
    <w:rPr>
      <w:rFonts w:ascii="Georgia" w:eastAsia="Calibri" w:hAnsi="Georgia"/>
      <w:sz w:val="12"/>
    </w:rPr>
  </w:style>
  <w:style w:type="character" w:customStyle="1" w:styleId="messagecontent">
    <w:name w:val="message_content"/>
    <w:rsid w:val="00FF0F63"/>
  </w:style>
  <w:style w:type="paragraph" w:customStyle="1" w:styleId="BriefTitleWorks">
    <w:name w:val="Brief Title Works"/>
    <w:basedOn w:val="Heading1"/>
    <w:link w:val="BriefTitleWorksChar"/>
    <w:rsid w:val="00FF0F6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F0F63"/>
    <w:rPr>
      <w:rFonts w:ascii="Georgia" w:eastAsia="Times New Roman" w:hAnsi="Georgia" w:cs="Arial"/>
      <w:b/>
      <w:bCs/>
      <w:kern w:val="32"/>
      <w:szCs w:val="32"/>
      <w:u w:val="single"/>
    </w:rPr>
  </w:style>
  <w:style w:type="character" w:customStyle="1" w:styleId="twelptblackblack1">
    <w:name w:val="twelptblackblack1"/>
    <w:basedOn w:val="DefaultParagraphFont"/>
    <w:rsid w:val="00FF0F63"/>
    <w:rPr>
      <w:rFonts w:ascii="Verdana" w:hAnsi="Verdana" w:hint="default"/>
      <w:color w:val="000000"/>
      <w:sz w:val="16"/>
      <w:szCs w:val="16"/>
    </w:rPr>
  </w:style>
  <w:style w:type="character" w:customStyle="1" w:styleId="Heading3CharCharCharChar1">
    <w:name w:val="Heading 3 Char Char Char Char1"/>
    <w:rsid w:val="00FF0F63"/>
    <w:rPr>
      <w:rFonts w:cs="Arial"/>
      <w:bCs/>
      <w:szCs w:val="26"/>
      <w:u w:val="single"/>
      <w:lang w:val="en-US" w:eastAsia="en-US" w:bidi="ar-SA"/>
    </w:rPr>
  </w:style>
  <w:style w:type="paragraph" w:customStyle="1" w:styleId="conintrotext">
    <w:name w:val="conintrotext"/>
    <w:basedOn w:val="Normal"/>
    <w:uiPriority w:val="99"/>
    <w:rsid w:val="00FF0F63"/>
    <w:pPr>
      <w:spacing w:before="100" w:beforeAutospacing="1" w:after="100" w:afterAutospacing="1"/>
    </w:pPr>
    <w:rPr>
      <w:rFonts w:ascii="Georgia" w:eastAsia="Times New Roman" w:hAnsi="Georgia"/>
      <w:sz w:val="24"/>
    </w:rPr>
  </w:style>
  <w:style w:type="character" w:customStyle="1" w:styleId="comment-body">
    <w:name w:val="comment-body"/>
    <w:rsid w:val="00FF0F63"/>
  </w:style>
  <w:style w:type="character" w:customStyle="1" w:styleId="UnderlineCharCharChar1">
    <w:name w:val="Underline Char Char Char1"/>
    <w:rsid w:val="00FF0F6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F0F6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F0F63"/>
    <w:rPr>
      <w:rFonts w:asciiTheme="minorHAnsi" w:eastAsia="MS Mincho" w:hAnsiTheme="minorHAnsi"/>
      <w:b/>
      <w:sz w:val="24"/>
      <w:u w:val="single"/>
    </w:rPr>
  </w:style>
  <w:style w:type="character" w:customStyle="1" w:styleId="mw-headline">
    <w:name w:val="mw-headline"/>
    <w:rsid w:val="00FF0F63"/>
  </w:style>
  <w:style w:type="character" w:customStyle="1" w:styleId="flagicon">
    <w:name w:val="flagicon"/>
    <w:rsid w:val="00FF0F63"/>
  </w:style>
  <w:style w:type="paragraph" w:customStyle="1" w:styleId="assert">
    <w:name w:val="assert"/>
    <w:basedOn w:val="Normal"/>
    <w:uiPriority w:val="99"/>
    <w:rsid w:val="00FF0F63"/>
    <w:pPr>
      <w:spacing w:before="100" w:beforeAutospacing="1" w:after="100" w:afterAutospacing="1"/>
    </w:pPr>
    <w:rPr>
      <w:rFonts w:ascii="Georgia" w:eastAsia="Times New Roman" w:hAnsi="Georgia"/>
      <w:sz w:val="24"/>
    </w:rPr>
  </w:style>
  <w:style w:type="character" w:customStyle="1" w:styleId="apturelink">
    <w:name w:val="apturelink"/>
    <w:rsid w:val="00FF0F63"/>
  </w:style>
  <w:style w:type="character" w:customStyle="1" w:styleId="apturelinkicon">
    <w:name w:val="apturelinkicon"/>
    <w:rsid w:val="00FF0F63"/>
  </w:style>
  <w:style w:type="paragraph" w:customStyle="1" w:styleId="Default1">
    <w:name w:val="Default1"/>
    <w:basedOn w:val="Default"/>
    <w:next w:val="Default"/>
    <w:uiPriority w:val="99"/>
    <w:rsid w:val="00FF0F63"/>
    <w:rPr>
      <w:color w:val="auto"/>
    </w:rPr>
  </w:style>
  <w:style w:type="paragraph" w:customStyle="1" w:styleId="center">
    <w:name w:val="center"/>
    <w:basedOn w:val="Normal"/>
    <w:uiPriority w:val="99"/>
    <w:rsid w:val="00FF0F63"/>
    <w:pPr>
      <w:spacing w:before="100" w:beforeAutospacing="1" w:after="100" w:afterAutospacing="1"/>
    </w:pPr>
    <w:rPr>
      <w:rFonts w:ascii="Georgia" w:eastAsia="Times New Roman" w:hAnsi="Georgia"/>
      <w:sz w:val="24"/>
    </w:rPr>
  </w:style>
  <w:style w:type="character" w:customStyle="1" w:styleId="LittleChar">
    <w:name w:val="Little Char"/>
    <w:link w:val="Little"/>
    <w:rsid w:val="00FF0F63"/>
    <w:rPr>
      <w:rFonts w:ascii="Calibri" w:eastAsia="Times New Roman" w:hAnsi="Calibri"/>
      <w:sz w:val="16"/>
    </w:rPr>
  </w:style>
  <w:style w:type="character" w:customStyle="1" w:styleId="UnderlineChar1Char">
    <w:name w:val="Underline Char1 Char"/>
    <w:rsid w:val="00FF0F6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F0F6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F0F6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F0F6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F0F6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F0F6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F0F63"/>
    <w:rPr>
      <w:rFonts w:asciiTheme="minorHAnsi" w:eastAsia="MS Mincho" w:hAnsiTheme="minorHAnsi"/>
      <w:b/>
      <w:sz w:val="24"/>
      <w:u w:val="single"/>
    </w:rPr>
  </w:style>
  <w:style w:type="paragraph" w:customStyle="1" w:styleId="CardBody">
    <w:name w:val="Card Body"/>
    <w:basedOn w:val="Normal"/>
    <w:link w:val="CardBodyChar"/>
    <w:qFormat/>
    <w:rsid w:val="00FF0F63"/>
    <w:rPr>
      <w:rFonts w:ascii="Georgia" w:eastAsia="Times New Roman" w:hAnsi="Georgia"/>
      <w:sz w:val="16"/>
    </w:rPr>
  </w:style>
  <w:style w:type="character" w:customStyle="1" w:styleId="CardBodyChar">
    <w:name w:val="Card Body Char"/>
    <w:link w:val="CardBody"/>
    <w:rsid w:val="00FF0F63"/>
    <w:rPr>
      <w:rFonts w:ascii="Georgia" w:eastAsia="Times New Roman" w:hAnsi="Georgia"/>
      <w:sz w:val="16"/>
    </w:rPr>
  </w:style>
  <w:style w:type="character" w:customStyle="1" w:styleId="ptitleinside">
    <w:name w:val="p_title_inside"/>
    <w:rsid w:val="00FF0F63"/>
  </w:style>
  <w:style w:type="paragraph" w:customStyle="1" w:styleId="StyleBoldandUnderlineChar11ptBorderSinglesolidline">
    <w:name w:val="Style Bold and Underline Char + 11 pt Border: : (Single solid line..."/>
    <w:link w:val="StyleBoldandUnderlineChar11ptBorderSinglesolidlineChar"/>
    <w:qFormat/>
    <w:rsid w:val="00FF0F6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F0F63"/>
    <w:rPr>
      <w:rFonts w:eastAsia="Times New Roman"/>
      <w:b/>
      <w:bCs/>
      <w:sz w:val="22"/>
      <w:szCs w:val="20"/>
      <w:u w:val="single"/>
      <w:bdr w:val="single" w:sz="4" w:space="0" w:color="auto"/>
    </w:rPr>
  </w:style>
  <w:style w:type="paragraph" w:customStyle="1" w:styleId="Indentation">
    <w:name w:val="Indentation"/>
    <w:basedOn w:val="Normal"/>
    <w:uiPriority w:val="99"/>
    <w:rsid w:val="00FF0F63"/>
    <w:pPr>
      <w:ind w:left="288" w:right="288"/>
    </w:pPr>
    <w:rPr>
      <w:rFonts w:ascii="Georgia" w:hAnsi="Georgia"/>
    </w:rPr>
  </w:style>
  <w:style w:type="character" w:customStyle="1" w:styleId="StyleUnderlineCharChar9ptBold">
    <w:name w:val="Style Underline Char Char + 9 pt Bold"/>
    <w:rsid w:val="00FF0F6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F0F63"/>
    <w:rPr>
      <w:rFonts w:ascii="Georgia" w:eastAsia="Times New Roman" w:hAnsi="Georgia"/>
      <w:u w:val="single"/>
    </w:rPr>
  </w:style>
  <w:style w:type="character" w:customStyle="1" w:styleId="StyleStyle4ArialNarrow9ptChar">
    <w:name w:val="Style Style4 + Arial Narrow 9 pt Char"/>
    <w:link w:val="StyleStyle4ArialNarrow9pt"/>
    <w:rsid w:val="00FF0F63"/>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FF0F6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F0F63"/>
    <w:rPr>
      <w:rFonts w:ascii="Georgia" w:eastAsia="Times New Roman" w:hAnsi="Georgia"/>
      <w:b/>
      <w:bCs/>
      <w:sz w:val="22"/>
      <w:u w:val="single"/>
    </w:rPr>
  </w:style>
  <w:style w:type="character" w:customStyle="1" w:styleId="StyleBoldandUnderlineCharChar29pt">
    <w:name w:val="Style Bold and Underline Char Char2 + 9 pt"/>
    <w:rsid w:val="00FF0F63"/>
    <w:rPr>
      <w:rFonts w:ascii="Times New Roman" w:hAnsi="Times New Roman"/>
      <w:b/>
      <w:bCs/>
      <w:noProof w:val="0"/>
      <w:sz w:val="20"/>
      <w:u w:val="single"/>
    </w:rPr>
  </w:style>
  <w:style w:type="character" w:customStyle="1" w:styleId="StyleUnderlineCharChar19pt">
    <w:name w:val="Style Underline Char Char1 + 9 pt"/>
    <w:rsid w:val="00FF0F6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F0F6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F0F63"/>
    <w:rPr>
      <w:rFonts w:ascii="Georgia" w:eastAsia="Times New Roman" w:hAnsi="Georgia"/>
      <w:b/>
      <w:smallCaps/>
      <w:sz w:val="24"/>
      <w:szCs w:val="24"/>
      <w:u w:val="single"/>
    </w:rPr>
  </w:style>
  <w:style w:type="character" w:customStyle="1" w:styleId="CardTextCharChar">
    <w:name w:val="Card Text Char Char"/>
    <w:rsid w:val="00FF0F6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F0F6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F0F6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FF0F63"/>
    <w:rPr>
      <w:rFonts w:ascii="Times New Roman" w:hAnsi="Times New Roman"/>
      <w:sz w:val="24"/>
      <w:u w:val="single"/>
      <w:bdr w:val="none" w:sz="0" w:space="0" w:color="auto"/>
      <w:shd w:val="clear" w:color="auto" w:fill="auto"/>
    </w:rPr>
  </w:style>
  <w:style w:type="character" w:customStyle="1" w:styleId="FifthChar">
    <w:name w:val="Fifth Char"/>
    <w:link w:val="Fifth"/>
    <w:rsid w:val="00FF0F63"/>
    <w:rPr>
      <w:rFonts w:ascii="Arial" w:eastAsia="Calibri" w:hAnsi="Arial"/>
      <w:sz w:val="22"/>
    </w:rPr>
  </w:style>
  <w:style w:type="paragraph" w:customStyle="1" w:styleId="Third">
    <w:name w:val="Third"/>
    <w:basedOn w:val="Normal"/>
    <w:link w:val="ThirdChar"/>
    <w:rsid w:val="00FF0F63"/>
    <w:rPr>
      <w:rFonts w:ascii="Georgia" w:eastAsia="Times New Roman" w:hAnsi="Georgia"/>
      <w:b/>
      <w:u w:val="single"/>
      <w:lang w:val="x-none" w:eastAsia="x-none"/>
    </w:rPr>
  </w:style>
  <w:style w:type="character" w:customStyle="1" w:styleId="ThirdChar">
    <w:name w:val="Third Char"/>
    <w:link w:val="Third"/>
    <w:rsid w:val="00FF0F63"/>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FF0F6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FF0F63"/>
  </w:style>
  <w:style w:type="paragraph" w:customStyle="1" w:styleId="DebateUnderlineBoldChar">
    <w:name w:val="Debate Underline Bold Char"/>
    <w:basedOn w:val="Normal"/>
    <w:link w:val="DebateUnderlineBoldCharChar"/>
    <w:rsid w:val="00FF0F63"/>
    <w:pPr>
      <w:jc w:val="both"/>
    </w:pPr>
    <w:rPr>
      <w:rFonts w:ascii="Georgia" w:eastAsia="Times New Roman" w:hAnsi="Georgia"/>
      <w:b/>
      <w:u w:val="thick"/>
    </w:rPr>
  </w:style>
  <w:style w:type="character" w:customStyle="1" w:styleId="DebateUnderlineBoldCharChar">
    <w:name w:val="Debate Underline Bold Char Char"/>
    <w:link w:val="DebateUnderlineBoldChar"/>
    <w:rsid w:val="00FF0F63"/>
    <w:rPr>
      <w:rFonts w:ascii="Georgia" w:eastAsia="Times New Roman" w:hAnsi="Georgia"/>
      <w:b/>
      <w:sz w:val="22"/>
      <w:u w:val="thick"/>
    </w:rPr>
  </w:style>
  <w:style w:type="character" w:customStyle="1" w:styleId="bloctitlesChar">
    <w:name w:val="bloc titles Char"/>
    <w:link w:val="bloctitles"/>
    <w:rsid w:val="00FF0F63"/>
    <w:rPr>
      <w:rFonts w:ascii="Calibri" w:eastAsia="Malgun Gothic" w:hAnsi="Calibri" w:cs="Arial"/>
      <w:b/>
      <w:kern w:val="32"/>
      <w:sz w:val="32"/>
      <w:szCs w:val="32"/>
      <w:u w:val="single"/>
    </w:rPr>
  </w:style>
  <w:style w:type="paragraph" w:customStyle="1" w:styleId="CiteSmallText">
    <w:name w:val="Cite Small Text"/>
    <w:basedOn w:val="Normal"/>
    <w:uiPriority w:val="99"/>
    <w:rsid w:val="00FF0F63"/>
    <w:pPr>
      <w:widowControl w:val="0"/>
      <w:spacing w:after="200"/>
    </w:pPr>
    <w:rPr>
      <w:rFonts w:ascii="Helvetica Neue" w:hAnsi="Helvetica Neue"/>
      <w:b/>
      <w:sz w:val="18"/>
    </w:rPr>
  </w:style>
  <w:style w:type="character" w:customStyle="1" w:styleId="3TagCite">
    <w:name w:val="3 Tag/Cite"/>
    <w:rsid w:val="00FF0F63"/>
    <w:rPr>
      <w:rFonts w:ascii="Times New Roman" w:hAnsi="Times New Roman"/>
      <w:b/>
    </w:rPr>
  </w:style>
  <w:style w:type="character" w:customStyle="1" w:styleId="4Qualifications">
    <w:name w:val="4 Qualifications"/>
    <w:rsid w:val="00FF0F63"/>
    <w:rPr>
      <w:rFonts w:ascii="Times New Roman" w:hAnsi="Times New Roman"/>
      <w:sz w:val="19"/>
    </w:rPr>
  </w:style>
  <w:style w:type="character" w:customStyle="1" w:styleId="6Underlined">
    <w:name w:val="6 Underlined"/>
    <w:rsid w:val="00FF0F63"/>
    <w:rPr>
      <w:rFonts w:ascii="Times New Roman" w:hAnsi="Times New Roman"/>
      <w:b/>
      <w:sz w:val="21"/>
      <w:u w:val="single"/>
    </w:rPr>
  </w:style>
  <w:style w:type="paragraph" w:customStyle="1" w:styleId="Cards1CharChar">
    <w:name w:val="Cards1 Char Char"/>
    <w:basedOn w:val="Normal"/>
    <w:link w:val="Cards1CharCharChar"/>
    <w:rsid w:val="00FF0F6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F0F63"/>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FF0F63"/>
    <w:rPr>
      <w:rFonts w:asciiTheme="minorHAnsi" w:hAnsiTheme="minorHAnsi"/>
      <w:sz w:val="24"/>
      <w:u w:val="single"/>
    </w:rPr>
  </w:style>
  <w:style w:type="character" w:customStyle="1" w:styleId="CitesCharCharChar">
    <w:name w:val="Cites Char Char Char"/>
    <w:rsid w:val="00FF0F63"/>
    <w:rPr>
      <w:rFonts w:ascii="Times New Roman" w:eastAsia="Times New Roman" w:hAnsi="Times New Roman" w:cs="Times New Roman"/>
      <w:sz w:val="20"/>
      <w:szCs w:val="24"/>
    </w:rPr>
  </w:style>
  <w:style w:type="character" w:customStyle="1" w:styleId="nohighlighting">
    <w:name w:val="no highlighting"/>
    <w:rsid w:val="00FF0F6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F0F63"/>
    <w:rPr>
      <w:rFonts w:ascii="Cambria" w:hAnsi="Cambria" w:hint="default"/>
      <w:sz w:val="21"/>
      <w:u w:val="single"/>
    </w:rPr>
  </w:style>
  <w:style w:type="paragraph" w:customStyle="1" w:styleId="Swag">
    <w:name w:val="Swag"/>
    <w:basedOn w:val="Normal"/>
    <w:link w:val="SwagChar"/>
    <w:qFormat/>
    <w:rsid w:val="00FF0F63"/>
    <w:rPr>
      <w:rFonts w:ascii="Georgia" w:hAnsi="Georgia"/>
      <w:color w:val="0000FF"/>
      <w:sz w:val="12"/>
      <w:u w:val="single"/>
    </w:rPr>
  </w:style>
  <w:style w:type="character" w:customStyle="1" w:styleId="SwagChar">
    <w:name w:val="Swag Char"/>
    <w:link w:val="Swag"/>
    <w:rsid w:val="00FF0F63"/>
    <w:rPr>
      <w:rFonts w:ascii="Georgia" w:hAnsi="Georgia"/>
      <w:color w:val="0000FF"/>
      <w:sz w:val="12"/>
      <w:u w:val="single"/>
    </w:rPr>
  </w:style>
  <w:style w:type="paragraph" w:customStyle="1" w:styleId="StyleUnderlineTimesNewRoman1">
    <w:name w:val="Style Underline + Times New Roman1"/>
    <w:link w:val="StyleUnderlineTimesNewRoman1Char"/>
    <w:rsid w:val="00FF0F6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F0F6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F0F6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F0F6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FF0F63"/>
    <w:rPr>
      <w:rFonts w:eastAsia="MS Mincho"/>
    </w:rPr>
  </w:style>
  <w:style w:type="character" w:customStyle="1" w:styleId="StyleStyleCardTextLeft-075Right0Char">
    <w:name w:val="Style Style Card Text + Left:  -0.75&quot; + Right:  0&quot; Char"/>
    <w:link w:val="StyleStyleCardTextLeft-075Right0"/>
    <w:rsid w:val="00FF0F63"/>
    <w:rPr>
      <w:rFonts w:ascii="Calibri" w:eastAsia="MS Mincho" w:hAnsi="Calibri"/>
      <w:sz w:val="22"/>
    </w:rPr>
  </w:style>
  <w:style w:type="character" w:customStyle="1" w:styleId="CharChar61">
    <w:name w:val="Char Char61"/>
    <w:rsid w:val="00FF0F63"/>
    <w:rPr>
      <w:rFonts w:cs="Arial"/>
      <w:bCs/>
      <w:sz w:val="16"/>
      <w:szCs w:val="26"/>
      <w:lang w:val="en-US" w:eastAsia="en-US" w:bidi="ar-SA"/>
    </w:rPr>
  </w:style>
  <w:style w:type="character" w:customStyle="1" w:styleId="ListBulletChar">
    <w:name w:val="List Bullet Char"/>
    <w:link w:val="ListBullet"/>
    <w:uiPriority w:val="99"/>
    <w:rsid w:val="00FF0F63"/>
    <w:rPr>
      <w:rFonts w:ascii="Calibri" w:eastAsia="Calibri" w:hAnsi="Calibri"/>
      <w:sz w:val="22"/>
    </w:rPr>
  </w:style>
  <w:style w:type="paragraph" w:customStyle="1" w:styleId="subhead10">
    <w:name w:val="subhead1"/>
    <w:basedOn w:val="Normal"/>
    <w:uiPriority w:val="99"/>
    <w:rsid w:val="00FF0F63"/>
    <w:pPr>
      <w:spacing w:before="100" w:beforeAutospacing="1" w:after="100" w:afterAutospacing="1"/>
    </w:pPr>
    <w:rPr>
      <w:rFonts w:ascii="Georgia" w:eastAsia="Times New Roman" w:hAnsi="Georgia"/>
      <w:sz w:val="24"/>
    </w:rPr>
  </w:style>
  <w:style w:type="character" w:customStyle="1" w:styleId="styledate0">
    <w:name w:val="styledate"/>
    <w:rsid w:val="00FF0F63"/>
  </w:style>
  <w:style w:type="character" w:customStyle="1" w:styleId="BoldandUnderlineChar1">
    <w:name w:val="Bold and Underline Char1"/>
    <w:rsid w:val="00FF0F63"/>
    <w:rPr>
      <w:b/>
      <w:szCs w:val="24"/>
      <w:u w:val="single"/>
      <w:lang w:val="en-US" w:eastAsia="en-US" w:bidi="ar-SA"/>
    </w:rPr>
  </w:style>
  <w:style w:type="character" w:customStyle="1" w:styleId="BoldandUnderlineChar1Char2">
    <w:name w:val="Bold and Underline Char1 Char2"/>
    <w:rsid w:val="00FF0F63"/>
    <w:rPr>
      <w:b/>
      <w:szCs w:val="24"/>
      <w:u w:val="single"/>
      <w:lang w:val="en-US" w:eastAsia="en-US" w:bidi="ar-SA"/>
    </w:rPr>
  </w:style>
  <w:style w:type="character" w:customStyle="1" w:styleId="BoldandUnderlineCharChar1">
    <w:name w:val="Bold and Underline Char Char1"/>
    <w:rsid w:val="00FF0F63"/>
    <w:rPr>
      <w:b/>
      <w:szCs w:val="24"/>
      <w:u w:val="single"/>
      <w:lang w:val="en-US" w:eastAsia="en-US" w:bidi="ar-SA"/>
    </w:rPr>
  </w:style>
  <w:style w:type="character" w:customStyle="1" w:styleId="BoldandUnderlineChar6">
    <w:name w:val="Bold and Underline Char6"/>
    <w:rsid w:val="00FF0F63"/>
    <w:rPr>
      <w:b/>
      <w:szCs w:val="24"/>
      <w:u w:val="single"/>
      <w:lang w:val="en-US" w:eastAsia="en-US" w:bidi="ar-SA"/>
    </w:rPr>
  </w:style>
  <w:style w:type="paragraph" w:customStyle="1" w:styleId="abstract">
    <w:name w:val="abstract"/>
    <w:basedOn w:val="Normal"/>
    <w:uiPriority w:val="99"/>
    <w:rsid w:val="00FF0F6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FF0F63"/>
    <w:rPr>
      <w:rFonts w:ascii="Georgia" w:eastAsia="Times New Roman" w:hAnsi="Georgia"/>
      <w:b/>
      <w:bCs/>
      <w:u w:val="single"/>
    </w:rPr>
  </w:style>
  <w:style w:type="character" w:customStyle="1" w:styleId="StyleUnderlineChar11ptBold2Char">
    <w:name w:val="Style Underline Char + 11 pt Bold2 Char"/>
    <w:link w:val="StyleUnderlineChar11ptBold2"/>
    <w:rsid w:val="00FF0F63"/>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FF0F6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F0F63"/>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F0F6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F0F63"/>
    <w:rPr>
      <w:rFonts w:ascii="Georgia" w:eastAsia="Times New Roman" w:hAnsi="Georgia"/>
      <w:sz w:val="22"/>
      <w:u w:val="single"/>
    </w:rPr>
  </w:style>
  <w:style w:type="character" w:customStyle="1" w:styleId="style13">
    <w:name w:val="style1"/>
    <w:rsid w:val="00FF0F63"/>
  </w:style>
  <w:style w:type="character" w:customStyle="1" w:styleId="pmtermsel">
    <w:name w:val="pmtermsel"/>
    <w:rsid w:val="00FF0F63"/>
  </w:style>
  <w:style w:type="character" w:customStyle="1" w:styleId="showipapr">
    <w:name w:val="show_ipapr"/>
    <w:rsid w:val="00FF0F63"/>
  </w:style>
  <w:style w:type="character" w:customStyle="1" w:styleId="dnindex">
    <w:name w:val="dnindex"/>
    <w:rsid w:val="00FF0F63"/>
  </w:style>
  <w:style w:type="character" w:customStyle="1" w:styleId="23">
    <w:name w:val="23"/>
    <w:rsid w:val="00FF0F63"/>
    <w:rPr>
      <w:rFonts w:ascii="Times New Roman" w:hAnsi="Times New Roman" w:cs="Arial"/>
      <w:bCs/>
      <w:sz w:val="20"/>
      <w:u w:val="single"/>
      <w:lang w:val="en-US" w:eastAsia="en-US" w:bidi="ar-SA"/>
    </w:rPr>
  </w:style>
  <w:style w:type="character" w:customStyle="1" w:styleId="33">
    <w:name w:val="33"/>
    <w:rsid w:val="00FF0F63"/>
    <w:rPr>
      <w:rFonts w:ascii="Times New Roman" w:hAnsi="Times New Roman" w:cs="Arial"/>
      <w:b/>
      <w:bCs/>
      <w:sz w:val="20"/>
      <w:u w:val="single"/>
      <w:lang w:val="en-US" w:eastAsia="en-US" w:bidi="ar-SA"/>
    </w:rPr>
  </w:style>
  <w:style w:type="character" w:customStyle="1" w:styleId="55">
    <w:name w:val="55"/>
    <w:rsid w:val="00FF0F63"/>
    <w:rPr>
      <w:rFonts w:cs="Arial"/>
      <w:bCs/>
      <w:sz w:val="20"/>
      <w:u w:val="single"/>
      <w:lang w:val="en-US" w:eastAsia="en-US" w:bidi="ar-SA"/>
    </w:rPr>
  </w:style>
  <w:style w:type="character" w:customStyle="1" w:styleId="authoraffil">
    <w:name w:val="authoraffil"/>
    <w:rsid w:val="00FF0F63"/>
  </w:style>
  <w:style w:type="character" w:customStyle="1" w:styleId="CharChar8">
    <w:name w:val="Char Char8"/>
    <w:rsid w:val="00FF0F63"/>
    <w:rPr>
      <w:rFonts w:ascii="Georgia" w:eastAsia="Times New Roman" w:hAnsi="Georgia"/>
      <w:b/>
      <w:bCs/>
      <w:sz w:val="30"/>
      <w:szCs w:val="28"/>
      <w:u w:val="single"/>
    </w:rPr>
  </w:style>
  <w:style w:type="character" w:customStyle="1" w:styleId="FontStyle13">
    <w:name w:val="Font Style13"/>
    <w:uiPriority w:val="99"/>
    <w:rsid w:val="00FF0F63"/>
    <w:rPr>
      <w:rFonts w:ascii="Constantia" w:hAnsi="Constantia" w:cs="Constantia"/>
      <w:sz w:val="18"/>
      <w:szCs w:val="18"/>
    </w:rPr>
  </w:style>
  <w:style w:type="character" w:customStyle="1" w:styleId="TagsCharCharCharChar">
    <w:name w:val="Tags Char Char Char Char"/>
    <w:rsid w:val="00FF0F63"/>
    <w:rPr>
      <w:rFonts w:ascii="Times New Roman" w:eastAsia="Times New Roman" w:hAnsi="Times New Roman" w:cs="Times New Roman"/>
      <w:b/>
      <w:sz w:val="24"/>
      <w:szCs w:val="24"/>
    </w:rPr>
  </w:style>
  <w:style w:type="character" w:customStyle="1" w:styleId="Citation1Char">
    <w:name w:val="Citation1 Char"/>
    <w:link w:val="Citation10"/>
    <w:locked/>
    <w:rsid w:val="00FF0F63"/>
    <w:rPr>
      <w:rFonts w:ascii="Georgia" w:hAnsi="Georgia"/>
      <w:b/>
      <w:u w:val="single"/>
    </w:rPr>
  </w:style>
  <w:style w:type="paragraph" w:customStyle="1" w:styleId="Citation10">
    <w:name w:val="Citation1"/>
    <w:basedOn w:val="Normal"/>
    <w:link w:val="Citation1Char"/>
    <w:qFormat/>
    <w:rsid w:val="00FF0F63"/>
    <w:rPr>
      <w:rFonts w:ascii="Georgia" w:hAnsi="Georgia"/>
      <w:b/>
      <w:sz w:val="24"/>
      <w:u w:val="single"/>
    </w:rPr>
  </w:style>
  <w:style w:type="character" w:customStyle="1" w:styleId="TaglineChar">
    <w:name w:val="Tagline Char"/>
    <w:link w:val="Tagline2"/>
    <w:locked/>
    <w:rsid w:val="00FF0F63"/>
    <w:rPr>
      <w:rFonts w:ascii="Georgia" w:hAnsi="Georgia"/>
      <w:b/>
    </w:rPr>
  </w:style>
  <w:style w:type="paragraph" w:customStyle="1" w:styleId="Tagline2">
    <w:name w:val="Tagline"/>
    <w:basedOn w:val="Normal"/>
    <w:link w:val="TaglineChar"/>
    <w:qFormat/>
    <w:rsid w:val="00FF0F63"/>
    <w:rPr>
      <w:rFonts w:ascii="Georgia" w:hAnsi="Georgia"/>
      <w:b/>
      <w:sz w:val="24"/>
    </w:rPr>
  </w:style>
  <w:style w:type="paragraph" w:customStyle="1" w:styleId="StyleLeft021">
    <w:name w:val="Style Left:  0.2&quot;1"/>
    <w:basedOn w:val="Normal"/>
    <w:uiPriority w:val="99"/>
    <w:rsid w:val="00FF0F63"/>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F0F6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F0F63"/>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F0F6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F0F63"/>
    <w:rPr>
      <w:rFonts w:ascii="Georgia" w:eastAsia="Times New Roman" w:hAnsi="Georgia"/>
      <w:sz w:val="22"/>
      <w:u w:val="single"/>
      <w:bdr w:val="single" w:sz="4" w:space="0" w:color="auto"/>
    </w:rPr>
  </w:style>
  <w:style w:type="character" w:customStyle="1" w:styleId="boldcitationChar">
    <w:name w:val="bold citation Char"/>
    <w:rsid w:val="00FF0F63"/>
    <w:rPr>
      <w:rFonts w:ascii="Arial" w:hAnsi="Arial"/>
      <w:b/>
      <w:sz w:val="28"/>
      <w:szCs w:val="24"/>
      <w:u w:val="thick"/>
      <w:lang w:val="en-US" w:eastAsia="en-US" w:bidi="ar-SA"/>
    </w:rPr>
  </w:style>
  <w:style w:type="paragraph" w:customStyle="1" w:styleId="BlockTitle20">
    <w:name w:val="Block Title #2"/>
    <w:basedOn w:val="Normal"/>
    <w:uiPriority w:val="99"/>
    <w:rsid w:val="00FF0F6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FF0F63"/>
    <w:rPr>
      <w:rFonts w:ascii="Georgia" w:hAnsi="Georgia"/>
      <w:b/>
    </w:rPr>
  </w:style>
  <w:style w:type="character" w:customStyle="1" w:styleId="BoldunderlineChar3">
    <w:name w:val="Bold/underline Char"/>
    <w:rsid w:val="00FF0F63"/>
    <w:rPr>
      <w:rFonts w:eastAsia="SimSun"/>
      <w:b/>
      <w:noProof w:val="0"/>
      <w:sz w:val="24"/>
      <w:szCs w:val="24"/>
      <w:u w:val="single"/>
      <w:lang w:val="en-US" w:eastAsia="zh-CN" w:bidi="ar-SA"/>
    </w:rPr>
  </w:style>
  <w:style w:type="character" w:customStyle="1" w:styleId="underlinetextchar0">
    <w:name w:val="underlinetextchar"/>
    <w:rsid w:val="00FF0F63"/>
  </w:style>
  <w:style w:type="character" w:customStyle="1" w:styleId="boldciteChar1">
    <w:name w:val="bold cite Char1"/>
    <w:rsid w:val="00FF0F63"/>
    <w:rPr>
      <w:b/>
      <w:sz w:val="28"/>
      <w:u w:val="thick" w:color="000000"/>
    </w:rPr>
  </w:style>
  <w:style w:type="character" w:customStyle="1" w:styleId="tagCharCharChar1">
    <w:name w:val="tag Char Char Char1"/>
    <w:rsid w:val="00FF0F6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F0F6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F0F63"/>
    <w:rPr>
      <w:rFonts w:ascii="Times New Roman" w:hAnsi="Times New Roman" w:cs="Times New Roman"/>
      <w:sz w:val="18"/>
      <w:szCs w:val="18"/>
    </w:rPr>
  </w:style>
  <w:style w:type="character" w:customStyle="1" w:styleId="bylines">
    <w:name w:val="bylines"/>
    <w:basedOn w:val="DefaultParagraphFont"/>
    <w:rsid w:val="00FF0F63"/>
  </w:style>
  <w:style w:type="character" w:customStyle="1" w:styleId="StyleStyleBoldUnderlineUnderlineIntenseEmphasis1apple-style-2">
    <w:name w:val="Style Style Bold UnderlineUnderlineIntense Emphasis1apple-style-...2"/>
    <w:basedOn w:val="DefaultParagraphFont"/>
    <w:rsid w:val="00FF0F63"/>
    <w:rPr>
      <w:b w:val="0"/>
      <w:bCs/>
      <w:sz w:val="22"/>
      <w:u w:val="single"/>
    </w:rPr>
  </w:style>
  <w:style w:type="character" w:customStyle="1" w:styleId="FontStyle57">
    <w:name w:val="Font Style57"/>
    <w:rsid w:val="00FF0F63"/>
    <w:rPr>
      <w:rFonts w:ascii="Georgia" w:hAnsi="Georgia" w:cs="Georgia"/>
      <w:b/>
      <w:bCs/>
      <w:sz w:val="14"/>
      <w:szCs w:val="14"/>
    </w:rPr>
  </w:style>
  <w:style w:type="character" w:customStyle="1" w:styleId="FontStyle89">
    <w:name w:val="Font Style89"/>
    <w:rsid w:val="00FF0F63"/>
    <w:rPr>
      <w:rFonts w:ascii="Times New Roman" w:hAnsi="Times New Roman" w:cs="Times New Roman"/>
      <w:b/>
      <w:bCs/>
      <w:smallCaps/>
      <w:spacing w:val="40"/>
      <w:sz w:val="16"/>
      <w:szCs w:val="16"/>
    </w:rPr>
  </w:style>
  <w:style w:type="character" w:customStyle="1" w:styleId="style3Char0">
    <w:name w:val="style 3 Char"/>
    <w:rsid w:val="00FF0F63"/>
    <w:rPr>
      <w:sz w:val="18"/>
      <w:szCs w:val="24"/>
      <w:lang w:val="en-US" w:eastAsia="en-US" w:bidi="ar-SA"/>
    </w:rPr>
  </w:style>
  <w:style w:type="paragraph" w:customStyle="1" w:styleId="003Cite">
    <w:name w:val="003Cite"/>
    <w:basedOn w:val="Normal"/>
    <w:qFormat/>
    <w:rsid w:val="00FF0F63"/>
    <w:rPr>
      <w:rFonts w:eastAsia="Calibri"/>
      <w:sz w:val="16"/>
      <w:szCs w:val="16"/>
    </w:rPr>
  </w:style>
  <w:style w:type="paragraph" w:customStyle="1" w:styleId="NormalBold">
    <w:name w:val="Normal + Bold"/>
    <w:aliases w:val="Double Underline"/>
    <w:basedOn w:val="Normal"/>
    <w:link w:val="NormalBoldChar"/>
    <w:rsid w:val="00FF0F6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F0F63"/>
    <w:rPr>
      <w:rFonts w:ascii="Georgia" w:hAnsi="Georgia"/>
      <w:b/>
      <w:color w:val="000000"/>
      <w:sz w:val="22"/>
      <w:u w:val="single"/>
    </w:rPr>
  </w:style>
  <w:style w:type="character" w:customStyle="1" w:styleId="BlockHeadingsChar1">
    <w:name w:val="Block Headings Char1"/>
    <w:rsid w:val="00FF0F63"/>
    <w:rPr>
      <w:b/>
      <w:caps/>
    </w:rPr>
  </w:style>
  <w:style w:type="character" w:customStyle="1" w:styleId="FontStyle170">
    <w:name w:val="Font Style170"/>
    <w:uiPriority w:val="99"/>
    <w:rsid w:val="00FF0F63"/>
    <w:rPr>
      <w:rFonts w:ascii="Bookman Old Style" w:hAnsi="Bookman Old Style" w:cs="Bookman Old Style"/>
      <w:sz w:val="16"/>
      <w:szCs w:val="16"/>
    </w:rPr>
  </w:style>
  <w:style w:type="character" w:customStyle="1" w:styleId="FontStyle17">
    <w:name w:val="Font Style17"/>
    <w:uiPriority w:val="99"/>
    <w:rsid w:val="00FF0F63"/>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FF0F63"/>
    <w:rPr>
      <w:u w:val="single"/>
    </w:rPr>
  </w:style>
  <w:style w:type="character" w:customStyle="1" w:styleId="SmallChar0">
    <w:name w:val="Small Char"/>
    <w:aliases w:val="Debate Text Char1,No Spacing2 Char1,No Spacing11 Char1,Read stuff Char,Very Small Text Char,Dont use Char"/>
    <w:qFormat/>
    <w:rsid w:val="00FF0F63"/>
    <w:rPr>
      <w:rFonts w:ascii="Arial Narrow" w:hAnsi="Arial Narrow" w:cs="Times New Roman"/>
      <w:color w:val="000000"/>
      <w:sz w:val="16"/>
    </w:rPr>
  </w:style>
  <w:style w:type="paragraph" w:customStyle="1" w:styleId="CitationCharChar">
    <w:name w:val="Citation Char Char"/>
    <w:basedOn w:val="Normal"/>
    <w:uiPriority w:val="6"/>
    <w:qFormat/>
    <w:rsid w:val="00FF0F63"/>
    <w:pPr>
      <w:ind w:left="1440" w:right="1440"/>
    </w:pPr>
    <w:rPr>
      <w:rFonts w:ascii="Cambria" w:eastAsia="Verdana" w:hAnsi="Cambria" w:cs="Cambria"/>
      <w:szCs w:val="20"/>
      <w:u w:val="single"/>
    </w:rPr>
  </w:style>
  <w:style w:type="character" w:customStyle="1" w:styleId="tChar">
    <w:name w:val="t Char"/>
    <w:rsid w:val="00FF0F63"/>
    <w:rPr>
      <w:rFonts w:ascii="Georgia" w:eastAsia="Times New Roman" w:hAnsi="Georgia" w:cs="Calibri"/>
      <w:b/>
      <w:lang w:val="x-none" w:eastAsia="x-none"/>
    </w:rPr>
  </w:style>
  <w:style w:type="character" w:customStyle="1" w:styleId="Heading3CharCharCharChar">
    <w:name w:val="Heading 3 Char Char Char Char"/>
    <w:basedOn w:val="DefaultParagraphFont"/>
    <w:rsid w:val="00FF0F63"/>
    <w:rPr>
      <w:rFonts w:cs="Arial"/>
      <w:bCs/>
      <w:szCs w:val="26"/>
      <w:u w:val="single"/>
      <w:lang w:val="en-US" w:eastAsia="en-US" w:bidi="ar-SA"/>
    </w:rPr>
  </w:style>
  <w:style w:type="character" w:customStyle="1" w:styleId="Mention4">
    <w:name w:val="Mention4"/>
    <w:basedOn w:val="DefaultParagraphFont"/>
    <w:uiPriority w:val="99"/>
    <w:semiHidden/>
    <w:unhideWhenUsed/>
    <w:rsid w:val="00FF0F63"/>
    <w:rPr>
      <w:color w:val="2B579A"/>
      <w:shd w:val="clear" w:color="auto" w:fill="E6E6E6"/>
    </w:rPr>
  </w:style>
  <w:style w:type="character" w:customStyle="1" w:styleId="m-895152127622952443gmail-style13ptbold">
    <w:name w:val="m_-895152127622952443gmail-style13ptbold"/>
    <w:basedOn w:val="DefaultParagraphFont"/>
    <w:rsid w:val="00FF0F63"/>
  </w:style>
  <w:style w:type="character" w:customStyle="1" w:styleId="m4133802843404377303gmail-style13ptbold">
    <w:name w:val="m_4133802843404377303gmail-style13ptbold"/>
    <w:basedOn w:val="DefaultParagraphFont"/>
    <w:rsid w:val="00FF0F63"/>
  </w:style>
  <w:style w:type="character" w:customStyle="1" w:styleId="m4133802843404377303gmail-styleunderline">
    <w:name w:val="m_4133802843404377303gmail-styleunderline"/>
    <w:basedOn w:val="DefaultParagraphFont"/>
    <w:rsid w:val="00FF0F63"/>
  </w:style>
  <w:style w:type="character" w:customStyle="1" w:styleId="m1864609289044096952gmail-style13ptbold">
    <w:name w:val="m_1864609289044096952gmail-style13ptbold"/>
    <w:basedOn w:val="DefaultParagraphFont"/>
    <w:rsid w:val="00FF0F63"/>
  </w:style>
  <w:style w:type="character" w:customStyle="1" w:styleId="m-2434640214339110092gmail-style13ptbold">
    <w:name w:val="m_-2434640214339110092gmail-style13ptbold"/>
    <w:basedOn w:val="DefaultParagraphFont"/>
    <w:rsid w:val="00FF0F63"/>
  </w:style>
  <w:style w:type="character" w:customStyle="1" w:styleId="m-2434640214339110092gmail-styleunderline">
    <w:name w:val="m_-2434640214339110092gmail-styleunderline"/>
    <w:basedOn w:val="DefaultParagraphFont"/>
    <w:rsid w:val="00FF0F63"/>
  </w:style>
  <w:style w:type="character" w:customStyle="1" w:styleId="articlepage-articlebody-firstletter">
    <w:name w:val="articlepage-articlebody-firstletter"/>
    <w:basedOn w:val="DefaultParagraphFont"/>
    <w:rsid w:val="00FF0F63"/>
  </w:style>
  <w:style w:type="character" w:customStyle="1" w:styleId="UnresolvedMention32">
    <w:name w:val="Unresolved Mention32"/>
    <w:basedOn w:val="DefaultParagraphFont"/>
    <w:uiPriority w:val="99"/>
    <w:semiHidden/>
    <w:unhideWhenUsed/>
    <w:rsid w:val="00FF0F63"/>
    <w:rPr>
      <w:color w:val="605E5C"/>
      <w:shd w:val="clear" w:color="auto" w:fill="E1DFDD"/>
    </w:rPr>
  </w:style>
  <w:style w:type="character" w:customStyle="1" w:styleId="m-2745674872889869693gmail-style13ptbold">
    <w:name w:val="m_-2745674872889869693gmail-style13ptbold"/>
    <w:basedOn w:val="DefaultParagraphFont"/>
    <w:rsid w:val="00FF0F63"/>
  </w:style>
  <w:style w:type="character" w:customStyle="1" w:styleId="m-2745674872889869693gmail-styleunderline">
    <w:name w:val="m_-2745674872889869693gmail-styleunderline"/>
    <w:basedOn w:val="DefaultParagraphFont"/>
    <w:rsid w:val="00FF0F63"/>
  </w:style>
  <w:style w:type="character" w:customStyle="1" w:styleId="UnresolvedMention31">
    <w:name w:val="Unresolved Mention31"/>
    <w:basedOn w:val="DefaultParagraphFont"/>
    <w:uiPriority w:val="99"/>
    <w:semiHidden/>
    <w:unhideWhenUsed/>
    <w:rsid w:val="00FF0F63"/>
    <w:rPr>
      <w:color w:val="808080"/>
      <w:shd w:val="clear" w:color="auto" w:fill="E6E6E6"/>
    </w:rPr>
  </w:style>
  <w:style w:type="character" w:customStyle="1" w:styleId="UnresolvedMention4">
    <w:name w:val="Unresolved Mention4"/>
    <w:basedOn w:val="DefaultParagraphFont"/>
    <w:uiPriority w:val="99"/>
    <w:semiHidden/>
    <w:unhideWhenUsed/>
    <w:rsid w:val="00FF0F63"/>
    <w:rPr>
      <w:color w:val="808080"/>
      <w:shd w:val="clear" w:color="auto" w:fill="E6E6E6"/>
    </w:rPr>
  </w:style>
  <w:style w:type="character" w:customStyle="1" w:styleId="m-8082899869479211226gmail-styleunderline">
    <w:name w:val="m_-8082899869479211226gmail-styleunderline"/>
    <w:basedOn w:val="DefaultParagraphFont"/>
    <w:rsid w:val="00FF0F63"/>
  </w:style>
  <w:style w:type="paragraph" w:customStyle="1" w:styleId="NoteLevel23">
    <w:name w:val="Note Level 23"/>
    <w:basedOn w:val="Normal"/>
    <w:next w:val="Normal"/>
    <w:uiPriority w:val="99"/>
    <w:qFormat/>
    <w:rsid w:val="00FF0F63"/>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F0F63"/>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FF0F63"/>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FF0F63"/>
    <w:rPr>
      <w:color w:val="605E5C"/>
      <w:shd w:val="clear" w:color="auto" w:fill="E1DFDD"/>
    </w:rPr>
  </w:style>
  <w:style w:type="character" w:customStyle="1" w:styleId="UnresolvedMention6">
    <w:name w:val="Unresolved Mention6"/>
    <w:basedOn w:val="DefaultParagraphFont"/>
    <w:uiPriority w:val="99"/>
    <w:semiHidden/>
    <w:unhideWhenUsed/>
    <w:rsid w:val="00FF0F63"/>
    <w:rPr>
      <w:color w:val="605E5C"/>
      <w:shd w:val="clear" w:color="auto" w:fill="E1DFDD"/>
    </w:rPr>
  </w:style>
  <w:style w:type="character" w:customStyle="1" w:styleId="hubidentifier">
    <w:name w:val="hub_identifier"/>
    <w:basedOn w:val="DefaultParagraphFont"/>
    <w:rsid w:val="00FF0F63"/>
  </w:style>
  <w:style w:type="paragraph" w:customStyle="1" w:styleId="standardeinzug">
    <w:name w:val="standardeinzug"/>
    <w:basedOn w:val="Normal"/>
    <w:rsid w:val="00FF0F63"/>
    <w:pPr>
      <w:spacing w:before="100" w:beforeAutospacing="1" w:after="100" w:afterAutospacing="1"/>
    </w:pPr>
    <w:rPr>
      <w:rFonts w:eastAsia="Times New Roman"/>
      <w:sz w:val="24"/>
    </w:rPr>
  </w:style>
  <w:style w:type="paragraph" w:customStyle="1" w:styleId="aufzhlungnormal">
    <w:name w:val="aufzhlungnormal"/>
    <w:basedOn w:val="Normal"/>
    <w:rsid w:val="00FF0F63"/>
    <w:pPr>
      <w:spacing w:before="100" w:beforeAutospacing="1" w:after="100" w:afterAutospacing="1"/>
    </w:pPr>
    <w:rPr>
      <w:rFonts w:eastAsia="Times New Roman"/>
      <w:sz w:val="24"/>
    </w:rPr>
  </w:style>
  <w:style w:type="character" w:customStyle="1" w:styleId="auszeichnungkursiv">
    <w:name w:val="auszeichnungkursiv"/>
    <w:basedOn w:val="DefaultParagraphFont"/>
    <w:rsid w:val="00FF0F63"/>
  </w:style>
  <w:style w:type="paragraph" w:customStyle="1" w:styleId="entrefilet">
    <w:name w:val="entrefilet"/>
    <w:basedOn w:val="Normal"/>
    <w:rsid w:val="00FF0F63"/>
    <w:pPr>
      <w:spacing w:before="100" w:beforeAutospacing="1" w:after="100" w:afterAutospacing="1"/>
    </w:pPr>
    <w:rPr>
      <w:rFonts w:eastAsia="Times New Roman"/>
      <w:sz w:val="24"/>
    </w:rPr>
  </w:style>
  <w:style w:type="paragraph" w:customStyle="1" w:styleId="kapitelreferenzkopf">
    <w:name w:val="kapitelreferenzkopf"/>
    <w:basedOn w:val="Normal"/>
    <w:rsid w:val="00FF0F63"/>
    <w:pPr>
      <w:spacing w:before="100" w:beforeAutospacing="1" w:after="100" w:afterAutospacing="1"/>
    </w:pPr>
    <w:rPr>
      <w:rFonts w:eastAsia="Times New Roman"/>
      <w:sz w:val="24"/>
    </w:rPr>
  </w:style>
  <w:style w:type="paragraph" w:customStyle="1" w:styleId="tabberschrift">
    <w:name w:val="tabberschrift"/>
    <w:basedOn w:val="Normal"/>
    <w:rsid w:val="00FF0F63"/>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FF0F63"/>
  </w:style>
  <w:style w:type="character" w:customStyle="1" w:styleId="m-268162420547309261gmail-stylestylebold12pt">
    <w:name w:val="m_-268162420547309261gmail-stylestylebold12pt"/>
    <w:basedOn w:val="DefaultParagraphFont"/>
    <w:rsid w:val="00FF0F63"/>
  </w:style>
  <w:style w:type="character" w:customStyle="1" w:styleId="m-268162420547309261gmail-styleboldunderline">
    <w:name w:val="m_-268162420547309261gmail-styleboldunderline"/>
    <w:basedOn w:val="DefaultParagraphFont"/>
    <w:rsid w:val="00FF0F63"/>
  </w:style>
  <w:style w:type="character" w:customStyle="1" w:styleId="m-5621139387307470627gmail-style13ptbold">
    <w:name w:val="m_-5621139387307470627gmail-style13ptbold"/>
    <w:basedOn w:val="DefaultParagraphFont"/>
    <w:rsid w:val="00FF0F63"/>
  </w:style>
  <w:style w:type="character" w:customStyle="1" w:styleId="m-5621139387307470627gmail-styleunderline">
    <w:name w:val="m_-5621139387307470627gmail-styleunderline"/>
    <w:basedOn w:val="DefaultParagraphFont"/>
    <w:rsid w:val="00FF0F63"/>
  </w:style>
  <w:style w:type="character" w:customStyle="1" w:styleId="m-4930835733434609408gmail-style13ptbold">
    <w:name w:val="m_-4930835733434609408gmail-style13ptbold"/>
    <w:basedOn w:val="DefaultParagraphFont"/>
    <w:rsid w:val="00FF0F63"/>
  </w:style>
  <w:style w:type="character" w:customStyle="1" w:styleId="m-4930835733434609408gmail-styleunderline">
    <w:name w:val="m_-4930835733434609408gmail-styleunderline"/>
    <w:basedOn w:val="DefaultParagraphFont"/>
    <w:rsid w:val="00FF0F63"/>
  </w:style>
  <w:style w:type="character" w:customStyle="1" w:styleId="m-2456650549122369157gmail-style13ptbold">
    <w:name w:val="m_-2456650549122369157gmail-style13ptbold"/>
    <w:basedOn w:val="DefaultParagraphFont"/>
    <w:rsid w:val="00FF0F63"/>
  </w:style>
  <w:style w:type="character" w:customStyle="1" w:styleId="m-2456650549122369157gmail-styleunderline">
    <w:name w:val="m_-2456650549122369157gmail-styleunderline"/>
    <w:basedOn w:val="DefaultParagraphFont"/>
    <w:rsid w:val="00FF0F63"/>
  </w:style>
  <w:style w:type="character" w:customStyle="1" w:styleId="hvr">
    <w:name w:val="hvr"/>
    <w:basedOn w:val="DefaultParagraphFont"/>
    <w:rsid w:val="00FF0F63"/>
  </w:style>
  <w:style w:type="character" w:customStyle="1" w:styleId="m-3350902899047358468gmail-styleunderline">
    <w:name w:val="m_-3350902899047358468gmail-styleunderline"/>
    <w:basedOn w:val="DefaultParagraphFont"/>
    <w:rsid w:val="00FF0F63"/>
  </w:style>
  <w:style w:type="paragraph" w:customStyle="1" w:styleId="Style5pt">
    <w:name w:val="Style 5 pt"/>
    <w:basedOn w:val="Normal"/>
    <w:link w:val="Style5ptChar"/>
    <w:rsid w:val="00FF0F63"/>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F0F63"/>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FF0F63"/>
  </w:style>
  <w:style w:type="paragraph" w:customStyle="1" w:styleId="m462447500549623171gmail-msonormal">
    <w:name w:val="m_462447500549623171gmail-msonormal"/>
    <w:basedOn w:val="Normal"/>
    <w:uiPriority w:val="99"/>
    <w:rsid w:val="00FF0F63"/>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FF0F63"/>
  </w:style>
  <w:style w:type="character" w:customStyle="1" w:styleId="SmallerReal">
    <w:name w:val="SmallerReal"/>
    <w:basedOn w:val="DefaultParagraphFont"/>
    <w:uiPriority w:val="1"/>
    <w:qFormat/>
    <w:rsid w:val="00FF0F63"/>
    <w:rPr>
      <w:rFonts w:ascii="Garamond" w:hAnsi="Garamond" w:hint="default"/>
      <w:sz w:val="16"/>
    </w:rPr>
  </w:style>
  <w:style w:type="paragraph" w:customStyle="1" w:styleId="dek">
    <w:name w:val="dek"/>
    <w:basedOn w:val="Normal"/>
    <w:uiPriority w:val="99"/>
    <w:rsid w:val="00FF0F63"/>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FF0F63"/>
  </w:style>
  <w:style w:type="character" w:customStyle="1" w:styleId="serialtitle">
    <w:name w:val="serial_title"/>
    <w:basedOn w:val="DefaultParagraphFont"/>
    <w:rsid w:val="00FF0F63"/>
  </w:style>
  <w:style w:type="character" w:customStyle="1" w:styleId="volumeissue">
    <w:name w:val="volume_issue"/>
    <w:basedOn w:val="DefaultParagraphFont"/>
    <w:rsid w:val="00FF0F63"/>
  </w:style>
  <w:style w:type="character" w:customStyle="1" w:styleId="pagerange">
    <w:name w:val="page_range"/>
    <w:basedOn w:val="DefaultParagraphFont"/>
    <w:rsid w:val="00FF0F63"/>
  </w:style>
  <w:style w:type="character" w:customStyle="1" w:styleId="doilink">
    <w:name w:val="doi_link"/>
    <w:basedOn w:val="DefaultParagraphFont"/>
    <w:rsid w:val="00FF0F63"/>
  </w:style>
  <w:style w:type="character" w:customStyle="1" w:styleId="headingnumber">
    <w:name w:val="headingnumber"/>
    <w:basedOn w:val="DefaultParagraphFont"/>
    <w:rsid w:val="00FF0F63"/>
  </w:style>
  <w:style w:type="character" w:customStyle="1" w:styleId="internalref">
    <w:name w:val="internalref"/>
    <w:basedOn w:val="DefaultParagraphFont"/>
    <w:rsid w:val="00FF0F63"/>
  </w:style>
  <w:style w:type="paragraph" w:customStyle="1" w:styleId="Analyitc">
    <w:name w:val="Analyitc"/>
    <w:basedOn w:val="Normal"/>
    <w:uiPriority w:val="4"/>
    <w:qFormat/>
    <w:rsid w:val="00FF0F63"/>
    <w:rPr>
      <w:b/>
      <w:color w:val="0070C0"/>
      <w:sz w:val="28"/>
    </w:rPr>
  </w:style>
  <w:style w:type="character" w:customStyle="1" w:styleId="l7">
    <w:name w:val="l7"/>
    <w:basedOn w:val="DefaultParagraphFont"/>
    <w:rsid w:val="00FF0F63"/>
  </w:style>
  <w:style w:type="character" w:customStyle="1" w:styleId="l6">
    <w:name w:val="l6"/>
    <w:basedOn w:val="DefaultParagraphFont"/>
    <w:rsid w:val="00FF0F63"/>
  </w:style>
  <w:style w:type="character" w:customStyle="1" w:styleId="l8">
    <w:name w:val="l8"/>
    <w:basedOn w:val="DefaultParagraphFont"/>
    <w:rsid w:val="00FF0F63"/>
  </w:style>
  <w:style w:type="character" w:customStyle="1" w:styleId="l9">
    <w:name w:val="l9"/>
    <w:basedOn w:val="DefaultParagraphFont"/>
    <w:rsid w:val="00FF0F63"/>
  </w:style>
  <w:style w:type="character" w:customStyle="1" w:styleId="m-134349766280542120gmail-style13ptbold">
    <w:name w:val="m_-134349766280542120gmail-style13ptbold"/>
    <w:basedOn w:val="DefaultParagraphFont"/>
    <w:rsid w:val="00FF0F63"/>
  </w:style>
  <w:style w:type="character" w:customStyle="1" w:styleId="m-134349766280542120gmail-msohyperlink">
    <w:name w:val="m_-134349766280542120gmail-msohyperlink"/>
    <w:basedOn w:val="DefaultParagraphFont"/>
    <w:rsid w:val="00FF0F63"/>
  </w:style>
  <w:style w:type="character" w:customStyle="1" w:styleId="m-134349766280542120gmail-styleunderline">
    <w:name w:val="m_-134349766280542120gmail-styleunderline"/>
    <w:basedOn w:val="DefaultParagraphFont"/>
    <w:rsid w:val="00FF0F63"/>
  </w:style>
  <w:style w:type="character" w:customStyle="1" w:styleId="m-134349766280542120gmail-cite">
    <w:name w:val="m_-134349766280542120gmail-cite"/>
    <w:basedOn w:val="DefaultParagraphFont"/>
    <w:rsid w:val="00FF0F63"/>
  </w:style>
  <w:style w:type="character" w:customStyle="1" w:styleId="m-134349766280542120gmail-underline">
    <w:name w:val="m_-134349766280542120gmail-underline"/>
    <w:basedOn w:val="DefaultParagraphFont"/>
    <w:rsid w:val="00FF0F63"/>
  </w:style>
  <w:style w:type="character" w:customStyle="1" w:styleId="m-134349766280542120gmail-underline0">
    <w:name w:val="m_-134349766280542120gmail-underline0"/>
    <w:basedOn w:val="DefaultParagraphFont"/>
    <w:rsid w:val="00FF0F63"/>
  </w:style>
  <w:style w:type="paragraph" w:customStyle="1" w:styleId="element">
    <w:name w:val="element"/>
    <w:basedOn w:val="Normal"/>
    <w:rsid w:val="00FF0F63"/>
    <w:pPr>
      <w:spacing w:before="100" w:beforeAutospacing="1" w:after="100" w:afterAutospacing="1" w:line="240" w:lineRule="auto"/>
    </w:pPr>
    <w:rPr>
      <w:rFonts w:eastAsia="Times New Roman"/>
      <w:sz w:val="24"/>
      <w:lang w:eastAsia="zh-CN"/>
    </w:rPr>
  </w:style>
  <w:style w:type="paragraph" w:customStyle="1" w:styleId="p1">
    <w:name w:val="p1"/>
    <w:basedOn w:val="Normal"/>
    <w:rsid w:val="00FF0F63"/>
    <w:pPr>
      <w:spacing w:before="100" w:beforeAutospacing="1" w:after="100" w:afterAutospacing="1" w:line="240" w:lineRule="auto"/>
    </w:pPr>
    <w:rPr>
      <w:rFonts w:eastAsia="Times New Roman"/>
      <w:sz w:val="24"/>
      <w:lang w:eastAsia="zh-CN"/>
    </w:rPr>
  </w:style>
  <w:style w:type="paragraph" w:customStyle="1" w:styleId="p3">
    <w:name w:val="p3"/>
    <w:basedOn w:val="Normal"/>
    <w:rsid w:val="00FF0F63"/>
    <w:pPr>
      <w:spacing w:before="100" w:beforeAutospacing="1" w:after="100" w:afterAutospacing="1" w:line="240" w:lineRule="auto"/>
    </w:pPr>
    <w:rPr>
      <w:rFonts w:eastAsia="Times New Roman"/>
      <w:sz w:val="24"/>
      <w:lang w:eastAsia="zh-CN"/>
    </w:rPr>
  </w:style>
  <w:style w:type="paragraph" w:customStyle="1" w:styleId="p5">
    <w:name w:val="p5"/>
    <w:basedOn w:val="Normal"/>
    <w:rsid w:val="00FF0F63"/>
    <w:pPr>
      <w:spacing w:before="100" w:beforeAutospacing="1" w:after="100" w:afterAutospacing="1" w:line="240" w:lineRule="auto"/>
    </w:pPr>
    <w:rPr>
      <w:rFonts w:eastAsia="Times New Roman"/>
      <w:sz w:val="24"/>
      <w:lang w:eastAsia="zh-CN"/>
    </w:rPr>
  </w:style>
  <w:style w:type="paragraph" w:customStyle="1" w:styleId="p7">
    <w:name w:val="p7"/>
    <w:basedOn w:val="Normal"/>
    <w:rsid w:val="00FF0F63"/>
    <w:pPr>
      <w:spacing w:before="100" w:beforeAutospacing="1" w:after="100" w:afterAutospacing="1" w:line="240" w:lineRule="auto"/>
    </w:pPr>
    <w:rPr>
      <w:rFonts w:eastAsia="Times New Roman"/>
      <w:sz w:val="24"/>
      <w:lang w:eastAsia="zh-CN"/>
    </w:rPr>
  </w:style>
  <w:style w:type="paragraph" w:customStyle="1" w:styleId="p9">
    <w:name w:val="p9"/>
    <w:basedOn w:val="Normal"/>
    <w:rsid w:val="00FF0F63"/>
    <w:pPr>
      <w:spacing w:before="100" w:beforeAutospacing="1" w:after="100" w:afterAutospacing="1" w:line="240" w:lineRule="auto"/>
    </w:pPr>
    <w:rPr>
      <w:rFonts w:eastAsia="Times New Roman"/>
      <w:sz w:val="24"/>
      <w:lang w:eastAsia="zh-CN"/>
    </w:rPr>
  </w:style>
  <w:style w:type="paragraph" w:customStyle="1" w:styleId="p11">
    <w:name w:val="p11"/>
    <w:basedOn w:val="Normal"/>
    <w:rsid w:val="00FF0F63"/>
    <w:pPr>
      <w:spacing w:before="100" w:beforeAutospacing="1" w:after="100" w:afterAutospacing="1" w:line="240" w:lineRule="auto"/>
    </w:pPr>
    <w:rPr>
      <w:rFonts w:eastAsia="Times New Roman"/>
      <w:sz w:val="24"/>
      <w:lang w:eastAsia="zh-CN"/>
    </w:rPr>
  </w:style>
  <w:style w:type="paragraph" w:customStyle="1" w:styleId="p2">
    <w:name w:val="p2"/>
    <w:basedOn w:val="Normal"/>
    <w:rsid w:val="00FF0F63"/>
    <w:pPr>
      <w:spacing w:before="100" w:beforeAutospacing="1" w:after="100" w:afterAutospacing="1" w:line="240" w:lineRule="auto"/>
    </w:pPr>
    <w:rPr>
      <w:rFonts w:eastAsia="Times New Roman"/>
      <w:sz w:val="24"/>
      <w:lang w:eastAsia="zh-CN"/>
    </w:rPr>
  </w:style>
  <w:style w:type="paragraph" w:customStyle="1" w:styleId="p4">
    <w:name w:val="p4"/>
    <w:basedOn w:val="Normal"/>
    <w:rsid w:val="00FF0F63"/>
    <w:pPr>
      <w:spacing w:before="100" w:beforeAutospacing="1" w:after="100" w:afterAutospacing="1" w:line="240" w:lineRule="auto"/>
    </w:pPr>
    <w:rPr>
      <w:rFonts w:eastAsia="Times New Roman"/>
      <w:sz w:val="24"/>
      <w:lang w:eastAsia="zh-CN"/>
    </w:rPr>
  </w:style>
  <w:style w:type="paragraph" w:customStyle="1" w:styleId="p6">
    <w:name w:val="p6"/>
    <w:basedOn w:val="Normal"/>
    <w:rsid w:val="00FF0F63"/>
    <w:pPr>
      <w:spacing w:before="100" w:beforeAutospacing="1" w:after="100" w:afterAutospacing="1" w:line="240" w:lineRule="auto"/>
    </w:pPr>
    <w:rPr>
      <w:rFonts w:eastAsia="Times New Roman"/>
      <w:sz w:val="24"/>
      <w:lang w:eastAsia="zh-CN"/>
    </w:rPr>
  </w:style>
  <w:style w:type="paragraph" w:customStyle="1" w:styleId="p8">
    <w:name w:val="p8"/>
    <w:basedOn w:val="Normal"/>
    <w:rsid w:val="00FF0F63"/>
    <w:pPr>
      <w:spacing w:before="100" w:beforeAutospacing="1" w:after="100" w:afterAutospacing="1" w:line="240" w:lineRule="auto"/>
    </w:pPr>
    <w:rPr>
      <w:rFonts w:eastAsia="Times New Roman"/>
      <w:sz w:val="24"/>
      <w:lang w:eastAsia="zh-CN"/>
    </w:rPr>
  </w:style>
  <w:style w:type="paragraph" w:customStyle="1" w:styleId="p10">
    <w:name w:val="p10"/>
    <w:basedOn w:val="Normal"/>
    <w:rsid w:val="00FF0F63"/>
    <w:pPr>
      <w:spacing w:before="100" w:beforeAutospacing="1" w:after="100" w:afterAutospacing="1" w:line="240" w:lineRule="auto"/>
    </w:pPr>
    <w:rPr>
      <w:rFonts w:eastAsia="Times New Roman"/>
      <w:sz w:val="24"/>
      <w:lang w:eastAsia="zh-CN"/>
    </w:rPr>
  </w:style>
  <w:style w:type="paragraph" w:customStyle="1" w:styleId="p12">
    <w:name w:val="p12"/>
    <w:basedOn w:val="Normal"/>
    <w:rsid w:val="00FF0F63"/>
    <w:pPr>
      <w:spacing w:before="100" w:beforeAutospacing="1" w:after="100" w:afterAutospacing="1" w:line="240" w:lineRule="auto"/>
    </w:pPr>
    <w:rPr>
      <w:rFonts w:eastAsia="Times New Roman"/>
      <w:sz w:val="24"/>
      <w:lang w:eastAsia="zh-CN"/>
    </w:rPr>
  </w:style>
  <w:style w:type="paragraph" w:customStyle="1" w:styleId="p14">
    <w:name w:val="p14"/>
    <w:basedOn w:val="Normal"/>
    <w:rsid w:val="00FF0F63"/>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FF0F63"/>
  </w:style>
  <w:style w:type="character" w:customStyle="1" w:styleId="wsj-article-credit">
    <w:name w:val="wsj-article-credit"/>
    <w:basedOn w:val="DefaultParagraphFont"/>
    <w:rsid w:val="00FF0F63"/>
  </w:style>
  <w:style w:type="character" w:customStyle="1" w:styleId="wsj-article-credit-tag">
    <w:name w:val="wsj-article-credit-tag"/>
    <w:basedOn w:val="DefaultParagraphFont"/>
    <w:rsid w:val="00FF0F63"/>
  </w:style>
  <w:style w:type="paragraph" w:customStyle="1" w:styleId="initial">
    <w:name w:val="initial"/>
    <w:basedOn w:val="Normal"/>
    <w:rsid w:val="00FF0F63"/>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FF0F63"/>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FF0F63"/>
    <w:rPr>
      <w:rFonts w:ascii="Arial Narrow" w:hAnsi="Arial Narrow"/>
      <w:sz w:val="22"/>
      <w:szCs w:val="24"/>
      <w:u w:val="single"/>
      <w:lang w:val="en-US" w:eastAsia="en-US" w:bidi="ar-SA"/>
    </w:rPr>
  </w:style>
  <w:style w:type="paragraph" w:customStyle="1" w:styleId="detailsub">
    <w:name w:val="detail__sub"/>
    <w:basedOn w:val="Normal"/>
    <w:rsid w:val="00FF0F63"/>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FF0F63"/>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FF0F63"/>
  </w:style>
  <w:style w:type="character" w:customStyle="1" w:styleId="m-299895914748161361gmail-styleunderline">
    <w:name w:val="m_-299895914748161361gmail-styleunderline"/>
    <w:basedOn w:val="DefaultParagraphFont"/>
    <w:rsid w:val="00FF0F63"/>
  </w:style>
  <w:style w:type="paragraph" w:customStyle="1" w:styleId="counter-paragraph">
    <w:name w:val="counter-paragraph"/>
    <w:basedOn w:val="Normal"/>
    <w:rsid w:val="00FF0F63"/>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FF0F63"/>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FF0F63"/>
  </w:style>
  <w:style w:type="paragraph" w:customStyle="1" w:styleId="m-266642551691440061gmail-cards">
    <w:name w:val="m_-266642551691440061gmail-cards"/>
    <w:basedOn w:val="Normal"/>
    <w:rsid w:val="00FF0F63"/>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FF0F63"/>
  </w:style>
  <w:style w:type="paragraph" w:customStyle="1" w:styleId="listingexcerpt">
    <w:name w:val="listing__excerpt"/>
    <w:basedOn w:val="Normal"/>
    <w:rsid w:val="00FF0F63"/>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FF0F63"/>
  </w:style>
  <w:style w:type="paragraph" w:customStyle="1" w:styleId="specialbutton">
    <w:name w:val="special__button"/>
    <w:basedOn w:val="Normal"/>
    <w:rsid w:val="00FF0F63"/>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FF0F63"/>
  </w:style>
  <w:style w:type="character" w:customStyle="1" w:styleId="StyleUnderliningChar9ptBold">
    <w:name w:val="Style Underlining Char + 9 pt Bold"/>
    <w:rsid w:val="00FF0F63"/>
    <w:rPr>
      <w:rFonts w:ascii="Times New Roman" w:hAnsi="Times New Roman"/>
      <w:b/>
      <w:bCs/>
      <w:sz w:val="20"/>
      <w:szCs w:val="24"/>
      <w:u w:val="single"/>
    </w:rPr>
  </w:style>
  <w:style w:type="character" w:customStyle="1" w:styleId="StyleUnderliningChar9pt">
    <w:name w:val="Style Underlining Char + 9 pt"/>
    <w:rsid w:val="00FF0F63"/>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FF0F63"/>
  </w:style>
  <w:style w:type="paragraph" w:customStyle="1" w:styleId="font--body">
    <w:name w:val="font--body"/>
    <w:basedOn w:val="Normal"/>
    <w:rsid w:val="00FF0F63"/>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FF0F63"/>
  </w:style>
  <w:style w:type="character" w:customStyle="1" w:styleId="playbutton-flyout">
    <w:name w:val="playbutton-flyout"/>
    <w:basedOn w:val="DefaultParagraphFont"/>
    <w:rsid w:val="00FF0F63"/>
  </w:style>
  <w:style w:type="character" w:customStyle="1" w:styleId="inlinevideo-videolabel">
    <w:name w:val="inlinevideo-videolabel"/>
    <w:basedOn w:val="DefaultParagraphFont"/>
    <w:rsid w:val="00FF0F63"/>
  </w:style>
  <w:style w:type="character" w:customStyle="1" w:styleId="inlinevideo-videoduration">
    <w:name w:val="inlinevideo-videoduration"/>
    <w:basedOn w:val="DefaultParagraphFont"/>
    <w:rsid w:val="00FF0F63"/>
  </w:style>
  <w:style w:type="character" w:customStyle="1" w:styleId="m2037045589135560752gmail-style13ptbold">
    <w:name w:val="m_2037045589135560752gmail-style13ptbold"/>
    <w:basedOn w:val="DefaultParagraphFont"/>
    <w:rsid w:val="00FF0F63"/>
  </w:style>
  <w:style w:type="paragraph" w:customStyle="1" w:styleId="css-exrw3m">
    <w:name w:val="css-exrw3m"/>
    <w:basedOn w:val="Normal"/>
    <w:rsid w:val="00FF0F63"/>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FF0F63"/>
  </w:style>
  <w:style w:type="character" w:customStyle="1" w:styleId="m5672147096563703424gmail-styleunderline">
    <w:name w:val="m_5672147096563703424gmail-styleunderline"/>
    <w:basedOn w:val="DefaultParagraphFont"/>
    <w:rsid w:val="00FF0F63"/>
  </w:style>
  <w:style w:type="character" w:customStyle="1" w:styleId="m-4276249887353823691gmail-style13ptbold">
    <w:name w:val="m_-4276249887353823691gmail-style13ptbold"/>
    <w:basedOn w:val="DefaultParagraphFont"/>
    <w:rsid w:val="00FF0F63"/>
  </w:style>
  <w:style w:type="character" w:customStyle="1" w:styleId="m-4276249887353823691gmail-styleunderline">
    <w:name w:val="m_-4276249887353823691gmail-styleunderline"/>
    <w:basedOn w:val="DefaultParagraphFont"/>
    <w:rsid w:val="00FF0F63"/>
  </w:style>
  <w:style w:type="character" w:customStyle="1" w:styleId="legacybig">
    <w:name w:val="legacybig"/>
    <w:basedOn w:val="DefaultParagraphFont"/>
    <w:rsid w:val="00FF0F63"/>
  </w:style>
  <w:style w:type="character" w:customStyle="1" w:styleId="art-author">
    <w:name w:val="art-author"/>
    <w:basedOn w:val="DefaultParagraphFont"/>
    <w:rsid w:val="00FF0F63"/>
  </w:style>
  <w:style w:type="paragraph" w:customStyle="1" w:styleId="first">
    <w:name w:val="first"/>
    <w:basedOn w:val="Normal"/>
    <w:qFormat/>
    <w:rsid w:val="00FF0F63"/>
    <w:pPr>
      <w:spacing w:before="100" w:beforeAutospacing="1" w:after="100" w:afterAutospacing="1"/>
    </w:pPr>
    <w:rPr>
      <w:rFonts w:eastAsia="Times New Roman" w:cs="Calibri"/>
    </w:rPr>
  </w:style>
  <w:style w:type="character" w:customStyle="1" w:styleId="fpred">
    <w:name w:val="fp_red"/>
    <w:basedOn w:val="DefaultParagraphFont"/>
    <w:rsid w:val="00FF0F63"/>
  </w:style>
  <w:style w:type="paragraph" w:customStyle="1" w:styleId="Style32">
    <w:name w:val="Style 3"/>
    <w:qFormat/>
    <w:rsid w:val="00FF0F63"/>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FF0F63"/>
  </w:style>
  <w:style w:type="character" w:customStyle="1" w:styleId="snapnoshots">
    <w:name w:val="snap_noshots"/>
    <w:basedOn w:val="DefaultParagraphFont"/>
    <w:rsid w:val="00FF0F63"/>
  </w:style>
  <w:style w:type="character" w:customStyle="1" w:styleId="typarticle">
    <w:name w:val="typ_article"/>
    <w:basedOn w:val="DefaultParagraphFont"/>
    <w:rsid w:val="00FF0F63"/>
  </w:style>
  <w:style w:type="paragraph" w:customStyle="1" w:styleId="normalweb10">
    <w:name w:val="normalweb1"/>
    <w:basedOn w:val="Normal"/>
    <w:qFormat/>
    <w:rsid w:val="00FF0F63"/>
    <w:pPr>
      <w:spacing w:before="100" w:beforeAutospacing="1" w:after="100" w:afterAutospacing="1"/>
    </w:pPr>
    <w:rPr>
      <w:rFonts w:eastAsia="Times New Roman" w:cs="Calibri"/>
    </w:rPr>
  </w:style>
  <w:style w:type="character" w:customStyle="1" w:styleId="dispurl">
    <w:name w:val="dispurl"/>
    <w:basedOn w:val="DefaultParagraphFont"/>
    <w:rsid w:val="00FF0F63"/>
  </w:style>
  <w:style w:type="character" w:customStyle="1" w:styleId="resultbodyitalic">
    <w:name w:val="resultbodyitalic"/>
    <w:basedOn w:val="DefaultParagraphFont"/>
    <w:rsid w:val="00FF0F63"/>
  </w:style>
  <w:style w:type="paragraph" w:customStyle="1" w:styleId="10">
    <w:name w:val="... 1"/>
    <w:basedOn w:val="Default"/>
    <w:next w:val="Default"/>
    <w:qFormat/>
    <w:rsid w:val="00FF0F63"/>
    <w:rPr>
      <w:color w:val="auto"/>
    </w:rPr>
  </w:style>
  <w:style w:type="paragraph" w:customStyle="1" w:styleId="ac">
    <w:name w:val=".."/>
    <w:basedOn w:val="Default"/>
    <w:next w:val="Default"/>
    <w:qFormat/>
    <w:rsid w:val="00FF0F63"/>
    <w:rPr>
      <w:color w:val="auto"/>
    </w:rPr>
  </w:style>
  <w:style w:type="paragraph" w:customStyle="1" w:styleId="ad">
    <w:name w:val="...."/>
    <w:basedOn w:val="Default"/>
    <w:next w:val="Default"/>
    <w:qFormat/>
    <w:rsid w:val="00FF0F63"/>
    <w:rPr>
      <w:color w:val="auto"/>
    </w:rPr>
  </w:style>
  <w:style w:type="paragraph" w:customStyle="1" w:styleId="s0">
    <w:name w:val="s0"/>
    <w:basedOn w:val="Normal"/>
    <w:qFormat/>
    <w:rsid w:val="00FF0F63"/>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FF0F63"/>
  </w:style>
  <w:style w:type="numbering" w:customStyle="1" w:styleId="NoList121">
    <w:name w:val="No List121"/>
    <w:next w:val="NoList"/>
    <w:uiPriority w:val="99"/>
    <w:semiHidden/>
    <w:unhideWhenUsed/>
    <w:rsid w:val="00FF0F63"/>
  </w:style>
  <w:style w:type="numbering" w:customStyle="1" w:styleId="NoList41">
    <w:name w:val="No List41"/>
    <w:next w:val="NoList"/>
    <w:uiPriority w:val="99"/>
    <w:semiHidden/>
    <w:unhideWhenUsed/>
    <w:rsid w:val="00FF0F63"/>
  </w:style>
  <w:style w:type="numbering" w:customStyle="1" w:styleId="NoList131">
    <w:name w:val="No List131"/>
    <w:next w:val="NoList"/>
    <w:uiPriority w:val="99"/>
    <w:semiHidden/>
    <w:unhideWhenUsed/>
    <w:rsid w:val="00FF0F63"/>
  </w:style>
  <w:style w:type="numbering" w:customStyle="1" w:styleId="NoList51">
    <w:name w:val="No List51"/>
    <w:next w:val="NoList"/>
    <w:uiPriority w:val="99"/>
    <w:semiHidden/>
    <w:unhideWhenUsed/>
    <w:rsid w:val="00FF0F63"/>
  </w:style>
  <w:style w:type="numbering" w:customStyle="1" w:styleId="NoList141">
    <w:name w:val="No List141"/>
    <w:next w:val="NoList"/>
    <w:uiPriority w:val="99"/>
    <w:semiHidden/>
    <w:unhideWhenUsed/>
    <w:rsid w:val="00FF0F63"/>
  </w:style>
  <w:style w:type="numbering" w:customStyle="1" w:styleId="NoList61">
    <w:name w:val="No List61"/>
    <w:next w:val="NoList"/>
    <w:uiPriority w:val="99"/>
    <w:semiHidden/>
    <w:unhideWhenUsed/>
    <w:rsid w:val="00FF0F63"/>
  </w:style>
  <w:style w:type="numbering" w:customStyle="1" w:styleId="NoList151">
    <w:name w:val="No List151"/>
    <w:next w:val="NoList"/>
    <w:uiPriority w:val="99"/>
    <w:semiHidden/>
    <w:unhideWhenUsed/>
    <w:rsid w:val="00FF0F63"/>
  </w:style>
  <w:style w:type="numbering" w:customStyle="1" w:styleId="NoList22">
    <w:name w:val="No List22"/>
    <w:next w:val="NoList"/>
    <w:uiPriority w:val="99"/>
    <w:semiHidden/>
    <w:unhideWhenUsed/>
    <w:rsid w:val="00FF0F63"/>
  </w:style>
  <w:style w:type="numbering" w:customStyle="1" w:styleId="NoList112">
    <w:name w:val="No List112"/>
    <w:next w:val="NoList"/>
    <w:uiPriority w:val="99"/>
    <w:semiHidden/>
    <w:unhideWhenUsed/>
    <w:rsid w:val="00FF0F63"/>
  </w:style>
  <w:style w:type="numbering" w:customStyle="1" w:styleId="NoList32">
    <w:name w:val="No List32"/>
    <w:next w:val="NoList"/>
    <w:uiPriority w:val="99"/>
    <w:semiHidden/>
    <w:unhideWhenUsed/>
    <w:rsid w:val="00FF0F63"/>
  </w:style>
  <w:style w:type="numbering" w:customStyle="1" w:styleId="NoList122">
    <w:name w:val="No List122"/>
    <w:next w:val="NoList"/>
    <w:uiPriority w:val="99"/>
    <w:semiHidden/>
    <w:unhideWhenUsed/>
    <w:rsid w:val="00FF0F63"/>
  </w:style>
  <w:style w:type="numbering" w:customStyle="1" w:styleId="NoList42">
    <w:name w:val="No List42"/>
    <w:next w:val="NoList"/>
    <w:uiPriority w:val="99"/>
    <w:semiHidden/>
    <w:unhideWhenUsed/>
    <w:rsid w:val="00FF0F63"/>
  </w:style>
  <w:style w:type="numbering" w:customStyle="1" w:styleId="NoList132">
    <w:name w:val="No List132"/>
    <w:next w:val="NoList"/>
    <w:uiPriority w:val="99"/>
    <w:semiHidden/>
    <w:unhideWhenUsed/>
    <w:rsid w:val="00FF0F63"/>
  </w:style>
  <w:style w:type="numbering" w:customStyle="1" w:styleId="NoList52">
    <w:name w:val="No List52"/>
    <w:next w:val="NoList"/>
    <w:uiPriority w:val="99"/>
    <w:semiHidden/>
    <w:unhideWhenUsed/>
    <w:rsid w:val="00FF0F63"/>
  </w:style>
  <w:style w:type="numbering" w:customStyle="1" w:styleId="NoList142">
    <w:name w:val="No List142"/>
    <w:next w:val="NoList"/>
    <w:uiPriority w:val="99"/>
    <w:semiHidden/>
    <w:unhideWhenUsed/>
    <w:rsid w:val="00FF0F63"/>
  </w:style>
  <w:style w:type="numbering" w:customStyle="1" w:styleId="NoList62">
    <w:name w:val="No List62"/>
    <w:next w:val="NoList"/>
    <w:uiPriority w:val="99"/>
    <w:semiHidden/>
    <w:unhideWhenUsed/>
    <w:rsid w:val="00FF0F63"/>
  </w:style>
  <w:style w:type="numbering" w:customStyle="1" w:styleId="NoList152">
    <w:name w:val="No List152"/>
    <w:next w:val="NoList"/>
    <w:uiPriority w:val="99"/>
    <w:semiHidden/>
    <w:unhideWhenUsed/>
    <w:rsid w:val="00FF0F63"/>
  </w:style>
  <w:style w:type="character" w:customStyle="1" w:styleId="oldTagChar">
    <w:name w:val="oldTag Char"/>
    <w:link w:val="oldTag"/>
    <w:locked/>
    <w:rsid w:val="00FF0F63"/>
    <w:rPr>
      <w:rFonts w:ascii="Times New Roman" w:hAnsi="Times New Roman" w:cs="Times New Roman"/>
      <w:b/>
    </w:rPr>
  </w:style>
  <w:style w:type="paragraph" w:customStyle="1" w:styleId="oldTag">
    <w:name w:val="oldTag"/>
    <w:basedOn w:val="Normal"/>
    <w:next w:val="Normal"/>
    <w:link w:val="oldTagChar"/>
    <w:qFormat/>
    <w:rsid w:val="00FF0F63"/>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FF0F63"/>
    <w:rPr>
      <w:bCs/>
      <w:caps/>
      <w:sz w:val="20"/>
    </w:rPr>
  </w:style>
  <w:style w:type="paragraph" w:customStyle="1" w:styleId="FakeHeader">
    <w:name w:val="Fake Header"/>
    <w:basedOn w:val="Smalltext"/>
    <w:uiPriority w:val="99"/>
    <w:qFormat/>
    <w:rsid w:val="00FF0F63"/>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FF0F63"/>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FF0F63"/>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FF0F63"/>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FF0F63"/>
    <w:pPr>
      <w:spacing w:after="200" w:line="276" w:lineRule="auto"/>
    </w:pPr>
    <w:rPr>
      <w:rFonts w:eastAsia="SimSun"/>
      <w:sz w:val="22"/>
      <w:szCs w:val="22"/>
      <w:u w:val="single"/>
    </w:rPr>
  </w:style>
  <w:style w:type="character" w:customStyle="1" w:styleId="StyleUnderline9pt2Char">
    <w:name w:val="Style Underline + 9 pt2 Char"/>
    <w:basedOn w:val="UnderlineChar20"/>
    <w:link w:val="StyleUnderline9pt2"/>
    <w:locked/>
    <w:rsid w:val="00FF0F63"/>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FF0F63"/>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FF0F63"/>
    <w:rPr>
      <w:b/>
      <w:u w:val="single"/>
    </w:rPr>
  </w:style>
  <w:style w:type="paragraph" w:customStyle="1" w:styleId="EmphasisText">
    <w:name w:val="Emphasis Text"/>
    <w:basedOn w:val="UnderlinedText"/>
    <w:link w:val="EmphasisTextChar"/>
    <w:qFormat/>
    <w:rsid w:val="00FF0F63"/>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FF0F63"/>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FF0F63"/>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FF0F63"/>
    <w:rPr>
      <w:b/>
      <w:bCs/>
      <w:u w:val="single"/>
    </w:rPr>
  </w:style>
  <w:style w:type="paragraph" w:customStyle="1" w:styleId="StyleStyle49ptBold1">
    <w:name w:val="Style Style4 + 9 pt Bold1"/>
    <w:basedOn w:val="Style4"/>
    <w:link w:val="StyleStyle49ptBold1Char"/>
    <w:qFormat/>
    <w:rsid w:val="00FF0F63"/>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FF0F63"/>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FF0F63"/>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FF0F63"/>
    <w:rPr>
      <w:b/>
      <w:bCs/>
      <w:u w:val="single"/>
    </w:rPr>
  </w:style>
  <w:style w:type="paragraph" w:customStyle="1" w:styleId="StyleStyle49ptBold2">
    <w:name w:val="Style Style4 + 9 pt Bold2"/>
    <w:basedOn w:val="Style4"/>
    <w:link w:val="StyleStyle49ptBold2Char"/>
    <w:qFormat/>
    <w:rsid w:val="00FF0F63"/>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FF0F63"/>
    <w:rPr>
      <w:szCs w:val="16"/>
    </w:rPr>
  </w:style>
  <w:style w:type="paragraph" w:customStyle="1" w:styleId="CiteBody">
    <w:name w:val="Cite Body"/>
    <w:basedOn w:val="Normal"/>
    <w:link w:val="CiteBodyChar"/>
    <w:qFormat/>
    <w:rsid w:val="00FF0F63"/>
    <w:pPr>
      <w:spacing w:line="256" w:lineRule="auto"/>
    </w:pPr>
    <w:rPr>
      <w:rFonts w:asciiTheme="minorHAnsi" w:hAnsiTheme="minorHAnsi"/>
      <w:sz w:val="24"/>
      <w:szCs w:val="16"/>
    </w:rPr>
  </w:style>
  <w:style w:type="character" w:customStyle="1" w:styleId="CiteBoldChar">
    <w:name w:val="Cite Bold Char"/>
    <w:link w:val="CiteBold"/>
    <w:locked/>
    <w:rsid w:val="00FF0F63"/>
    <w:rPr>
      <w:b/>
      <w:szCs w:val="16"/>
    </w:rPr>
  </w:style>
  <w:style w:type="paragraph" w:customStyle="1" w:styleId="CiteBold">
    <w:name w:val="Cite Bold"/>
    <w:basedOn w:val="CiteBody"/>
    <w:link w:val="CiteBoldChar"/>
    <w:qFormat/>
    <w:rsid w:val="00FF0F63"/>
    <w:rPr>
      <w:b/>
    </w:rPr>
  </w:style>
  <w:style w:type="character" w:customStyle="1" w:styleId="StyleCardBody11ptUnderlineChar">
    <w:name w:val="Style Card Body + 11 pt Underline Char"/>
    <w:link w:val="StyleCardBody11ptUnderline"/>
    <w:locked/>
    <w:rsid w:val="00FF0F63"/>
    <w:rPr>
      <w:u w:val="single"/>
    </w:rPr>
  </w:style>
  <w:style w:type="paragraph" w:customStyle="1" w:styleId="StyleCardBody11ptUnderline">
    <w:name w:val="Style Card Body + 11 pt Underline"/>
    <w:basedOn w:val="CardBody"/>
    <w:link w:val="StyleCardBody11ptUnderlineChar"/>
    <w:qFormat/>
    <w:rsid w:val="00FF0F63"/>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FF0F63"/>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FF0F63"/>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FF0F63"/>
    <w:rPr>
      <w:b/>
      <w:bCs/>
      <w:u w:val="single"/>
    </w:rPr>
  </w:style>
  <w:style w:type="paragraph" w:customStyle="1" w:styleId="StyleStyle49ptBold4">
    <w:name w:val="Style Style4 + 9 pt Bold4"/>
    <w:basedOn w:val="Style4"/>
    <w:link w:val="StyleStyle49ptBold4Char"/>
    <w:qFormat/>
    <w:rsid w:val="00FF0F63"/>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FF0F63"/>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FF0F63"/>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FF0F63"/>
    <w:rPr>
      <w:b/>
      <w:bCs/>
      <w:u w:val="single"/>
    </w:rPr>
  </w:style>
  <w:style w:type="paragraph" w:customStyle="1" w:styleId="StyleStyle49ptBold5">
    <w:name w:val="Style Style4 + 9 pt Bold5"/>
    <w:basedOn w:val="Style4"/>
    <w:link w:val="StyleStyle49ptBold5Char"/>
    <w:qFormat/>
    <w:rsid w:val="00FF0F63"/>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FF0F63"/>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FF0F63"/>
    <w:pPr>
      <w:spacing w:after="160" w:line="256" w:lineRule="auto"/>
    </w:pPr>
    <w:rPr>
      <w:rFonts w:ascii="Arial Narrow" w:eastAsia="Times New Roman" w:hAnsi="Arial Narrow" w:cs="Calibri"/>
      <w:sz w:val="20"/>
    </w:rPr>
  </w:style>
  <w:style w:type="paragraph" w:customStyle="1" w:styleId="FONT7">
    <w:name w:val="FONT 7"/>
    <w:uiPriority w:val="99"/>
    <w:qFormat/>
    <w:rsid w:val="00FF0F63"/>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FF0F63"/>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FF0F63"/>
    <w:rPr>
      <w:b/>
      <w:bCs/>
      <w:u w:val="single"/>
    </w:rPr>
  </w:style>
  <w:style w:type="paragraph" w:customStyle="1" w:styleId="StyleCardText11ptBoldUnderline">
    <w:name w:val="Style Card Text + 11 pt Bold Underline"/>
    <w:basedOn w:val="Normal"/>
    <w:link w:val="StyleCardText11ptBoldUnderlineChar"/>
    <w:qFormat/>
    <w:rsid w:val="00FF0F63"/>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FF0F63"/>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FF0F63"/>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FF0F63"/>
    <w:rPr>
      <w:b/>
      <w:bCs/>
      <w:u w:val="single"/>
    </w:rPr>
  </w:style>
  <w:style w:type="paragraph" w:customStyle="1" w:styleId="StyleStyle49ptBold6">
    <w:name w:val="Style Style4 + 9 pt Bold6"/>
    <w:basedOn w:val="Style4"/>
    <w:link w:val="StyleStyle49ptBold6Char"/>
    <w:qFormat/>
    <w:rsid w:val="00FF0F63"/>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FF0F63"/>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FF0F63"/>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F0F63"/>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F0F63"/>
    <w:pPr>
      <w:spacing w:line="256" w:lineRule="auto"/>
    </w:pPr>
    <w:rPr>
      <w:rFonts w:asciiTheme="minorHAnsi" w:hAnsiTheme="minorHAnsi"/>
      <w:b/>
      <w:sz w:val="24"/>
      <w:u w:val="single"/>
    </w:rPr>
  </w:style>
  <w:style w:type="character" w:customStyle="1" w:styleId="textboldCharChar">
    <w:name w:val="text bold Char Char"/>
    <w:link w:val="textboldChar"/>
    <w:locked/>
    <w:rsid w:val="00FF0F63"/>
    <w:rPr>
      <w:b/>
      <w:u w:val="thick"/>
    </w:rPr>
  </w:style>
  <w:style w:type="paragraph" w:customStyle="1" w:styleId="textboldChar">
    <w:name w:val="text bold Char"/>
    <w:basedOn w:val="Normal"/>
    <w:link w:val="textboldCharChar"/>
    <w:qFormat/>
    <w:rsid w:val="00FF0F63"/>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FF0F63"/>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FF0F63"/>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FF0F63"/>
    <w:pPr>
      <w:spacing w:line="256" w:lineRule="auto"/>
    </w:pPr>
    <w:rPr>
      <w:rFonts w:eastAsia="Calibri" w:cs="Calibri"/>
      <w:szCs w:val="20"/>
    </w:rPr>
  </w:style>
  <w:style w:type="paragraph" w:customStyle="1" w:styleId="StyleStyle1">
    <w:name w:val="Style Style1 +"/>
    <w:basedOn w:val="Normal"/>
    <w:uiPriority w:val="99"/>
    <w:qFormat/>
    <w:rsid w:val="00FF0F63"/>
    <w:pPr>
      <w:spacing w:line="256" w:lineRule="auto"/>
    </w:pPr>
    <w:rPr>
      <w:rFonts w:eastAsia="Calibri" w:cs="Calibri"/>
    </w:rPr>
  </w:style>
  <w:style w:type="paragraph" w:customStyle="1" w:styleId="StyleLinespacingDouble">
    <w:name w:val="Style Line spacing:  Double"/>
    <w:basedOn w:val="Normal"/>
    <w:uiPriority w:val="99"/>
    <w:qFormat/>
    <w:rsid w:val="00FF0F63"/>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FF0F63"/>
  </w:style>
  <w:style w:type="paragraph" w:customStyle="1" w:styleId="normalChar1">
    <w:name w:val="normal Char"/>
    <w:basedOn w:val="Normal"/>
    <w:uiPriority w:val="99"/>
    <w:qFormat/>
    <w:rsid w:val="00FF0F63"/>
    <w:pPr>
      <w:spacing w:line="256" w:lineRule="auto"/>
    </w:pPr>
    <w:rPr>
      <w:rFonts w:eastAsia="Calibri" w:cs="Calibri"/>
    </w:rPr>
  </w:style>
  <w:style w:type="character" w:customStyle="1" w:styleId="MicroMicroTextChar">
    <w:name w:val="MicroMicroText Char"/>
    <w:link w:val="MicroMicroText"/>
    <w:locked/>
    <w:rsid w:val="00FF0F63"/>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FF0F63"/>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FF0F63"/>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FF0F63"/>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FF0F63"/>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FF0F63"/>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FF0F63"/>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FF0F63"/>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FF0F63"/>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FF0F63"/>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FF0F63"/>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FF0F63"/>
    <w:pPr>
      <w:jc w:val="center"/>
    </w:pPr>
    <w:rPr>
      <w:rFonts w:eastAsia="Times New Roman" w:cs="Calibri"/>
      <w:b/>
      <w:szCs w:val="20"/>
      <w:u w:val="single"/>
    </w:rPr>
  </w:style>
  <w:style w:type="paragraph" w:customStyle="1" w:styleId="Pa19">
    <w:name w:val="Pa19"/>
    <w:basedOn w:val="Normal"/>
    <w:next w:val="Normal"/>
    <w:autoRedefine/>
    <w:qFormat/>
    <w:rsid w:val="00FF0F63"/>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FF0F63"/>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FF0F63"/>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FF0F63"/>
    <w:rPr>
      <w:rFonts w:ascii="Arial" w:hAnsi="Arial"/>
      <w:color w:val="auto"/>
    </w:rPr>
  </w:style>
  <w:style w:type="paragraph" w:customStyle="1" w:styleId="prnewsp">
    <w:name w:val="prnews_p"/>
    <w:basedOn w:val="Normal"/>
    <w:qFormat/>
    <w:rsid w:val="00FF0F63"/>
    <w:pPr>
      <w:spacing w:before="100" w:beforeAutospacing="1" w:after="100" w:afterAutospacing="1"/>
    </w:pPr>
    <w:rPr>
      <w:rFonts w:eastAsia="Times New Roman" w:cs="Calibri"/>
    </w:rPr>
  </w:style>
  <w:style w:type="character" w:customStyle="1" w:styleId="author-bio-box">
    <w:name w:val="author-bio-box"/>
    <w:basedOn w:val="DefaultParagraphFont"/>
    <w:rsid w:val="00FF0F63"/>
  </w:style>
  <w:style w:type="character" w:customStyle="1" w:styleId="CharChar32">
    <w:name w:val="Char Char32"/>
    <w:basedOn w:val="DefaultParagraphFont"/>
    <w:rsid w:val="00FF0F63"/>
    <w:rPr>
      <w:rFonts w:ascii="Arial" w:hAnsi="Arial" w:cs="Arial" w:hint="default"/>
      <w:b/>
      <w:bCs/>
      <w:iCs/>
      <w:lang w:val="en-US" w:eastAsia="en-US" w:bidi="ar-SA"/>
    </w:rPr>
  </w:style>
  <w:style w:type="character" w:customStyle="1" w:styleId="CharChar13">
    <w:name w:val="Char Char13"/>
    <w:rsid w:val="00FF0F63"/>
    <w:rPr>
      <w:rFonts w:ascii="Arial" w:hAnsi="Arial" w:cs="Arial" w:hint="default"/>
      <w:b/>
      <w:bCs/>
      <w:iCs/>
      <w:sz w:val="22"/>
      <w:szCs w:val="28"/>
      <w:lang w:val="en-US" w:eastAsia="en-US" w:bidi="ar-SA"/>
    </w:rPr>
  </w:style>
  <w:style w:type="character" w:customStyle="1" w:styleId="CharChar116">
    <w:name w:val="Char Char116"/>
    <w:rsid w:val="00FF0F63"/>
    <w:rPr>
      <w:rFonts w:ascii="Arial" w:hAnsi="Arial" w:cs="Arial" w:hint="default"/>
      <w:bCs/>
      <w:szCs w:val="26"/>
      <w:u w:val="single"/>
      <w:lang w:val="en-US" w:eastAsia="en-US" w:bidi="ar-SA"/>
    </w:rPr>
  </w:style>
  <w:style w:type="character" w:customStyle="1" w:styleId="CharChar12">
    <w:name w:val="Char Char12"/>
    <w:rsid w:val="00FF0F63"/>
    <w:rPr>
      <w:rFonts w:ascii="Arial" w:hAnsi="Arial" w:cs="Arial" w:hint="default"/>
      <w:bCs/>
      <w:szCs w:val="26"/>
      <w:u w:val="single"/>
      <w:lang w:val="en-US" w:eastAsia="en-US" w:bidi="ar-SA"/>
    </w:rPr>
  </w:style>
  <w:style w:type="character" w:customStyle="1" w:styleId="CharChar115">
    <w:name w:val="Char Char115"/>
    <w:rsid w:val="00FF0F63"/>
    <w:rPr>
      <w:rFonts w:ascii="Arial" w:hAnsi="Arial" w:cs="Arial" w:hint="default"/>
      <w:bCs/>
      <w:szCs w:val="26"/>
      <w:u w:val="single"/>
      <w:lang w:val="en-US" w:eastAsia="en-US" w:bidi="ar-SA"/>
    </w:rPr>
  </w:style>
  <w:style w:type="character" w:customStyle="1" w:styleId="StylePalatinoLinotype6pt">
    <w:name w:val="Style Palatino Linotype 6 pt"/>
    <w:rsid w:val="00FF0F63"/>
    <w:rPr>
      <w:rFonts w:ascii="Times New Roman" w:hAnsi="Times New Roman" w:cs="Times New Roman" w:hint="default"/>
      <w:sz w:val="20"/>
    </w:rPr>
  </w:style>
  <w:style w:type="character" w:customStyle="1" w:styleId="Highighted-New">
    <w:name w:val="Highighted - New"/>
    <w:rsid w:val="00FF0F63"/>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FF0F63"/>
    <w:rPr>
      <w:rFonts w:ascii="Arial" w:hAnsi="Arial" w:cs="Arial" w:hint="default"/>
      <w:b/>
      <w:bCs/>
      <w:sz w:val="24"/>
      <w:szCs w:val="26"/>
      <w:lang w:val="en-US" w:eastAsia="en-US" w:bidi="ar-SA"/>
    </w:rPr>
  </w:style>
  <w:style w:type="character" w:customStyle="1" w:styleId="cardCharChar10">
    <w:name w:val="card Char Char1"/>
    <w:rsid w:val="00FF0F63"/>
    <w:rPr>
      <w:lang w:val="en-US" w:eastAsia="en-US" w:bidi="ar-SA"/>
    </w:rPr>
  </w:style>
  <w:style w:type="character" w:customStyle="1" w:styleId="BlockTitleCharChar1Char">
    <w:name w:val="Block Title Char Char1 Char"/>
    <w:rsid w:val="00FF0F63"/>
    <w:rPr>
      <w:b/>
      <w:bCs w:val="0"/>
      <w:sz w:val="32"/>
      <w:u w:val="single"/>
    </w:rPr>
  </w:style>
  <w:style w:type="character" w:customStyle="1" w:styleId="Header1Char">
    <w:name w:val="Header1 Char"/>
    <w:rsid w:val="00FF0F63"/>
    <w:rPr>
      <w:rFonts w:ascii="Arial" w:hAnsi="Arial" w:cs="Arial" w:hint="default"/>
      <w:b/>
      <w:bCs/>
      <w:caps/>
      <w:kern w:val="32"/>
      <w:sz w:val="28"/>
      <w:szCs w:val="28"/>
    </w:rPr>
  </w:style>
  <w:style w:type="character" w:customStyle="1" w:styleId="StyleArial12ptBoldItalic">
    <w:name w:val="Style Arial 12 pt Bold Italic"/>
    <w:rsid w:val="00FF0F63"/>
    <w:rPr>
      <w:rFonts w:ascii="Times New Roman" w:hAnsi="Times New Roman" w:cs="Times New Roman" w:hint="default"/>
      <w:b/>
      <w:bCs/>
      <w:iCs/>
      <w:sz w:val="24"/>
    </w:rPr>
  </w:style>
  <w:style w:type="character" w:customStyle="1" w:styleId="Styleunderline12pt">
    <w:name w:val="Style underline + 12 pt"/>
    <w:rsid w:val="00FF0F63"/>
    <w:rPr>
      <w:rFonts w:ascii="Times New Roman" w:hAnsi="Times New Roman" w:cs="Times New Roman" w:hint="default"/>
      <w:bCs/>
      <w:sz w:val="20"/>
      <w:u w:val="single"/>
    </w:rPr>
  </w:style>
  <w:style w:type="character" w:customStyle="1" w:styleId="StyleUnderlineChar19pt">
    <w:name w:val="Style Underline Char1 + 9 pt"/>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FF0F63"/>
    <w:rPr>
      <w:rFonts w:ascii="Times New Roman" w:hAnsi="Times New Roman" w:cs="Times New Roman" w:hint="default"/>
      <w:sz w:val="20"/>
      <w:u w:val="single"/>
      <w:lang w:val="en-US" w:eastAsia="en-US" w:bidi="ar-SA"/>
    </w:rPr>
  </w:style>
  <w:style w:type="character" w:customStyle="1" w:styleId="Style9ptUnderline1">
    <w:name w:val="Style 9 pt Underline1"/>
    <w:rsid w:val="00FF0F63"/>
    <w:rPr>
      <w:sz w:val="20"/>
      <w:u w:val="single"/>
    </w:rPr>
  </w:style>
  <w:style w:type="character" w:customStyle="1" w:styleId="StyleUnderlineChar19pt2">
    <w:name w:val="Style Underline Char1 + 9 pt2"/>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FF0F6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FF0F63"/>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FF0F63"/>
  </w:style>
  <w:style w:type="character" w:customStyle="1" w:styleId="3">
    <w:name w:val="3"/>
    <w:rsid w:val="00FF0F63"/>
    <w:rPr>
      <w:rFonts w:ascii="Arial" w:hAnsi="Arial" w:cs="Arial" w:hint="default"/>
      <w:bCs/>
      <w:sz w:val="20"/>
      <w:u w:val="single"/>
      <w:lang w:val="en-US" w:eastAsia="en-US" w:bidi="ar-SA"/>
    </w:rPr>
  </w:style>
  <w:style w:type="character" w:customStyle="1" w:styleId="7">
    <w:name w:val="7"/>
    <w:rsid w:val="00FF0F63"/>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FF0F63"/>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FF0F6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FF0F63"/>
    <w:rPr>
      <w:sz w:val="20"/>
      <w:u w:val="single"/>
    </w:rPr>
  </w:style>
  <w:style w:type="character" w:customStyle="1" w:styleId="StyleUnderlineChar9ptBold1">
    <w:name w:val="Style Underline Char + 9 pt Bold1"/>
    <w:rsid w:val="00FF0F63"/>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FF0F63"/>
    <w:rPr>
      <w:sz w:val="20"/>
      <w:u w:val="single"/>
    </w:rPr>
  </w:style>
  <w:style w:type="character" w:customStyle="1" w:styleId="Styleunderline9ptBold">
    <w:name w:val="Style underline + 9 pt Bold"/>
    <w:rsid w:val="00FF0F63"/>
    <w:rPr>
      <w:b/>
      <w:bCs/>
      <w:sz w:val="20"/>
      <w:u w:val="single"/>
    </w:rPr>
  </w:style>
  <w:style w:type="character" w:customStyle="1" w:styleId="newsstorytitle">
    <w:name w:val="news_story_title"/>
    <w:basedOn w:val="DefaultParagraphFont"/>
    <w:rsid w:val="00FF0F63"/>
  </w:style>
  <w:style w:type="character" w:customStyle="1" w:styleId="34">
    <w:name w:val="34"/>
    <w:rsid w:val="00FF0F63"/>
    <w:rPr>
      <w:rFonts w:ascii="Times New Roman" w:hAnsi="Times New Roman" w:cs="Arial" w:hint="default"/>
      <w:bCs/>
      <w:sz w:val="20"/>
      <w:u w:val="single"/>
      <w:lang w:val="en-US" w:eastAsia="en-US" w:bidi="ar-SA"/>
    </w:rPr>
  </w:style>
  <w:style w:type="character" w:customStyle="1" w:styleId="45">
    <w:name w:val="45"/>
    <w:rsid w:val="00FF0F63"/>
    <w:rPr>
      <w:rFonts w:ascii="Times New Roman" w:hAnsi="Times New Roman" w:cs="Arial" w:hint="default"/>
      <w:b/>
      <w:bCs/>
      <w:sz w:val="20"/>
      <w:u w:val="single"/>
      <w:lang w:val="en-US" w:eastAsia="en-US" w:bidi="ar-SA"/>
    </w:rPr>
  </w:style>
  <w:style w:type="character" w:customStyle="1" w:styleId="Style9ptUnderline5">
    <w:name w:val="Style 9 pt Underline5"/>
    <w:rsid w:val="00FF0F63"/>
    <w:rPr>
      <w:rFonts w:ascii="Times New Roman" w:hAnsi="Times New Roman" w:cs="Times New Roman" w:hint="default"/>
      <w:sz w:val="20"/>
      <w:u w:val="single"/>
    </w:rPr>
  </w:style>
  <w:style w:type="character" w:customStyle="1" w:styleId="Style9ptBoldUnderline2">
    <w:name w:val="Style 9 pt Bold Underline2"/>
    <w:rsid w:val="00FF0F6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FF0F63"/>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FF0F63"/>
    <w:rPr>
      <w:rFonts w:ascii="Times New Roman" w:hAnsi="Times New Roman" w:cs="Times New Roman" w:hint="default"/>
      <w:sz w:val="20"/>
    </w:rPr>
  </w:style>
  <w:style w:type="character" w:customStyle="1" w:styleId="StyleUnderlineCharChar9pt2">
    <w:name w:val="Style Underline Char Char + 9 pt2"/>
    <w:basedOn w:val="UnderlineCharChar"/>
    <w:rsid w:val="00FF0F63"/>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FF0F6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FF0F63"/>
    <w:rPr>
      <w:b/>
      <w:bCs/>
      <w:sz w:val="20"/>
      <w:u w:val="single"/>
      <w:bdr w:val="single" w:sz="4" w:space="0" w:color="auto" w:frame="1"/>
    </w:rPr>
  </w:style>
  <w:style w:type="character" w:customStyle="1" w:styleId="Style9ptUnderline7">
    <w:name w:val="Style 9 pt Underline7"/>
    <w:rsid w:val="00FF0F63"/>
    <w:rPr>
      <w:sz w:val="20"/>
      <w:u w:val="single"/>
    </w:rPr>
  </w:style>
  <w:style w:type="character" w:customStyle="1" w:styleId="Style9ptBoldUnderline3">
    <w:name w:val="Style 9 pt Bold Underline3"/>
    <w:rsid w:val="00FF0F63"/>
    <w:rPr>
      <w:b/>
      <w:bCs/>
      <w:sz w:val="20"/>
      <w:u w:val="single"/>
    </w:rPr>
  </w:style>
  <w:style w:type="character" w:customStyle="1" w:styleId="Style9ptUnderline8">
    <w:name w:val="Style 9 pt Underline8"/>
    <w:rsid w:val="00FF0F63"/>
    <w:rPr>
      <w:sz w:val="20"/>
      <w:u w:val="single"/>
    </w:rPr>
  </w:style>
  <w:style w:type="character" w:customStyle="1" w:styleId="66">
    <w:name w:val="66"/>
    <w:rsid w:val="00FF0F63"/>
    <w:rPr>
      <w:rFonts w:ascii="Arial" w:hAnsi="Arial" w:cs="Arial" w:hint="default"/>
      <w:bCs/>
      <w:sz w:val="20"/>
      <w:u w:val="single"/>
      <w:lang w:val="en-US" w:eastAsia="en-US" w:bidi="ar-SA"/>
    </w:rPr>
  </w:style>
  <w:style w:type="character" w:customStyle="1" w:styleId="Style9ptUnderline9">
    <w:name w:val="Style 9 pt Underline9"/>
    <w:rsid w:val="00FF0F63"/>
    <w:rPr>
      <w:sz w:val="20"/>
      <w:u w:val="single"/>
    </w:rPr>
  </w:style>
  <w:style w:type="character" w:customStyle="1" w:styleId="Style9ptBoldUnderline4">
    <w:name w:val="Style 9 pt Bold Underline4"/>
    <w:rsid w:val="00FF0F63"/>
    <w:rPr>
      <w:b/>
      <w:bCs/>
      <w:sz w:val="20"/>
      <w:u w:val="single"/>
    </w:rPr>
  </w:style>
  <w:style w:type="character" w:customStyle="1" w:styleId="titleblue14">
    <w:name w:val="titleblue14"/>
    <w:basedOn w:val="DefaultParagraphFont"/>
    <w:rsid w:val="00FF0F63"/>
  </w:style>
  <w:style w:type="character" w:customStyle="1" w:styleId="b">
    <w:name w:val="b"/>
    <w:basedOn w:val="DefaultParagraphFont"/>
    <w:rsid w:val="00FF0F63"/>
  </w:style>
  <w:style w:type="character" w:customStyle="1" w:styleId="StyleUnderlineCharChar9pt3">
    <w:name w:val="Style Underline Char Char + 9 pt3"/>
    <w:basedOn w:val="UnderlineCharChar"/>
    <w:rsid w:val="00FF0F63"/>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FF0F63"/>
    <w:rPr>
      <w:sz w:val="20"/>
      <w:u w:val="single"/>
    </w:rPr>
  </w:style>
  <w:style w:type="character" w:customStyle="1" w:styleId="manchettebig2">
    <w:name w:val="manchettebig2"/>
    <w:basedOn w:val="DefaultParagraphFont"/>
    <w:rsid w:val="00FF0F63"/>
  </w:style>
  <w:style w:type="character" w:customStyle="1" w:styleId="ln2">
    <w:name w:val="ln2"/>
    <w:basedOn w:val="DefaultParagraphFont"/>
    <w:rsid w:val="00FF0F63"/>
  </w:style>
  <w:style w:type="character" w:customStyle="1" w:styleId="StyleStyle1Char">
    <w:name w:val="Style Style1 + Char"/>
    <w:basedOn w:val="Style1Char"/>
    <w:rsid w:val="00FF0F63"/>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FF0F63"/>
  </w:style>
  <w:style w:type="character" w:customStyle="1" w:styleId="Card10f2Char">
    <w:name w:val="Card.10.f2 Char"/>
    <w:basedOn w:val="DefaultParagraphFont"/>
    <w:rsid w:val="00FF0F63"/>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FF0F63"/>
    <w:rPr>
      <w:rFonts w:ascii="Cambria" w:hAnsi="Cambria" w:cs="Times New Roman" w:hint="default"/>
      <w:sz w:val="20"/>
      <w:szCs w:val="20"/>
    </w:rPr>
  </w:style>
  <w:style w:type="character" w:customStyle="1" w:styleId="NormalspacingChar">
    <w:name w:val="Normal + spacing Char"/>
    <w:basedOn w:val="StyleLinespacingDoubleChar"/>
    <w:rsid w:val="00FF0F63"/>
    <w:rPr>
      <w:rFonts w:ascii="Cambria" w:hAnsi="Cambria" w:cs="Times New Roman" w:hint="default"/>
      <w:sz w:val="20"/>
      <w:szCs w:val="20"/>
    </w:rPr>
  </w:style>
  <w:style w:type="character" w:customStyle="1" w:styleId="textbold0">
    <w:name w:val="textbold"/>
    <w:basedOn w:val="DefaultParagraphFont"/>
    <w:rsid w:val="00FF0F63"/>
  </w:style>
  <w:style w:type="character" w:customStyle="1" w:styleId="textitalics">
    <w:name w:val="textitalics"/>
    <w:basedOn w:val="DefaultParagraphFont"/>
    <w:rsid w:val="00FF0F63"/>
  </w:style>
  <w:style w:type="character" w:customStyle="1" w:styleId="cardtextsmallCharChar">
    <w:name w:val="card text small Char Char"/>
    <w:basedOn w:val="DefaultParagraphFont"/>
    <w:rsid w:val="00FF0F63"/>
    <w:rPr>
      <w:rFonts w:ascii="Arial Narrow" w:hAnsi="Arial Narrow" w:cs="Times New Roman" w:hint="default"/>
      <w:sz w:val="16"/>
    </w:rPr>
  </w:style>
  <w:style w:type="character" w:customStyle="1" w:styleId="reportbody1">
    <w:name w:val="reportbody1"/>
    <w:basedOn w:val="DefaultParagraphFont"/>
    <w:rsid w:val="00FF0F63"/>
    <w:rPr>
      <w:rFonts w:ascii="Tahoma" w:hAnsi="Tahoma" w:cs="Tahoma" w:hint="default"/>
      <w:color w:val="000000"/>
      <w:sz w:val="14"/>
      <w:szCs w:val="14"/>
    </w:rPr>
  </w:style>
  <w:style w:type="character" w:customStyle="1" w:styleId="Bold12">
    <w:name w:val="Bold12"/>
    <w:uiPriority w:val="1"/>
    <w:qFormat/>
    <w:rsid w:val="00FF0F63"/>
    <w:rPr>
      <w:rFonts w:ascii="Times New Roman" w:hAnsi="Times New Roman" w:cs="Times New Roman" w:hint="default"/>
      <w:b/>
      <w:bCs w:val="0"/>
      <w:sz w:val="24"/>
    </w:rPr>
  </w:style>
  <w:style w:type="character" w:customStyle="1" w:styleId="NotBold10Final">
    <w:name w:val="NotBold10Final"/>
    <w:uiPriority w:val="1"/>
    <w:qFormat/>
    <w:rsid w:val="00FF0F63"/>
    <w:rPr>
      <w:rFonts w:ascii="Times New Roman" w:hAnsi="Times New Roman" w:cs="Times New Roman" w:hint="default"/>
      <w:b w:val="0"/>
      <w:bCs w:val="0"/>
      <w:i w:val="0"/>
      <w:iCs w:val="0"/>
      <w:sz w:val="20"/>
    </w:rPr>
  </w:style>
  <w:style w:type="character" w:customStyle="1" w:styleId="gsstx">
    <w:name w:val="gsstx"/>
    <w:rsid w:val="00FF0F63"/>
  </w:style>
  <w:style w:type="character" w:customStyle="1" w:styleId="bcktital">
    <w:name w:val="bckt_ital"/>
    <w:rsid w:val="00FF0F63"/>
  </w:style>
  <w:style w:type="character" w:customStyle="1" w:styleId="A13">
    <w:name w:val="A13"/>
    <w:rsid w:val="00FF0F63"/>
    <w:rPr>
      <w:rFonts w:ascii="Baskerville" w:hAnsi="Baskerville" w:cs="Baskerville" w:hint="default"/>
      <w:color w:val="000000"/>
      <w:sz w:val="106"/>
      <w:szCs w:val="106"/>
    </w:rPr>
  </w:style>
  <w:style w:type="character" w:customStyle="1" w:styleId="A17">
    <w:name w:val="A17"/>
    <w:rsid w:val="00FF0F63"/>
    <w:rPr>
      <w:rFonts w:ascii="Baskerville" w:hAnsi="Baskerville" w:cs="Baskerville" w:hint="default"/>
      <w:color w:val="000000"/>
      <w:sz w:val="12"/>
      <w:szCs w:val="12"/>
    </w:rPr>
  </w:style>
  <w:style w:type="character" w:customStyle="1" w:styleId="A14">
    <w:name w:val="A14"/>
    <w:rsid w:val="00FF0F63"/>
    <w:rPr>
      <w:rFonts w:ascii="Frutiger 45 Light" w:hAnsi="Frutiger 45 Light" w:cs="Frutiger 45 Light" w:hint="default"/>
      <w:b/>
      <w:bCs/>
      <w:i/>
      <w:iCs/>
      <w:color w:val="000000"/>
      <w:sz w:val="36"/>
      <w:szCs w:val="36"/>
    </w:rPr>
  </w:style>
  <w:style w:type="character" w:customStyle="1" w:styleId="A20">
    <w:name w:val="A20"/>
    <w:rsid w:val="00FF0F63"/>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FF0F63"/>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FF0F6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F0F63"/>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FF0F63"/>
    <w:rPr>
      <w:rFonts w:ascii="Arial" w:hAnsi="Arial" w:cs="Arial" w:hint="default"/>
      <w:b/>
      <w:bCs/>
      <w:sz w:val="24"/>
      <w:szCs w:val="26"/>
      <w:lang w:val="en-US" w:eastAsia="en-US" w:bidi="ar-SA"/>
    </w:rPr>
  </w:style>
  <w:style w:type="character" w:customStyle="1" w:styleId="brief-smalltext0">
    <w:name w:val="brief-smalltext"/>
    <w:basedOn w:val="DefaultParagraphFont"/>
    <w:rsid w:val="00FF0F63"/>
  </w:style>
  <w:style w:type="character" w:customStyle="1" w:styleId="style53">
    <w:name w:val="style5"/>
    <w:basedOn w:val="DefaultParagraphFont"/>
    <w:rsid w:val="00FF0F63"/>
  </w:style>
  <w:style w:type="character" w:customStyle="1" w:styleId="TagCharCharCharCharCharChar">
    <w:name w:val="Tag Char Char Char Char Char Char"/>
    <w:rsid w:val="00FF0F63"/>
    <w:rPr>
      <w:rFonts w:ascii="Arial" w:hAnsi="Arial" w:cs="Arial" w:hint="default"/>
      <w:b/>
      <w:bCs/>
      <w:sz w:val="24"/>
      <w:szCs w:val="26"/>
      <w:lang w:val="en-US" w:eastAsia="en-US" w:bidi="ar-SA"/>
    </w:rPr>
  </w:style>
  <w:style w:type="character" w:customStyle="1" w:styleId="pmterms3">
    <w:name w:val="pmterms3"/>
    <w:basedOn w:val="DefaultParagraphFont"/>
    <w:rsid w:val="00FF0F63"/>
  </w:style>
  <w:style w:type="character" w:customStyle="1" w:styleId="interiorheadline">
    <w:name w:val="interiorheadline"/>
    <w:basedOn w:val="DefaultParagraphFont"/>
    <w:rsid w:val="00FF0F63"/>
  </w:style>
  <w:style w:type="character" w:customStyle="1" w:styleId="Heading31CharCharCharChar1">
    <w:name w:val="Heading 31 Char Char Char Char1"/>
    <w:rsid w:val="00FF0F63"/>
    <w:rPr>
      <w:rFonts w:ascii="Arial" w:hAnsi="Arial" w:cs="Arial" w:hint="default"/>
      <w:b/>
      <w:bCs/>
      <w:sz w:val="24"/>
      <w:szCs w:val="26"/>
      <w:lang w:val="en-US" w:eastAsia="en-US" w:bidi="ar-SA"/>
    </w:rPr>
  </w:style>
  <w:style w:type="character" w:customStyle="1" w:styleId="Heading31CharCharChar">
    <w:name w:val="Heading 31 Char Char Char"/>
    <w:rsid w:val="00FF0F63"/>
    <w:rPr>
      <w:rFonts w:ascii="Arial" w:hAnsi="Arial" w:cs="Arial" w:hint="default"/>
      <w:b/>
      <w:bCs/>
      <w:sz w:val="24"/>
      <w:szCs w:val="26"/>
      <w:lang w:val="en-US" w:eastAsia="en-US" w:bidi="ar-SA"/>
    </w:rPr>
  </w:style>
  <w:style w:type="character" w:customStyle="1" w:styleId="CharChar33">
    <w:name w:val="Char Char33"/>
    <w:rsid w:val="00FF0F63"/>
    <w:rPr>
      <w:rFonts w:ascii="Arial" w:hAnsi="Arial" w:cs="Arial" w:hint="default"/>
      <w:b/>
      <w:bCs/>
      <w:szCs w:val="32"/>
      <w:lang w:val="en-US" w:eastAsia="en-US" w:bidi="ar-SA"/>
    </w:rPr>
  </w:style>
  <w:style w:type="character" w:customStyle="1" w:styleId="CharChar117">
    <w:name w:val="Char Char117"/>
    <w:rsid w:val="00FF0F63"/>
    <w:rPr>
      <w:rFonts w:ascii="Arial" w:hAnsi="Arial" w:cs="Arial" w:hint="default"/>
      <w:bCs/>
      <w:szCs w:val="26"/>
      <w:u w:val="single"/>
      <w:lang w:val="en-US" w:eastAsia="en-US" w:bidi="ar-SA"/>
    </w:rPr>
  </w:style>
  <w:style w:type="character" w:customStyle="1" w:styleId="prnewsspan">
    <w:name w:val="prnews_span"/>
    <w:basedOn w:val="DefaultParagraphFont"/>
    <w:rsid w:val="00FF0F63"/>
  </w:style>
  <w:style w:type="table" w:customStyle="1" w:styleId="TableGrid1">
    <w:name w:val="Table Grid1"/>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FF0F63"/>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FF0F63"/>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FF0F63"/>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FF0F63"/>
    <w:rPr>
      <w:rFonts w:ascii="Calibri" w:eastAsia="MS Mincho" w:hAnsi="Calibri" w:cs="Calibri"/>
      <w:b/>
      <w:sz w:val="22"/>
      <w:u w:val="single"/>
    </w:rPr>
  </w:style>
  <w:style w:type="character" w:customStyle="1" w:styleId="SubtitleChar2">
    <w:name w:val="Subtitle Char2"/>
    <w:basedOn w:val="DefaultParagraphFont"/>
    <w:uiPriority w:val="11"/>
    <w:rsid w:val="00FF0F63"/>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FF0F63"/>
  </w:style>
  <w:style w:type="character" w:customStyle="1" w:styleId="m1575249786560259391gmail-style13ptbold">
    <w:name w:val="m_1575249786560259391gmail-style13ptbold"/>
    <w:basedOn w:val="DefaultParagraphFont"/>
    <w:rsid w:val="00FF0F63"/>
  </w:style>
  <w:style w:type="paragraph" w:customStyle="1" w:styleId="m-8120030040935583278gmail-msonospacing">
    <w:name w:val="m_-8120030040935583278gmail-msonospacing"/>
    <w:basedOn w:val="Normal"/>
    <w:qFormat/>
    <w:rsid w:val="00FF0F63"/>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FF0F63"/>
  </w:style>
  <w:style w:type="character" w:customStyle="1" w:styleId="m-8120030040935583278gmail-styleunderline">
    <w:name w:val="m_-8120030040935583278gmail-styleunderline"/>
    <w:basedOn w:val="DefaultParagraphFont"/>
    <w:rsid w:val="00FF0F63"/>
  </w:style>
  <w:style w:type="character" w:customStyle="1" w:styleId="m3640724044946509868gmail-m-753298044461936151gmail-style13ptbold">
    <w:name w:val="m_3640724044946509868gmail-m_-753298044461936151gmail-style13ptbold"/>
    <w:basedOn w:val="DefaultParagraphFont"/>
    <w:rsid w:val="00FF0F63"/>
  </w:style>
  <w:style w:type="character" w:customStyle="1" w:styleId="m3640724044946509868gmail-m-753298044461936151gmail-styleunderline">
    <w:name w:val="m_3640724044946509868gmail-m_-753298044461936151gmail-styleunderline"/>
    <w:basedOn w:val="DefaultParagraphFont"/>
    <w:rsid w:val="00FF0F63"/>
  </w:style>
  <w:style w:type="character" w:customStyle="1" w:styleId="m6193703118997007224gmail-style13ptbold">
    <w:name w:val="m_6193703118997007224gmail-style13ptbold"/>
    <w:basedOn w:val="DefaultParagraphFont"/>
    <w:rsid w:val="00FF0F63"/>
  </w:style>
  <w:style w:type="character" w:customStyle="1" w:styleId="m6193703118997007224gmail-styleunderline">
    <w:name w:val="m_6193703118997007224gmail-styleunderline"/>
    <w:basedOn w:val="DefaultParagraphFont"/>
    <w:rsid w:val="00FF0F63"/>
  </w:style>
  <w:style w:type="character" w:customStyle="1" w:styleId="m-1239616313416637319gmail-style13ptbold">
    <w:name w:val="m_-1239616313416637319gmail-style13ptbold"/>
    <w:basedOn w:val="DefaultParagraphFont"/>
    <w:rsid w:val="00FF0F63"/>
  </w:style>
  <w:style w:type="character" w:customStyle="1" w:styleId="m-1239616313416637319gmail-styleunderline">
    <w:name w:val="m_-1239616313416637319gmail-styleunderline"/>
    <w:basedOn w:val="DefaultParagraphFont"/>
    <w:rsid w:val="00FF0F63"/>
  </w:style>
  <w:style w:type="paragraph" w:customStyle="1" w:styleId="m-5451374272084387600gmail-msonormal">
    <w:name w:val="m_-5451374272084387600gmail-msonormal"/>
    <w:basedOn w:val="Normal"/>
    <w:qFormat/>
    <w:rsid w:val="00FF0F63"/>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FF0F63"/>
  </w:style>
  <w:style w:type="character" w:customStyle="1" w:styleId="m-5451374272084387600gmail-styleunderline">
    <w:name w:val="m_-5451374272084387600gmail-styleunderline"/>
    <w:basedOn w:val="DefaultParagraphFont"/>
    <w:rsid w:val="00FF0F63"/>
  </w:style>
  <w:style w:type="character" w:customStyle="1" w:styleId="standardtext1b">
    <w:name w:val="standardtext1b"/>
    <w:basedOn w:val="DefaultParagraphFont"/>
    <w:rsid w:val="00FF0F63"/>
  </w:style>
  <w:style w:type="character" w:customStyle="1" w:styleId="postsubtitle">
    <w:name w:val="post_subtitle"/>
    <w:basedOn w:val="DefaultParagraphFont"/>
    <w:rsid w:val="00FF0F63"/>
  </w:style>
  <w:style w:type="character" w:customStyle="1" w:styleId="m8349405746915611004gmail-styleunderline">
    <w:name w:val="m_8349405746915611004gmail-styleunderline"/>
    <w:basedOn w:val="DefaultParagraphFont"/>
    <w:rsid w:val="00FF0F63"/>
  </w:style>
  <w:style w:type="character" w:customStyle="1" w:styleId="m-8890476860932431250gmail-styleunderline">
    <w:name w:val="m_-8890476860932431250gmail-styleunderline"/>
    <w:basedOn w:val="DefaultParagraphFont"/>
    <w:rsid w:val="00FF0F63"/>
  </w:style>
  <w:style w:type="character" w:customStyle="1" w:styleId="m-7985672042231231606gmail-style13ptbold">
    <w:name w:val="m_-7985672042231231606gmail-style13ptbold"/>
    <w:basedOn w:val="DefaultParagraphFont"/>
    <w:rsid w:val="00FF0F63"/>
  </w:style>
  <w:style w:type="character" w:customStyle="1" w:styleId="m-7985672042231231606gmail-styleunderline">
    <w:name w:val="m_-7985672042231231606gmail-styleunderline"/>
    <w:basedOn w:val="DefaultParagraphFont"/>
    <w:rsid w:val="00FF0F63"/>
  </w:style>
  <w:style w:type="paragraph" w:customStyle="1" w:styleId="StylecardArialNarrow9pt">
    <w:name w:val="Style card + Arial Narrow 9 pt"/>
    <w:basedOn w:val="Normal"/>
    <w:link w:val="StylecardArialNarrow9ptChar"/>
    <w:qFormat/>
    <w:rsid w:val="00FF0F63"/>
    <w:pPr>
      <w:ind w:left="288" w:right="288"/>
    </w:pPr>
    <w:rPr>
      <w:rFonts w:eastAsia="Times New Roman" w:cs="Calibri"/>
      <w:sz w:val="16"/>
    </w:rPr>
  </w:style>
  <w:style w:type="character" w:customStyle="1" w:styleId="StylecardArialNarrow9ptChar">
    <w:name w:val="Style card + Arial Narrow 9 pt Char"/>
    <w:link w:val="StylecardArialNarrow9pt"/>
    <w:rsid w:val="00FF0F63"/>
    <w:rPr>
      <w:rFonts w:ascii="Calibri" w:eastAsia="Times New Roman" w:hAnsi="Calibri" w:cs="Calibri"/>
      <w:sz w:val="16"/>
    </w:rPr>
  </w:style>
  <w:style w:type="character" w:customStyle="1" w:styleId="StyleunderlineArialNarrow9pt">
    <w:name w:val="Style underline + Arial Narrow 9 pt"/>
    <w:basedOn w:val="underline"/>
    <w:rsid w:val="00FF0F63"/>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FF0F63"/>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FF0F63"/>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FF0F63"/>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FF0F63"/>
    <w:pPr>
      <w:ind w:left="288" w:right="288"/>
    </w:pPr>
    <w:rPr>
      <w:sz w:val="16"/>
    </w:rPr>
  </w:style>
  <w:style w:type="character" w:customStyle="1" w:styleId="m-7723935538954412833gmail-styleunderline">
    <w:name w:val="m_-7723935538954412833gmail-styleunderline"/>
    <w:basedOn w:val="DefaultParagraphFont"/>
    <w:rsid w:val="00FF0F63"/>
  </w:style>
  <w:style w:type="character" w:customStyle="1" w:styleId="m8315103747088905037gmail-style13ptbold">
    <w:name w:val="m_8315103747088905037gmail-style13ptbold"/>
    <w:basedOn w:val="DefaultParagraphFont"/>
    <w:rsid w:val="00FF0F63"/>
  </w:style>
  <w:style w:type="character" w:customStyle="1" w:styleId="m8315103747088905037gmail-styleunderline">
    <w:name w:val="m_8315103747088905037gmail-styleunderline"/>
    <w:basedOn w:val="DefaultParagraphFont"/>
    <w:rsid w:val="00FF0F63"/>
  </w:style>
  <w:style w:type="character" w:customStyle="1" w:styleId="m-5918764401038664981gmail-heading4char">
    <w:name w:val="m_-5918764401038664981gmail-heading4char"/>
    <w:basedOn w:val="DefaultParagraphFont"/>
    <w:rsid w:val="00FF0F63"/>
  </w:style>
  <w:style w:type="character" w:customStyle="1" w:styleId="m-5918764401038664981gmail-styleunderline">
    <w:name w:val="m_-5918764401038664981gmail-styleunderline"/>
    <w:basedOn w:val="DefaultParagraphFont"/>
    <w:rsid w:val="00FF0F63"/>
  </w:style>
  <w:style w:type="character" w:customStyle="1" w:styleId="SmallFont5pt">
    <w:name w:val="Small Font (5 pt)"/>
    <w:rsid w:val="00FF0F63"/>
    <w:rPr>
      <w:sz w:val="10"/>
    </w:rPr>
  </w:style>
  <w:style w:type="character" w:customStyle="1" w:styleId="11">
    <w:name w:val="11"/>
    <w:rsid w:val="00FF0F63"/>
    <w:rPr>
      <w:rFonts w:ascii="Arial" w:hAnsi="Arial" w:cs="Arial" w:hint="default"/>
      <w:bCs/>
      <w:sz w:val="20"/>
      <w:u w:val="single"/>
      <w:lang w:val="en-US" w:eastAsia="en-US" w:bidi="ar-SA"/>
    </w:rPr>
  </w:style>
  <w:style w:type="character" w:customStyle="1" w:styleId="cardChar2">
    <w:name w:val="%card Char"/>
    <w:link w:val="card2"/>
    <w:uiPriority w:val="99"/>
    <w:rsid w:val="00FF0F63"/>
    <w:rPr>
      <w:rFonts w:ascii="Calibri" w:eastAsia="Times New Roman" w:hAnsi="Calibri"/>
      <w:bCs/>
      <w:sz w:val="22"/>
    </w:rPr>
  </w:style>
  <w:style w:type="paragraph" w:customStyle="1" w:styleId="Caption4">
    <w:name w:val="Caption4"/>
    <w:basedOn w:val="Normal"/>
    <w:rsid w:val="00FF0F63"/>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FF0F63"/>
  </w:style>
  <w:style w:type="character" w:customStyle="1" w:styleId="ff1">
    <w:name w:val="ff1"/>
    <w:basedOn w:val="DefaultParagraphFont"/>
    <w:rsid w:val="00FF0F63"/>
  </w:style>
  <w:style w:type="character" w:customStyle="1" w:styleId="ff2">
    <w:name w:val="ff2"/>
    <w:basedOn w:val="DefaultParagraphFont"/>
    <w:rsid w:val="00FF0F63"/>
  </w:style>
  <w:style w:type="character" w:customStyle="1" w:styleId="display">
    <w:name w:val="display"/>
    <w:basedOn w:val="DefaultParagraphFont"/>
    <w:rsid w:val="00FF0F63"/>
  </w:style>
  <w:style w:type="character" w:customStyle="1" w:styleId="m-5176787357700846886gmail-style13ptbold">
    <w:name w:val="m_-5176787357700846886gmail-style13ptbold"/>
    <w:basedOn w:val="DefaultParagraphFont"/>
    <w:rsid w:val="00FF0F63"/>
  </w:style>
  <w:style w:type="character" w:customStyle="1" w:styleId="storylink">
    <w:name w:val="story_link"/>
    <w:basedOn w:val="DefaultParagraphFont"/>
    <w:rsid w:val="00FF0F63"/>
  </w:style>
  <w:style w:type="paragraph" w:customStyle="1" w:styleId="AnalyticsGBN">
    <w:name w:val="AnalyticsGBN"/>
    <w:basedOn w:val="Normal"/>
    <w:link w:val="AnalyticsGBNChar"/>
    <w:autoRedefine/>
    <w:uiPriority w:val="4"/>
    <w:qFormat/>
    <w:rsid w:val="00FF0F63"/>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FF0F63"/>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FF0F63"/>
  </w:style>
  <w:style w:type="character" w:customStyle="1" w:styleId="article-published-date">
    <w:name w:val="article-published-date"/>
    <w:basedOn w:val="DefaultParagraphFont"/>
    <w:rsid w:val="00FF0F63"/>
  </w:style>
  <w:style w:type="paragraph" w:customStyle="1" w:styleId="m-6964456894805451263gmail-msonormal">
    <w:name w:val="m_-6964456894805451263gmail-msonormal"/>
    <w:basedOn w:val="Normal"/>
    <w:rsid w:val="00FF0F63"/>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FF0F63"/>
  </w:style>
  <w:style w:type="character" w:customStyle="1" w:styleId="m-2807258978724535836gmail-heading4char">
    <w:name w:val="m_-2807258978724535836gmail-heading4char"/>
    <w:basedOn w:val="DefaultParagraphFont"/>
    <w:rsid w:val="00FF0F63"/>
  </w:style>
  <w:style w:type="character" w:customStyle="1" w:styleId="m-2807258978724535836gmail-styleunderline">
    <w:name w:val="m_-2807258978724535836gmail-styleunderline"/>
    <w:basedOn w:val="DefaultParagraphFont"/>
    <w:rsid w:val="00FF0F63"/>
  </w:style>
  <w:style w:type="character" w:customStyle="1" w:styleId="m6004444545773425567gmail-style13ptbold">
    <w:name w:val="m_6004444545773425567gmail-style13ptbold"/>
    <w:basedOn w:val="DefaultParagraphFont"/>
    <w:rsid w:val="00FF0F63"/>
  </w:style>
  <w:style w:type="character" w:customStyle="1" w:styleId="m6004444545773425567gmail-styleunderline">
    <w:name w:val="m_6004444545773425567gmail-styleunderline"/>
    <w:basedOn w:val="DefaultParagraphFont"/>
    <w:rsid w:val="00FF0F63"/>
  </w:style>
  <w:style w:type="paragraph" w:customStyle="1" w:styleId="m38239159385702382gmail-msonormal">
    <w:name w:val="m_38239159385702382gmail-msonormal"/>
    <w:basedOn w:val="Normal"/>
    <w:rsid w:val="00FF0F63"/>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FF0F63"/>
  </w:style>
  <w:style w:type="paragraph" w:customStyle="1" w:styleId="m38239159385702382gmail-card">
    <w:name w:val="m_38239159385702382gmail-card"/>
    <w:basedOn w:val="Normal"/>
    <w:rsid w:val="00FF0F63"/>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FF0F63"/>
  </w:style>
  <w:style w:type="character" w:customStyle="1" w:styleId="m38239159385702382gmail-underline">
    <w:name w:val="m_38239159385702382gmail-underline"/>
    <w:basedOn w:val="DefaultParagraphFont"/>
    <w:rsid w:val="00FF0F63"/>
  </w:style>
  <w:style w:type="character" w:customStyle="1" w:styleId="m-2593922536640332098gmail-style13ptbold">
    <w:name w:val="m_-2593922536640332098gmail-style13ptbold"/>
    <w:basedOn w:val="DefaultParagraphFont"/>
    <w:rsid w:val="00FF0F63"/>
  </w:style>
  <w:style w:type="character" w:customStyle="1" w:styleId="m-2593922536640332098gmail-styleunderline">
    <w:name w:val="m_-2593922536640332098gmail-styleunderline"/>
    <w:basedOn w:val="DefaultParagraphFont"/>
    <w:rsid w:val="00FF0F63"/>
  </w:style>
  <w:style w:type="character" w:customStyle="1" w:styleId="m-3222177990783861315gmail-style13ptbold">
    <w:name w:val="m_-3222177990783861315gmail-style13ptbold"/>
    <w:basedOn w:val="DefaultParagraphFont"/>
    <w:rsid w:val="00FF0F63"/>
  </w:style>
  <w:style w:type="character" w:customStyle="1" w:styleId="m-3222177990783861315gmail-styleunderline">
    <w:name w:val="m_-3222177990783861315gmail-styleunderline"/>
    <w:basedOn w:val="DefaultParagraphFont"/>
    <w:rsid w:val="00FF0F63"/>
  </w:style>
  <w:style w:type="character" w:customStyle="1" w:styleId="DebateSmallText">
    <w:name w:val="DebateSmallText"/>
    <w:rsid w:val="00FF0F63"/>
    <w:rPr>
      <w:rFonts w:ascii="Times New Roman" w:hAnsi="Times New Roman"/>
      <w:sz w:val="20"/>
    </w:rPr>
  </w:style>
  <w:style w:type="character" w:customStyle="1" w:styleId="m-3401163095456589440gmail-styleunderline">
    <w:name w:val="m_-3401163095456589440gmail-styleunderline"/>
    <w:basedOn w:val="DefaultParagraphFont"/>
    <w:rsid w:val="00FF0F63"/>
  </w:style>
  <w:style w:type="character" w:customStyle="1" w:styleId="articleimagecaption">
    <w:name w:val="article__image__caption"/>
    <w:basedOn w:val="DefaultParagraphFont"/>
    <w:rsid w:val="00FF0F63"/>
  </w:style>
  <w:style w:type="character" w:customStyle="1" w:styleId="articleimagecredits">
    <w:name w:val="article__image__credits"/>
    <w:basedOn w:val="DefaultParagraphFont"/>
    <w:rsid w:val="00FF0F63"/>
  </w:style>
  <w:style w:type="paragraph" w:customStyle="1" w:styleId="noname">
    <w:name w:val="no_name"/>
    <w:basedOn w:val="Normal"/>
    <w:rsid w:val="00FF0F63"/>
    <w:pPr>
      <w:spacing w:before="100" w:beforeAutospacing="1" w:after="100" w:afterAutospacing="1"/>
    </w:pPr>
    <w:rPr>
      <w:rFonts w:eastAsia="Times New Roman"/>
      <w:sz w:val="24"/>
    </w:rPr>
  </w:style>
  <w:style w:type="character" w:customStyle="1" w:styleId="3oh-">
    <w:name w:val="_3oh-"/>
    <w:basedOn w:val="DefaultParagraphFont"/>
    <w:rsid w:val="00FF0F63"/>
  </w:style>
  <w:style w:type="paragraph" w:customStyle="1" w:styleId="clay-paragraph">
    <w:name w:val="clay-paragraph"/>
    <w:basedOn w:val="Normal"/>
    <w:rsid w:val="00FF0F63"/>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FF0F63"/>
  </w:style>
  <w:style w:type="character" w:customStyle="1" w:styleId="m-5156237671796814033gmail-styleunderline">
    <w:name w:val="m_-5156237671796814033gmail-styleunderline"/>
    <w:basedOn w:val="DefaultParagraphFont"/>
    <w:rsid w:val="00FF0F63"/>
  </w:style>
  <w:style w:type="paragraph" w:customStyle="1" w:styleId="css-1i0edl6">
    <w:name w:val="css-1i0edl6"/>
    <w:basedOn w:val="Normal"/>
    <w:rsid w:val="00FF0F63"/>
    <w:pPr>
      <w:spacing w:before="100" w:beforeAutospacing="1" w:after="100" w:afterAutospacing="1"/>
    </w:pPr>
    <w:rPr>
      <w:rFonts w:ascii="Times" w:hAnsi="Times"/>
      <w:sz w:val="20"/>
      <w:szCs w:val="20"/>
    </w:rPr>
  </w:style>
  <w:style w:type="paragraph" w:customStyle="1" w:styleId="desktop-rev">
    <w:name w:val="desktop-rev"/>
    <w:basedOn w:val="Normal"/>
    <w:rsid w:val="00FF0F63"/>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FF0F63"/>
  </w:style>
  <w:style w:type="character" w:customStyle="1" w:styleId="m-5842435219695499946gmail-style13ptbold">
    <w:name w:val="m_-5842435219695499946gmail-style13ptbold"/>
    <w:basedOn w:val="DefaultParagraphFont"/>
    <w:rsid w:val="00FF0F63"/>
  </w:style>
  <w:style w:type="paragraph" w:customStyle="1" w:styleId="removeTag">
    <w:name w:val="removeTag"/>
    <w:basedOn w:val="Normal"/>
    <w:link w:val="removeTagChar"/>
    <w:uiPriority w:val="4"/>
    <w:qFormat/>
    <w:rsid w:val="00FF0F63"/>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FF0F63"/>
    <w:rPr>
      <w:rFonts w:ascii="Calibri" w:eastAsiaTheme="majorEastAsia" w:hAnsi="Calibri" w:cstheme="majorBidi"/>
      <w:b/>
      <w:iCs/>
      <w:sz w:val="26"/>
    </w:rPr>
  </w:style>
  <w:style w:type="paragraph" w:customStyle="1" w:styleId="p402premiuminside">
    <w:name w:val="p402_premiuminside"/>
    <w:basedOn w:val="Normal"/>
    <w:rsid w:val="00FF0F63"/>
    <w:pPr>
      <w:spacing w:before="100" w:beforeAutospacing="1" w:after="100" w:afterAutospacing="1"/>
    </w:pPr>
  </w:style>
  <w:style w:type="character" w:customStyle="1" w:styleId="xstyle13ptbold">
    <w:name w:val="x_style13ptbold"/>
    <w:basedOn w:val="DefaultParagraphFont"/>
    <w:rsid w:val="00FF0F63"/>
  </w:style>
  <w:style w:type="paragraph" w:customStyle="1" w:styleId="xmsonormal">
    <w:name w:val="x_msonormal"/>
    <w:basedOn w:val="Normal"/>
    <w:rsid w:val="00FF0F63"/>
    <w:pPr>
      <w:spacing w:before="100" w:beforeAutospacing="1" w:after="100" w:afterAutospacing="1"/>
    </w:pPr>
    <w:rPr>
      <w:rFonts w:eastAsia="Times New Roman"/>
      <w:sz w:val="24"/>
    </w:rPr>
  </w:style>
  <w:style w:type="paragraph" w:customStyle="1" w:styleId="paragraph">
    <w:name w:val="paragraph"/>
    <w:basedOn w:val="Normal"/>
    <w:rsid w:val="00FF0F63"/>
    <w:pPr>
      <w:spacing w:before="100" w:beforeAutospacing="1" w:after="100" w:afterAutospacing="1"/>
    </w:pPr>
    <w:rPr>
      <w:rFonts w:eastAsia="Times New Roman"/>
      <w:sz w:val="24"/>
    </w:rPr>
  </w:style>
  <w:style w:type="character" w:customStyle="1" w:styleId="normaltextrun">
    <w:name w:val="normaltextrun"/>
    <w:basedOn w:val="DefaultParagraphFont"/>
    <w:rsid w:val="00FF0F63"/>
  </w:style>
  <w:style w:type="character" w:customStyle="1" w:styleId="eop">
    <w:name w:val="eop"/>
    <w:basedOn w:val="DefaultParagraphFont"/>
    <w:rsid w:val="00FF0F63"/>
  </w:style>
  <w:style w:type="paragraph" w:customStyle="1" w:styleId="TxBr16p1">
    <w:name w:val="TxBr_16p1"/>
    <w:basedOn w:val="Normal"/>
    <w:rsid w:val="00FF0F63"/>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FF0F63"/>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FF0F6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F0F6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F0F63"/>
  </w:style>
  <w:style w:type="paragraph" w:customStyle="1" w:styleId="StyleJustified">
    <w:name w:val="Style Justified"/>
    <w:basedOn w:val="Normal"/>
    <w:rsid w:val="00FF0F63"/>
    <w:rPr>
      <w:rFonts w:eastAsia="Times New Roman"/>
      <w:szCs w:val="20"/>
    </w:rPr>
  </w:style>
  <w:style w:type="character" w:customStyle="1" w:styleId="Style5Char">
    <w:name w:val="Style5 Char"/>
    <w:link w:val="Style5"/>
    <w:rsid w:val="00FF0F63"/>
    <w:rPr>
      <w:rFonts w:ascii="Calibri" w:eastAsia="Times New Roman" w:hAnsi="Calibri"/>
    </w:rPr>
  </w:style>
  <w:style w:type="character" w:customStyle="1" w:styleId="Style10Char">
    <w:name w:val="Style10 Char"/>
    <w:link w:val="Style10"/>
    <w:rsid w:val="00FF0F63"/>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FF0F63"/>
    <w:rPr>
      <w:b w:val="0"/>
      <w:bCs w:val="0"/>
      <w:sz w:val="22"/>
      <w:u w:val="single"/>
      <w:bdr w:val="none" w:sz="0" w:space="0" w:color="auto"/>
    </w:rPr>
  </w:style>
  <w:style w:type="character" w:customStyle="1" w:styleId="Headerorfooter">
    <w:name w:val="Header or footer"/>
    <w:basedOn w:val="DefaultParagraphFont"/>
    <w:rsid w:val="00FF0F63"/>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FF0F63"/>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FF0F63"/>
    <w:rPr>
      <w:rFonts w:ascii="Times New Roman" w:eastAsia="Times New Roman" w:hAnsi="Times New Roman" w:cs="Times New Roman"/>
      <w:sz w:val="24"/>
      <w:u w:val="single"/>
    </w:rPr>
  </w:style>
  <w:style w:type="character" w:customStyle="1" w:styleId="amp">
    <w:name w:val="amp"/>
    <w:basedOn w:val="DefaultParagraphFont"/>
    <w:rsid w:val="00FF0F63"/>
  </w:style>
  <w:style w:type="character" w:customStyle="1" w:styleId="StyleUnderlineBorderSinglesolidlineAuto225ptLine">
    <w:name w:val="Style Underline Border: : (Single solid line Auto  2.25 pt Line ..."/>
    <w:basedOn w:val="DefaultParagraphFont"/>
    <w:rsid w:val="00FF0F63"/>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F0F63"/>
    <w:rPr>
      <w:b w:val="0"/>
      <w:sz w:val="24"/>
      <w:u w:val="single"/>
      <w:bdr w:val="none" w:sz="0" w:space="0" w:color="auto"/>
    </w:rPr>
  </w:style>
  <w:style w:type="character" w:customStyle="1" w:styleId="Bodytext10pt">
    <w:name w:val="Body text + 10 pt"/>
    <w:basedOn w:val="Bodytext5"/>
    <w:rsid w:val="00FF0F63"/>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FF0F63"/>
  </w:style>
  <w:style w:type="character" w:customStyle="1" w:styleId="m4567405558892197225gmail-styleunderline">
    <w:name w:val="m_4567405558892197225gmail-styleunderline"/>
    <w:basedOn w:val="DefaultParagraphFont"/>
    <w:rsid w:val="00FF0F63"/>
  </w:style>
  <w:style w:type="character" w:customStyle="1" w:styleId="m2942784716910838910gmail-style13ptbold">
    <w:name w:val="m_2942784716910838910gmail-style13ptbold"/>
    <w:basedOn w:val="DefaultParagraphFont"/>
    <w:rsid w:val="00FF0F63"/>
  </w:style>
  <w:style w:type="character" w:customStyle="1" w:styleId="m2942784716910838910gmail-msohyperlink">
    <w:name w:val="m_2942784716910838910gmail-msohyperlink"/>
    <w:basedOn w:val="DefaultParagraphFont"/>
    <w:rsid w:val="00FF0F63"/>
  </w:style>
  <w:style w:type="character" w:customStyle="1" w:styleId="m2942784716910838910gmail-styleunderline">
    <w:name w:val="m_2942784716910838910gmail-styleunderline"/>
    <w:basedOn w:val="DefaultParagraphFont"/>
    <w:rsid w:val="00FF0F63"/>
  </w:style>
  <w:style w:type="paragraph" w:customStyle="1" w:styleId="font8">
    <w:name w:val="font_8"/>
    <w:basedOn w:val="Normal"/>
    <w:rsid w:val="00FF0F63"/>
    <w:pPr>
      <w:spacing w:before="100" w:beforeAutospacing="1" w:after="100" w:afterAutospacing="1"/>
    </w:pPr>
  </w:style>
  <w:style w:type="paragraph" w:customStyle="1" w:styleId="font9">
    <w:name w:val="font_9"/>
    <w:basedOn w:val="Normal"/>
    <w:rsid w:val="00FF0F63"/>
    <w:pPr>
      <w:spacing w:before="100" w:beforeAutospacing="1" w:after="100" w:afterAutospacing="1"/>
    </w:pPr>
  </w:style>
  <w:style w:type="character" w:customStyle="1" w:styleId="m-750723176661811423gmail-style13ptbold">
    <w:name w:val="m_-750723176661811423gmail-style13ptbold"/>
    <w:basedOn w:val="DefaultParagraphFont"/>
    <w:rsid w:val="00FF0F63"/>
  </w:style>
  <w:style w:type="character" w:customStyle="1" w:styleId="m-1958352629725285173style13ptbold">
    <w:name w:val="m_-1958352629725285173style13ptbold"/>
    <w:basedOn w:val="DefaultParagraphFont"/>
    <w:rsid w:val="00FF0F63"/>
  </w:style>
  <w:style w:type="character" w:customStyle="1" w:styleId="m-1958352629725285173styleunderline">
    <w:name w:val="m_-1958352629725285173styleunderline"/>
    <w:basedOn w:val="DefaultParagraphFont"/>
    <w:rsid w:val="00FF0F63"/>
  </w:style>
  <w:style w:type="paragraph" w:customStyle="1" w:styleId="generic-articlebody">
    <w:name w:val="generic-article__body"/>
    <w:basedOn w:val="Normal"/>
    <w:rsid w:val="00FF0F63"/>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FF0F63"/>
  </w:style>
  <w:style w:type="paragraph" w:customStyle="1" w:styleId="Genealogy">
    <w:name w:val="Genealogy"/>
    <w:basedOn w:val="Heading4"/>
    <w:autoRedefine/>
    <w:qFormat/>
    <w:rsid w:val="00FF0F63"/>
    <w:rPr>
      <w:rFonts w:cs="Calibri"/>
    </w:rPr>
  </w:style>
  <w:style w:type="paragraph" w:customStyle="1" w:styleId="tag0">
    <w:name w:val="tag"/>
    <w:basedOn w:val="Normal"/>
    <w:link w:val="UnderlineCharChar1"/>
    <w:qFormat/>
    <w:rsid w:val="00FF0F63"/>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FF0F63"/>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FF0F63"/>
    <w:rPr>
      <w:rFonts w:ascii="Arial" w:hAnsi="Arial" w:cs="Arial"/>
      <w:b/>
      <w:bCs/>
      <w:kern w:val="32"/>
      <w:sz w:val="28"/>
      <w:szCs w:val="32"/>
      <w:lang w:bidi="en-US"/>
    </w:rPr>
  </w:style>
  <w:style w:type="character" w:customStyle="1" w:styleId="UnderlineCharCharChar">
    <w:name w:val="Underline Char Char Char"/>
    <w:basedOn w:val="DefaultParagraphFont"/>
    <w:rsid w:val="00FF0F63"/>
    <w:rPr>
      <w:noProof w:val="0"/>
      <w:u w:val="single"/>
      <w:lang w:val="en-US" w:eastAsia="en-US" w:bidi="ar-SA"/>
    </w:rPr>
  </w:style>
  <w:style w:type="character" w:customStyle="1" w:styleId="CardsFont12ptCharChar">
    <w:name w:val="Cards + Font: 12 pt Char Char"/>
    <w:basedOn w:val="DefaultParagraphFont"/>
    <w:rsid w:val="00FF0F63"/>
    <w:rPr>
      <w:sz w:val="24"/>
      <w:szCs w:val="24"/>
      <w:u w:val="thick"/>
      <w:lang w:val="en-US" w:eastAsia="en-US" w:bidi="ar-SA"/>
    </w:rPr>
  </w:style>
  <w:style w:type="character" w:customStyle="1" w:styleId="Char1">
    <w:name w:val="Char1"/>
    <w:basedOn w:val="DefaultParagraphFont"/>
    <w:rsid w:val="00FF0F63"/>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FF0F63"/>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301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10787</Words>
  <Characters>61487</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2022-04-09T22:26:00Z</dcterms:created>
  <dcterms:modified xsi:type="dcterms:W3CDTF">2022-04-09T22:26:00Z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