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B9FF4" w14:textId="77777777" w:rsidR="00FF0F63" w:rsidRDefault="00FF0F63" w:rsidP="00FF0F63">
      <w:pPr>
        <w:pStyle w:val="Heading2"/>
      </w:pPr>
      <w:r>
        <w:t>AC – Policy</w:t>
      </w:r>
    </w:p>
    <w:p w14:paraId="7B5F52C3" w14:textId="77777777" w:rsidR="005049FF" w:rsidRPr="00657732" w:rsidRDefault="005049FF" w:rsidP="005049FF">
      <w:pPr>
        <w:pStyle w:val="Heading3"/>
      </w:pPr>
      <w:bookmarkStart w:id="0" w:name="_Hlk96154062"/>
      <w:r w:rsidRPr="00657732">
        <w:lastRenderedPageBreak/>
        <w:t>AC – Plan</w:t>
      </w:r>
    </w:p>
    <w:p w14:paraId="2230E9C3" w14:textId="4314DFAC" w:rsidR="005D79B7" w:rsidRDefault="005049FF" w:rsidP="005D79B7">
      <w:pPr>
        <w:pStyle w:val="Heading4"/>
      </w:pPr>
      <w:r>
        <w:t xml:space="preserve">Plan: </w:t>
      </w:r>
      <w:r w:rsidR="005D79B7">
        <w:t>Private entities ought to prohibit asteroid mining involving artificial asteroid capture.</w:t>
      </w:r>
    </w:p>
    <w:p w14:paraId="56C774A4" w14:textId="1FA5DB17" w:rsidR="001B1CBB" w:rsidRPr="0044414D" w:rsidRDefault="001B1CBB" w:rsidP="001B1CBB">
      <w:pPr>
        <w:pStyle w:val="Heading4"/>
      </w:pPr>
      <w:r>
        <w:t xml:space="preserve">Restriction </w:t>
      </w:r>
      <w:r w:rsidR="0099233D">
        <w:t>isn’t</w:t>
      </w:r>
      <w:r>
        <w:t xml:space="preserve"> ban </w:t>
      </w:r>
    </w:p>
    <w:p w14:paraId="3CD2A81F" w14:textId="77777777" w:rsidR="001B1CBB" w:rsidRPr="0044414D" w:rsidRDefault="001B1CBB" w:rsidP="001B1CBB">
      <w:r w:rsidRPr="0044414D">
        <w:t xml:space="preserve">Bernard </w:t>
      </w:r>
      <w:r w:rsidRPr="0044414D">
        <w:rPr>
          <w:b/>
          <w:u w:val="single"/>
        </w:rPr>
        <w:t>SCHWARTZ</w:t>
      </w:r>
      <w:r w:rsidRPr="0044414D">
        <w:t xml:space="preserve"> Edwin D. Webb Prf. of Law @ NYU </w:t>
      </w:r>
      <w:r w:rsidRPr="0044414D">
        <w:rPr>
          <w:b/>
          <w:u w:val="single"/>
        </w:rPr>
        <w:t>’90</w:t>
      </w:r>
      <w:r w:rsidRPr="0044414D">
        <w:t xml:space="preserve"> CURIOUSER AND CURIOUSER: THE SUPREME COURT'S SEPARATION OF POWERS WONDERLAND 65 Notre Dame L. Rev. 587 l/n [gender paraphrased – Turner]</w:t>
      </w:r>
    </w:p>
    <w:p w14:paraId="7888805B" w14:textId="77777777" w:rsidR="001B1CBB" w:rsidRPr="0044414D" w:rsidRDefault="001B1CBB" w:rsidP="001B1CBB">
      <w:pPr>
        <w:rPr>
          <w:sz w:val="14"/>
        </w:rPr>
      </w:pPr>
      <w:r w:rsidRPr="0044414D">
        <w:rPr>
          <w:sz w:val="14"/>
          <w:szCs w:val="20"/>
        </w:rPr>
        <w:t xml:space="preserve">In Morrison, the Court, in effect, overrules the essential Myers holding that Congress may not limit the President's removal power over executive officers. The distinction between Myers and Humphrey's Executor </w:t>
      </w:r>
      <w:proofErr w:type="gramStart"/>
      <w:r w:rsidRPr="0044414D">
        <w:rPr>
          <w:sz w:val="14"/>
          <w:szCs w:val="20"/>
        </w:rPr>
        <w:t>had  [</w:t>
      </w:r>
      <w:proofErr w:type="gramEnd"/>
      <w:r w:rsidRPr="0044414D">
        <w:rPr>
          <w:sz w:val="14"/>
          <w:szCs w:val="20"/>
        </w:rPr>
        <w:t xml:space="preserve">*611]  always been considered that between "purely executive" officers (where the Constitution vested the President with unfettered removal power) and officers exercising "quasi-legislative" and "quasi-judicial" powers (where Congress could limit Presidential power to removal for cause). In </w:t>
      </w:r>
      <w:r w:rsidRPr="0044414D">
        <w:rPr>
          <w:rStyle w:val="StyleUnderline"/>
        </w:rPr>
        <w:t>the Morrison opinion</w:t>
      </w:r>
      <w:r w:rsidRPr="0044414D">
        <w:rPr>
          <w:sz w:val="14"/>
          <w:szCs w:val="20"/>
        </w:rPr>
        <w:t>, this settled distinction is abandoned: "</w:t>
      </w:r>
      <w:r w:rsidRPr="0044414D">
        <w:rPr>
          <w:rStyle w:val="StyleUnderline"/>
        </w:rPr>
        <w:t xml:space="preserve">our present </w:t>
      </w:r>
      <w:r w:rsidRPr="00A074A9">
        <w:rPr>
          <w:rStyle w:val="StyleUnderline"/>
        </w:rPr>
        <w:t>considered view is that the determination of whether the Constitution allows Congress to impose</w:t>
      </w:r>
      <w:r w:rsidRPr="0044414D">
        <w:rPr>
          <w:rStyle w:val="StyleUnderline"/>
        </w:rPr>
        <w:t xml:space="preserve"> a</w:t>
      </w:r>
      <w:r w:rsidRPr="0044414D">
        <w:rPr>
          <w:sz w:val="14"/>
          <w:szCs w:val="20"/>
        </w:rPr>
        <w:t xml:space="preserve"> 'good cause'-type </w:t>
      </w:r>
      <w:r w:rsidRPr="0044414D">
        <w:rPr>
          <w:rStyle w:val="StyleUnderline"/>
          <w:highlight w:val="yellow"/>
        </w:rPr>
        <w:t>restriction</w:t>
      </w:r>
      <w:r w:rsidRPr="0044414D">
        <w:rPr>
          <w:sz w:val="14"/>
          <w:szCs w:val="20"/>
        </w:rPr>
        <w:t xml:space="preserve"> on the President's power to remove an official cannot be made to turn on whether or not that official is classified as 'purely executive.'" n160 Instead</w:t>
      </w:r>
      <w:r w:rsidRPr="00A074A9">
        <w:rPr>
          <w:sz w:val="14"/>
          <w:szCs w:val="20"/>
          <w:highlight w:val="yellow"/>
        </w:rPr>
        <w:t xml:space="preserve">, </w:t>
      </w:r>
      <w:r w:rsidRPr="00A074A9">
        <w:rPr>
          <w:rStyle w:val="StyleUnderline"/>
          <w:highlight w:val="yellow"/>
        </w:rPr>
        <w:t xml:space="preserve">the test </w:t>
      </w:r>
      <w:r w:rsidRPr="00A074A9">
        <w:rPr>
          <w:rStyle w:val="StyleUnderline"/>
        </w:rPr>
        <w:t>is not "the functions served by the officials at issue</w:t>
      </w:r>
      <w:r w:rsidRPr="00A074A9">
        <w:rPr>
          <w:sz w:val="14"/>
          <w:szCs w:val="20"/>
        </w:rPr>
        <w:t xml:space="preserve">:" </w:t>
      </w:r>
      <w:r w:rsidRPr="00A074A9">
        <w:rPr>
          <w:rStyle w:val="StyleUnderline"/>
        </w:rPr>
        <w:t>"</w:t>
      </w:r>
      <w:r w:rsidRPr="00A074A9">
        <w:rPr>
          <w:rStyle w:val="StyleUnderline"/>
          <w:highlight w:val="yellow"/>
        </w:rPr>
        <w:t>the</w:t>
      </w:r>
      <w:r w:rsidRPr="00A074A9">
        <w:rPr>
          <w:rStyle w:val="StyleUnderline"/>
        </w:rPr>
        <w:t xml:space="preserve"> real </w:t>
      </w:r>
      <w:r w:rsidRPr="00A074A9">
        <w:rPr>
          <w:rStyle w:val="StyleUnderline"/>
          <w:highlight w:val="yellow"/>
        </w:rPr>
        <w:t>question</w:t>
      </w:r>
      <w:r w:rsidRPr="00A074A9">
        <w:rPr>
          <w:rStyle w:val="StyleUnderline"/>
        </w:rPr>
        <w:t xml:space="preserve"> </w:t>
      </w:r>
      <w:r w:rsidRPr="0044414D">
        <w:rPr>
          <w:rStyle w:val="StyleUnderline"/>
          <w:highlight w:val="yellow"/>
        </w:rPr>
        <w:t>is whether the</w:t>
      </w:r>
      <w:r w:rsidRPr="0044414D">
        <w:rPr>
          <w:rStyle w:val="StyleUnderline"/>
        </w:rPr>
        <w:t xml:space="preserve"> </w:t>
      </w:r>
      <w:r w:rsidRPr="0044414D">
        <w:rPr>
          <w:sz w:val="14"/>
          <w:szCs w:val="20"/>
        </w:rPr>
        <w:t xml:space="preserve">removal </w:t>
      </w:r>
      <w:r w:rsidRPr="0044414D">
        <w:rPr>
          <w:rStyle w:val="StyleUnderline"/>
          <w:highlight w:val="yellow"/>
        </w:rPr>
        <w:t>restrictions</w:t>
      </w:r>
      <w:r w:rsidRPr="0044414D">
        <w:rPr>
          <w:sz w:val="14"/>
          <w:szCs w:val="20"/>
        </w:rPr>
        <w:t xml:space="preserve"> are of such a nature that they </w:t>
      </w:r>
      <w:r w:rsidRPr="0044414D">
        <w:rPr>
          <w:rStyle w:val="StyleUnderline"/>
          <w:highlight w:val="yellow"/>
        </w:rPr>
        <w:t>impede the President's ability to perform</w:t>
      </w:r>
      <w:r w:rsidRPr="0044414D">
        <w:rPr>
          <w:rStyle w:val="StyleUnderline"/>
        </w:rPr>
        <w:t xml:space="preserve"> </w:t>
      </w:r>
      <w:r w:rsidRPr="0044414D">
        <w:rPr>
          <w:strike/>
          <w:sz w:val="14"/>
          <w:szCs w:val="20"/>
        </w:rPr>
        <w:t>his</w:t>
      </w:r>
      <w:r w:rsidRPr="0044414D">
        <w:rPr>
          <w:sz w:val="14"/>
          <w:szCs w:val="20"/>
        </w:rPr>
        <w:t xml:space="preserve"> [</w:t>
      </w:r>
      <w:r w:rsidRPr="00A074A9">
        <w:rPr>
          <w:sz w:val="14"/>
          <w:szCs w:val="20"/>
        </w:rPr>
        <w:t xml:space="preserve">their] </w:t>
      </w:r>
      <w:r w:rsidRPr="00A074A9">
        <w:rPr>
          <w:rStyle w:val="StyleUnderline"/>
          <w:highlight w:val="yellow"/>
        </w:rPr>
        <w:t>constitutional duty</w:t>
      </w:r>
      <w:r w:rsidRPr="0044414D">
        <w:rPr>
          <w:sz w:val="14"/>
          <w:szCs w:val="20"/>
        </w:rPr>
        <w:t xml:space="preserve">, and the functions of the officials in question must be analyzed in that light." n161 The </w:t>
      </w:r>
      <w:r w:rsidRPr="0044414D">
        <w:rPr>
          <w:rStyle w:val="StyleUnderline"/>
        </w:rPr>
        <w:t>Morrison</w:t>
      </w:r>
      <w:r w:rsidRPr="0044414D">
        <w:rPr>
          <w:sz w:val="14"/>
          <w:szCs w:val="20"/>
        </w:rPr>
        <w:t xml:space="preserve"> Court </w:t>
      </w:r>
      <w:r w:rsidRPr="0044414D">
        <w:rPr>
          <w:rStyle w:val="StyleUnderline"/>
        </w:rPr>
        <w:t>finds</w:t>
      </w:r>
      <w:r w:rsidRPr="0044414D">
        <w:rPr>
          <w:sz w:val="14"/>
          <w:szCs w:val="20"/>
        </w:rPr>
        <w:t xml:space="preserve"> that </w:t>
      </w:r>
      <w:r w:rsidRPr="0044414D">
        <w:rPr>
          <w:rStyle w:val="StyleUnderline"/>
        </w:rPr>
        <w:t>the "good cause" provision</w:t>
      </w:r>
      <w:r w:rsidRPr="0044414D">
        <w:rPr>
          <w:sz w:val="14"/>
          <w:szCs w:val="20"/>
        </w:rPr>
        <w:t xml:space="preserve"> </w:t>
      </w:r>
      <w:r w:rsidRPr="0044414D">
        <w:rPr>
          <w:rStyle w:val="StyleUnderline"/>
        </w:rPr>
        <w:t xml:space="preserve">does not unduly limit </w:t>
      </w:r>
      <w:r w:rsidRPr="0044414D">
        <w:rPr>
          <w:sz w:val="14"/>
          <w:szCs w:val="20"/>
        </w:rPr>
        <w:t xml:space="preserve">the removal power: "we cannot say that the imposition of a 'good cause' standard for removal by itself unduly trammels on executive authority." n162 </w:t>
      </w:r>
      <w:r w:rsidRPr="0044414D">
        <w:rPr>
          <w:rStyle w:val="StyleUnderline"/>
        </w:rPr>
        <w:t>It does not impermissibly burden</w:t>
      </w:r>
      <w:r w:rsidRPr="0044414D">
        <w:rPr>
          <w:sz w:val="14"/>
          <w:szCs w:val="20"/>
        </w:rPr>
        <w:t xml:space="preserve"> the President's power to control the independent counsel, as an executive official. "Rather, because the independent counsel may be terminated for 'good cause'</w:t>
      </w:r>
      <w:r w:rsidRPr="00A074A9">
        <w:rPr>
          <w:sz w:val="14"/>
          <w:szCs w:val="20"/>
        </w:rPr>
        <w:t xml:space="preserve">, </w:t>
      </w:r>
      <w:r w:rsidRPr="00A074A9">
        <w:rPr>
          <w:rStyle w:val="StyleUnderline"/>
        </w:rPr>
        <w:t>the Executive</w:t>
      </w:r>
      <w:r w:rsidRPr="00A074A9">
        <w:rPr>
          <w:sz w:val="14"/>
          <w:szCs w:val="20"/>
        </w:rPr>
        <w:t xml:space="preserve">, through the Attorney General, </w:t>
      </w:r>
      <w:r w:rsidRPr="00A074A9">
        <w:rPr>
          <w:rStyle w:val="StyleUnderline"/>
        </w:rPr>
        <w:t>retains ample authority</w:t>
      </w:r>
      <w:r w:rsidRPr="00A074A9">
        <w:rPr>
          <w:sz w:val="14"/>
          <w:szCs w:val="20"/>
        </w:rPr>
        <w:t xml:space="preserve"> </w:t>
      </w:r>
      <w:r w:rsidRPr="00A074A9">
        <w:rPr>
          <w:rStyle w:val="StyleUnderline"/>
        </w:rPr>
        <w:t>to</w:t>
      </w:r>
      <w:r w:rsidRPr="0044414D">
        <w:rPr>
          <w:rStyle w:val="StyleUnderline"/>
        </w:rPr>
        <w:t xml:space="preserve"> assure that the counsel is competently performing her statutory responsibilities</w:t>
      </w:r>
      <w:r w:rsidRPr="0044414D">
        <w:rPr>
          <w:sz w:val="14"/>
          <w:szCs w:val="20"/>
        </w:rPr>
        <w:t xml:space="preserve"> in a manner that comports with the provisions of the Act." n163 </w:t>
      </w:r>
    </w:p>
    <w:p w14:paraId="27B10DC2" w14:textId="77777777" w:rsidR="001B1CBB" w:rsidRPr="008A5C01" w:rsidRDefault="001B1CBB" w:rsidP="001B1CBB">
      <w:pPr>
        <w:pStyle w:val="Heading4"/>
        <w:rPr>
          <w:u w:val="single"/>
        </w:rPr>
      </w:pPr>
      <w:r>
        <w:t xml:space="preserve">Restrictions are </w:t>
      </w:r>
      <w:r>
        <w:rPr>
          <w:u w:val="single"/>
        </w:rPr>
        <w:t>limits</w:t>
      </w:r>
      <w:r>
        <w:t xml:space="preserve"> – that’s </w:t>
      </w:r>
      <w:r>
        <w:rPr>
          <w:u w:val="single"/>
        </w:rPr>
        <w:t>distinct</w:t>
      </w:r>
      <w:r>
        <w:t xml:space="preserve"> from </w:t>
      </w:r>
      <w:r>
        <w:rPr>
          <w:u w:val="single"/>
        </w:rPr>
        <w:t>prohibition</w:t>
      </w:r>
      <w:r>
        <w:t xml:space="preserve"> – prefer an </w:t>
      </w:r>
      <w:r>
        <w:rPr>
          <w:u w:val="single"/>
        </w:rPr>
        <w:t>explicit intent</w:t>
      </w:r>
      <w:r>
        <w:t xml:space="preserve"> to </w:t>
      </w:r>
      <w:r>
        <w:rPr>
          <w:u w:val="single"/>
        </w:rPr>
        <w:t>distinguish</w:t>
      </w:r>
    </w:p>
    <w:p w14:paraId="4E699821" w14:textId="77777777" w:rsidR="001B1CBB" w:rsidRPr="00761E4E" w:rsidRDefault="001B1CBB" w:rsidP="001B1CBB">
      <w:proofErr w:type="spellStart"/>
      <w:r w:rsidRPr="00761E4E">
        <w:rPr>
          <w:rStyle w:val="Style13ptBold"/>
        </w:rPr>
        <w:t>Colinvaux</w:t>
      </w:r>
      <w:proofErr w:type="spellEnd"/>
      <w:r w:rsidRPr="00761E4E">
        <w:rPr>
          <w:rStyle w:val="Style13ptBold"/>
        </w:rPr>
        <w:t xml:space="preserve"> 12</w:t>
      </w:r>
      <w:r w:rsidRPr="00761E4E">
        <w:t xml:space="preserve"> [Roger </w:t>
      </w:r>
      <w:proofErr w:type="spellStart"/>
      <w:r w:rsidRPr="00761E4E">
        <w:t>Colinvaux</w:t>
      </w:r>
      <w:proofErr w:type="spellEnd"/>
      <w:r w:rsidRPr="00761E4E">
        <w:t>, Associate Professor, Columbus School of Law, The Catholic University of America; Legislation Counsel, Joint Committee on Taxation, U.S. Congress, 2001-2008. ARTICLE: THE POLITICAL SPEECH OF CHARITIES IN THE FACE OF CITIZENS UNITED: A DEFENSE OF PROHIBITION, 62 Case W. Res. 685. Spring, 2012. Lexis]</w:t>
      </w:r>
    </w:p>
    <w:p w14:paraId="43FDFCDC" w14:textId="77777777" w:rsidR="001B1CBB" w:rsidRPr="00761E4E" w:rsidRDefault="001B1CBB" w:rsidP="001B1CBB">
      <w:pPr>
        <w:rPr>
          <w:sz w:val="16"/>
        </w:rPr>
      </w:pPr>
      <w:r w:rsidRPr="00761E4E">
        <w:rPr>
          <w:sz w:val="16"/>
        </w:rPr>
        <w:t xml:space="preserve">The Reece Committee held sixteen hearings, 49 the last of which occurred the day Senator Johnson first proposed his political activities amendment. 50 In its final written report, </w:t>
      </w:r>
      <w:r w:rsidRPr="00993B41">
        <w:rPr>
          <w:highlight w:val="cyan"/>
          <w:u w:val="single"/>
        </w:rPr>
        <w:t>the</w:t>
      </w:r>
      <w:r w:rsidRPr="00761E4E">
        <w:rPr>
          <w:u w:val="single"/>
        </w:rPr>
        <w:t xml:space="preserve"> </w:t>
      </w:r>
      <w:r w:rsidRPr="00761E4E">
        <w:rPr>
          <w:rStyle w:val="Emphasis"/>
        </w:rPr>
        <w:t xml:space="preserve">Reece </w:t>
      </w:r>
      <w:r w:rsidRPr="00993B41">
        <w:rPr>
          <w:rStyle w:val="Emphasis"/>
          <w:highlight w:val="cyan"/>
        </w:rPr>
        <w:t>Committee</w:t>
      </w:r>
      <w:r w:rsidRPr="00993B41">
        <w:rPr>
          <w:highlight w:val="cyan"/>
          <w:u w:val="single"/>
        </w:rPr>
        <w:t xml:space="preserve"> concluded</w:t>
      </w:r>
      <w:r w:rsidRPr="00761E4E">
        <w:rPr>
          <w:sz w:val="16"/>
        </w:rPr>
        <w:t xml:space="preserve"> that:</w:t>
      </w:r>
    </w:p>
    <w:p w14:paraId="12F6F27C" w14:textId="08150F55" w:rsidR="005049FF" w:rsidRPr="00FD01F2" w:rsidRDefault="001B1CBB" w:rsidP="00FD01F2">
      <w:pPr>
        <w:ind w:left="720"/>
        <w:rPr>
          <w:sz w:val="16"/>
        </w:rPr>
      </w:pPr>
      <w:r w:rsidRPr="00761E4E">
        <w:rPr>
          <w:sz w:val="16"/>
        </w:rPr>
        <w:t xml:space="preserve">It is the opinion of this Committee that </w:t>
      </w:r>
      <w:r w:rsidRPr="00993B41">
        <w:rPr>
          <w:highlight w:val="cyan"/>
          <w:u w:val="single"/>
        </w:rPr>
        <w:t>the wording of</w:t>
      </w:r>
      <w:r w:rsidRPr="00761E4E">
        <w:rPr>
          <w:u w:val="single"/>
        </w:rPr>
        <w:t xml:space="preserve"> the tax law regarding</w:t>
      </w:r>
      <w:r w:rsidRPr="00761E4E">
        <w:rPr>
          <w:sz w:val="16"/>
        </w:rPr>
        <w:t xml:space="preserve"> the </w:t>
      </w:r>
      <w:r w:rsidRPr="00993B41">
        <w:rPr>
          <w:highlight w:val="cyan"/>
          <w:u w:val="single"/>
        </w:rPr>
        <w:t>prohibition</w:t>
      </w:r>
      <w:r w:rsidRPr="00761E4E">
        <w:rPr>
          <w:sz w:val="16"/>
        </w:rPr>
        <w:t xml:space="preserve"> of political activity </w:t>
      </w:r>
      <w:r w:rsidRPr="00993B41">
        <w:rPr>
          <w:highlight w:val="cyan"/>
          <w:u w:val="single"/>
        </w:rPr>
        <w:t xml:space="preserve">should be </w:t>
      </w:r>
      <w:r w:rsidRPr="00993B41">
        <w:rPr>
          <w:rStyle w:val="Emphasis"/>
          <w:highlight w:val="cyan"/>
        </w:rPr>
        <w:t>carefully re-examined</w:t>
      </w:r>
      <w:r w:rsidRPr="00761E4E">
        <w:rPr>
          <w:sz w:val="16"/>
        </w:rPr>
        <w:t xml:space="preserve">. We recognize that it is extremely difficult to draw the line between what should be permissible and what should not. Nevertheless, </w:t>
      </w:r>
      <w:r w:rsidRPr="00993B41">
        <w:rPr>
          <w:highlight w:val="cyan"/>
          <w:u w:val="single"/>
        </w:rPr>
        <w:t>the present rule</w:t>
      </w:r>
      <w:r w:rsidRPr="00761E4E">
        <w:rPr>
          <w:sz w:val="16"/>
        </w:rPr>
        <w:t xml:space="preserve">, as interpreted by the courts, </w:t>
      </w:r>
      <w:r w:rsidRPr="00993B41">
        <w:rPr>
          <w:highlight w:val="cyan"/>
          <w:u w:val="single"/>
        </w:rPr>
        <w:t>permits</w:t>
      </w:r>
      <w:r w:rsidRPr="00761E4E">
        <w:rPr>
          <w:u w:val="single"/>
        </w:rPr>
        <w:t xml:space="preserve"> far </w:t>
      </w:r>
      <w:r w:rsidRPr="00993B41">
        <w:rPr>
          <w:highlight w:val="cyan"/>
          <w:u w:val="single"/>
        </w:rPr>
        <w:t>too much license</w:t>
      </w:r>
      <w:r w:rsidRPr="00761E4E">
        <w:rPr>
          <w:sz w:val="16"/>
        </w:rPr>
        <w:t xml:space="preserve">. While further study may be indicated, </w:t>
      </w:r>
      <w:r w:rsidRPr="00993B41">
        <w:rPr>
          <w:highlight w:val="cyan"/>
          <w:u w:val="single"/>
        </w:rPr>
        <w:t>we</w:t>
      </w:r>
      <w:r w:rsidRPr="00761E4E">
        <w:rPr>
          <w:u w:val="single"/>
        </w:rPr>
        <w:t xml:space="preserve"> are inclined to </w:t>
      </w:r>
      <w:r w:rsidRPr="00993B41">
        <w:rPr>
          <w:highlight w:val="cyan"/>
          <w:u w:val="single"/>
        </w:rPr>
        <w:t>support the suggestion</w:t>
      </w:r>
      <w:r w:rsidRPr="00761E4E">
        <w:rPr>
          <w:u w:val="single"/>
        </w:rPr>
        <w:t xml:space="preserve"> that </w:t>
      </w:r>
      <w:r w:rsidRPr="00993B41">
        <w:rPr>
          <w:highlight w:val="cyan"/>
          <w:u w:val="single"/>
        </w:rPr>
        <w:t xml:space="preserve">the </w:t>
      </w:r>
      <w:r w:rsidRPr="00993B41">
        <w:rPr>
          <w:rStyle w:val="Emphasis"/>
          <w:highlight w:val="cyan"/>
        </w:rPr>
        <w:t>limiting conditions</w:t>
      </w:r>
      <w:r w:rsidRPr="00993B41">
        <w:rPr>
          <w:highlight w:val="cyan"/>
          <w:u w:val="single"/>
        </w:rPr>
        <w:t xml:space="preserve"> of</w:t>
      </w:r>
      <w:r w:rsidRPr="00761E4E">
        <w:rPr>
          <w:u w:val="single"/>
        </w:rPr>
        <w:t xml:space="preserve"> </w:t>
      </w:r>
      <w:r w:rsidRPr="00993B41">
        <w:rPr>
          <w:highlight w:val="cyan"/>
          <w:u w:val="single"/>
        </w:rPr>
        <w:t>the</w:t>
      </w:r>
      <w:r w:rsidRPr="00761E4E">
        <w:rPr>
          <w:u w:val="single"/>
        </w:rPr>
        <w:t xml:space="preserve"> present </w:t>
      </w:r>
      <w:r w:rsidRPr="00993B41">
        <w:rPr>
          <w:highlight w:val="cyan"/>
          <w:u w:val="single"/>
        </w:rPr>
        <w:t>statute be dropped</w:t>
      </w:r>
      <w:r w:rsidRPr="00761E4E">
        <w:rPr>
          <w:sz w:val="16"/>
        </w:rPr>
        <w:t>--</w:t>
      </w:r>
      <w:r w:rsidRPr="00993B41">
        <w:rPr>
          <w:highlight w:val="cyan"/>
          <w:u w:val="single"/>
        </w:rPr>
        <w:t xml:space="preserve">those which </w:t>
      </w:r>
      <w:r w:rsidRPr="00993B41">
        <w:rPr>
          <w:rStyle w:val="Emphasis"/>
          <w:highlight w:val="cyan"/>
        </w:rPr>
        <w:t>restrict</w:t>
      </w:r>
      <w:r w:rsidRPr="00761E4E">
        <w:rPr>
          <w:sz w:val="16"/>
        </w:rPr>
        <w:t xml:space="preserve"> to the prohibition of political activity "to influence legislation" and those which condemn only if a "substantial" part of the foundation's funds are so used. </w:t>
      </w:r>
      <w:r w:rsidRPr="00761E4E">
        <w:rPr>
          <w:u w:val="single"/>
        </w:rPr>
        <w:t xml:space="preserve">These </w:t>
      </w:r>
      <w:r w:rsidRPr="00993B41">
        <w:rPr>
          <w:rStyle w:val="Emphasis"/>
          <w:highlight w:val="cyan"/>
        </w:rPr>
        <w:t>restrictions make</w:t>
      </w:r>
      <w:r w:rsidRPr="00761E4E">
        <w:rPr>
          <w:u w:val="single"/>
        </w:rPr>
        <w:t xml:space="preserve"> the entire </w:t>
      </w:r>
      <w:r w:rsidRPr="00993B41">
        <w:rPr>
          <w:rStyle w:val="Emphasis"/>
          <w:highlight w:val="cyan"/>
        </w:rPr>
        <w:t>prohibition meaningless</w:t>
      </w:r>
      <w:r w:rsidRPr="00761E4E">
        <w:rPr>
          <w:sz w:val="16"/>
        </w:rPr>
        <w:t xml:space="preserve">. </w:t>
      </w:r>
      <w:r w:rsidRPr="00993B41">
        <w:rPr>
          <w:highlight w:val="cyan"/>
          <w:u w:val="single"/>
        </w:rPr>
        <w:t>We advocate</w:t>
      </w:r>
      <w:r w:rsidRPr="00761E4E">
        <w:rPr>
          <w:u w:val="single"/>
        </w:rPr>
        <w:t xml:space="preserve"> the </w:t>
      </w:r>
      <w:r w:rsidRPr="00993B41">
        <w:rPr>
          <w:rStyle w:val="Emphasis"/>
          <w:highlight w:val="cyan"/>
        </w:rPr>
        <w:t>complete exclusion</w:t>
      </w:r>
      <w:r w:rsidRPr="00761E4E">
        <w:rPr>
          <w:sz w:val="16"/>
        </w:rPr>
        <w:t xml:space="preserve"> of political activity, leaving it to the courts to apply the maxim of de minimis no </w:t>
      </w:r>
      <w:proofErr w:type="spellStart"/>
      <w:r w:rsidRPr="00761E4E">
        <w:rPr>
          <w:sz w:val="16"/>
        </w:rPr>
        <w:t>curat</w:t>
      </w:r>
      <w:proofErr w:type="spellEnd"/>
      <w:r w:rsidRPr="00761E4E">
        <w:rPr>
          <w:sz w:val="16"/>
        </w:rPr>
        <w:t xml:space="preserve"> lex. Carefully devised exceptions to this general prohibition against political activity might be made in the case of certain special types of organizations, such as bar associations. 51</w:t>
      </w:r>
    </w:p>
    <w:p w14:paraId="024F2B1A" w14:textId="04BF9363" w:rsidR="00FF0F63" w:rsidRDefault="00FF0F63" w:rsidP="00FF0F63">
      <w:pPr>
        <w:pStyle w:val="Heading3"/>
      </w:pPr>
      <w:r>
        <w:lastRenderedPageBreak/>
        <w:t>AC – Advantage</w:t>
      </w:r>
    </w:p>
    <w:p w14:paraId="32352EDB" w14:textId="77777777" w:rsidR="00FF0F63" w:rsidRPr="00B73AD4" w:rsidRDefault="00FF0F63" w:rsidP="00FF0F63">
      <w:pPr>
        <w:pStyle w:val="Heading4"/>
      </w:pPr>
      <w:r>
        <w:t xml:space="preserve">Mining is </w:t>
      </w:r>
      <w:r>
        <w:rPr>
          <w:u w:val="single"/>
        </w:rPr>
        <w:t>inevitable</w:t>
      </w:r>
      <w:r>
        <w:t xml:space="preserve"> down the line regardless of </w:t>
      </w:r>
      <w:r>
        <w:rPr>
          <w:u w:val="single"/>
        </w:rPr>
        <w:t>capital limits</w:t>
      </w:r>
      <w:r>
        <w:t xml:space="preserve"> because of </w:t>
      </w:r>
      <w:r>
        <w:rPr>
          <w:u w:val="single"/>
        </w:rPr>
        <w:t>oligopolistic consolidation</w:t>
      </w:r>
      <w:r>
        <w:t xml:space="preserve"> </w:t>
      </w:r>
    </w:p>
    <w:p w14:paraId="3D535A0F" w14:textId="77777777" w:rsidR="00FF0F63" w:rsidRPr="007D03C7" w:rsidRDefault="00FF0F63" w:rsidP="00FF0F63">
      <w:proofErr w:type="spellStart"/>
      <w:r w:rsidRPr="00356D1B">
        <w:rPr>
          <w:rStyle w:val="Style13ptBold"/>
        </w:rPr>
        <w:t>Ahadi</w:t>
      </w:r>
      <w:proofErr w:type="spellEnd"/>
      <w:r w:rsidRPr="00356D1B">
        <w:rPr>
          <w:rStyle w:val="Style13ptBold"/>
        </w:rPr>
        <w:t xml:space="preserve"> </w:t>
      </w:r>
      <w:r w:rsidRPr="00272710">
        <w:t>2/10/</w:t>
      </w:r>
      <w:r w:rsidRPr="00272710">
        <w:rPr>
          <w:rStyle w:val="Style13ptBold"/>
        </w:rPr>
        <w:t>20</w:t>
      </w:r>
      <w:r w:rsidRPr="00356D1B">
        <w:t xml:space="preserve"> [Blake </w:t>
      </w:r>
      <w:proofErr w:type="spellStart"/>
      <w:r w:rsidRPr="00356D1B">
        <w:t>Ahadi</w:t>
      </w:r>
      <w:proofErr w:type="spellEnd"/>
      <w:r w:rsidRPr="00356D1B">
        <w:t xml:space="preserve">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w:t>
      </w:r>
      <w:r>
        <w:t xml:space="preserve"> https://www.thespacereview.com/article/3880/1]</w:t>
      </w:r>
    </w:p>
    <w:p w14:paraId="41B2BB67" w14:textId="77777777" w:rsidR="00FF0F63" w:rsidRPr="00272710" w:rsidRDefault="00FF0F63" w:rsidP="00FF0F63">
      <w:pPr>
        <w:rPr>
          <w:sz w:val="16"/>
        </w:rPr>
      </w:pPr>
      <w:r w:rsidRPr="00897ACE">
        <w:rPr>
          <w:rStyle w:val="StyleUnderline"/>
          <w:highlight w:val="yellow"/>
        </w:rPr>
        <w:t>The</w:t>
      </w:r>
      <w:r w:rsidRPr="00B73AD4">
        <w:rPr>
          <w:rStyle w:val="StyleUnderline"/>
        </w:rPr>
        <w:t xml:space="preserve"> proliferation of a </w:t>
      </w:r>
      <w:r w:rsidRPr="00897ACE">
        <w:rPr>
          <w:rStyle w:val="StyleUnderline"/>
          <w:highlight w:val="yellow"/>
        </w:rPr>
        <w:t>lunar economy rests upon</w:t>
      </w:r>
      <w:r w:rsidRPr="00B73AD4">
        <w:rPr>
          <w:rStyle w:val="StyleUnderline"/>
        </w:rPr>
        <w:t xml:space="preserve"> patient </w:t>
      </w:r>
      <w:r w:rsidRPr="00897ACE">
        <w:rPr>
          <w:rStyle w:val="StyleUnderline"/>
          <w:highlight w:val="yellow"/>
        </w:rPr>
        <w:t xml:space="preserve">access to </w:t>
      </w:r>
      <w:r w:rsidRPr="00897ACE">
        <w:rPr>
          <w:rStyle w:val="Emphasis"/>
          <w:highlight w:val="yellow"/>
        </w:rPr>
        <w:t>capital</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fostering</w:t>
      </w:r>
      <w:r w:rsidRPr="00B73AD4">
        <w:rPr>
          <w:sz w:val="16"/>
        </w:rPr>
        <w:t xml:space="preserve"> </w:t>
      </w:r>
      <w:r w:rsidRPr="00B73AD4">
        <w:rPr>
          <w:rStyle w:val="StyleUnderline"/>
        </w:rPr>
        <w:t xml:space="preserve">innovative ideas for large-scale </w:t>
      </w:r>
      <w:r w:rsidRPr="00897ACE">
        <w:rPr>
          <w:rStyle w:val="StyleUnderline"/>
          <w:highlight w:val="yellow"/>
        </w:rPr>
        <w:t>development</w:t>
      </w:r>
      <w:r w:rsidRPr="00B73AD4">
        <w:rPr>
          <w:sz w:val="16"/>
        </w:rPr>
        <w:t xml:space="preserve">. </w:t>
      </w:r>
      <w:proofErr w:type="gramStart"/>
      <w:r w:rsidRPr="00B73AD4">
        <w:rPr>
          <w:rStyle w:val="StyleUnderline"/>
        </w:rPr>
        <w:t>At the moment</w:t>
      </w:r>
      <w:proofErr w:type="gramEnd"/>
      <w:r w:rsidRPr="00B73AD4">
        <w:rPr>
          <w:sz w:val="16"/>
        </w:rPr>
        <w:t xml:space="preserve">, </w:t>
      </w:r>
      <w:r w:rsidRPr="00897ACE">
        <w:rPr>
          <w:rStyle w:val="Emphasis"/>
          <w:highlight w:val="yellow"/>
        </w:rPr>
        <w:t>capital requirements</w:t>
      </w:r>
      <w:r w:rsidRPr="00B73AD4">
        <w:rPr>
          <w:sz w:val="16"/>
        </w:rPr>
        <w:t xml:space="preserve"> </w:t>
      </w:r>
      <w:r w:rsidRPr="00B73AD4">
        <w:rPr>
          <w:rStyle w:val="StyleUnderline"/>
        </w:rPr>
        <w:t>for lunar miners</w:t>
      </w:r>
      <w:r w:rsidRPr="00B73AD4">
        <w:rPr>
          <w:sz w:val="16"/>
        </w:rPr>
        <w:t xml:space="preserve"> </w:t>
      </w:r>
      <w:r w:rsidRPr="00897ACE">
        <w:rPr>
          <w:rStyle w:val="StyleUnderline"/>
          <w:highlight w:val="yellow"/>
        </w:rPr>
        <w:t>are too high</w:t>
      </w:r>
      <w:r w:rsidRPr="00B73AD4">
        <w:rPr>
          <w:rStyle w:val="StyleUnderline"/>
        </w:rPr>
        <w:t xml:space="preserve"> for companies to succeed in a perfectly competitive market</w:t>
      </w:r>
      <w:r w:rsidRPr="00B73AD4">
        <w:rPr>
          <w:sz w:val="16"/>
        </w:rPr>
        <w:t xml:space="preserve">. For the lunar economy, the emergence of </w:t>
      </w:r>
      <w:r w:rsidRPr="00B73AD4">
        <w:rPr>
          <w:rStyle w:val="StyleUnderline"/>
        </w:rPr>
        <w:t xml:space="preserve">large, </w:t>
      </w:r>
      <w:r w:rsidRPr="00897ACE">
        <w:rPr>
          <w:rStyle w:val="StyleUnderline"/>
          <w:highlight w:val="yellow"/>
        </w:rPr>
        <w:t xml:space="preserve">vertically integrated companies will lead to the </w:t>
      </w:r>
      <w:r w:rsidRPr="00897ACE">
        <w:rPr>
          <w:rStyle w:val="Emphasis"/>
          <w:highlight w:val="yellow"/>
        </w:rPr>
        <w:t>economies of scale</w:t>
      </w:r>
      <w:r w:rsidRPr="00B73AD4">
        <w:rPr>
          <w:rStyle w:val="StyleUnderline"/>
        </w:rPr>
        <w:t xml:space="preserve"> </w:t>
      </w:r>
      <w:r w:rsidRPr="00897ACE">
        <w:rPr>
          <w:rStyle w:val="StyleUnderline"/>
          <w:highlight w:val="yellow"/>
        </w:rPr>
        <w:t>necessary</w:t>
      </w:r>
      <w:r w:rsidRPr="00897ACE">
        <w:rPr>
          <w:sz w:val="16"/>
          <w:highlight w:val="yellow"/>
        </w:rPr>
        <w:t xml:space="preserve"> </w:t>
      </w:r>
      <w:r w:rsidRPr="00897ACE">
        <w:rPr>
          <w:rStyle w:val="StyleUnderline"/>
          <w:highlight w:val="yellow"/>
        </w:rPr>
        <w:t>for</w:t>
      </w:r>
      <w:r w:rsidRPr="00897ACE">
        <w:rPr>
          <w:sz w:val="16"/>
          <w:highlight w:val="yellow"/>
        </w:rPr>
        <w:t xml:space="preserve"> </w:t>
      </w:r>
      <w:r w:rsidRPr="00897ACE">
        <w:rPr>
          <w:rStyle w:val="Emphasis"/>
          <w:highlight w:val="yellow"/>
        </w:rPr>
        <w:t>proliferation</w:t>
      </w:r>
      <w:r w:rsidRPr="00B73AD4">
        <w:rPr>
          <w:sz w:val="16"/>
        </w:rPr>
        <w:t xml:space="preserve">. </w:t>
      </w:r>
      <w:r w:rsidRPr="00B73AD4">
        <w:rPr>
          <w:rStyle w:val="StyleUnderline"/>
        </w:rPr>
        <w:t xml:space="preserve">Terrestrially, when an industry becomes </w:t>
      </w:r>
      <w:r w:rsidRPr="00B73AD4">
        <w:rPr>
          <w:rStyle w:val="Emphasis"/>
        </w:rPr>
        <w:t>mature</w:t>
      </w:r>
      <w:r w:rsidRPr="00B73AD4">
        <w:rPr>
          <w:sz w:val="16"/>
        </w:rPr>
        <w:t xml:space="preserve"> and beholden to traditional economics, like scarcity, </w:t>
      </w:r>
      <w:r w:rsidRPr="00B73AD4">
        <w:rPr>
          <w:rStyle w:val="StyleUnderline"/>
        </w:rPr>
        <w:t xml:space="preserve">a </w:t>
      </w:r>
      <w:r w:rsidRPr="00897ACE">
        <w:rPr>
          <w:rStyle w:val="StyleUnderline"/>
          <w:highlight w:val="yellow"/>
        </w:rPr>
        <w:t>focus on profit</w:t>
      </w:r>
      <w:r w:rsidRPr="00B73AD4">
        <w:rPr>
          <w:rStyle w:val="StyleUnderline"/>
        </w:rPr>
        <w:t xml:space="preserve"> margins </w:t>
      </w:r>
      <w:r w:rsidRPr="00897ACE">
        <w:rPr>
          <w:rStyle w:val="StyleUnderline"/>
          <w:highlight w:val="yellow"/>
        </w:rPr>
        <w:t>takes over</w:t>
      </w:r>
      <w:r w:rsidRPr="00B73AD4">
        <w:rPr>
          <w:rStyle w:val="StyleUnderline"/>
        </w:rPr>
        <w:t xml:space="preserve">, and limitations emerge in the form of price </w:t>
      </w:r>
      <w:r w:rsidRPr="00B73AD4">
        <w:rPr>
          <w:rStyle w:val="Emphasis"/>
        </w:rPr>
        <w:t>manipulation</w:t>
      </w:r>
      <w:r w:rsidRPr="00B73AD4">
        <w:rPr>
          <w:rStyle w:val="StyleUnderline"/>
        </w:rPr>
        <w:t xml:space="preserve"> and a </w:t>
      </w:r>
      <w:r w:rsidRPr="00B73AD4">
        <w:rPr>
          <w:rStyle w:val="Emphasis"/>
        </w:rPr>
        <w:t>lack of competition</w:t>
      </w:r>
      <w:r w:rsidRPr="00B73AD4">
        <w:rPr>
          <w:sz w:val="16"/>
        </w:rPr>
        <w:t xml:space="preserve">. As mentioned, </w:t>
      </w:r>
      <w:r w:rsidRPr="00897ACE">
        <w:rPr>
          <w:rStyle w:val="StyleUnderline"/>
          <w:highlight w:val="yellow"/>
        </w:rPr>
        <w:t>the lunar economy will operate privately</w:t>
      </w:r>
      <w:r w:rsidRPr="00B73AD4">
        <w:rPr>
          <w:rStyle w:val="StyleUnderline"/>
        </w:rPr>
        <w:t xml:space="preserve">, and </w:t>
      </w:r>
      <w:r w:rsidRPr="00897ACE">
        <w:rPr>
          <w:rStyle w:val="Emphasis"/>
          <w:highlight w:val="yellow"/>
        </w:rPr>
        <w:t>independent of scarcity</w:t>
      </w:r>
      <w:r w:rsidRPr="00B73AD4">
        <w:rPr>
          <w:rStyle w:val="StyleUnderline"/>
        </w:rPr>
        <w:t>, using profit margins to increase cash flow for innovation</w:t>
      </w:r>
      <w:r w:rsidRPr="00B73AD4">
        <w:rPr>
          <w:sz w:val="16"/>
        </w:rPr>
        <w:t xml:space="preserve">. </w:t>
      </w:r>
      <w:r w:rsidRPr="00897ACE">
        <w:rPr>
          <w:rStyle w:val="StyleUnderline"/>
          <w:highlight w:val="yellow"/>
        </w:rPr>
        <w:t>An</w:t>
      </w:r>
      <w:r w:rsidRPr="00897ACE">
        <w:rPr>
          <w:sz w:val="16"/>
          <w:highlight w:val="yellow"/>
        </w:rPr>
        <w:t xml:space="preserve"> </w:t>
      </w:r>
      <w:r w:rsidRPr="00897ACE">
        <w:rPr>
          <w:rStyle w:val="Emphasis"/>
          <w:highlight w:val="yellow"/>
        </w:rPr>
        <w:t>oligopoly</w:t>
      </w:r>
      <w:r w:rsidRPr="00B73AD4">
        <w:rPr>
          <w:sz w:val="16"/>
        </w:rPr>
        <w:t xml:space="preserve"> </w:t>
      </w:r>
      <w:r w:rsidRPr="00B73AD4">
        <w:rPr>
          <w:rStyle w:val="StyleUnderline"/>
        </w:rPr>
        <w:t xml:space="preserve">of dedicated space holding companies, each </w:t>
      </w:r>
      <w:r w:rsidRPr="00897ACE">
        <w:rPr>
          <w:rStyle w:val="StyleUnderline"/>
          <w:highlight w:val="yellow"/>
        </w:rPr>
        <w:t>comprised of diverse companies</w:t>
      </w:r>
      <w:r w:rsidRPr="00B73AD4">
        <w:rPr>
          <w:rStyle w:val="StyleUnderline"/>
        </w:rPr>
        <w:t xml:space="preserve"> along the value chain, funded by the parent company and incentivized by prizes, will maintain a culture of innova</w:t>
      </w:r>
      <w:r w:rsidRPr="00B73AD4">
        <w:rPr>
          <w:sz w:val="16"/>
        </w:rPr>
        <w:t xml:space="preserve">tion and competition. </w:t>
      </w:r>
      <w:r w:rsidRPr="00B73AD4">
        <w:rPr>
          <w:rStyle w:val="StyleUnderline"/>
        </w:rPr>
        <w:t xml:space="preserve">Rather than a few concentrated entities, </w:t>
      </w:r>
      <w:r w:rsidRPr="00897ACE">
        <w:rPr>
          <w:rStyle w:val="StyleUnderline"/>
          <w:highlight w:val="yellow"/>
        </w:rPr>
        <w:t>each sacrificing</w:t>
      </w:r>
      <w:r w:rsidRPr="00B73AD4">
        <w:rPr>
          <w:rStyle w:val="StyleUnderline"/>
        </w:rPr>
        <w:t xml:space="preserve"> their identity to their acquirer, </w:t>
      </w:r>
      <w:r w:rsidRPr="00897ACE">
        <w:rPr>
          <w:rStyle w:val="StyleUnderline"/>
          <w:highlight w:val="yellow"/>
        </w:rPr>
        <w:t xml:space="preserve">the lunar economy will be an </w:t>
      </w:r>
      <w:r w:rsidRPr="00897ACE">
        <w:rPr>
          <w:rStyle w:val="Emphasis"/>
          <w:highlight w:val="yellow"/>
        </w:rPr>
        <w:t>oligopoly</w:t>
      </w:r>
      <w:r w:rsidRPr="00B73AD4">
        <w:rPr>
          <w:rStyle w:val="StyleUnderline"/>
        </w:rPr>
        <w:t xml:space="preserve"> of </w:t>
      </w:r>
      <w:r w:rsidRPr="00B73AD4">
        <w:rPr>
          <w:rStyle w:val="Emphasis"/>
        </w:rPr>
        <w:t>teams</w:t>
      </w:r>
      <w:r w:rsidRPr="00B73AD4">
        <w:rPr>
          <w:sz w:val="16"/>
        </w:rPr>
        <w:t>.</w:t>
      </w:r>
    </w:p>
    <w:p w14:paraId="00CC42FA" w14:textId="77777777" w:rsidR="00FF0F63" w:rsidRDefault="00FF0F63" w:rsidP="00FF0F63"/>
    <w:p w14:paraId="4B2224B7" w14:textId="506FEF88" w:rsidR="00FF0F63" w:rsidRDefault="00FF0F63" w:rsidP="00FF0F63">
      <w:pPr>
        <w:pStyle w:val="Heading4"/>
      </w:pPr>
      <w:r>
        <w:t xml:space="preserve">It causes dangerous space mining and </w:t>
      </w:r>
      <w:r>
        <w:rPr>
          <w:u w:val="single"/>
        </w:rPr>
        <w:t>deregulation</w:t>
      </w:r>
      <w:r>
        <w:t xml:space="preserve"> globally</w:t>
      </w:r>
      <w:r w:rsidR="00FD01F2">
        <w:t>.</w:t>
      </w:r>
    </w:p>
    <w:p w14:paraId="77E75E70" w14:textId="77777777" w:rsidR="00FF0F63" w:rsidRDefault="00FF0F63" w:rsidP="00FF0F63">
      <w:proofErr w:type="spellStart"/>
      <w:r>
        <w:t>Edd</w:t>
      </w:r>
      <w:proofErr w:type="spellEnd"/>
      <w:r>
        <w:t xml:space="preserve"> </w:t>
      </w:r>
      <w:r w:rsidRPr="00364AB4">
        <w:rPr>
          <w:rStyle w:val="Style13ptBold"/>
        </w:rPr>
        <w:t>Gent 20,</w:t>
      </w:r>
      <w:r>
        <w:t xml:space="preserve"> freelance </w:t>
      </w:r>
      <w:proofErr w:type="gramStart"/>
      <w:r>
        <w:t>science</w:t>
      </w:r>
      <w:proofErr w:type="gramEnd"/>
      <w:r>
        <w:t xml:space="preserve"> and technology writer, “Space Mining Should Be a Global Project—But It's Not Starting Off That Way,” Singularity Hub, 10-12-2020, https://singularityhub.com/2020/10/12/the-us-is-trying-to-hijack-space-mining-and-there-could-be-disastrous-consequences/</w:t>
      </w:r>
    </w:p>
    <w:p w14:paraId="021EE65A" w14:textId="77777777" w:rsidR="00FF0F63" w:rsidRPr="00DF65BB" w:rsidRDefault="00FF0F63" w:rsidP="00FF0F63">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w:t>
      </w:r>
      <w:r w:rsidRPr="00364AB4">
        <w:rPr>
          <w:sz w:val="14"/>
        </w:rPr>
        <w:lastRenderedPageBreak/>
        <w:t xml:space="preserve">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C77E23">
        <w:rPr>
          <w:rStyle w:val="StyleUnderline"/>
        </w:rPr>
        <w:t>Boley</w:t>
      </w:r>
      <w:proofErr w:type="spellEnd"/>
      <w:r w:rsidRPr="00C77E23">
        <w:rPr>
          <w:rStyle w:val="StyleUnderline"/>
        </w:rPr>
        <w:t xml:space="preserve"> and Byers admit that if this went ahead and was not protested by other nations</w:t>
      </w:r>
      <w:r w:rsidRPr="00EB6DA0">
        <w:rPr>
          <w:rStyle w:val="StyleUnderline"/>
          <w:highlight w:val="cyan"/>
        </w:rPr>
        <w:t xml:space="preserve">,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0080E490" w14:textId="77777777" w:rsidR="00FF0F63" w:rsidRPr="00DF65BB" w:rsidRDefault="00FF0F63" w:rsidP="00FF0F63">
      <w:pPr>
        <w:rPr>
          <w:u w:val="single"/>
        </w:rPr>
      </w:pPr>
    </w:p>
    <w:p w14:paraId="6BCD2AFF" w14:textId="77777777" w:rsidR="00FF0F63" w:rsidRDefault="00FF0F63" w:rsidP="00FF0F63">
      <w:pPr>
        <w:pStyle w:val="Heading4"/>
      </w:pPr>
      <w:r>
        <w:t xml:space="preserve">Dangerous mining greatly increases the risk of space debris. </w:t>
      </w:r>
    </w:p>
    <w:p w14:paraId="38F76BCE" w14:textId="77777777" w:rsidR="00FF0F63" w:rsidRDefault="00FF0F63" w:rsidP="00FF0F63">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06EF83E6" w14:textId="77777777" w:rsidR="00FF0F63" w:rsidRDefault="00FF0F63" w:rsidP="00FF0F63">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2DA3BBAA" w14:textId="77777777" w:rsidR="00FF0F63" w:rsidRPr="00DF65BB" w:rsidRDefault="00FF0F63" w:rsidP="00FF0F63">
      <w:pPr>
        <w:rPr>
          <w:b/>
          <w:iCs/>
          <w:u w:val="single"/>
          <w:bdr w:val="single" w:sz="8" w:space="0" w:color="auto"/>
        </w:rPr>
      </w:pPr>
    </w:p>
    <w:p w14:paraId="7D632991" w14:textId="77777777" w:rsidR="00FF0F63" w:rsidRPr="00DF65BB" w:rsidRDefault="00FF0F63" w:rsidP="00FF0F63">
      <w:pPr>
        <w:pStyle w:val="Heading4"/>
        <w:rPr>
          <w:iCs/>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t xml:space="preserve">and </w:t>
      </w:r>
      <w:r w:rsidRPr="00DF65BB">
        <w:t>the risk is understated</w:t>
      </w:r>
    </w:p>
    <w:p w14:paraId="603EA472" w14:textId="77777777" w:rsidR="00FF0F63" w:rsidRDefault="00FF0F63" w:rsidP="00FF0F63">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w:t>
      </w:r>
      <w:r>
        <w:lastRenderedPageBreak/>
        <w:t xml:space="preserve">and Exhibition on Satellite &amp; Space Missions, 5/13/2017, </w:t>
      </w:r>
      <w:r w:rsidRPr="00BC367A">
        <w:t>https://iaaweb.org/iaa/Scientific%20Activity/debrisminutes03166.pdf</w:t>
      </w:r>
      <w:r>
        <w:rPr>
          <w:rStyle w:val="Hyperlink"/>
        </w:rPr>
        <w:t xml:space="preserve"> [</w:t>
      </w:r>
      <w:r>
        <w:t>graphics omitted]</w:t>
      </w:r>
    </w:p>
    <w:p w14:paraId="5E37A485" w14:textId="77777777" w:rsidR="00FF0F63" w:rsidRDefault="00FF0F63" w:rsidP="00FF0F63">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17AF6CDE" w14:textId="77777777" w:rsidR="00FF0F63" w:rsidRPr="00B40499" w:rsidRDefault="00FF0F63" w:rsidP="00FF0F63">
      <w:pPr>
        <w:rPr>
          <w:sz w:val="16"/>
        </w:rPr>
      </w:pPr>
    </w:p>
    <w:p w14:paraId="3FF03F5D" w14:textId="77777777" w:rsidR="00FF0F63" w:rsidRPr="00DF65BB" w:rsidRDefault="00FF0F63" w:rsidP="00FF0F63">
      <w:pPr>
        <w:pStyle w:val="Heading4"/>
        <w:rPr>
          <w:rFonts w:cs="Arial"/>
        </w:rPr>
      </w:pPr>
      <w:r>
        <w:rPr>
          <w:rFonts w:cs="Arial"/>
        </w:rPr>
        <w:t xml:space="preserve">Debris cascades cause </w:t>
      </w:r>
      <w:r>
        <w:rPr>
          <w:rFonts w:cs="Arial"/>
          <w:u w:val="single"/>
        </w:rPr>
        <w:t>global</w:t>
      </w:r>
      <w:r>
        <w:rPr>
          <w:rFonts w:cs="Arial"/>
        </w:rPr>
        <w:t xml:space="preserve"> nuke war</w:t>
      </w:r>
    </w:p>
    <w:p w14:paraId="7EBBADE5" w14:textId="77777777" w:rsidR="00FF0F63" w:rsidRPr="00DE79D4" w:rsidRDefault="00FF0F63" w:rsidP="00FF0F63">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010B259A" w14:textId="77777777" w:rsidR="00FF0F63" w:rsidRDefault="00FF0F63" w:rsidP="00FF0F63">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w:t>
      </w:r>
      <w:r w:rsidRPr="009324B7">
        <w:rPr>
          <w:sz w:val="12"/>
        </w:rPr>
        <w:lastRenderedPageBreak/>
        <w:t xml:space="preserve">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23AE3EB8" w14:textId="77777777" w:rsidR="00FF0F63" w:rsidRDefault="00FF0F63" w:rsidP="00FF0F63">
      <w:pPr>
        <w:rPr>
          <w:sz w:val="12"/>
        </w:rPr>
      </w:pPr>
    </w:p>
    <w:p w14:paraId="0444F0A9" w14:textId="77777777" w:rsidR="00FF0F63" w:rsidRPr="00DF65BB" w:rsidRDefault="00FF0F63" w:rsidP="00FF0F63">
      <w:pPr>
        <w:rPr>
          <w:sz w:val="16"/>
          <w:szCs w:val="18"/>
        </w:rPr>
      </w:pPr>
    </w:p>
    <w:p w14:paraId="63D12D47" w14:textId="77777777" w:rsidR="00FF0F63" w:rsidRPr="00DF65BB" w:rsidRDefault="00FF0F63" w:rsidP="00FF0F63">
      <w:pPr>
        <w:pStyle w:val="Heading4"/>
      </w:pPr>
      <w:r>
        <w:lastRenderedPageBreak/>
        <w:t>U</w:t>
      </w:r>
      <w:r>
        <w:rPr>
          <w:u w:val="single"/>
        </w:rPr>
        <w:t>nregulated</w:t>
      </w:r>
      <w:r>
        <w:t xml:space="preserve"> mining causes </w:t>
      </w:r>
      <w:r>
        <w:rPr>
          <w:u w:val="single"/>
        </w:rPr>
        <w:t>space war</w:t>
      </w:r>
      <w:r>
        <w:t xml:space="preserve"> and turns D</w:t>
      </w:r>
      <w:r>
        <w:rPr>
          <w:rFonts w:hint="eastAsia"/>
          <w:lang w:eastAsia="zh-CN"/>
        </w:rPr>
        <w:t>A</w:t>
      </w:r>
      <w:r>
        <w:rPr>
          <w:lang w:eastAsia="zh-CN"/>
        </w:rPr>
        <w:t>’</w:t>
      </w:r>
      <w:r>
        <w:rPr>
          <w:rFonts w:hint="eastAsia"/>
          <w:lang w:eastAsia="zh-CN"/>
        </w:rPr>
        <w:t>s</w:t>
      </w:r>
    </w:p>
    <w:p w14:paraId="6AC2EB3C" w14:textId="77777777" w:rsidR="00FF0F63" w:rsidRDefault="00FF0F63" w:rsidP="00FF0F63">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52C752F5" w14:textId="77777777" w:rsidR="00FF0F63" w:rsidRDefault="00FF0F63" w:rsidP="00FF0F63">
      <w:pPr>
        <w:rPr>
          <w:rStyle w:val="Emphasis"/>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43C66C00" w14:textId="77777777" w:rsidR="00FF0F63" w:rsidRPr="00DF65BB" w:rsidRDefault="00FF0F63" w:rsidP="00FF0F63">
      <w:pPr>
        <w:rPr>
          <w:bdr w:val="single" w:sz="8" w:space="0" w:color="auto"/>
        </w:rPr>
      </w:pPr>
    </w:p>
    <w:p w14:paraId="2E2A2487" w14:textId="77777777" w:rsidR="00FF0F63" w:rsidRPr="00DF65BB" w:rsidRDefault="00FF0F63" w:rsidP="00FF0F63">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21C8116E" w14:textId="77777777" w:rsidR="00FF0F63" w:rsidRPr="00A42713" w:rsidRDefault="00FF0F63" w:rsidP="00FF0F63">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13518041" w14:textId="77777777" w:rsidR="00FF0F63" w:rsidRPr="00A42713" w:rsidRDefault="00FF0F63" w:rsidP="00FF0F63">
      <w:pPr>
        <w:rPr>
          <w:sz w:val="16"/>
        </w:rPr>
      </w:pPr>
      <w:r w:rsidRPr="00A42713">
        <w:rPr>
          <w:sz w:val="16"/>
        </w:rPr>
        <w:t xml:space="preserve">Why </w:t>
      </w:r>
      <w:r w:rsidRPr="00A42713">
        <w:rPr>
          <w:rStyle w:val="Emphasis"/>
        </w:rPr>
        <w:t>space is a particular problem for crisis stability</w:t>
      </w:r>
    </w:p>
    <w:p w14:paraId="38B2088B" w14:textId="77777777" w:rsidR="00FF0F63" w:rsidRPr="00A42713" w:rsidRDefault="00FF0F63" w:rsidP="00FF0F63">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20FE888D" w14:textId="77777777" w:rsidR="00FF0F63" w:rsidRPr="00A42713" w:rsidRDefault="00FF0F63" w:rsidP="00FF0F63">
      <w:pPr>
        <w:rPr>
          <w:sz w:val="16"/>
        </w:rPr>
      </w:pPr>
      <w:r w:rsidRPr="00A42713">
        <w:rPr>
          <w:sz w:val="16"/>
        </w:rPr>
        <w:t>The vulnerability of satellites and first strike incentives</w:t>
      </w:r>
    </w:p>
    <w:p w14:paraId="5FC94AB5" w14:textId="77777777" w:rsidR="00FF0F63" w:rsidRPr="00A42713" w:rsidRDefault="00FF0F63" w:rsidP="00FF0F63">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4843F884" w14:textId="77777777" w:rsidR="00FF0F63" w:rsidRPr="00A42713" w:rsidRDefault="00FF0F63" w:rsidP="00FF0F63">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72A1B5F8" w14:textId="77777777" w:rsidR="00FF0F63" w:rsidRPr="00A42713" w:rsidRDefault="00FF0F63" w:rsidP="00FF0F63">
      <w:pPr>
        <w:rPr>
          <w:sz w:val="16"/>
        </w:rPr>
      </w:pPr>
      <w:r w:rsidRPr="00A42713">
        <w:rPr>
          <w:sz w:val="16"/>
        </w:rPr>
        <w:t>A RAND Corporation monograph commissioned by the Air Force15 described the issue this way:</w:t>
      </w:r>
    </w:p>
    <w:p w14:paraId="40CED904" w14:textId="77777777" w:rsidR="00FF0F63" w:rsidRPr="00A42713" w:rsidRDefault="00FF0F63" w:rsidP="00FF0F63">
      <w:pPr>
        <w:rPr>
          <w:sz w:val="16"/>
        </w:rPr>
      </w:pPr>
      <w:r w:rsidRPr="00A42713">
        <w:rPr>
          <w:sz w:val="16"/>
        </w:rPr>
        <w:lastRenderedPageBreak/>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5A6833E9" w14:textId="77777777" w:rsidR="00FF0F63" w:rsidRPr="00A42713" w:rsidRDefault="00FF0F63" w:rsidP="00FF0F63">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6A9C5A18" w14:textId="77777777" w:rsidR="00FF0F63" w:rsidRPr="00A42713" w:rsidRDefault="00FF0F63" w:rsidP="00FF0F63">
      <w:pPr>
        <w:rPr>
          <w:sz w:val="16"/>
        </w:rPr>
      </w:pPr>
      <w:r w:rsidRPr="00A42713">
        <w:rPr>
          <w:sz w:val="16"/>
        </w:rPr>
        <w:t>Short timelines and difficulty of attribution</w:t>
      </w:r>
    </w:p>
    <w:p w14:paraId="0B392C81" w14:textId="77777777" w:rsidR="00FF0F63" w:rsidRPr="00A42713" w:rsidRDefault="00FF0F63" w:rsidP="00FF0F63">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2B6D05EA" w14:textId="77777777" w:rsidR="00FF0F63" w:rsidRPr="00A42713" w:rsidRDefault="00FF0F63" w:rsidP="00FF0F63">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1088AC91" w14:textId="77777777" w:rsidR="00FF0F63" w:rsidRPr="00A42713" w:rsidRDefault="00FF0F63" w:rsidP="00FF0F63">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6650DFE2" w14:textId="77777777" w:rsidR="00FF0F63" w:rsidRPr="00A42713" w:rsidRDefault="00FF0F63" w:rsidP="00FF0F63">
      <w:pPr>
        <w:rPr>
          <w:sz w:val="16"/>
        </w:rPr>
      </w:pPr>
      <w:r w:rsidRPr="00A42713">
        <w:rPr>
          <w:sz w:val="16"/>
        </w:rPr>
        <w:t>Entanglement of strategic and tactical missions</w:t>
      </w:r>
    </w:p>
    <w:p w14:paraId="47A9DD8F" w14:textId="77777777" w:rsidR="00FF0F63" w:rsidRPr="00A42713" w:rsidRDefault="00FF0F63" w:rsidP="00FF0F63">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5AA58579" w14:textId="77777777" w:rsidR="00FF0F63" w:rsidRPr="00A42713" w:rsidRDefault="00FF0F63" w:rsidP="00FF0F63">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4916B297" w14:textId="77777777" w:rsidR="00FF0F63" w:rsidRPr="00B73AD4" w:rsidRDefault="00FF0F63" w:rsidP="00FF0F63">
      <w:pPr>
        <w:rPr>
          <w:sz w:val="16"/>
        </w:rPr>
      </w:pPr>
    </w:p>
    <w:p w14:paraId="06CE1E68" w14:textId="77777777" w:rsidR="00FF0F63" w:rsidRPr="00862F77" w:rsidRDefault="00FF0F63" w:rsidP="00FF0F63">
      <w:pPr>
        <w:pStyle w:val="Heading4"/>
      </w:pPr>
      <w:r>
        <w:lastRenderedPageBreak/>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2C711D33" w14:textId="77777777" w:rsidR="00FF0F63" w:rsidRPr="00DA5043" w:rsidRDefault="00FF0F63" w:rsidP="00FF0F63">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0A7A07D2" w14:textId="77777777" w:rsidR="00FF0F63" w:rsidRPr="008E3C60" w:rsidRDefault="00FF0F63" w:rsidP="00FF0F63">
      <w:pPr>
        <w:rPr>
          <w:sz w:val="16"/>
        </w:rPr>
      </w:pPr>
      <w:r w:rsidRPr="008E3C60">
        <w:rPr>
          <w:sz w:val="16"/>
        </w:rPr>
        <w:t xml:space="preserve">Extensive and prolonged </w:t>
      </w:r>
      <w:r w:rsidRPr="00812B4C">
        <w:rPr>
          <w:rStyle w:val="Emphasis"/>
          <w:highlight w:val="yellow"/>
        </w:rPr>
        <w:t>proximity operations</w:t>
      </w:r>
      <w:r w:rsidRPr="00812B4C">
        <w:rPr>
          <w:highlight w:val="yellow"/>
          <w:u w:val="single"/>
        </w:rPr>
        <w:t xml:space="preserve"> will be an essential element of</w:t>
      </w:r>
      <w:r w:rsidRPr="008E3C60">
        <w:rPr>
          <w:sz w:val="16"/>
        </w:rPr>
        <w:t xml:space="preserve"> most types of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068AB20C" w14:textId="77777777" w:rsidR="00FF0F63" w:rsidRPr="008E3C60" w:rsidRDefault="00FF0F63" w:rsidP="00FF0F63">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sidRPr="008E3C60">
        <w:rPr>
          <w:sz w:val="16"/>
        </w:rPr>
        <w:t>in close proximity to</w:t>
      </w:r>
      <w:proofErr w:type="gramEnd"/>
      <w:r w:rsidRPr="008E3C60">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11DD3707" w14:textId="77777777" w:rsidR="00FF0F63" w:rsidRPr="008E3C60" w:rsidRDefault="00FF0F63" w:rsidP="00FF0F63">
      <w:pPr>
        <w:rPr>
          <w:sz w:val="16"/>
        </w:rPr>
      </w:pPr>
      <w:r w:rsidRPr="008E3C60">
        <w:rPr>
          <w:sz w:val="16"/>
        </w:rPr>
        <w:t xml:space="preserve">Similarly, </w:t>
      </w:r>
      <w:r w:rsidRPr="008E3C60">
        <w:rPr>
          <w:u w:val="single"/>
        </w:rPr>
        <w:t xml:space="preserve">asteroid or comet </w:t>
      </w:r>
      <w:r w:rsidRPr="00812B4C">
        <w:rPr>
          <w:highlight w:val="yellow"/>
          <w:u w:val="single"/>
        </w:rPr>
        <w:t xml:space="preserve">mining would </w:t>
      </w:r>
      <w:r w:rsidRPr="00812B4C">
        <w:rPr>
          <w:rStyle w:val="Emphasis"/>
          <w:highlight w:val="yellow"/>
        </w:rPr>
        <w:t>rely entirely</w:t>
      </w:r>
      <w:r w:rsidRPr="00812B4C">
        <w:rPr>
          <w:highlight w:val="yellow"/>
          <w:u w:val="single"/>
        </w:rPr>
        <w:t xml:space="preserve"> on</w:t>
      </w:r>
      <w:r w:rsidRPr="008E3C60">
        <w:rPr>
          <w:u w:val="single"/>
        </w:rPr>
        <w:t xml:space="preserve"> the ability to conduct </w:t>
      </w:r>
      <w:r w:rsidRPr="00812B4C">
        <w:rPr>
          <w:rStyle w:val="Emphasis"/>
          <w:highlight w:val="yellow"/>
        </w:rPr>
        <w:t>reliable</w:t>
      </w:r>
      <w:r w:rsidRPr="008E3C60">
        <w:rPr>
          <w:sz w:val="16"/>
        </w:rPr>
        <w:t xml:space="preserve">, </w:t>
      </w:r>
      <w:r w:rsidRPr="00F96675">
        <w:rPr>
          <w:rStyle w:val="Emphasis"/>
          <w:highlight w:val="yellow"/>
        </w:rPr>
        <w:t>long</w:t>
      </w:r>
      <w:r w:rsidRPr="008E3C60">
        <w:rPr>
          <w:rStyle w:val="Emphasis"/>
        </w:rPr>
        <w:t>-</w:t>
      </w:r>
      <w:r w:rsidRPr="00812B4C">
        <w:rPr>
          <w:rStyle w:val="Emphasis"/>
          <w:highlight w:val="yellow"/>
        </w:rPr>
        <w:t>term</w:t>
      </w:r>
      <w:r w:rsidRPr="008E3C60">
        <w:rPr>
          <w:sz w:val="16"/>
        </w:rPr>
        <w:t xml:space="preserve">, </w:t>
      </w:r>
      <w:r w:rsidRPr="00812B4C">
        <w:rPr>
          <w:rStyle w:val="Emphasis"/>
          <w:highlight w:val="yellow"/>
        </w:rPr>
        <w:t>repetitive</w:t>
      </w:r>
      <w:r w:rsidRPr="00812B4C">
        <w:rPr>
          <w:sz w:val="16"/>
          <w:highlight w:val="yellow"/>
        </w:rPr>
        <w:t xml:space="preserve"> </w:t>
      </w:r>
      <w:r w:rsidRPr="00812B4C">
        <w:rPr>
          <w:highlight w:val="yellow"/>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6E94B1A6" w14:textId="77777777" w:rsidR="00FF0F63" w:rsidRPr="008E3C60" w:rsidRDefault="00FF0F63" w:rsidP="00FF0F63">
      <w:pPr>
        <w:rPr>
          <w:sz w:val="16"/>
        </w:rPr>
      </w:pPr>
      <w:r w:rsidRPr="008E3C60">
        <w:rPr>
          <w:sz w:val="16"/>
        </w:rPr>
        <w:t xml:space="preserve">Alternative mining methods include leaching minerals through the injection of </w:t>
      </w:r>
      <w:proofErr w:type="gramStart"/>
      <w:r w:rsidRPr="008E3C60">
        <w:rPr>
          <w:sz w:val="16"/>
        </w:rPr>
        <w:t>high pressure</w:t>
      </w:r>
      <w:proofErr w:type="gramEnd"/>
      <w:r w:rsidRPr="008E3C60">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812B4C">
        <w:rPr>
          <w:highlight w:val="yellow"/>
          <w:u w:val="single"/>
        </w:rPr>
        <w:t>Each</w:t>
      </w:r>
      <w:r w:rsidRPr="008E3C60">
        <w:rPr>
          <w:u w:val="single"/>
        </w:rPr>
        <w:t xml:space="preserve"> of these activities </w:t>
      </w:r>
      <w:r w:rsidRPr="00812B4C">
        <w:rPr>
          <w:highlight w:val="yellow"/>
          <w:u w:val="single"/>
        </w:rPr>
        <w:t xml:space="preserve">would </w:t>
      </w:r>
      <w:r w:rsidRPr="00812B4C">
        <w:rPr>
          <w:rStyle w:val="Emphasis"/>
          <w:highlight w:val="yellow"/>
        </w:rPr>
        <w:t>require</w:t>
      </w:r>
      <w:r w:rsidRPr="008E3C60">
        <w:rPr>
          <w:u w:val="single"/>
        </w:rPr>
        <w:t xml:space="preserve"> the </w:t>
      </w:r>
      <w:r w:rsidRPr="00812B4C">
        <w:rPr>
          <w:highlight w:val="yellow"/>
          <w:u w:val="single"/>
        </w:rPr>
        <w:t xml:space="preserve">ability to </w:t>
      </w:r>
      <w:r w:rsidRPr="00812B4C">
        <w:rPr>
          <w:rStyle w:val="Emphasis"/>
          <w:highlight w:val="yellow"/>
        </w:rPr>
        <w:t>operate on</w:t>
      </w:r>
      <w:r w:rsidRPr="008E3C60">
        <w:rPr>
          <w:u w:val="single"/>
        </w:rPr>
        <w:t xml:space="preserve"> and near the surface of </w:t>
      </w:r>
      <w:r w:rsidRPr="00812B4C">
        <w:rPr>
          <w:highlight w:val="yellow"/>
          <w:u w:val="single"/>
        </w:rPr>
        <w:t xml:space="preserve">the body for </w:t>
      </w:r>
      <w:r w:rsidRPr="00812B4C">
        <w:rPr>
          <w:rStyle w:val="Emphasis"/>
          <w:highlight w:val="yellow"/>
        </w:rPr>
        <w:t>long periods</w:t>
      </w:r>
      <w:r w:rsidRPr="008E3C60">
        <w:rPr>
          <w:sz w:val="16"/>
        </w:rPr>
        <w:t>.</w:t>
      </w:r>
    </w:p>
    <w:p w14:paraId="597030A7" w14:textId="77777777" w:rsidR="00FF0F63" w:rsidRDefault="00FF0F63" w:rsidP="00FF0F63">
      <w:pPr>
        <w:rPr>
          <w:sz w:val="16"/>
        </w:rPr>
      </w:pPr>
      <w:r w:rsidRPr="008E3C60">
        <w:rPr>
          <w:sz w:val="16"/>
        </w:rPr>
        <w:t xml:space="preserve">The </w:t>
      </w:r>
      <w:r w:rsidRPr="00812B4C">
        <w:rPr>
          <w:rStyle w:val="Emphasis"/>
          <w:highlight w:val="yellow"/>
        </w:rPr>
        <w:t>commonalities</w:t>
      </w:r>
      <w:r w:rsidRPr="00812B4C">
        <w:rPr>
          <w:highlight w:val="yellow"/>
          <w:u w:val="single"/>
        </w:rPr>
        <w:t xml:space="preserve"> between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12B4C">
        <w:rPr>
          <w:highlight w:val="yellow"/>
          <w:u w:val="single"/>
        </w:rPr>
        <w:t>and</w:t>
      </w:r>
      <w:r w:rsidRPr="008E3C60">
        <w:rPr>
          <w:u w:val="single"/>
        </w:rPr>
        <w:t xml:space="preserve"> </w:t>
      </w:r>
      <w:r w:rsidRPr="008E3C60">
        <w:rPr>
          <w:rStyle w:val="Emphasis"/>
        </w:rPr>
        <w:t xml:space="preserve">asteroid </w:t>
      </w:r>
      <w:r w:rsidRPr="00812B4C">
        <w:rPr>
          <w:rStyle w:val="Emphasis"/>
          <w:highlight w:val="yellow"/>
        </w:rPr>
        <w:t>mining</w:t>
      </w:r>
      <w:r w:rsidRPr="00812B4C">
        <w:rPr>
          <w:highlight w:val="yellow"/>
          <w:u w:val="single"/>
        </w:rPr>
        <w:t xml:space="preserve"> are </w:t>
      </w:r>
      <w:r w:rsidRPr="00812B4C">
        <w:rPr>
          <w:rStyle w:val="Emphasis"/>
          <w:highlight w:val="yellow"/>
        </w:rPr>
        <w:t>extensive</w:t>
      </w:r>
      <w:r w:rsidRPr="008E3C60">
        <w:rPr>
          <w:u w:val="single"/>
        </w:rPr>
        <w:t xml:space="preserve"> for the wide range of </w:t>
      </w:r>
      <w:r w:rsidRPr="008E3C60">
        <w:rPr>
          <w:rStyle w:val="Emphasis"/>
        </w:rPr>
        <w:t>proximity operations</w:t>
      </w:r>
      <w:r w:rsidRPr="008E3C60">
        <w:rPr>
          <w:sz w:val="16"/>
        </w:rPr>
        <w:t xml:space="preserve">. </w:t>
      </w:r>
      <w:r w:rsidRPr="00812B4C">
        <w:rPr>
          <w:highlight w:val="yellow"/>
          <w:u w:val="single"/>
        </w:rPr>
        <w:t xml:space="preserve">For </w:t>
      </w:r>
      <w:r w:rsidRPr="00812B4C">
        <w:rPr>
          <w:rStyle w:val="Emphasis"/>
          <w:highlight w:val="yellow"/>
        </w:rPr>
        <w:t>both</w:t>
      </w:r>
      <w:r w:rsidRPr="008E3C60">
        <w:rPr>
          <w:u w:val="single"/>
        </w:rPr>
        <w:t xml:space="preserve"> endeavors, </w:t>
      </w:r>
      <w:r w:rsidRPr="00812B4C">
        <w:rPr>
          <w:rStyle w:val="Emphasis"/>
          <w:highlight w:val="yellow"/>
        </w:rPr>
        <w:t>hovering</w:t>
      </w:r>
      <w:r w:rsidRPr="008E3C60">
        <w:rPr>
          <w:u w:val="single"/>
        </w:rPr>
        <w:t xml:space="preserve">, </w:t>
      </w:r>
      <w:r w:rsidRPr="00812B4C">
        <w:rPr>
          <w:rStyle w:val="Emphasis"/>
          <w:highlight w:val="yellow"/>
        </w:rPr>
        <w:t>orbiting</w:t>
      </w:r>
      <w:r w:rsidRPr="008E3C60">
        <w:rPr>
          <w:u w:val="single"/>
        </w:rPr>
        <w:t xml:space="preserve">, </w:t>
      </w:r>
      <w:r w:rsidRPr="00812B4C">
        <w:rPr>
          <w:rStyle w:val="Emphasis"/>
          <w:highlight w:val="yellow"/>
        </w:rPr>
        <w:t>landing</w:t>
      </w:r>
      <w:r w:rsidRPr="008E3C60">
        <w:rPr>
          <w:u w:val="single"/>
        </w:rPr>
        <w:t xml:space="preserve">, </w:t>
      </w:r>
      <w:r w:rsidRPr="00812B4C">
        <w:rPr>
          <w:highlight w:val="yellow"/>
          <w:u w:val="single"/>
        </w:rPr>
        <w:t xml:space="preserve">and </w:t>
      </w:r>
      <w:r w:rsidRPr="00812B4C">
        <w:rPr>
          <w:rStyle w:val="Emphasis"/>
          <w:highlight w:val="yellow"/>
        </w:rPr>
        <w:t>anchoring</w:t>
      </w:r>
      <w:r w:rsidRPr="008E3C60">
        <w:rPr>
          <w:u w:val="single"/>
        </w:rPr>
        <w:t xml:space="preserve"> on the space body </w:t>
      </w:r>
      <w:r w:rsidRPr="00812B4C">
        <w:rPr>
          <w:highlight w:val="yellow"/>
          <w:u w:val="single"/>
        </w:rPr>
        <w:t xml:space="preserve">are </w:t>
      </w:r>
      <w:r w:rsidRPr="00812B4C">
        <w:rPr>
          <w:rStyle w:val="Emphasis"/>
          <w:highlight w:val="yellow"/>
        </w:rPr>
        <w:t>essential competencies</w:t>
      </w:r>
      <w:r w:rsidRPr="008E3C60">
        <w:rPr>
          <w:sz w:val="16"/>
        </w:rPr>
        <w:t xml:space="preserve">. </w:t>
      </w:r>
      <w:r w:rsidRPr="00812B4C">
        <w:rPr>
          <w:highlight w:val="yellow"/>
          <w:u w:val="single"/>
        </w:rPr>
        <w:t xml:space="preserve">The </w:t>
      </w:r>
      <w:r w:rsidRPr="00812B4C">
        <w:rPr>
          <w:rStyle w:val="Emphasis"/>
          <w:highlight w:val="yellow"/>
        </w:rPr>
        <w:t>same</w:t>
      </w:r>
      <w:r w:rsidRPr="008E3C60">
        <w:rPr>
          <w:sz w:val="16"/>
        </w:rPr>
        <w:t xml:space="preserve"> base </w:t>
      </w:r>
      <w:r w:rsidRPr="00812B4C">
        <w:rPr>
          <w:rStyle w:val="Emphasis"/>
          <w:highlight w:val="yellow"/>
        </w:rPr>
        <w:t>tech</w:t>
      </w:r>
      <w:r w:rsidRPr="00C872EB">
        <w:rPr>
          <w:sz w:val="16"/>
        </w:rPr>
        <w:t>nologies</w:t>
      </w:r>
      <w:r w:rsidRPr="008E3C60">
        <w:rPr>
          <w:sz w:val="16"/>
        </w:rPr>
        <w:t xml:space="preserve"> </w:t>
      </w:r>
      <w:r w:rsidRPr="00812B4C">
        <w:rPr>
          <w:highlight w:val="yellow"/>
          <w:u w:val="single"/>
        </w:rPr>
        <w:t>that can</w:t>
      </w:r>
      <w:r w:rsidRPr="008E3C60">
        <w:rPr>
          <w:u w:val="single"/>
        </w:rPr>
        <w:t xml:space="preserve"> be used to </w:t>
      </w:r>
      <w:r w:rsidRPr="00812B4C">
        <w:rPr>
          <w:highlight w:val="yellow"/>
          <w:u w:val="single"/>
        </w:rPr>
        <w:t>mine metals could be employed in burying a nuclear device</w:t>
      </w:r>
      <w:r w:rsidRPr="008E3C60">
        <w:rPr>
          <w:u w:val="single"/>
        </w:rPr>
        <w:t xml:space="preserve"> to fragment an asteroid</w:t>
      </w:r>
      <w:r w:rsidRPr="008E3C60">
        <w:rPr>
          <w:sz w:val="16"/>
        </w:rPr>
        <w:t xml:space="preserve">, </w:t>
      </w:r>
      <w:r w:rsidRPr="00F96675">
        <w:rPr>
          <w:rStyle w:val="StyleUnderline"/>
          <w:highlight w:val="yellow"/>
        </w:rPr>
        <w:t>or as a mass driver apparatus</w:t>
      </w:r>
      <w:r w:rsidRPr="008E3C60">
        <w:rPr>
          <w:sz w:val="16"/>
        </w:rPr>
        <w:t xml:space="preserve"> used in deflection. </w:t>
      </w:r>
      <w:r w:rsidRPr="00812B4C">
        <w:rPr>
          <w:highlight w:val="yellow"/>
          <w:u w:val="single"/>
        </w:rPr>
        <w:t>The tech</w:t>
      </w:r>
      <w:r w:rsidRPr="008E3C60">
        <w:rPr>
          <w:u w:val="single"/>
        </w:rPr>
        <w:t xml:space="preserve">nologies that could be employed </w:t>
      </w:r>
      <w:r w:rsidRPr="00812B4C">
        <w:rPr>
          <w:highlight w:val="yellow"/>
          <w:u w:val="single"/>
        </w:rPr>
        <w:t>to secure thrusters</w:t>
      </w:r>
      <w:r w:rsidRPr="008E3C60">
        <w:rPr>
          <w:sz w:val="16"/>
        </w:rPr>
        <w:t xml:space="preserve"> or a solar sail to a tumbling asteroid </w:t>
      </w:r>
      <w:r w:rsidRPr="008E3C60">
        <w:rPr>
          <w:u w:val="single"/>
        </w:rPr>
        <w:t>to change</w:t>
      </w:r>
      <w:r w:rsidRPr="008E3C60">
        <w:rPr>
          <w:sz w:val="16"/>
        </w:rPr>
        <w:t xml:space="preserve"> its </w:t>
      </w:r>
      <w:r w:rsidRPr="008E3C60">
        <w:rPr>
          <w:u w:val="single"/>
        </w:rPr>
        <w:t xml:space="preserve">orbit </w:t>
      </w:r>
      <w:r w:rsidRPr="00812B4C">
        <w:rPr>
          <w:highlight w:val="yellow"/>
          <w:u w:val="single"/>
        </w:rPr>
        <w:t xml:space="preserve">could be </w:t>
      </w:r>
      <w:r w:rsidRPr="00812B4C">
        <w:rPr>
          <w:rStyle w:val="Emphasis"/>
          <w:highlight w:val="yellow"/>
        </w:rPr>
        <w:t>adapted</w:t>
      </w:r>
      <w:r w:rsidRPr="00812B4C">
        <w:rPr>
          <w:highlight w:val="yellow"/>
          <w:u w:val="single"/>
        </w:rPr>
        <w:t xml:space="preserve"> to </w:t>
      </w:r>
      <w:r w:rsidRPr="00812B4C">
        <w:rPr>
          <w:rStyle w:val="Emphasis"/>
          <w:highlight w:val="yellow"/>
        </w:rPr>
        <w:t>anchor</w:t>
      </w:r>
      <w:r w:rsidRPr="008E3C60">
        <w:rPr>
          <w:sz w:val="16"/>
        </w:rPr>
        <w:t xml:space="preserve"> a full suite of </w:t>
      </w:r>
      <w:r w:rsidRPr="00812B4C">
        <w:rPr>
          <w:rStyle w:val="Emphasis"/>
          <w:highlight w:val="yellow"/>
        </w:rPr>
        <w:t>mining equipment</w:t>
      </w:r>
      <w:r w:rsidRPr="008E3C60">
        <w:rPr>
          <w:sz w:val="16"/>
        </w:rPr>
        <w:t xml:space="preserve"> to the surface of a resource-rich body.</w:t>
      </w:r>
    </w:p>
    <w:p w14:paraId="4007608B" w14:textId="77777777" w:rsidR="00FF0F63" w:rsidRPr="008E3C60" w:rsidRDefault="00FF0F63" w:rsidP="00FF0F63">
      <w:pPr>
        <w:rPr>
          <w:sz w:val="16"/>
        </w:rPr>
      </w:pPr>
    </w:p>
    <w:p w14:paraId="49702010" w14:textId="77777777" w:rsidR="00FF0F63" w:rsidRPr="003475F6" w:rsidRDefault="00FF0F63" w:rsidP="00FF0F63">
      <w:pPr>
        <w:pStyle w:val="Heading4"/>
      </w:pPr>
      <w:bookmarkStart w:id="1" w:name="_Hlk30322620"/>
      <w:r>
        <w:t xml:space="preserve">That </w:t>
      </w:r>
      <w:r>
        <w:rPr>
          <w:u w:val="single"/>
        </w:rPr>
        <w:t>increases the risk</w:t>
      </w:r>
      <w:r>
        <w:t xml:space="preserve"> of accidental collisions, </w:t>
      </w:r>
      <w:proofErr w:type="spellStart"/>
      <w:r>
        <w:rPr>
          <w:u w:val="single"/>
        </w:rPr>
        <w:t>astro</w:t>
      </w:r>
      <w:proofErr w:type="spellEnd"/>
      <w:r>
        <w:rPr>
          <w:u w:val="single"/>
        </w:rPr>
        <w:t>-terror</w:t>
      </w:r>
      <w:r>
        <w:t xml:space="preserve">, and </w:t>
      </w:r>
      <w:r>
        <w:rPr>
          <w:u w:val="single"/>
        </w:rPr>
        <w:t>space weaponization</w:t>
      </w:r>
      <w:r>
        <w:t xml:space="preserve"> </w:t>
      </w:r>
    </w:p>
    <w:p w14:paraId="6D8AF108" w14:textId="77777777" w:rsidR="00FF0F63" w:rsidRPr="002B51C1" w:rsidRDefault="00FF0F63" w:rsidP="00FF0F63">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w:t>
      </w:r>
      <w:proofErr w:type="spellStart"/>
      <w:r w:rsidRPr="00420EBA">
        <w:t>Drmola</w:t>
      </w:r>
      <w:proofErr w:type="spellEnd"/>
      <w:r w:rsidRPr="00420EBA">
        <w:t xml:space="preserve"> PhD student, at the </w:t>
      </w:r>
      <w:proofErr w:type="spellStart"/>
      <w:r w:rsidRPr="00420EBA">
        <w:t>Divison</w:t>
      </w:r>
      <w:proofErr w:type="spellEnd"/>
      <w:r w:rsidRPr="00420EBA">
        <w:t xml:space="preserve"> of Security and Strategic Studies, Masaryk University, Czech Republic. Revisiting the deflection dilemma. October 1, 2015. https://academic.oup.com/astrogeo/article/56/5/5.15/235650</w:t>
      </w:r>
      <w:r>
        <w:t>]</w:t>
      </w:r>
    </w:p>
    <w:p w14:paraId="064DBD57" w14:textId="77777777" w:rsidR="00FF0F63" w:rsidRPr="00732233" w:rsidRDefault="00FF0F63" w:rsidP="00FF0F63">
      <w:pPr>
        <w:rPr>
          <w:sz w:val="16"/>
        </w:rPr>
      </w:pPr>
      <w:r w:rsidRPr="00732233">
        <w:rPr>
          <w:sz w:val="16"/>
        </w:rPr>
        <w:t xml:space="preserve">Sooner or later, </w:t>
      </w:r>
      <w:proofErr w:type="gramStart"/>
      <w:r w:rsidRPr="00732233">
        <w:rPr>
          <w:sz w:val="16"/>
        </w:rPr>
        <w:t>in order to</w:t>
      </w:r>
      <w:proofErr w:type="gramEnd"/>
      <w:r w:rsidRPr="00732233">
        <w:rPr>
          <w:sz w:val="16"/>
        </w:rPr>
        <w:t xml:space="preserve"> avoid the fate of the dinosaurs, </w:t>
      </w:r>
      <w:r w:rsidRPr="004E40A0">
        <w:rPr>
          <w:u w:val="single"/>
        </w:rPr>
        <w:t>humanity needs to develop</w:t>
      </w:r>
      <w:r w:rsidRPr="00732233">
        <w:rPr>
          <w:sz w:val="16"/>
        </w:rPr>
        <w:t xml:space="preserve"> scientific and technological </w:t>
      </w:r>
      <w:r w:rsidRPr="00812B4C">
        <w:rPr>
          <w:highlight w:val="yellow"/>
          <w:u w:val="single"/>
        </w:rPr>
        <w:t xml:space="preserve">capabilities to prevent </w:t>
      </w:r>
      <w:r w:rsidRPr="00812B4C">
        <w:rPr>
          <w:rStyle w:val="Emphasis"/>
          <w:highlight w:val="yellow"/>
        </w:rPr>
        <w:t>extinction</w:t>
      </w:r>
      <w:r w:rsidRPr="004E40A0">
        <w:rPr>
          <w:rStyle w:val="Emphasis"/>
        </w:rPr>
        <w:t xml:space="preserve">-level impact </w:t>
      </w:r>
      <w:r w:rsidRPr="00812B4C">
        <w:rPr>
          <w:rStyle w:val="Emphasis"/>
          <w:highlight w:val="yellow"/>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812B4C">
        <w:rPr>
          <w:highlight w:val="yellow"/>
          <w:u w:val="single"/>
        </w:rPr>
        <w:t>bring</w:t>
      </w:r>
      <w:r w:rsidRPr="004E40A0">
        <w:rPr>
          <w:u w:val="single"/>
        </w:rPr>
        <w:t xml:space="preserve"> about </w:t>
      </w:r>
      <w:r w:rsidRPr="00812B4C">
        <w:rPr>
          <w:rStyle w:val="Emphasis"/>
          <w:highlight w:val="yellow"/>
        </w:rPr>
        <w:t xml:space="preserve">new </w:t>
      </w:r>
      <w:proofErr w:type="gramStart"/>
      <w:r w:rsidRPr="00812B4C">
        <w:rPr>
          <w:rStyle w:val="Emphasis"/>
          <w:highlight w:val="yellow"/>
        </w:rPr>
        <w:t>challenges</w:t>
      </w:r>
      <w:r w:rsidRPr="00732233">
        <w:rPr>
          <w:sz w:val="16"/>
        </w:rPr>
        <w:t xml:space="preserve">, </w:t>
      </w:r>
      <w:r w:rsidRPr="004E40A0">
        <w:rPr>
          <w:u w:val="single"/>
        </w:rPr>
        <w:t>because</w:t>
      </w:r>
      <w:proofErr w:type="gramEnd"/>
      <w:r w:rsidRPr="004E40A0">
        <w:rPr>
          <w:u w:val="single"/>
        </w:rPr>
        <w:t xml:space="preserve"> new </w:t>
      </w:r>
      <w:r w:rsidRPr="00812B4C">
        <w:rPr>
          <w:highlight w:val="yellow"/>
          <w:u w:val="single"/>
        </w:rPr>
        <w:lastRenderedPageBreak/>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812B4C">
        <w:rPr>
          <w:highlight w:val="yellow"/>
          <w:u w:val="single"/>
        </w:rPr>
        <w:t>could</w:t>
      </w:r>
      <w:r w:rsidRPr="004E40A0">
        <w:rPr>
          <w:u w:val="single"/>
        </w:rPr>
        <w:t xml:space="preserve"> also </w:t>
      </w:r>
      <w:r w:rsidRPr="00812B4C">
        <w:rPr>
          <w:highlight w:val="yellow"/>
          <w:u w:val="single"/>
        </w:rPr>
        <w:t xml:space="preserve">be used to </w:t>
      </w:r>
      <w:r w:rsidRPr="00812B4C">
        <w:rPr>
          <w:rStyle w:val="Emphasis"/>
          <w:highlight w:val="yellow"/>
        </w:rPr>
        <w:t>direct them towards the Earth</w:t>
      </w:r>
      <w:r w:rsidRPr="00732233">
        <w:rPr>
          <w:sz w:val="16"/>
        </w:rPr>
        <w:t xml:space="preserve">. This means </w:t>
      </w:r>
      <w:r w:rsidRPr="00812B4C">
        <w:rPr>
          <w:highlight w:val="yellow"/>
          <w:u w:val="single"/>
        </w:rPr>
        <w:t>we could</w:t>
      </w:r>
      <w:r w:rsidRPr="004E40A0">
        <w:rPr>
          <w:u w:val="single"/>
        </w:rPr>
        <w:t xml:space="preserve"> potentially </w:t>
      </w:r>
      <w:r w:rsidRPr="00812B4C">
        <w:rPr>
          <w:highlight w:val="yellow"/>
          <w:u w:val="single"/>
        </w:rPr>
        <w:t xml:space="preserve">turn </w:t>
      </w:r>
      <w:r w:rsidRPr="00812B4C">
        <w:rPr>
          <w:rStyle w:val="Emphasis"/>
          <w:highlight w:val="yellow"/>
        </w:rPr>
        <w:t>any future near-miss</w:t>
      </w:r>
      <w:r w:rsidRPr="00812B4C">
        <w:rPr>
          <w:highlight w:val="yellow"/>
          <w:u w:val="single"/>
        </w:rPr>
        <w:t xml:space="preserve"> into an </w:t>
      </w:r>
      <w:r w:rsidRPr="00812B4C">
        <w:rPr>
          <w:rStyle w:val="Emphasis"/>
          <w:highlight w:val="yellow"/>
        </w:rPr>
        <w:t>impact</w:t>
      </w:r>
      <w:r w:rsidRPr="00732233">
        <w:rPr>
          <w:sz w:val="16"/>
        </w:rPr>
        <w:t>, with all its devastating consequences.</w:t>
      </w:r>
    </w:p>
    <w:p w14:paraId="6F6568C7" w14:textId="77777777" w:rsidR="00FF0F63" w:rsidRPr="00732233" w:rsidRDefault="00FF0F63" w:rsidP="00FF0F63">
      <w:pPr>
        <w:rPr>
          <w:sz w:val="16"/>
        </w:rPr>
      </w:pPr>
      <w:r w:rsidRPr="0028482A">
        <w:rPr>
          <w:rStyle w:val="Emphasis"/>
        </w:rPr>
        <w:t>Sagan</w:t>
      </w:r>
      <w:r w:rsidRPr="00732233">
        <w:rPr>
          <w:sz w:val="16"/>
        </w:rPr>
        <w:t xml:space="preserve"> &amp; </w:t>
      </w:r>
      <w:proofErr w:type="spellStart"/>
      <w:r w:rsidRPr="00732233">
        <w:rPr>
          <w:sz w:val="16"/>
        </w:rPr>
        <w:t>Ostro</w:t>
      </w:r>
      <w:proofErr w:type="spellEnd"/>
      <w:r w:rsidRPr="00732233">
        <w:rPr>
          <w:sz w:val="16"/>
        </w:rPr>
        <w:t xml:space="preserve"> (1994b) </w:t>
      </w:r>
      <w:r w:rsidRPr="0028482A">
        <w:rPr>
          <w:u w:val="single"/>
        </w:rPr>
        <w:t>concluded</w:t>
      </w:r>
      <w:r w:rsidRPr="004E40A0">
        <w:rPr>
          <w:u w:val="single"/>
        </w:rPr>
        <w:t xml:space="preserve"> that </w:t>
      </w:r>
      <w:r w:rsidRPr="0028482A">
        <w:rPr>
          <w:u w:val="single"/>
        </w:rPr>
        <w:t xml:space="preserve">this is a risk </w:t>
      </w:r>
      <w:r w:rsidRPr="0028482A">
        <w:rPr>
          <w:rStyle w:val="Emphasis"/>
        </w:rPr>
        <w:t>not worth taking</w:t>
      </w:r>
      <w:r w:rsidRPr="0028482A">
        <w:rPr>
          <w:sz w:val="16"/>
        </w:rPr>
        <w:t xml:space="preserve">. </w:t>
      </w:r>
      <w:r w:rsidRPr="0028482A">
        <w:rPr>
          <w:u w:val="single"/>
        </w:rPr>
        <w:t>Considering</w:t>
      </w:r>
      <w:r w:rsidRPr="004E40A0">
        <w:rPr>
          <w:u w:val="single"/>
        </w:rPr>
        <w:t xml:space="preserve"> the </w:t>
      </w:r>
      <w:r w:rsidRPr="0028482A">
        <w:rPr>
          <w:rStyle w:val="Emphasis"/>
        </w:rPr>
        <w:t>very low probabilities</w:t>
      </w:r>
      <w:r w:rsidRPr="0028482A">
        <w:rPr>
          <w:u w:val="single"/>
        </w:rPr>
        <w:t xml:space="preserve"> of impacts</w:t>
      </w:r>
      <w:r w:rsidRPr="004E40A0">
        <w:rPr>
          <w:u w:val="single"/>
        </w:rPr>
        <w:t xml:space="preserve"> with objects </w:t>
      </w:r>
      <w:r w:rsidRPr="0028482A">
        <w:rPr>
          <w:u w:val="single"/>
        </w:rPr>
        <w:t>larger than 1 km</w:t>
      </w:r>
      <w:r w:rsidRPr="00732233">
        <w:rPr>
          <w:sz w:val="16"/>
        </w:rPr>
        <w:t xml:space="preserve"> (generally </w:t>
      </w:r>
      <w:r w:rsidRPr="0028482A">
        <w:rPr>
          <w:rStyle w:val="Emphasis"/>
        </w:rPr>
        <w:t>less than 1 in 5000</w:t>
      </w:r>
      <w:r w:rsidRPr="0028482A">
        <w:rPr>
          <w:u w:val="single"/>
        </w:rPr>
        <w:t xml:space="preserve"> for a</w:t>
      </w:r>
      <w:r w:rsidRPr="004E40A0">
        <w:rPr>
          <w:u w:val="single"/>
        </w:rPr>
        <w:t xml:space="preserve"> given </w:t>
      </w:r>
      <w:r w:rsidRPr="0028482A">
        <w:rPr>
          <w:u w:val="single"/>
        </w:rPr>
        <w:t>century</w:t>
      </w:r>
      <w:r w:rsidRPr="00732233">
        <w:rPr>
          <w:sz w:val="16"/>
        </w:rPr>
        <w:t xml:space="preserve">), </w:t>
      </w:r>
      <w:r w:rsidRPr="00812B4C">
        <w:rPr>
          <w:highlight w:val="yellow"/>
          <w:u w:val="single"/>
        </w:rPr>
        <w:t xml:space="preserve">they were </w:t>
      </w:r>
      <w:r w:rsidRPr="0028482A">
        <w:rPr>
          <w:rStyle w:val="Emphasis"/>
        </w:rPr>
        <w:t xml:space="preserve">more </w:t>
      </w:r>
      <w:r w:rsidRPr="00812B4C">
        <w:rPr>
          <w:rStyle w:val="Emphasis"/>
          <w:highlight w:val="yellow"/>
        </w:rPr>
        <w:t>worried</w:t>
      </w:r>
      <w:r w:rsidRPr="00812B4C">
        <w:rPr>
          <w:highlight w:val="yellow"/>
          <w:u w:val="single"/>
        </w:rPr>
        <w:t xml:space="preserve"> about</w:t>
      </w:r>
      <w:r w:rsidRPr="004E40A0">
        <w:rPr>
          <w:u w:val="single"/>
        </w:rPr>
        <w:t xml:space="preserve"> the </w:t>
      </w:r>
      <w:r w:rsidRPr="00812B4C">
        <w:rPr>
          <w:rStyle w:val="Emphasis"/>
          <w:highlight w:val="yellow"/>
        </w:rPr>
        <w:t>misuse</w:t>
      </w:r>
      <w:r w:rsidRPr="00812B4C">
        <w:rPr>
          <w:highlight w:val="yellow"/>
          <w:u w:val="single"/>
        </w:rPr>
        <w:t xml:space="preserve"> of</w:t>
      </w:r>
      <w:r w:rsidRPr="004E40A0">
        <w:rPr>
          <w:u w:val="single"/>
        </w:rPr>
        <w:t xml:space="preserve"> such </w:t>
      </w:r>
      <w:r w:rsidRPr="00812B4C">
        <w:rPr>
          <w:rStyle w:val="Emphasis"/>
          <w:highlight w:val="yellow"/>
        </w:rPr>
        <w:t>trajectory-altering tech</w:t>
      </w:r>
      <w:r w:rsidRPr="00732233">
        <w:rPr>
          <w:sz w:val="16"/>
        </w:rPr>
        <w:t xml:space="preserve">nology </w:t>
      </w:r>
      <w:r w:rsidRPr="00812B4C">
        <w:rPr>
          <w:highlight w:val="yellow"/>
          <w:u w:val="single"/>
        </w:rPr>
        <w:t>than</w:t>
      </w:r>
      <w:r w:rsidRPr="00732233">
        <w:rPr>
          <w:sz w:val="16"/>
        </w:rPr>
        <w:t xml:space="preserve"> the </w:t>
      </w:r>
      <w:proofErr w:type="spellStart"/>
      <w:r w:rsidRPr="00F96675">
        <w:rPr>
          <w:rStyle w:val="Emphasis"/>
          <w:highlight w:val="yellow"/>
        </w:rPr>
        <w:t>undiverted</w:t>
      </w:r>
      <w:proofErr w:type="spellEnd"/>
      <w:r w:rsidRPr="00F96675">
        <w:rPr>
          <w:rStyle w:val="Emphasis"/>
          <w:highlight w:val="yellow"/>
        </w:rPr>
        <w:t xml:space="preserve"> </w:t>
      </w:r>
      <w:r w:rsidRPr="00812B4C">
        <w:rPr>
          <w:rStyle w:val="Emphasis"/>
          <w:highlight w:val="yellow"/>
        </w:rPr>
        <w:t>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812B4C">
        <w:rPr>
          <w:highlight w:val="yellow"/>
          <w:u w:val="single"/>
        </w:rPr>
        <w:t>The risk</w:t>
      </w:r>
      <w:r w:rsidRPr="00732233">
        <w:rPr>
          <w:sz w:val="16"/>
        </w:rPr>
        <w:t xml:space="preserve"> that </w:t>
      </w:r>
      <w:r w:rsidRPr="00812B4C">
        <w:rPr>
          <w:highlight w:val="yellow"/>
          <w:u w:val="single"/>
        </w:rPr>
        <w:t>one of humanity's irrational totalitarian powers</w:t>
      </w:r>
      <w:r w:rsidRPr="002E16CB">
        <w:rPr>
          <w:u w:val="single"/>
        </w:rPr>
        <w:t xml:space="preserve"> decides to </w:t>
      </w:r>
      <w:r w:rsidRPr="00812B4C">
        <w:rPr>
          <w:highlight w:val="yellow"/>
          <w:u w:val="single"/>
        </w:rPr>
        <w:t>have some</w:t>
      </w:r>
      <w:r w:rsidRPr="002E16CB">
        <w:rPr>
          <w:u w:val="single"/>
        </w:rPr>
        <w:t xml:space="preserve"> nearby asteroid </w:t>
      </w:r>
      <w:r w:rsidRPr="00812B4C">
        <w:rPr>
          <w:highlight w:val="yellow"/>
          <w:u w:val="single"/>
        </w:rPr>
        <w:t>steered towards Earth might</w:t>
      </w:r>
      <w:r w:rsidRPr="002E16CB">
        <w:rPr>
          <w:u w:val="single"/>
        </w:rPr>
        <w:t xml:space="preserve"> simply </w:t>
      </w:r>
      <w:r w:rsidRPr="00812B4C">
        <w:rPr>
          <w:highlight w:val="yellow"/>
          <w:u w:val="single"/>
        </w:rPr>
        <w:t xml:space="preserve">be </w:t>
      </w:r>
      <w:r w:rsidRPr="00812B4C">
        <w:rPr>
          <w:rStyle w:val="Emphasis"/>
          <w:highlight w:val="yellow"/>
        </w:rPr>
        <w:t>too high</w:t>
      </w:r>
      <w:r w:rsidRPr="00732233">
        <w:rPr>
          <w:sz w:val="16"/>
        </w:rPr>
        <w:t xml:space="preserve">. </w:t>
      </w:r>
      <w:r w:rsidRPr="00812B4C">
        <w:rPr>
          <w:highlight w:val="yellow"/>
          <w:u w:val="single"/>
        </w:rPr>
        <w:t>Many</w:t>
      </w:r>
      <w:r w:rsidRPr="002E16CB">
        <w:rPr>
          <w:u w:val="single"/>
        </w:rPr>
        <w:t xml:space="preserve"> people</w:t>
      </w:r>
      <w:r w:rsidRPr="00732233">
        <w:rPr>
          <w:sz w:val="16"/>
        </w:rPr>
        <w:t xml:space="preserve"> still </w:t>
      </w:r>
      <w:r w:rsidRPr="00812B4C">
        <w:rPr>
          <w:highlight w:val="yellow"/>
          <w:u w:val="single"/>
        </w:rPr>
        <w:t>see</w:t>
      </w:r>
      <w:r w:rsidRPr="002E16CB">
        <w:rPr>
          <w:u w:val="single"/>
        </w:rPr>
        <w:t xml:space="preserve"> the </w:t>
      </w:r>
      <w:r w:rsidRPr="00812B4C">
        <w:rPr>
          <w:rStyle w:val="Emphasis"/>
          <w:highlight w:val="yellow"/>
        </w:rPr>
        <w:t>default cosmic odds</w:t>
      </w:r>
      <w:r w:rsidRPr="002E16CB">
        <w:rPr>
          <w:u w:val="single"/>
        </w:rPr>
        <w:t xml:space="preserve"> as </w:t>
      </w:r>
      <w:r w:rsidRPr="00812B4C">
        <w:rPr>
          <w:rStyle w:val="Emphasis"/>
          <w:highlight w:val="yellow"/>
        </w:rPr>
        <w:t>preferable</w:t>
      </w:r>
      <w:r w:rsidRPr="00812B4C">
        <w:rPr>
          <w:highlight w:val="yellow"/>
          <w:u w:val="single"/>
        </w:rPr>
        <w:t xml:space="preserve"> to</w:t>
      </w:r>
      <w:r w:rsidRPr="002E16CB">
        <w:rPr>
          <w:u w:val="single"/>
        </w:rPr>
        <w:t xml:space="preserve"> the </w:t>
      </w:r>
      <w:r w:rsidRPr="00812B4C">
        <w:rPr>
          <w:rStyle w:val="Emphasis"/>
          <w:highlight w:val="yellow"/>
        </w:rPr>
        <w:t>lessons of</w:t>
      </w:r>
      <w:r w:rsidRPr="00420EBA">
        <w:rPr>
          <w:rStyle w:val="Emphasis"/>
        </w:rPr>
        <w:t xml:space="preserve"> recent</w:t>
      </w:r>
      <w:r w:rsidRPr="002E16CB">
        <w:rPr>
          <w:rStyle w:val="Emphasis"/>
        </w:rPr>
        <w:t xml:space="preserve"> </w:t>
      </w:r>
      <w:r w:rsidRPr="00812B4C">
        <w:rPr>
          <w:rStyle w:val="Emphasis"/>
          <w:highlight w:val="yellow"/>
        </w:rPr>
        <w:t>history</w:t>
      </w:r>
      <w:r w:rsidRPr="00732233">
        <w:rPr>
          <w:sz w:val="16"/>
        </w:rPr>
        <w:t>.</w:t>
      </w:r>
    </w:p>
    <w:p w14:paraId="207180A6" w14:textId="77777777" w:rsidR="00FF0F63" w:rsidRPr="00732233" w:rsidRDefault="00FF0F63" w:rsidP="00FF0F63">
      <w:pPr>
        <w:rPr>
          <w:sz w:val="16"/>
        </w:rPr>
      </w:pPr>
      <w:proofErr w:type="gramStart"/>
      <w:r w:rsidRPr="00732233">
        <w:rPr>
          <w:sz w:val="16"/>
        </w:rPr>
        <w:t>Later on</w:t>
      </w:r>
      <w:proofErr w:type="gramEnd"/>
      <w:r w:rsidRPr="00732233">
        <w:rPr>
          <w:sz w:val="16"/>
        </w:rPr>
        <w:t xml:space="preserve">, </w:t>
      </w:r>
      <w:r w:rsidRPr="002E16CB">
        <w:rPr>
          <w:u w:val="single"/>
        </w:rPr>
        <w:t>a modification</w:t>
      </w:r>
      <w:r w:rsidRPr="00732233">
        <w:rPr>
          <w:sz w:val="16"/>
        </w:rPr>
        <w:t xml:space="preserve"> of sorts to the deflection dilemma appeared, positing that the “real” dilemma (</w:t>
      </w:r>
      <w:proofErr w:type="spellStart"/>
      <w:r w:rsidRPr="00732233">
        <w:rPr>
          <w:sz w:val="16"/>
        </w:rPr>
        <w:t>Schweickart</w:t>
      </w:r>
      <w:proofErr w:type="spellEnd"/>
      <w:r w:rsidRPr="00732233">
        <w:rPr>
          <w:sz w:val="16"/>
        </w:rPr>
        <w:t xml:space="preserve">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812B4C">
        <w:rPr>
          <w:highlight w:val="yellow"/>
          <w:u w:val="single"/>
        </w:rPr>
        <w:t>Should</w:t>
      </w:r>
      <w:r w:rsidRPr="002E16CB">
        <w:rPr>
          <w:u w:val="single"/>
        </w:rPr>
        <w:t xml:space="preserve"> such a </w:t>
      </w:r>
      <w:r w:rsidRPr="00812B4C">
        <w:rPr>
          <w:highlight w:val="yellow"/>
          <w:u w:val="single"/>
        </w:rPr>
        <w:t>deflection</w:t>
      </w:r>
      <w:r w:rsidRPr="002E16CB">
        <w:rPr>
          <w:u w:val="single"/>
        </w:rPr>
        <w:t xml:space="preserve"> attempt </w:t>
      </w:r>
      <w:r w:rsidRPr="00812B4C">
        <w:rPr>
          <w:rStyle w:val="Emphasis"/>
          <w:highlight w:val="yellow"/>
        </w:rPr>
        <w:t>fail</w:t>
      </w:r>
      <w:r w:rsidRPr="00732233">
        <w:rPr>
          <w:sz w:val="16"/>
        </w:rPr>
        <w:t xml:space="preserve"> to modify the trajectory sufficiently, </w:t>
      </w:r>
      <w:r w:rsidRPr="002E16CB">
        <w:rPr>
          <w:u w:val="single"/>
        </w:rPr>
        <w:t xml:space="preserve">the </w:t>
      </w:r>
      <w:r w:rsidRPr="00812B4C">
        <w:rPr>
          <w:highlight w:val="yellow"/>
          <w:u w:val="single"/>
        </w:rPr>
        <w:t>impact would</w:t>
      </w:r>
      <w:r w:rsidRPr="00420EBA">
        <w:rPr>
          <w:u w:val="single"/>
        </w:rPr>
        <w:t xml:space="preserve"> still </w:t>
      </w:r>
      <w:r w:rsidRPr="00812B4C">
        <w:rPr>
          <w:highlight w:val="yellow"/>
          <w:u w:val="single"/>
        </w:rPr>
        <w:t>occur</w:t>
      </w:r>
      <w:r w:rsidRPr="00420EBA">
        <w:rPr>
          <w:sz w:val="16"/>
        </w:rPr>
        <w:t>,</w:t>
      </w:r>
      <w:r w:rsidRPr="00732233">
        <w:rPr>
          <w:sz w:val="16"/>
        </w:rPr>
        <w:t xml:space="preserve"> albeit </w:t>
      </w:r>
      <w:r w:rsidRPr="00812B4C">
        <w:rPr>
          <w:highlight w:val="yellow"/>
          <w:u w:val="single"/>
        </w:rPr>
        <w:t xml:space="preserve">in a </w:t>
      </w:r>
      <w:r w:rsidRPr="00812B4C">
        <w:rPr>
          <w:rStyle w:val="Emphasis"/>
          <w:highlight w:val="yellow"/>
        </w:rPr>
        <w:t>different area</w:t>
      </w:r>
      <w:r w:rsidRPr="00732233">
        <w:rPr>
          <w:sz w:val="16"/>
        </w:rPr>
        <w:t xml:space="preserve">. </w:t>
      </w:r>
      <w:r w:rsidRPr="00812B4C">
        <w:rPr>
          <w:highlight w:val="yellow"/>
          <w:u w:val="single"/>
        </w:rPr>
        <w:t>This could expose</w:t>
      </w:r>
      <w:r w:rsidRPr="002E16CB">
        <w:rPr>
          <w:u w:val="single"/>
        </w:rPr>
        <w:t xml:space="preserve"> to risk </w:t>
      </w:r>
      <w:r w:rsidRPr="00812B4C">
        <w:rPr>
          <w:highlight w:val="yellow"/>
          <w:u w:val="single"/>
        </w:rPr>
        <w:t>countries</w:t>
      </w:r>
      <w:r w:rsidRPr="002E16CB">
        <w:rPr>
          <w:u w:val="single"/>
        </w:rPr>
        <w:t xml:space="preserve"> that were </w:t>
      </w:r>
      <w:r w:rsidRPr="00812B4C">
        <w:rPr>
          <w:highlight w:val="yellow"/>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812B4C">
        <w:rPr>
          <w:rStyle w:val="Emphasis"/>
          <w:highlight w:val="yellow"/>
        </w:rPr>
        <w:t>repercussions</w:t>
      </w:r>
      <w:r w:rsidRPr="002E16CB">
        <w:rPr>
          <w:u w:val="single"/>
        </w:rPr>
        <w:t xml:space="preserve"> of such an event </w:t>
      </w:r>
      <w:r w:rsidRPr="00812B4C">
        <w:rPr>
          <w:highlight w:val="yellow"/>
          <w:u w:val="single"/>
        </w:rPr>
        <w:t>would</w:t>
      </w:r>
      <w:r w:rsidRPr="00732233">
        <w:rPr>
          <w:sz w:val="16"/>
        </w:rPr>
        <w:t xml:space="preserve"> certainly</w:t>
      </w:r>
      <w:r w:rsidRPr="00420EBA">
        <w:t xml:space="preserve"> </w:t>
      </w:r>
      <w:r w:rsidRPr="00812B4C">
        <w:rPr>
          <w:highlight w:val="yellow"/>
          <w:u w:val="single"/>
        </w:rPr>
        <w:t xml:space="preserve">be </w:t>
      </w:r>
      <w:r w:rsidRPr="00812B4C">
        <w:rPr>
          <w:rStyle w:val="Emphasis"/>
          <w:highlight w:val="yellow"/>
        </w:rPr>
        <w:t>grave</w:t>
      </w:r>
      <w:r w:rsidRPr="00732233">
        <w:rPr>
          <w:sz w:val="16"/>
        </w:rPr>
        <w:t>.</w:t>
      </w:r>
    </w:p>
    <w:p w14:paraId="3D611894" w14:textId="77777777" w:rsidR="00FF0F63" w:rsidRPr="00732233" w:rsidRDefault="00FF0F63" w:rsidP="00FF0F63">
      <w:pPr>
        <w:rPr>
          <w:sz w:val="16"/>
        </w:rPr>
      </w:pPr>
      <w:r w:rsidRPr="00732233">
        <w:rPr>
          <w:sz w:val="16"/>
        </w:rPr>
        <w:t>Privatization and industry</w:t>
      </w:r>
    </w:p>
    <w:p w14:paraId="50F8A90D" w14:textId="77777777" w:rsidR="00FF0F63" w:rsidRPr="00732233" w:rsidRDefault="00FF0F63" w:rsidP="00FF0F63">
      <w:pPr>
        <w:rPr>
          <w:sz w:val="16"/>
        </w:rPr>
      </w:pPr>
      <w:proofErr w:type="gramStart"/>
      <w:r w:rsidRPr="00732233">
        <w:rPr>
          <w:sz w:val="16"/>
        </w:rPr>
        <w:t xml:space="preserve">Both of </w:t>
      </w:r>
      <w:r w:rsidRPr="002E16CB">
        <w:rPr>
          <w:u w:val="single"/>
        </w:rPr>
        <w:t>these</w:t>
      </w:r>
      <w:proofErr w:type="gramEnd"/>
      <w:r w:rsidRPr="002E16CB">
        <w:rPr>
          <w:u w:val="single"/>
        </w:rPr>
        <w:t xml:space="preserv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w:t>
      </w:r>
      <w:proofErr w:type="gramStart"/>
      <w:r w:rsidRPr="00732233">
        <w:rPr>
          <w:sz w:val="16"/>
        </w:rPr>
        <w:t>At the moment</w:t>
      </w:r>
      <w:proofErr w:type="gramEnd"/>
      <w:r w:rsidRPr="00732233">
        <w:rPr>
          <w:sz w:val="16"/>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812B4C">
        <w:rPr>
          <w:rStyle w:val="Emphasis"/>
          <w:highlight w:val="yellow"/>
        </w:rPr>
        <w:t>asteroid mining</w:t>
      </w:r>
      <w:r w:rsidRPr="00732233">
        <w:rPr>
          <w:sz w:val="16"/>
        </w:rPr>
        <w:t xml:space="preserve">, has received increased attention and investment. It has already spawned private companies (such as Deep Space Industries and Planetary Resources, Inc.); this industry </w:t>
      </w:r>
      <w:r w:rsidRPr="00812B4C">
        <w:rPr>
          <w:highlight w:val="yellow"/>
          <w:u w:val="single"/>
        </w:rPr>
        <w:t xml:space="preserve">is </w:t>
      </w:r>
      <w:r w:rsidRPr="00812B4C">
        <w:rPr>
          <w:rStyle w:val="Emphasis"/>
          <w:highlight w:val="yellow"/>
        </w:rPr>
        <w:t>highly relevant</w:t>
      </w:r>
      <w:r w:rsidRPr="00812B4C">
        <w:rPr>
          <w:highlight w:val="yellow"/>
          <w:u w:val="single"/>
        </w:rPr>
        <w:t xml:space="preserve"> to the </w:t>
      </w:r>
      <w:r w:rsidRPr="00812B4C">
        <w:rPr>
          <w:rStyle w:val="Emphasis"/>
          <w:highlight w:val="yellow"/>
        </w:rPr>
        <w:t>deflection dilemma</w:t>
      </w:r>
      <w:r w:rsidRPr="00732233">
        <w:rPr>
          <w:sz w:val="16"/>
        </w:rPr>
        <w:t xml:space="preserve"> (</w:t>
      </w:r>
      <w:proofErr w:type="spellStart"/>
      <w:r w:rsidRPr="00732233">
        <w:rPr>
          <w:sz w:val="16"/>
        </w:rPr>
        <w:t>Ostro</w:t>
      </w:r>
      <w:proofErr w:type="spellEnd"/>
      <w:r w:rsidRPr="00732233">
        <w:rPr>
          <w:sz w:val="16"/>
        </w:rPr>
        <w:t xml:space="preserve"> 1999).</w:t>
      </w:r>
    </w:p>
    <w:p w14:paraId="6E7A35E8" w14:textId="77777777" w:rsidR="00FF0F63" w:rsidRPr="00732233" w:rsidRDefault="00FF0F63" w:rsidP="00FF0F63">
      <w:pPr>
        <w:rPr>
          <w:sz w:val="16"/>
        </w:rPr>
      </w:pPr>
      <w:r w:rsidRPr="00732233">
        <w:rPr>
          <w:sz w:val="16"/>
        </w:rPr>
        <w:t xml:space="preserve">While the idea of mining asteroids carries with it an air of science fiction (as all space-based </w:t>
      </w:r>
      <w:proofErr w:type="spellStart"/>
      <w:r w:rsidRPr="00732233">
        <w:rPr>
          <w:sz w:val="16"/>
        </w:rPr>
        <w:t>endeavours</w:t>
      </w:r>
      <w:proofErr w:type="spellEnd"/>
      <w:r w:rsidRPr="00732233">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732233">
        <w:rPr>
          <w:sz w:val="16"/>
        </w:rPr>
        <w:t>properties, but</w:t>
      </w:r>
      <w:proofErr w:type="gramEnd"/>
      <w:r w:rsidRPr="00732233">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732233">
        <w:rPr>
          <w:sz w:val="16"/>
        </w:rPr>
        <w:t>Willbold</w:t>
      </w:r>
      <w:proofErr w:type="spellEnd"/>
      <w:r w:rsidRPr="00732233">
        <w:rPr>
          <w:sz w:val="16"/>
        </w:rPr>
        <w:t xml:space="preserve">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w:t>
      </w:r>
      <w:proofErr w:type="spellStart"/>
      <w:r w:rsidRPr="00732233">
        <w:rPr>
          <w:sz w:val="16"/>
        </w:rPr>
        <w:t>Graedel</w:t>
      </w:r>
      <w:proofErr w:type="spellEnd"/>
      <w:r w:rsidRPr="00732233">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 xml:space="preserve">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732233">
        <w:rPr>
          <w:sz w:val="16"/>
        </w:rPr>
        <w:t>kilogramme</w:t>
      </w:r>
      <w:proofErr w:type="spellEnd"/>
      <w:r w:rsidRPr="00732233">
        <w:rPr>
          <w:sz w:val="16"/>
        </w:rPr>
        <w:t xml:space="preserve"> to launch water (or anything else) to low Earth orbit and about two or three times more for geostationary transfer orbit (Jain &amp; </w:t>
      </w:r>
      <w:proofErr w:type="spellStart"/>
      <w:r w:rsidRPr="00732233">
        <w:rPr>
          <w:sz w:val="16"/>
        </w:rPr>
        <w:t>Trost</w:t>
      </w:r>
      <w:proofErr w:type="spellEnd"/>
      <w:r w:rsidRPr="00732233">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 xml:space="preserve">If the costs associated with mining water from asteroids can be brought below the cost of launching water from Earth, this seemingly counter-intuitive industry might take off and become profitable. Additionally, </w:t>
      </w:r>
      <w:proofErr w:type="gramStart"/>
      <w:r w:rsidRPr="00732233">
        <w:rPr>
          <w:sz w:val="16"/>
        </w:rPr>
        <w:t>through the use of</w:t>
      </w:r>
      <w:proofErr w:type="gramEnd"/>
      <w:r w:rsidRPr="00732233">
        <w:rPr>
          <w:sz w:val="16"/>
        </w:rPr>
        <w:t xml:space="preserve"> some form of </w:t>
      </w:r>
      <w:proofErr w:type="spellStart"/>
      <w:r w:rsidRPr="00732233">
        <w:rPr>
          <w:sz w:val="16"/>
        </w:rPr>
        <w:t>refuelling</w:t>
      </w:r>
      <w:proofErr w:type="spellEnd"/>
      <w:r w:rsidRPr="00732233">
        <w:rPr>
          <w:sz w:val="16"/>
        </w:rPr>
        <w:t xml:space="preserve"> depots, it </w:t>
      </w:r>
      <w:r w:rsidRPr="00732233">
        <w:rPr>
          <w:sz w:val="16"/>
        </w:rPr>
        <w:lastRenderedPageBreak/>
        <w:t xml:space="preserve">would probably in turn make space </w:t>
      </w:r>
      <w:proofErr w:type="spellStart"/>
      <w:r w:rsidRPr="00732233">
        <w:rPr>
          <w:sz w:val="16"/>
        </w:rPr>
        <w:t>endeavours</w:t>
      </w:r>
      <w:proofErr w:type="spellEnd"/>
      <w:r w:rsidRPr="00732233">
        <w:rPr>
          <w:sz w:val="16"/>
        </w:rPr>
        <w:t xml:space="preserve">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732233">
        <w:rPr>
          <w:sz w:val="16"/>
        </w:rPr>
        <w:t>Ostro</w:t>
      </w:r>
      <w:proofErr w:type="spellEnd"/>
      <w:r w:rsidRPr="00732233">
        <w:rPr>
          <w:sz w:val="16"/>
        </w:rPr>
        <w:t xml:space="preserve"> 1999). There are different speculative costs and benefits associated with either option, which would vary with the size, </w:t>
      </w:r>
      <w:proofErr w:type="gramStart"/>
      <w:r w:rsidRPr="00732233">
        <w:rPr>
          <w:sz w:val="16"/>
        </w:rPr>
        <w:t>orbit</w:t>
      </w:r>
      <w:proofErr w:type="gramEnd"/>
      <w:r w:rsidRPr="00732233">
        <w:rPr>
          <w:sz w:val="16"/>
        </w:rPr>
        <w:t xml:space="preserve"> and composition of the asteroid. But, crucially, the second option would entail putting asteroids into orbit around the Earth, the Moon or possibly at one of the Earth's </w:t>
      </w:r>
      <w:proofErr w:type="spellStart"/>
      <w:r w:rsidRPr="00732233">
        <w:rPr>
          <w:sz w:val="16"/>
        </w:rPr>
        <w:t>Lagrangian</w:t>
      </w:r>
      <w:proofErr w:type="spellEnd"/>
      <w:r w:rsidRPr="00732233">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732233">
        <w:rPr>
          <w:sz w:val="16"/>
        </w:rPr>
        <w:t>stepping stone</w:t>
      </w:r>
      <w:proofErr w:type="gramEnd"/>
      <w:r w:rsidRPr="00732233">
        <w:rPr>
          <w:sz w:val="16"/>
        </w:rPr>
        <w:t xml:space="preserve"> towards a future mission to Mars (see box “NASA's Asteroid Redirect Mission”; Brophy et al. 2012, Burchell 2014, Gates et al. 2015).</w:t>
      </w:r>
    </w:p>
    <w:p w14:paraId="6172EB7B" w14:textId="77777777" w:rsidR="00FF0F63" w:rsidRPr="00732233" w:rsidRDefault="00FF0F63" w:rsidP="00FF0F63">
      <w:pPr>
        <w:rPr>
          <w:sz w:val="16"/>
        </w:rPr>
      </w:pPr>
      <w:proofErr w:type="spellStart"/>
      <w:r w:rsidRPr="00732233">
        <w:rPr>
          <w:u w:val="single"/>
        </w:rPr>
        <w:t>Programmes</w:t>
      </w:r>
      <w:proofErr w:type="spellEnd"/>
      <w:r w:rsidRPr="00732233">
        <w:rPr>
          <w:u w:val="single"/>
        </w:rPr>
        <w:t xml:space="preserve">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812B4C">
        <w:rPr>
          <w:highlight w:val="yellow"/>
          <w:u w:val="single"/>
        </w:rPr>
        <w:t>Once</w:t>
      </w:r>
      <w:r w:rsidRPr="00732233">
        <w:rPr>
          <w:u w:val="single"/>
        </w:rPr>
        <w:t xml:space="preserve"> private mining </w:t>
      </w:r>
      <w:r w:rsidRPr="00812B4C">
        <w:rPr>
          <w:highlight w:val="yellow"/>
          <w:u w:val="single"/>
        </w:rPr>
        <w:t>companies acquire</w:t>
      </w:r>
      <w:r w:rsidRPr="00732233">
        <w:rPr>
          <w:u w:val="single"/>
        </w:rPr>
        <w:t xml:space="preserve"> the technical </w:t>
      </w:r>
      <w:r w:rsidRPr="00812B4C">
        <w:rPr>
          <w:highlight w:val="yellow"/>
          <w:u w:val="single"/>
        </w:rPr>
        <w:t xml:space="preserve">ability to </w:t>
      </w:r>
      <w:r w:rsidRPr="00812B4C">
        <w:rPr>
          <w:rStyle w:val="Emphasis"/>
          <w:highlight w:val="yellow"/>
        </w:rPr>
        <w:t>redirect</w:t>
      </w:r>
      <w:r w:rsidRPr="00732233">
        <w:rPr>
          <w:u w:val="single"/>
        </w:rPr>
        <w:t xml:space="preserve"> suitable </w:t>
      </w:r>
      <w:r w:rsidRPr="00812B4C">
        <w:rPr>
          <w:rStyle w:val="Emphasis"/>
          <w:highlight w:val="yellow"/>
        </w:rPr>
        <w:t>NEOs</w:t>
      </w:r>
      <w:r w:rsidRPr="00732233">
        <w:rPr>
          <w:sz w:val="16"/>
        </w:rPr>
        <w:t xml:space="preserve"> (</w:t>
      </w:r>
      <w:proofErr w:type="spellStart"/>
      <w:r w:rsidRPr="00732233">
        <w:rPr>
          <w:sz w:val="16"/>
        </w:rPr>
        <w:t>Baoyin</w:t>
      </w:r>
      <w:proofErr w:type="spellEnd"/>
      <w:r w:rsidRPr="00732233">
        <w:rPr>
          <w:sz w:val="16"/>
        </w:rPr>
        <w:t xml:space="preserve"> et al. 2011) </w:t>
      </w:r>
      <w:proofErr w:type="gramStart"/>
      <w:r w:rsidRPr="00732233">
        <w:rPr>
          <w:sz w:val="16"/>
        </w:rPr>
        <w:t xml:space="preserve">in order </w:t>
      </w:r>
      <w:r w:rsidRPr="003669C0">
        <w:rPr>
          <w:rStyle w:val="StyleUnderline"/>
          <w:highlight w:val="yellow"/>
        </w:rPr>
        <w:t>to</w:t>
      </w:r>
      <w:proofErr w:type="gramEnd"/>
      <w:r w:rsidRPr="003669C0">
        <w:rPr>
          <w:rStyle w:val="StyleUnderline"/>
          <w:highlight w:val="yellow"/>
        </w:rPr>
        <w:t xml:space="preserve"> extract platinum or water</w:t>
      </w:r>
      <w:r w:rsidRPr="00732233">
        <w:rPr>
          <w:sz w:val="16"/>
        </w:rPr>
        <w:t xml:space="preserve"> from them, </w:t>
      </w:r>
      <w:r w:rsidRPr="00812B4C">
        <w:rPr>
          <w:rStyle w:val="Emphasis"/>
          <w:highlight w:val="yellow"/>
        </w:rPr>
        <w:t>perilous inflections</w:t>
      </w:r>
      <w:r w:rsidRPr="00812B4C">
        <w:rPr>
          <w:highlight w:val="yellow"/>
          <w:u w:val="single"/>
        </w:rPr>
        <w:t xml:space="preserve"> become </w:t>
      </w:r>
      <w:r w:rsidRPr="00812B4C">
        <w:rPr>
          <w:rStyle w:val="Emphasis"/>
          <w:highlight w:val="yellow"/>
        </w:rPr>
        <w:t>more likely</w:t>
      </w:r>
      <w:r w:rsidRPr="00732233">
        <w:rPr>
          <w:sz w:val="16"/>
        </w:rPr>
        <w:t>.</w:t>
      </w:r>
    </w:p>
    <w:p w14:paraId="10C0C499" w14:textId="77777777" w:rsidR="00FF0F63" w:rsidRPr="00732233" w:rsidRDefault="00FF0F63" w:rsidP="00FF0F63">
      <w:pPr>
        <w:rPr>
          <w:sz w:val="16"/>
        </w:rPr>
      </w:pPr>
      <w:r w:rsidRPr="00732233">
        <w:rPr>
          <w:sz w:val="16"/>
        </w:rPr>
        <w:t xml:space="preserve">The </w:t>
      </w:r>
      <w:r w:rsidRPr="00812B4C">
        <w:rPr>
          <w:rStyle w:val="Emphasis"/>
          <w:highlight w:val="yellow"/>
        </w:rPr>
        <w:t>probability of accidents</w:t>
      </w:r>
      <w:r w:rsidRPr="00812B4C">
        <w:rPr>
          <w:sz w:val="16"/>
          <w:highlight w:val="yellow"/>
        </w:rPr>
        <w:t xml:space="preserve"> </w:t>
      </w:r>
      <w:r w:rsidRPr="00812B4C">
        <w:rPr>
          <w:highlight w:val="yellow"/>
          <w:u w:val="single"/>
        </w:rPr>
        <w:t xml:space="preserve">will </w:t>
      </w:r>
      <w:r w:rsidRPr="00812B4C">
        <w:rPr>
          <w:rStyle w:val="Emphasis"/>
          <w:highlight w:val="yellow"/>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812B4C">
        <w:rPr>
          <w:rStyle w:val="Emphasis"/>
          <w:highlight w:val="yellow"/>
        </w:rPr>
        <w:t>even</w:t>
      </w:r>
      <w:r w:rsidRPr="00812B4C">
        <w:rPr>
          <w:highlight w:val="yellow"/>
          <w:u w:val="single"/>
        </w:rPr>
        <w:t xml:space="preserve"> a </w:t>
      </w:r>
      <w:r w:rsidRPr="00812B4C">
        <w:rPr>
          <w:rStyle w:val="Emphasis"/>
          <w:highlight w:val="yellow"/>
        </w:rPr>
        <w:t>tiny technical</w:t>
      </w:r>
      <w:r w:rsidRPr="00812B4C">
        <w:rPr>
          <w:highlight w:val="yellow"/>
          <w:u w:val="single"/>
        </w:rPr>
        <w:t xml:space="preserve"> or </w:t>
      </w:r>
      <w:r w:rsidRPr="00812B4C">
        <w:rPr>
          <w:rStyle w:val="Emphasis"/>
          <w:highlight w:val="yellow"/>
        </w:rPr>
        <w:t>human error</w:t>
      </w:r>
      <w:r w:rsidRPr="00732233">
        <w:rPr>
          <w:u w:val="single"/>
        </w:rPr>
        <w:t xml:space="preserve"> in the execution of an inflection meant to place an asteroid into the lunar or geocentric orbit </w:t>
      </w:r>
      <w:r w:rsidRPr="00812B4C">
        <w:rPr>
          <w:highlight w:val="yellow"/>
          <w:u w:val="single"/>
        </w:rPr>
        <w:t>might send it</w:t>
      </w:r>
      <w:r w:rsidRPr="00732233">
        <w:rPr>
          <w:u w:val="single"/>
        </w:rPr>
        <w:t xml:space="preserve"> </w:t>
      </w:r>
      <w:r w:rsidRPr="00732233">
        <w:rPr>
          <w:rStyle w:val="Emphasis"/>
        </w:rPr>
        <w:t xml:space="preserve">crashing </w:t>
      </w:r>
      <w:r w:rsidRPr="00812B4C">
        <w:rPr>
          <w:rStyle w:val="Emphasis"/>
          <w:highlight w:val="yellow"/>
        </w:rPr>
        <w:t>into</w:t>
      </w:r>
      <w:r w:rsidRPr="00732233">
        <w:rPr>
          <w:rStyle w:val="Emphasis"/>
        </w:rPr>
        <w:t xml:space="preserve"> the </w:t>
      </w:r>
      <w:r w:rsidRPr="00812B4C">
        <w:rPr>
          <w:rStyle w:val="Emphasis"/>
          <w:highlight w:val="yellow"/>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812B4C">
        <w:rPr>
          <w:rStyle w:val="Emphasis"/>
          <w:highlight w:val="yellow"/>
        </w:rPr>
        <w:t>industries</w:t>
      </w:r>
      <w:r w:rsidRPr="00812B4C">
        <w:rPr>
          <w:highlight w:val="yellow"/>
          <w:u w:val="single"/>
        </w:rPr>
        <w:t xml:space="preserve"> tend to be </w:t>
      </w:r>
      <w:r w:rsidRPr="00812B4C">
        <w:rPr>
          <w:rStyle w:val="Emphasis"/>
          <w:highlight w:val="yellow"/>
        </w:rPr>
        <w:t>more accident-prone</w:t>
      </w:r>
      <w:r w:rsidRPr="00812B4C">
        <w:rPr>
          <w:highlight w:val="yellow"/>
          <w:u w:val="single"/>
        </w:rPr>
        <w:t xml:space="preserve"> during</w:t>
      </w:r>
      <w:r w:rsidRPr="00732233">
        <w:rPr>
          <w:u w:val="single"/>
        </w:rPr>
        <w:t xml:space="preserve"> their </w:t>
      </w:r>
      <w:r w:rsidRPr="00812B4C">
        <w:rPr>
          <w:rStyle w:val="Emphasis"/>
          <w:highlight w:val="yellow"/>
        </w:rPr>
        <w:t>infancy</w:t>
      </w:r>
      <w:r w:rsidRPr="00812B4C">
        <w:rPr>
          <w:sz w:val="16"/>
          <w:highlight w:val="yellow"/>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4E42DF2C" w14:textId="77777777" w:rsidR="00FF0F63" w:rsidRDefault="00FF0F63" w:rsidP="00FF0F63">
      <w:pPr>
        <w:rPr>
          <w:sz w:val="16"/>
        </w:rPr>
      </w:pPr>
      <w:r w:rsidRPr="00732233">
        <w:rPr>
          <w:u w:val="single"/>
        </w:rPr>
        <w:t xml:space="preserve">The second source of risk is the </w:t>
      </w:r>
      <w:r w:rsidRPr="00732233">
        <w:rPr>
          <w:rStyle w:val="Emphasis"/>
        </w:rPr>
        <w:t>intentional misuse</w:t>
      </w:r>
      <w:r w:rsidRPr="00732233">
        <w:rPr>
          <w:sz w:val="16"/>
        </w:rPr>
        <w:t xml:space="preserve">, </w:t>
      </w:r>
      <w:proofErr w:type="gramStart"/>
      <w:r w:rsidRPr="00732233">
        <w:rPr>
          <w:sz w:val="16"/>
        </w:rPr>
        <w:t>similar to</w:t>
      </w:r>
      <w:proofErr w:type="gramEnd"/>
      <w:r w:rsidRPr="00732233">
        <w:rPr>
          <w:sz w:val="16"/>
        </w:rPr>
        <w:t xml:space="preserve"> the original deflection dilemma. But </w:t>
      </w:r>
      <w:r w:rsidRPr="00732233">
        <w:rPr>
          <w:u w:val="single"/>
        </w:rPr>
        <w:t xml:space="preserve">the </w:t>
      </w:r>
      <w:r w:rsidRPr="00812B4C">
        <w:rPr>
          <w:rStyle w:val="Emphasis"/>
          <w:highlight w:val="yellow"/>
        </w:rPr>
        <w:t>entry barrier</w:t>
      </w:r>
      <w:r w:rsidRPr="00812B4C">
        <w:rPr>
          <w:highlight w:val="yellow"/>
          <w:u w:val="single"/>
        </w:rPr>
        <w:t xml:space="preserve"> for </w:t>
      </w:r>
      <w:r w:rsidRPr="00812B4C">
        <w:rPr>
          <w:rStyle w:val="Emphasis"/>
          <w:highlight w:val="yellow"/>
        </w:rPr>
        <w:t>asteroid weaponization</w:t>
      </w:r>
      <w:r w:rsidRPr="00812B4C">
        <w:rPr>
          <w:highlight w:val="yellow"/>
          <w:u w:val="single"/>
        </w:rPr>
        <w:t xml:space="preserve"> gets </w:t>
      </w:r>
      <w:r w:rsidRPr="00812B4C">
        <w:rPr>
          <w:rStyle w:val="Emphasis"/>
          <w:highlight w:val="yellow"/>
        </w:rPr>
        <w:t>much lower</w:t>
      </w:r>
      <w:r w:rsidRPr="00812B4C">
        <w:rPr>
          <w:highlight w:val="yellow"/>
          <w:u w:val="single"/>
        </w:rPr>
        <w:t xml:space="preserve"> if </w:t>
      </w:r>
      <w:r w:rsidRPr="00812B4C">
        <w:rPr>
          <w:rStyle w:val="Emphasis"/>
          <w:highlight w:val="yellow"/>
        </w:rPr>
        <w:t>mining</w:t>
      </w:r>
      <w:r w:rsidRPr="00732233">
        <w:rPr>
          <w:u w:val="single"/>
        </w:rPr>
        <w:t xml:space="preserve"> them </w:t>
      </w:r>
      <w:r w:rsidRPr="00812B4C">
        <w:rPr>
          <w:highlight w:val="yellow"/>
          <w:u w:val="single"/>
        </w:rPr>
        <w:t xml:space="preserve">and </w:t>
      </w:r>
      <w:r w:rsidRPr="00812B4C">
        <w:rPr>
          <w:rStyle w:val="Emphasis"/>
          <w:highlight w:val="yellow"/>
        </w:rPr>
        <w:t>moving</w:t>
      </w:r>
      <w:r w:rsidRPr="00812B4C">
        <w:rPr>
          <w:highlight w:val="yellow"/>
          <w:u w:val="single"/>
        </w:rPr>
        <w:t xml:space="preserve"> them</w:t>
      </w:r>
      <w:r w:rsidRPr="00732233">
        <w:rPr>
          <w:u w:val="single"/>
        </w:rPr>
        <w:t xml:space="preserve"> around </w:t>
      </w:r>
      <w:r w:rsidRPr="00812B4C">
        <w:rPr>
          <w:highlight w:val="yellow"/>
          <w:u w:val="single"/>
        </w:rPr>
        <w:t>becomes</w:t>
      </w:r>
      <w:r w:rsidRPr="00732233">
        <w:rPr>
          <w:u w:val="single"/>
        </w:rPr>
        <w:t xml:space="preserve"> a </w:t>
      </w:r>
      <w:r w:rsidRPr="00812B4C">
        <w:rPr>
          <w:rStyle w:val="Emphasis"/>
          <w:highlight w:val="yellow"/>
        </w:rPr>
        <w:t>common</w:t>
      </w:r>
      <w:r w:rsidRPr="00732233">
        <w:rPr>
          <w:rStyle w:val="Emphasis"/>
        </w:rPr>
        <w:t xml:space="preserve"> industrial </w:t>
      </w:r>
      <w:r w:rsidRPr="00C52976">
        <w:rPr>
          <w:rStyle w:val="Emphasis"/>
        </w:rPr>
        <w:t>activity</w:t>
      </w:r>
      <w:r w:rsidRPr="00732233">
        <w:rPr>
          <w:sz w:val="16"/>
        </w:rPr>
        <w:t xml:space="preserve">. </w:t>
      </w:r>
      <w:r w:rsidRPr="00812B4C">
        <w:rPr>
          <w:highlight w:val="yellow"/>
          <w:u w:val="single"/>
        </w:rPr>
        <w:t xml:space="preserve">This is in </w:t>
      </w:r>
      <w:r w:rsidRPr="00812B4C">
        <w:rPr>
          <w:rStyle w:val="Emphasis"/>
          <w:highlight w:val="yellow"/>
        </w:rPr>
        <w:t>stark contrast</w:t>
      </w:r>
      <w:r w:rsidRPr="00812B4C">
        <w:rPr>
          <w:highlight w:val="yellow"/>
          <w:u w:val="single"/>
        </w:rPr>
        <w:t xml:space="preserve"> to the original </w:t>
      </w:r>
      <w:r w:rsidRPr="00812B4C">
        <w:rPr>
          <w:rStyle w:val="Emphasis"/>
          <w:highlight w:val="yellow"/>
        </w:rPr>
        <w:t>scenario</w:t>
      </w:r>
      <w:r w:rsidRPr="00812B4C">
        <w:rPr>
          <w:highlight w:val="yellow"/>
          <w:u w:val="single"/>
        </w:rPr>
        <w:t xml:space="preserve"> which</w:t>
      </w:r>
      <w:r w:rsidRPr="00732233">
        <w:rPr>
          <w:u w:val="single"/>
        </w:rPr>
        <w:t xml:space="preserve"> </w:t>
      </w:r>
      <w:r w:rsidRPr="00812B4C">
        <w:rPr>
          <w:highlight w:val="yellow"/>
          <w:u w:val="single"/>
        </w:rPr>
        <w:t>envisioned</w:t>
      </w:r>
      <w:r w:rsidRPr="00732233">
        <w:rPr>
          <w:u w:val="single"/>
        </w:rPr>
        <w:t xml:space="preserve"> this </w:t>
      </w:r>
      <w:r w:rsidRPr="00812B4C">
        <w:rPr>
          <w:highlight w:val="yellow"/>
          <w:u w:val="single"/>
        </w:rPr>
        <w:t>tech</w:t>
      </w:r>
      <w:r w:rsidRPr="00732233">
        <w:rPr>
          <w:sz w:val="16"/>
        </w:rPr>
        <w:t xml:space="preserve">nology to be used </w:t>
      </w:r>
      <w:r w:rsidRPr="00812B4C">
        <w:rPr>
          <w:highlight w:val="yellow"/>
          <w:u w:val="single"/>
        </w:rPr>
        <w:t xml:space="preserve">solely for </w:t>
      </w:r>
      <w:r w:rsidRPr="00812B4C">
        <w:rPr>
          <w:rStyle w:val="Emphasis"/>
          <w:highlight w:val="yellow"/>
        </w:rPr>
        <w:t xml:space="preserve">planetary </w:t>
      </w:r>
      <w:proofErr w:type="spellStart"/>
      <w:r w:rsidRPr="00812B4C">
        <w:rPr>
          <w:rStyle w:val="Emphasis"/>
          <w:highlight w:val="yellow"/>
        </w:rPr>
        <w:t>defence</w:t>
      </w:r>
      <w:proofErr w:type="spellEnd"/>
      <w:r w:rsidRPr="00732233">
        <w:rPr>
          <w:sz w:val="16"/>
        </w:rPr>
        <w:t xml:space="preserve"> and under control of a very small number of the most powerful countries (Morrison 2010). </w:t>
      </w:r>
      <w:r w:rsidRPr="00812B4C">
        <w:rPr>
          <w:highlight w:val="yellow"/>
          <w:u w:val="single"/>
        </w:rPr>
        <w:t>If</w:t>
      </w:r>
      <w:r w:rsidRPr="00732233">
        <w:rPr>
          <w:u w:val="single"/>
        </w:rPr>
        <w:t xml:space="preserve"> such a powerful </w:t>
      </w:r>
      <w:r w:rsidRPr="00812B4C">
        <w:rPr>
          <w:highlight w:val="yellow"/>
          <w:u w:val="single"/>
        </w:rPr>
        <w:t>tech</w:t>
      </w:r>
      <w:r w:rsidRPr="00732233">
        <w:rPr>
          <w:sz w:val="16"/>
        </w:rPr>
        <w:t xml:space="preserve">nology </w:t>
      </w:r>
      <w:r w:rsidRPr="00812B4C">
        <w:rPr>
          <w:highlight w:val="yellow"/>
          <w:u w:val="single"/>
        </w:rPr>
        <w:t xml:space="preserve">becomes </w:t>
      </w:r>
      <w:r w:rsidRPr="00812B4C">
        <w:rPr>
          <w:rStyle w:val="Emphasis"/>
          <w:highlight w:val="yellow"/>
        </w:rPr>
        <w:t>widely</w:t>
      </w:r>
      <w:r w:rsidRPr="00732233">
        <w:rPr>
          <w:sz w:val="16"/>
        </w:rPr>
        <w:t xml:space="preserve"> and commercially </w:t>
      </w:r>
      <w:r w:rsidRPr="00812B4C">
        <w:rPr>
          <w:rStyle w:val="Emphasis"/>
          <w:highlight w:val="yellow"/>
        </w:rPr>
        <w:t>available</w:t>
      </w:r>
      <w:r w:rsidRPr="00732233">
        <w:rPr>
          <w:sz w:val="16"/>
        </w:rPr>
        <w:t xml:space="preserve">, even </w:t>
      </w:r>
      <w:r w:rsidRPr="00812B4C">
        <w:rPr>
          <w:rStyle w:val="Emphasis"/>
          <w:highlight w:val="yellow"/>
        </w:rPr>
        <w:t>rogue states</w:t>
      </w:r>
      <w:r w:rsidRPr="00812B4C">
        <w:rPr>
          <w:sz w:val="16"/>
          <w:highlight w:val="yellow"/>
        </w:rPr>
        <w:t xml:space="preserve"> </w:t>
      </w:r>
      <w:r w:rsidRPr="00812B4C">
        <w:rPr>
          <w:highlight w:val="yellow"/>
          <w:u w:val="single"/>
        </w:rPr>
        <w:t>and</w:t>
      </w:r>
      <w:r w:rsidRPr="00732233">
        <w:rPr>
          <w:sz w:val="16"/>
        </w:rPr>
        <w:t xml:space="preserve"> well-funded </w:t>
      </w:r>
      <w:r w:rsidRPr="00812B4C">
        <w:rPr>
          <w:rStyle w:val="Emphasis"/>
          <w:highlight w:val="yellow"/>
        </w:rPr>
        <w:t>terrorist groups</w:t>
      </w:r>
      <w:r w:rsidRPr="00812B4C">
        <w:rPr>
          <w:sz w:val="16"/>
          <w:highlight w:val="yellow"/>
        </w:rPr>
        <w:t xml:space="preserve"> </w:t>
      </w:r>
      <w:r w:rsidRPr="00812B4C">
        <w:rPr>
          <w:highlight w:val="yellow"/>
          <w:u w:val="single"/>
        </w:rPr>
        <w:t>might</w:t>
      </w:r>
      <w:r w:rsidRPr="00732233">
        <w:rPr>
          <w:u w:val="single"/>
        </w:rPr>
        <w:t xml:space="preserve"> be tempted to </w:t>
      </w:r>
      <w:r w:rsidRPr="00812B4C">
        <w:rPr>
          <w:highlight w:val="yellow"/>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812B4C">
        <w:rPr>
          <w:highlight w:val="yellow"/>
          <w:u w:val="single"/>
        </w:rPr>
        <w:t xml:space="preserve">an </w:t>
      </w:r>
      <w:r w:rsidRPr="00812B4C">
        <w:rPr>
          <w:rStyle w:val="Emphasis"/>
          <w:highlight w:val="yellow"/>
        </w:rPr>
        <w:t>active</w:t>
      </w:r>
      <w:r w:rsidRPr="00732233">
        <w:rPr>
          <w:u w:val="single"/>
        </w:rPr>
        <w:t xml:space="preserve"> asteroid </w:t>
      </w:r>
      <w:r w:rsidRPr="00812B4C">
        <w:rPr>
          <w:highlight w:val="yellow"/>
          <w:u w:val="single"/>
        </w:rPr>
        <w:t xml:space="preserve">mining </w:t>
      </w:r>
      <w:r w:rsidRPr="00812B4C">
        <w:rPr>
          <w:rStyle w:val="Emphasis"/>
          <w:highlight w:val="yellow"/>
        </w:rPr>
        <w:t>industry</w:t>
      </w:r>
      <w:r w:rsidRPr="00812B4C">
        <w:rPr>
          <w:highlight w:val="yellow"/>
          <w:u w:val="single"/>
        </w:rPr>
        <w:t xml:space="preserve"> would make it</w:t>
      </w:r>
      <w:r w:rsidRPr="00732233">
        <w:rPr>
          <w:u w:val="single"/>
        </w:rPr>
        <w:t xml:space="preserve"> </w:t>
      </w:r>
      <w:r w:rsidRPr="00732233">
        <w:rPr>
          <w:rStyle w:val="Emphasis"/>
        </w:rPr>
        <w:t xml:space="preserve">more </w:t>
      </w:r>
      <w:r w:rsidRPr="00812B4C">
        <w:rPr>
          <w:rStyle w:val="Emphasis"/>
          <w:highlight w:val="yellow"/>
        </w:rPr>
        <w:t>difficult</w:t>
      </w:r>
      <w:r w:rsidRPr="00812B4C">
        <w:rPr>
          <w:highlight w:val="yellow"/>
          <w:u w:val="single"/>
        </w:rPr>
        <w:t xml:space="preserve"> to </w:t>
      </w:r>
      <w:r w:rsidRPr="00812B4C">
        <w:rPr>
          <w:rStyle w:val="Emphasis"/>
          <w:highlight w:val="yellow"/>
        </w:rPr>
        <w:t>detect</w:t>
      </w:r>
      <w:r w:rsidRPr="00732233">
        <w:rPr>
          <w:u w:val="single"/>
        </w:rPr>
        <w:t xml:space="preserve"> any </w:t>
      </w:r>
      <w:r w:rsidRPr="00812B4C">
        <w:rPr>
          <w:rStyle w:val="Emphasis"/>
          <w:highlight w:val="yellow"/>
        </w:rPr>
        <w:t>hostile inflection</w:t>
      </w:r>
      <w:r w:rsidRPr="00732233">
        <w:rPr>
          <w:sz w:val="16"/>
        </w:rPr>
        <w:t xml:space="preserve"> attempts </w:t>
      </w:r>
      <w:r w:rsidRPr="00812B4C">
        <w:rPr>
          <w:rStyle w:val="Emphasis"/>
          <w:highlight w:val="yellow"/>
        </w:rPr>
        <w:t>among</w:t>
      </w:r>
      <w:r w:rsidRPr="00732233">
        <w:rPr>
          <w:u w:val="single"/>
        </w:rPr>
        <w:t xml:space="preserve"> the </w:t>
      </w:r>
      <w:r w:rsidRPr="00732233">
        <w:rPr>
          <w:rStyle w:val="Emphasis"/>
        </w:rPr>
        <w:t xml:space="preserve">number of </w:t>
      </w:r>
      <w:r w:rsidRPr="00812B4C">
        <w:rPr>
          <w:rStyle w:val="Emphasis"/>
          <w:highlight w:val="yellow"/>
        </w:rPr>
        <w:t>legitimate</w:t>
      </w:r>
      <w:r w:rsidRPr="00732233">
        <w:rPr>
          <w:u w:val="single"/>
        </w:rPr>
        <w:t xml:space="preserve"> and benign </w:t>
      </w:r>
      <w:r w:rsidRPr="00812B4C">
        <w:rPr>
          <w:rStyle w:val="Emphasis"/>
          <w:highlight w:val="yellow"/>
        </w:rPr>
        <w:t>ones</w:t>
      </w:r>
      <w:r w:rsidRPr="00732233">
        <w:rPr>
          <w:sz w:val="16"/>
        </w:rPr>
        <w:t>.</w:t>
      </w:r>
    </w:p>
    <w:p w14:paraId="3C7C2D06" w14:textId="77777777" w:rsidR="00FF0F63" w:rsidRPr="00732233" w:rsidRDefault="00FF0F63" w:rsidP="00FF0F63">
      <w:pPr>
        <w:rPr>
          <w:rStyle w:val="Emphasis"/>
        </w:rPr>
      </w:pPr>
    </w:p>
    <w:bookmarkEnd w:id="1"/>
    <w:p w14:paraId="02D812E1" w14:textId="77777777" w:rsidR="00FF0F63" w:rsidRPr="00390BE2" w:rsidRDefault="00FF0F63" w:rsidP="00FF0F63">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3658F118" w14:textId="77777777" w:rsidR="00FF0F63" w:rsidRPr="00DF7A7E" w:rsidRDefault="00FF0F63" w:rsidP="00FF0F63">
      <w:proofErr w:type="spellStart"/>
      <w:r w:rsidRPr="000028BC">
        <w:rPr>
          <w:rStyle w:val="Style13ptBold"/>
        </w:rPr>
        <w:t>Deudney</w:t>
      </w:r>
      <w:proofErr w:type="spellEnd"/>
      <w:r w:rsidRPr="000028BC">
        <w:rPr>
          <w:rStyle w:val="Style13ptBold"/>
        </w:rPr>
        <w:t xml:space="preserve"> 20</w:t>
      </w:r>
      <w:r w:rsidRPr="00DF7A7E">
        <w:t xml:space="preserve"> [Daniel H. </w:t>
      </w:r>
      <w:proofErr w:type="spellStart"/>
      <w:r w:rsidRPr="00DF7A7E">
        <w:t>Deudney</w:t>
      </w:r>
      <w:proofErr w:type="spellEnd"/>
      <w:r w:rsidRPr="00DF7A7E">
        <w:t xml:space="preserve"> is professor of political science, international </w:t>
      </w:r>
      <w:proofErr w:type="gramStart"/>
      <w:r w:rsidRPr="00DF7A7E">
        <w:t>relations</w:t>
      </w:r>
      <w:proofErr w:type="gramEnd"/>
      <w:r w:rsidRPr="00DF7A7E">
        <w:t xml:space="preserve">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w:t>
      </w:r>
      <w:r>
        <w:t xml:space="preserve"> Google Books]</w:t>
      </w:r>
    </w:p>
    <w:p w14:paraId="0D25F7C5" w14:textId="77777777" w:rsidR="00FF0F63" w:rsidRPr="00390BE2" w:rsidRDefault="00FF0F63" w:rsidP="00FF0F63">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w:t>
      </w:r>
      <w:r w:rsidRPr="005A06DF">
        <w:rPr>
          <w:rStyle w:val="StyleUnderline"/>
        </w:rPr>
        <w:lastRenderedPageBreak/>
        <w:t xml:space="preserve">about </w:t>
      </w:r>
      <w:proofErr w:type="spellStart"/>
      <w:r w:rsidRPr="005A06DF">
        <w:rPr>
          <w:rStyle w:val="Emphasis"/>
        </w:rPr>
        <w:t>asteroidal</w:t>
      </w:r>
      <w:proofErr w:type="spellEnd"/>
      <w:r w:rsidRPr="005A06DF">
        <w:rPr>
          <w:rStyle w:val="Emphasis"/>
        </w:rPr>
        <w:t xml:space="preserve">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049F0714" w14:textId="77777777" w:rsidR="00FF0F63" w:rsidRPr="00390BE2" w:rsidRDefault="00FF0F63" w:rsidP="00FF0F63">
      <w:pPr>
        <w:rPr>
          <w:sz w:val="16"/>
        </w:rPr>
      </w:pPr>
      <w:r w:rsidRPr="005A06DF">
        <w:rPr>
          <w:rStyle w:val="StyleUnderline"/>
        </w:rPr>
        <w:t xml:space="preserve">An important analysis </w:t>
      </w:r>
      <w:r w:rsidRPr="00390BE2">
        <w:rPr>
          <w:sz w:val="16"/>
        </w:rPr>
        <w:t xml:space="preserve">of the dangers inherent in the deflection of </w:t>
      </w:r>
      <w:proofErr w:type="spellStart"/>
      <w:r w:rsidRPr="00390BE2">
        <w:rPr>
          <w:sz w:val="16"/>
        </w:rPr>
        <w:t>asteroidal</w:t>
      </w:r>
      <w:proofErr w:type="spellEnd"/>
      <w:r w:rsidRPr="00390BE2">
        <w:rPr>
          <w:sz w:val="16"/>
        </w:rPr>
        <w:t xml:space="preserve"> bodies </w:t>
      </w:r>
      <w:r w:rsidRPr="005A06DF">
        <w:rPr>
          <w:rStyle w:val="StyleUnderline"/>
        </w:rPr>
        <w:t>is provided by</w:t>
      </w:r>
      <w:r w:rsidRPr="00390BE2">
        <w:rPr>
          <w:sz w:val="16"/>
        </w:rPr>
        <w:t xml:space="preserve"> Carl </w:t>
      </w:r>
      <w:r w:rsidRPr="0078785F">
        <w:rPr>
          <w:rStyle w:val="Emphasis"/>
        </w:rPr>
        <w:t>Sagan</w:t>
      </w:r>
      <w:r w:rsidRPr="0078785F">
        <w:rPr>
          <w:sz w:val="16"/>
        </w:rPr>
        <w:t xml:space="preserve"> </w:t>
      </w:r>
      <w:r w:rsidRPr="0078785F">
        <w:rPr>
          <w:rStyle w:val="StyleUnderline"/>
        </w:rPr>
        <w:t>and</w:t>
      </w:r>
      <w:r w:rsidRPr="00390BE2">
        <w:rPr>
          <w:sz w:val="16"/>
        </w:rPr>
        <w:t xml:space="preserve"> Stephen </w:t>
      </w:r>
      <w:r w:rsidRPr="0078785F">
        <w:rPr>
          <w:rStyle w:val="Emphasis"/>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390BE2">
        <w:rPr>
          <w:sz w:val="16"/>
        </w:rPr>
        <w:t>Druyan</w:t>
      </w:r>
      <w:proofErr w:type="spellEnd"/>
      <w:r w:rsidRPr="00390BE2">
        <w:rPr>
          <w:sz w:val="16"/>
        </w:rPr>
        <w:t xml:space="preserve">), made him an international celebrity and influential voice for science and space exploration. </w:t>
      </w:r>
      <w:r w:rsidRPr="005A06DF">
        <w:rPr>
          <w:rStyle w:val="StyleUnderline"/>
        </w:rPr>
        <w:t xml:space="preserve">Unlike virtually all other space scientists and engineers of his era, Sagan also </w:t>
      </w:r>
      <w:r w:rsidRPr="0078785F">
        <w:rPr>
          <w:rStyle w:val="StyleUnderline"/>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78785F">
        <w:rPr>
          <w:rStyle w:val="StyleUnderline"/>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78785F">
        <w:rPr>
          <w:rStyle w:val="StyleUnderline"/>
        </w:rPr>
        <w:t>an ominous asteroid “</w:t>
      </w:r>
      <w:r w:rsidRPr="0078785F">
        <w:rPr>
          <w:rStyle w:val="Emphasis"/>
        </w:rPr>
        <w:t>deflection dilemma</w:t>
      </w:r>
      <w:r w:rsidRPr="00390BE2">
        <w:rPr>
          <w:sz w:val="16"/>
        </w:rPr>
        <w:t>.”70</w:t>
      </w:r>
    </w:p>
    <w:p w14:paraId="63DF3AD1" w14:textId="77777777" w:rsidR="00FF0F63" w:rsidRPr="00995EDA" w:rsidRDefault="00FF0F63" w:rsidP="00FF0F63">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897ACE">
        <w:rPr>
          <w:rStyle w:val="StyleUnderline"/>
          <w:highlight w:val="yellow"/>
        </w:rPr>
        <w:t>the ability to deflect asteroids</w:t>
      </w:r>
      <w:r w:rsidRPr="00995EDA">
        <w:rPr>
          <w:rStyle w:val="StyleUnderline"/>
        </w:rPr>
        <w:t xml:space="preserve"> and comets away from Earth</w:t>
      </w:r>
      <w:r w:rsidRPr="00390BE2">
        <w:rPr>
          <w:sz w:val="16"/>
        </w:rPr>
        <w:t xml:space="preserve">, but this technology also inherently </w:t>
      </w:r>
      <w:r w:rsidRPr="00897ACE">
        <w:rPr>
          <w:rStyle w:val="Emphasis"/>
          <w:highlight w:val="yellow"/>
        </w:rPr>
        <w:t>creates</w:t>
      </w:r>
      <w:r w:rsidRPr="00897ACE">
        <w:rPr>
          <w:sz w:val="16"/>
          <w:highlight w:val="yellow"/>
        </w:rPr>
        <w:t xml:space="preserve"> </w:t>
      </w:r>
      <w:r w:rsidRPr="00897ACE">
        <w:rPr>
          <w:rStyle w:val="StyleUnderline"/>
          <w:highlight w:val="yellow"/>
        </w:rPr>
        <w:t>the possibility</w:t>
      </w:r>
      <w:r w:rsidRPr="00995EDA">
        <w:rPr>
          <w:rStyle w:val="StyleUnderline"/>
        </w:rPr>
        <w:t xml:space="preserve"> that such </w:t>
      </w:r>
      <w:r w:rsidRPr="00897ACE">
        <w:rPr>
          <w:rStyle w:val="StyleUnderline"/>
          <w:highlight w:val="yellow"/>
        </w:rPr>
        <w:t>objects could be directed</w:t>
      </w:r>
      <w:r w:rsidRPr="00995EDA">
        <w:rPr>
          <w:rStyle w:val="StyleUnderline"/>
        </w:rPr>
        <w:t xml:space="preserve"> toward the Earth</w:t>
      </w:r>
      <w:r w:rsidRPr="00390BE2">
        <w:rPr>
          <w:sz w:val="16"/>
        </w:rPr>
        <w:t xml:space="preserve">. </w:t>
      </w:r>
      <w:r w:rsidRPr="00897ACE">
        <w:rPr>
          <w:rStyle w:val="StyleUnderline"/>
          <w:highlight w:val="yellow"/>
        </w:rPr>
        <w:t>The</w:t>
      </w:r>
      <w:r w:rsidRPr="00897ACE">
        <w:rPr>
          <w:sz w:val="16"/>
          <w:highlight w:val="yellow"/>
        </w:rPr>
        <w:t xml:space="preserve"> </w:t>
      </w:r>
      <w:r w:rsidRPr="00897ACE">
        <w:rPr>
          <w:rStyle w:val="Emphasis"/>
          <w:highlight w:val="yellow"/>
        </w:rPr>
        <w:t>existential stakes are clear</w:t>
      </w:r>
      <w:r w:rsidRPr="00390BE2">
        <w:rPr>
          <w:sz w:val="16"/>
        </w:rPr>
        <w:t>: “</w:t>
      </w:r>
      <w:r w:rsidRPr="00897ACE">
        <w:rPr>
          <w:rStyle w:val="StyleUnderline"/>
          <w:highlight w:val="yellow"/>
        </w:rPr>
        <w:t>the destructive energy</w:t>
      </w:r>
      <w:r w:rsidRPr="00995EDA">
        <w:rPr>
          <w:rStyle w:val="StyleUnderline"/>
        </w:rPr>
        <w:t xml:space="preserve"> latent in a </w:t>
      </w:r>
      <w:proofErr w:type="gramStart"/>
      <w:r w:rsidRPr="00995EDA">
        <w:rPr>
          <w:rStyle w:val="StyleUnderline"/>
        </w:rPr>
        <w:t xml:space="preserve">large near-Earth asteroid </w:t>
      </w:r>
      <w:r w:rsidRPr="00897ACE">
        <w:rPr>
          <w:rStyle w:val="Emphasis"/>
          <w:highlight w:val="yellow"/>
        </w:rPr>
        <w:t>dwarfs</w:t>
      </w:r>
      <w:proofErr w:type="gramEnd"/>
      <w:r w:rsidRPr="00897ACE">
        <w:rPr>
          <w:rStyle w:val="Emphasis"/>
          <w:highlight w:val="yellow"/>
        </w:rPr>
        <w:t xml:space="preserve"> anything else</w:t>
      </w:r>
      <w:r w:rsidRPr="00897ACE">
        <w:rPr>
          <w:rStyle w:val="StyleUnderline"/>
          <w:highlight w:val="yellow"/>
        </w:rPr>
        <w:t xml:space="preserve"> the</w:t>
      </w:r>
      <w:r w:rsidRPr="00995EDA">
        <w:rPr>
          <w:rStyle w:val="StyleUnderline"/>
        </w:rPr>
        <w:t xml:space="preserve"> human </w:t>
      </w:r>
      <w:r w:rsidRPr="00897ACE">
        <w:rPr>
          <w:rStyle w:val="StyleUnderline"/>
          <w:highlight w:val="yellow"/>
        </w:rPr>
        <w:t>species can get its hands on,” making them</w:t>
      </w:r>
      <w:r w:rsidRPr="00995EDA">
        <w:rPr>
          <w:rStyle w:val="StyleUnderline"/>
        </w:rPr>
        <w:t xml:space="preserve"> potentially “</w:t>
      </w:r>
      <w:r w:rsidRPr="00897ACE">
        <w:rPr>
          <w:rStyle w:val="StyleUnderline"/>
          <w:highlight w:val="yellow"/>
        </w:rPr>
        <w:t xml:space="preserve">the </w:t>
      </w:r>
      <w:r w:rsidRPr="00897ACE">
        <w:rPr>
          <w:rStyle w:val="Emphasis"/>
          <w:highlight w:val="yellow"/>
        </w:rPr>
        <w:t>most powerful</w:t>
      </w:r>
      <w:r w:rsidRPr="00897ACE">
        <w:rPr>
          <w:sz w:val="16"/>
          <w:highlight w:val="yellow"/>
        </w:rPr>
        <w:t xml:space="preserve"> </w:t>
      </w:r>
      <w:r w:rsidRPr="00897ACE">
        <w:rPr>
          <w:rStyle w:val="Emphasis"/>
          <w:highlight w:val="yellow"/>
        </w:rPr>
        <w:t>w</w:t>
      </w:r>
      <w:r w:rsidRPr="00390BE2">
        <w:rPr>
          <w:sz w:val="16"/>
        </w:rPr>
        <w:t xml:space="preserve">eapon of </w:t>
      </w:r>
      <w:r w:rsidRPr="00897ACE">
        <w:rPr>
          <w:rStyle w:val="Emphasis"/>
          <w:highlight w:val="yellow"/>
        </w:rPr>
        <w:t>m</w:t>
      </w:r>
      <w:r w:rsidRPr="00390BE2">
        <w:rPr>
          <w:sz w:val="16"/>
        </w:rPr>
        <w:t xml:space="preserve">ass </w:t>
      </w:r>
      <w:r w:rsidRPr="00897ACE">
        <w:rPr>
          <w:rStyle w:val="Emphasis"/>
          <w:highlight w:val="yellow"/>
        </w:rPr>
        <w:t>d</w:t>
      </w:r>
      <w:r w:rsidRPr="00390BE2">
        <w:rPr>
          <w:sz w:val="16"/>
        </w:rPr>
        <w:t xml:space="preserve">estruction </w:t>
      </w:r>
      <w:r w:rsidRPr="00897ACE">
        <w:rPr>
          <w:rStyle w:val="StyleUnderline"/>
          <w:highlight w:val="yellow"/>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897ACE">
        <w:rPr>
          <w:rStyle w:val="StyleUnderline"/>
          <w:highlight w:val="yellow"/>
        </w:rPr>
        <w:t>the prospects for</w:t>
      </w:r>
      <w:r w:rsidRPr="00995EDA">
        <w:rPr>
          <w:rStyle w:val="StyleUnderline"/>
        </w:rPr>
        <w:t xml:space="preserve"> </w:t>
      </w:r>
      <w:r w:rsidRPr="00897ACE">
        <w:rPr>
          <w:rStyle w:val="StyleUnderline"/>
          <w:highlight w:val="yellow"/>
        </w:rPr>
        <w:t xml:space="preserve">collision </w:t>
      </w:r>
      <w:r w:rsidRPr="00897ACE">
        <w:rPr>
          <w:rStyle w:val="Emphasis"/>
          <w:highlight w:val="yellow"/>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897ACE">
        <w:rPr>
          <w:rStyle w:val="StyleUnderline"/>
          <w:highlight w:val="yellow"/>
        </w:rPr>
        <w:t>the dinosaurs lasted</w:t>
      </w:r>
      <w:r w:rsidRPr="00995EDA">
        <w:rPr>
          <w:rStyle w:val="StyleUnderline"/>
        </w:rPr>
        <w:t xml:space="preserve"> for nearly </w:t>
      </w:r>
      <w:r w:rsidRPr="00897ACE">
        <w:rPr>
          <w:rStyle w:val="StyleUnderline"/>
          <w:highlight w:val="yellow"/>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05E058BE" w14:textId="77777777" w:rsidR="00FF0F63" w:rsidRDefault="00FF0F63" w:rsidP="00FF0F63">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897ACE">
        <w:rPr>
          <w:rStyle w:val="StyleUnderline"/>
          <w:highlight w:val="yellow"/>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897ACE">
        <w:rPr>
          <w:rStyle w:val="Emphasis"/>
          <w:highlight w:val="yellow"/>
        </w:rPr>
        <w:t>Hitler</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Stalin</w:t>
      </w:r>
      <w:r w:rsidRPr="00897ACE">
        <w:rPr>
          <w:sz w:val="16"/>
          <w:highlight w:val="yellow"/>
        </w:rPr>
        <w:t>,</w:t>
      </w:r>
      <w:r w:rsidRPr="00390BE2">
        <w:rPr>
          <w:sz w:val="16"/>
        </w:rPr>
        <w:t xml:space="preserve"> </w:t>
      </w:r>
      <w:r w:rsidRPr="00B66DD8">
        <w:rPr>
          <w:rStyle w:val="StyleUnderline"/>
        </w:rPr>
        <w:t xml:space="preserve">Sagan posits the possibility that </w:t>
      </w:r>
      <w:r w:rsidRPr="00897ACE">
        <w:rPr>
          <w:rStyle w:val="StyleUnderline"/>
          <w:highlight w:val="yellow"/>
        </w:rPr>
        <w:t>a</w:t>
      </w:r>
      <w:r w:rsidRPr="00B66DD8">
        <w:rPr>
          <w:rStyle w:val="StyleUnderline"/>
        </w:rPr>
        <w:t xml:space="preserve"> </w:t>
      </w:r>
      <w:r w:rsidRPr="00390BE2">
        <w:rPr>
          <w:sz w:val="16"/>
        </w:rPr>
        <w:t xml:space="preserve">“misanthropic </w:t>
      </w:r>
      <w:r w:rsidRPr="00897ACE">
        <w:rPr>
          <w:rStyle w:val="Emphasis"/>
          <w:highlight w:val="yellow"/>
        </w:rPr>
        <w:t>psychopath</w:t>
      </w:r>
      <w:r w:rsidRPr="00897ACE">
        <w:rPr>
          <w:sz w:val="16"/>
          <w:highlight w:val="yellow"/>
        </w:rPr>
        <w:t xml:space="preserve">” </w:t>
      </w:r>
      <w:r w:rsidRPr="00897ACE">
        <w:rPr>
          <w:rStyle w:val="StyleUnderline"/>
          <w:highlight w:val="yellow"/>
        </w:rPr>
        <w:t>or a “</w:t>
      </w:r>
      <w:r w:rsidRPr="00897ACE">
        <w:rPr>
          <w:rStyle w:val="Emphasis"/>
          <w:highlight w:val="yellow"/>
        </w:rPr>
        <w:t>megalomaniac</w:t>
      </w:r>
      <w:r w:rsidRPr="00B66DD8">
        <w:rPr>
          <w:rStyle w:val="StyleUnderline"/>
        </w:rPr>
        <w:t xml:space="preserve"> lusting after ‘greatness’ or glory, </w:t>
      </w:r>
      <w:r w:rsidRPr="000514EC">
        <w:rPr>
          <w:rStyle w:val="StyleUnderline"/>
          <w:highlight w:val="yellow"/>
        </w:rPr>
        <w:t xml:space="preserve">a victim of </w:t>
      </w:r>
      <w:r w:rsidRPr="000514EC">
        <w:rPr>
          <w:rStyle w:val="Emphasis"/>
          <w:highlight w:val="yellow"/>
        </w:rPr>
        <w:t>ethnic violence bent on revenge</w:t>
      </w:r>
      <w:r w:rsidRPr="00390BE2">
        <w:rPr>
          <w:sz w:val="16"/>
        </w:rPr>
        <w:t xml:space="preserve">, </w:t>
      </w:r>
      <w:r w:rsidRPr="00B66DD8">
        <w:rPr>
          <w:rStyle w:val="StyleUnderline"/>
        </w:rPr>
        <w:t xml:space="preserve">someone in the grip of severe testosterone poisoning, </w:t>
      </w:r>
      <w:r w:rsidRPr="000514EC">
        <w:rPr>
          <w:rStyle w:val="StyleUnderline"/>
          <w:highlight w:val="yellow"/>
        </w:rPr>
        <w:t xml:space="preserve">some </w:t>
      </w:r>
      <w:r w:rsidRPr="000514EC">
        <w:rPr>
          <w:rStyle w:val="Emphasis"/>
          <w:highlight w:val="yellow"/>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3669C0">
        <w:rPr>
          <w:rStyle w:val="Emphasis"/>
          <w:highlight w:val="yellow"/>
        </w:rPr>
        <w:t>technicians</w:t>
      </w:r>
      <w:r w:rsidRPr="003669C0">
        <w:rPr>
          <w:rStyle w:val="StyleUnderline"/>
          <w:highlight w:val="yellow"/>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0514EC">
        <w:rPr>
          <w:rStyle w:val="StyleUnderline"/>
          <w:highlight w:val="yellow"/>
        </w:rPr>
        <w:t xml:space="preserve">will bring about a catastrophic </w:t>
      </w:r>
      <w:r w:rsidRPr="000514EC">
        <w:rPr>
          <w:rStyle w:val="Emphasis"/>
          <w:highlight w:val="yellow"/>
        </w:rPr>
        <w:t>collision</w:t>
      </w:r>
      <w:r w:rsidRPr="00390BE2">
        <w:rPr>
          <w:sz w:val="16"/>
        </w:rPr>
        <w:t>.74 Earth-approaching asteroids amount to “</w:t>
      </w:r>
      <w:r w:rsidRPr="003669C0">
        <w:rPr>
          <w:rStyle w:val="StyleUnderline"/>
          <w:highlight w:val="yellow"/>
        </w:rPr>
        <w:t>30,000 swords of Damocles hanging over our heads</w:t>
      </w:r>
      <w:r w:rsidRPr="00390BE2">
        <w:rPr>
          <w:sz w:val="16"/>
        </w:rPr>
        <w:t xml:space="preserve">,” for which “there is no acceptable national solution.”75 And, like Cole and </w:t>
      </w:r>
      <w:proofErr w:type="spellStart"/>
      <w:r w:rsidRPr="00390BE2">
        <w:rPr>
          <w:sz w:val="16"/>
        </w:rPr>
        <w:t>Salkeld</w:t>
      </w:r>
      <w:proofErr w:type="spellEnd"/>
      <w:r w:rsidRPr="00390BE2">
        <w:rPr>
          <w:sz w:val="16"/>
        </w:rPr>
        <w:t xml:space="preserve"> (not mentioned), Sagan points to the possibilities of clandestine use of this technology.</w:t>
      </w:r>
    </w:p>
    <w:p w14:paraId="0AB92B52" w14:textId="77777777" w:rsidR="00FF0F63" w:rsidRPr="00390BE2" w:rsidRDefault="00FF0F63" w:rsidP="00FF0F63">
      <w:pPr>
        <w:rPr>
          <w:sz w:val="16"/>
        </w:rPr>
      </w:pPr>
    </w:p>
    <w:p w14:paraId="7CBFA866" w14:textId="77777777" w:rsidR="00FF0F63" w:rsidRPr="00DD316F" w:rsidRDefault="00FF0F63" w:rsidP="00FF0F63">
      <w:pPr>
        <w:pStyle w:val="Heading4"/>
      </w:pPr>
      <w:r>
        <w:t xml:space="preserve">Accidental and intentional </w:t>
      </w:r>
      <w:r>
        <w:rPr>
          <w:u w:val="single"/>
        </w:rPr>
        <w:t>deflection attacks</w:t>
      </w:r>
      <w:r>
        <w:t xml:space="preserve"> outweigh the threat of </w:t>
      </w:r>
      <w:r>
        <w:rPr>
          <w:u w:val="single"/>
        </w:rPr>
        <w:t>conventional hits</w:t>
      </w:r>
      <w:r>
        <w:t xml:space="preserve"> – only building in </w:t>
      </w:r>
      <w:r>
        <w:rPr>
          <w:u w:val="single"/>
        </w:rPr>
        <w:t>response time</w:t>
      </w:r>
      <w:r>
        <w:t xml:space="preserve"> with </w:t>
      </w:r>
      <w:r>
        <w:rPr>
          <w:u w:val="single"/>
        </w:rPr>
        <w:t>enhanced tracking</w:t>
      </w:r>
      <w:r>
        <w:t xml:space="preserve"> and </w:t>
      </w:r>
      <w:r>
        <w:rPr>
          <w:u w:val="single"/>
        </w:rPr>
        <w:t>attribution</w:t>
      </w:r>
      <w:r>
        <w:t xml:space="preserve"> solves </w:t>
      </w:r>
      <w:r>
        <w:rPr>
          <w:u w:val="single"/>
        </w:rPr>
        <w:t>rogue strikes</w:t>
      </w:r>
      <w:r>
        <w:t xml:space="preserve"> that </w:t>
      </w:r>
      <w:r>
        <w:rPr>
          <w:u w:val="single"/>
        </w:rPr>
        <w:t>bypass</w:t>
      </w:r>
      <w:r>
        <w:t xml:space="preserve"> conventional deterrence </w:t>
      </w:r>
    </w:p>
    <w:p w14:paraId="5FAC596C" w14:textId="77777777" w:rsidR="00FF0F63" w:rsidRDefault="00FF0F63" w:rsidP="00FF0F63">
      <w:proofErr w:type="spellStart"/>
      <w:r w:rsidRPr="00DA5FC3">
        <w:rPr>
          <w:rStyle w:val="Style13ptBold"/>
        </w:rPr>
        <w:t>Dello</w:t>
      </w:r>
      <w:proofErr w:type="spellEnd"/>
      <w:r w:rsidRPr="00DA5FC3">
        <w:rPr>
          <w:rStyle w:val="Style13ptBold"/>
        </w:rPr>
        <w:t>-Iacovo 18</w:t>
      </w:r>
      <w:r>
        <w:t xml:space="preserve"> [Michael, PhD candidate (Mining Engineering), emphasis on space science, looking at asteroid exploration, </w:t>
      </w:r>
      <w:proofErr w:type="gramStart"/>
      <w:r>
        <w:t>mining</w:t>
      </w:r>
      <w:proofErr w:type="gramEnd"/>
      <w:r>
        <w:t xml:space="preserve"> and impact risk @ University of New South Wales. “Asteroids and comets as space weapons,” </w:t>
      </w:r>
      <w:hyperlink r:id="rId10" w:history="1">
        <w:r w:rsidRPr="00184405">
          <w:rPr>
            <w:rStyle w:val="Hyperlink"/>
          </w:rPr>
          <w:t>http://www.michaeldello.com/asteroids-comets-space-weapons/</w:t>
        </w:r>
      </w:hyperlink>
      <w:r>
        <w:t>]</w:t>
      </w:r>
    </w:p>
    <w:p w14:paraId="71EF748D" w14:textId="77777777" w:rsidR="00FF0F63" w:rsidRPr="004C62E4" w:rsidRDefault="00FF0F63" w:rsidP="00FF0F63">
      <w:pPr>
        <w:rPr>
          <w:sz w:val="16"/>
        </w:rPr>
      </w:pPr>
      <w:r w:rsidRPr="00365B7E">
        <w:rPr>
          <w:rStyle w:val="StyleUnderline"/>
        </w:rPr>
        <w:t>Ignoring</w:t>
      </w:r>
      <w:r w:rsidRPr="004C62E4">
        <w:rPr>
          <w:sz w:val="16"/>
        </w:rPr>
        <w:t xml:space="preserve"> </w:t>
      </w:r>
      <w:r w:rsidRPr="000514EC">
        <w:rPr>
          <w:rStyle w:val="Emphasis"/>
          <w:highlight w:val="yellow"/>
        </w:rPr>
        <w:t>accidental</w:t>
      </w:r>
      <w:r w:rsidRPr="000514EC">
        <w:rPr>
          <w:sz w:val="16"/>
          <w:highlight w:val="yellow"/>
        </w:rPr>
        <w:t xml:space="preserve"> </w:t>
      </w:r>
      <w:r w:rsidRPr="000514EC">
        <w:rPr>
          <w:rStyle w:val="StyleUnderline"/>
          <w:highlight w:val="yellow"/>
        </w:rPr>
        <w:t>deflection</w:t>
      </w:r>
      <w:r w:rsidRPr="00365B7E">
        <w:rPr>
          <w:rStyle w:val="StyleUnderline"/>
        </w:rPr>
        <w:t xml:space="preserve">, which </w:t>
      </w:r>
      <w:r w:rsidRPr="000514EC">
        <w:rPr>
          <w:rStyle w:val="StyleUnderline"/>
          <w:highlight w:val="yellow"/>
        </w:rPr>
        <w:t>might occur when an asteroid is moved</w:t>
      </w:r>
      <w:r w:rsidRPr="00365B7E">
        <w:rPr>
          <w:rStyle w:val="StyleUnderline"/>
        </w:rPr>
        <w:t xml:space="preserve"> to an Earth or Lunar orbit </w:t>
      </w:r>
      <w:r w:rsidRPr="000514EC">
        <w:rPr>
          <w:rStyle w:val="StyleUnderline"/>
          <w:highlight w:val="yellow"/>
        </w:rPr>
        <w:t>for</w:t>
      </w:r>
      <w:r w:rsidRPr="00365B7E">
        <w:rPr>
          <w:rStyle w:val="StyleUnderline"/>
        </w:rPr>
        <w:t xml:space="preserve"> </w:t>
      </w:r>
      <w:r w:rsidRPr="00365B7E">
        <w:rPr>
          <w:rStyle w:val="Emphasis"/>
        </w:rPr>
        <w:t>research</w:t>
      </w:r>
      <w:r w:rsidRPr="00365B7E">
        <w:rPr>
          <w:rStyle w:val="StyleUnderline"/>
        </w:rPr>
        <w:t xml:space="preserve"> or </w:t>
      </w:r>
      <w:r w:rsidRPr="000514EC">
        <w:rPr>
          <w:rStyle w:val="Emphasis"/>
          <w:highlight w:val="yellow"/>
        </w:rPr>
        <w:t>mining</w:t>
      </w:r>
      <w:r w:rsidRPr="000514EC">
        <w:rPr>
          <w:rStyle w:val="StyleUnderline"/>
          <w:highlight w:val="yellow"/>
        </w:rPr>
        <w:t xml:space="preserve"> purposes</w:t>
      </w:r>
      <w:r w:rsidRPr="004C62E4">
        <w:rPr>
          <w:sz w:val="16"/>
        </w:rPr>
        <w:t xml:space="preserve"> (see this now scrapped proposal to bring a small asteroid in to Lunar orbit), </w:t>
      </w:r>
      <w:r w:rsidRPr="00365B7E">
        <w:rPr>
          <w:rStyle w:val="StyleUnderline"/>
        </w:rPr>
        <w:t xml:space="preserve">there are two categories of actors that might maliciously deflect such a </w:t>
      </w:r>
      <w:proofErr w:type="gramStart"/>
      <w:r w:rsidRPr="00365B7E">
        <w:rPr>
          <w:rStyle w:val="StyleUnderline"/>
        </w:rPr>
        <w:t>body</w:t>
      </w:r>
      <w:r w:rsidRPr="004C62E4">
        <w:rPr>
          <w:sz w:val="16"/>
        </w:rPr>
        <w:t>;</w:t>
      </w:r>
      <w:proofErr w:type="gramEnd"/>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0A5729C8" w14:textId="77777777" w:rsidR="00FF0F63" w:rsidRPr="004C62E4" w:rsidRDefault="00FF0F63" w:rsidP="00FF0F63">
      <w:pPr>
        <w:rPr>
          <w:sz w:val="16"/>
        </w:rPr>
      </w:pPr>
      <w:r w:rsidRPr="000514EC">
        <w:rPr>
          <w:rStyle w:val="StyleUnderline"/>
          <w:highlight w:val="yellow"/>
        </w:rPr>
        <w:t>A state actor might</w:t>
      </w:r>
      <w:r w:rsidRPr="00365B7E">
        <w:rPr>
          <w:rStyle w:val="StyleUnderline"/>
        </w:rPr>
        <w:t xml:space="preserve"> be </w:t>
      </w:r>
      <w:proofErr w:type="spellStart"/>
      <w:r w:rsidRPr="00365B7E">
        <w:rPr>
          <w:rStyle w:val="StyleUnderline"/>
        </w:rPr>
        <w:t>incentivised</w:t>
      </w:r>
      <w:proofErr w:type="spellEnd"/>
      <w:r w:rsidRPr="00365B7E">
        <w:rPr>
          <w:rStyle w:val="StyleUnderline"/>
        </w:rPr>
        <w:t xml:space="preserve"> to </w:t>
      </w:r>
      <w:proofErr w:type="spellStart"/>
      <w:r w:rsidRPr="000514EC">
        <w:rPr>
          <w:rStyle w:val="StyleUnderline"/>
          <w:highlight w:val="yellow"/>
        </w:rPr>
        <w:t>authorise</w:t>
      </w:r>
      <w:proofErr w:type="spellEnd"/>
      <w:r w:rsidRPr="000514EC">
        <w:rPr>
          <w:rStyle w:val="StyleUnderline"/>
          <w:highlight w:val="yellow"/>
        </w:rPr>
        <w:t xml:space="preserve"> an asteroid strike</w:t>
      </w:r>
      <w:r w:rsidRPr="004C62E4">
        <w:rPr>
          <w:sz w:val="16"/>
        </w:rPr>
        <w:t xml:space="preserve"> on an enemy or potential enemy </w:t>
      </w:r>
      <w:r w:rsidRPr="000514EC">
        <w:rPr>
          <w:rStyle w:val="StyleUnderline"/>
          <w:highlight w:val="yellow"/>
        </w:rPr>
        <w:t>in situations where</w:t>
      </w:r>
      <w:r w:rsidRPr="00365B7E">
        <w:rPr>
          <w:rStyle w:val="StyleUnderline"/>
        </w:rPr>
        <w:t xml:space="preserve"> </w:t>
      </w:r>
      <w:r w:rsidRPr="000514EC">
        <w:rPr>
          <w:rStyle w:val="StyleUnderline"/>
          <w:highlight w:val="yellow"/>
        </w:rPr>
        <w:t>they wouldn’t</w:t>
      </w:r>
      <w:r w:rsidRPr="00365B7E">
        <w:rPr>
          <w:rStyle w:val="StyleUnderline"/>
        </w:rPr>
        <w:t xml:space="preserve"> necessarily </w:t>
      </w:r>
      <w:proofErr w:type="spellStart"/>
      <w:r w:rsidRPr="000514EC">
        <w:rPr>
          <w:rStyle w:val="StyleUnderline"/>
          <w:highlight w:val="yellow"/>
        </w:rPr>
        <w:t>authorise</w:t>
      </w:r>
      <w:proofErr w:type="spellEnd"/>
      <w:r w:rsidRPr="000514EC">
        <w:rPr>
          <w:rStyle w:val="StyleUnderline"/>
          <w:highlight w:val="yellow"/>
        </w:rPr>
        <w:t xml:space="preserve"> a </w:t>
      </w:r>
      <w:r w:rsidRPr="000514EC">
        <w:rPr>
          <w:rStyle w:val="Emphasis"/>
          <w:highlight w:val="yellow"/>
        </w:rPr>
        <w:t>nuclear</w:t>
      </w:r>
      <w:r w:rsidRPr="00365B7E">
        <w:rPr>
          <w:rStyle w:val="StyleUnderline"/>
        </w:rPr>
        <w:t xml:space="preserve"> strike </w:t>
      </w:r>
      <w:r w:rsidRPr="000514EC">
        <w:rPr>
          <w:rStyle w:val="StyleUnderline"/>
          <w:highlight w:val="yellow"/>
        </w:rPr>
        <w:t xml:space="preserve">or </w:t>
      </w:r>
      <w:r w:rsidRPr="000514EC">
        <w:rPr>
          <w:rStyle w:val="Emphasis"/>
          <w:highlight w:val="yellow"/>
        </w:rPr>
        <w:t>conventional</w:t>
      </w:r>
      <w:r w:rsidRPr="000514EC">
        <w:rPr>
          <w:rStyle w:val="StyleUnderline"/>
          <w:highlight w:val="yellow"/>
        </w:rPr>
        <w:t xml:space="preserve"> invasion</w:t>
      </w:r>
      <w:r w:rsidRPr="004C62E4">
        <w:rPr>
          <w:sz w:val="16"/>
        </w:rPr>
        <w:t xml:space="preserve">. For example, let us </w:t>
      </w:r>
      <w:r w:rsidRPr="004C62E4">
        <w:rPr>
          <w:sz w:val="16"/>
        </w:rPr>
        <w:lastRenderedPageBreak/>
        <w:t xml:space="preserve">consider </w:t>
      </w:r>
      <w:r w:rsidRPr="00365B7E">
        <w:rPr>
          <w:rStyle w:val="StyleUnderline"/>
        </w:rPr>
        <w:t>an asteroid of around 20 m</w:t>
      </w:r>
      <w:r w:rsidRPr="004C62E4">
        <w:rPr>
          <w:sz w:val="16"/>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w:t>
      </w:r>
      <w:proofErr w:type="gramStart"/>
      <w:r w:rsidRPr="00365B7E">
        <w:rPr>
          <w:rStyle w:val="StyleUnderline"/>
        </w:rPr>
        <w:t>is able to</w:t>
      </w:r>
      <w:proofErr w:type="gramEnd"/>
      <w:r w:rsidRPr="00365B7E">
        <w:rPr>
          <w:rStyle w:val="StyleUnderline"/>
        </w:rPr>
        <w:t xml:space="preserve"> identify an asteroid that will pass near Earth in </w:t>
      </w:r>
      <w:r w:rsidRPr="00365B7E">
        <w:rPr>
          <w:rStyle w:val="Emphasis"/>
        </w:rPr>
        <w:t>secret</w:t>
      </w:r>
      <w:r w:rsidRPr="004C62E4">
        <w:rPr>
          <w:sz w:val="16"/>
        </w:rPr>
        <w:t xml:space="preserve"> before the global community has</w:t>
      </w:r>
      <w:r w:rsidRPr="00365B7E">
        <w:rPr>
          <w:rStyle w:val="StyleUnderline"/>
        </w:rPr>
        <w:t xml:space="preserve">, </w:t>
      </w:r>
      <w:r w:rsidRPr="000514EC">
        <w:rPr>
          <w:rStyle w:val="StyleUnderline"/>
          <w:highlight w:val="yellow"/>
        </w:rPr>
        <w:t>they can</w:t>
      </w:r>
      <w:r w:rsidRPr="00365B7E">
        <w:rPr>
          <w:rStyle w:val="StyleUnderline"/>
        </w:rPr>
        <w:t xml:space="preserve"> feasibly send a mission to </w:t>
      </w:r>
      <w:r w:rsidRPr="000514EC">
        <w:rPr>
          <w:rStyle w:val="StyleUnderline"/>
          <w:highlight w:val="yellow"/>
        </w:rPr>
        <w:t>alter its orbit</w:t>
      </w:r>
      <w:r w:rsidRPr="00365B7E">
        <w:rPr>
          <w:rStyle w:val="StyleUnderline"/>
        </w:rPr>
        <w:t xml:space="preserve"> to intersect with Earth in a way such that </w:t>
      </w:r>
      <w:r w:rsidRPr="000514EC">
        <w:rPr>
          <w:rStyle w:val="StyleUnderline"/>
          <w:highlight w:val="yellow"/>
        </w:rPr>
        <w:t>it would not be</w:t>
      </w:r>
      <w:r w:rsidRPr="00365B7E">
        <w:rPr>
          <w:rStyle w:val="StyleUnderline"/>
        </w:rPr>
        <w:t xml:space="preserve"> </w:t>
      </w:r>
      <w:r w:rsidRPr="000514EC">
        <w:rPr>
          <w:rStyle w:val="StyleUnderline"/>
          <w:highlight w:val="yellow"/>
        </w:rPr>
        <w:t xml:space="preserve">detected until it is </w:t>
      </w:r>
      <w:r w:rsidRPr="000514EC">
        <w:rPr>
          <w:rStyle w:val="Emphasis"/>
          <w:highlight w:val="yellow"/>
        </w:rPr>
        <w:t>much too late</w:t>
      </w:r>
      <w:r w:rsidRPr="004C62E4">
        <w:rPr>
          <w:sz w:val="16"/>
        </w:rPr>
        <w:t xml:space="preserve">. Assuming the state actor did its job well enough, </w:t>
      </w:r>
      <w:r w:rsidRPr="000514EC">
        <w:rPr>
          <w:rStyle w:val="StyleUnderline"/>
          <w:highlight w:val="yellow"/>
        </w:rPr>
        <w:t>it would be impossible</w:t>
      </w:r>
      <w:r w:rsidRPr="00365B7E">
        <w:rPr>
          <w:rStyle w:val="StyleUnderline"/>
        </w:rPr>
        <w:t xml:space="preserve"> for anyone </w:t>
      </w:r>
      <w:r w:rsidRPr="000514EC">
        <w:rPr>
          <w:rStyle w:val="StyleUnderline"/>
          <w:highlight w:val="yellow"/>
        </w:rPr>
        <w:t xml:space="preserve">to lay </w:t>
      </w:r>
      <w:r w:rsidRPr="000514EC">
        <w:rPr>
          <w:rStyle w:val="Emphasis"/>
          <w:highlight w:val="yellow"/>
        </w:rPr>
        <w:t>blame on them</w:t>
      </w:r>
      <w:r w:rsidRPr="004C62E4">
        <w:rPr>
          <w:sz w:val="16"/>
        </w:rPr>
        <w:t xml:space="preserve">, let alone even guess that it might have been caused by malicious intent. </w:t>
      </w:r>
    </w:p>
    <w:p w14:paraId="4CEA8824" w14:textId="77777777" w:rsidR="00FF0F63" w:rsidRPr="004C62E4" w:rsidRDefault="00FF0F63" w:rsidP="00FF0F63">
      <w:pPr>
        <w:rPr>
          <w:sz w:val="16"/>
        </w:rPr>
      </w:pPr>
      <w:r w:rsidRPr="000514EC">
        <w:rPr>
          <w:rStyle w:val="StyleUnderline"/>
          <w:highlight w:val="yellow"/>
        </w:rPr>
        <w:t>An asteroid</w:t>
      </w:r>
      <w:r w:rsidRPr="00365B7E">
        <w:rPr>
          <w:rStyle w:val="StyleUnderline"/>
        </w:rPr>
        <w:t xml:space="preserve"> of this size would be expected to have enough energy to </w:t>
      </w:r>
      <w:r w:rsidRPr="000514EC">
        <w:rPr>
          <w:rStyle w:val="StyleUnderline"/>
          <w:highlight w:val="yellow"/>
        </w:rPr>
        <w:t>cause an explosion</w:t>
      </w:r>
      <w:r w:rsidRPr="004C62E4">
        <w:rPr>
          <w:sz w:val="16"/>
        </w:rPr>
        <w:t xml:space="preserve"> </w:t>
      </w:r>
      <w:r w:rsidRPr="000514EC">
        <w:rPr>
          <w:rStyle w:val="Emphasis"/>
          <w:highlight w:val="yellow"/>
        </w:rPr>
        <w:t>30 times the strength of the nuclear bomb</w:t>
      </w:r>
      <w:r w:rsidRPr="004C62E4">
        <w:rPr>
          <w:sz w:val="16"/>
        </w:rPr>
        <w:t xml:space="preserve"> dropped over Hiroshima in WWII.</w:t>
      </w:r>
    </w:p>
    <w:p w14:paraId="5C75A68B" w14:textId="77777777" w:rsidR="00FF0F63" w:rsidRDefault="00FF0F63" w:rsidP="00FF0F63">
      <w:pPr>
        <w:rPr>
          <w:rStyle w:val="Style13ptBold"/>
        </w:rPr>
      </w:pPr>
      <w:r>
        <w:rPr>
          <w:rStyle w:val="Style13ptBold"/>
        </w:rPr>
        <w:t xml:space="preserve">Footnote </w:t>
      </w:r>
    </w:p>
    <w:p w14:paraId="2882F7B1" w14:textId="77777777" w:rsidR="00FF0F63" w:rsidRDefault="00FF0F63" w:rsidP="00FF0F63">
      <w:pPr>
        <w:rPr>
          <w:rStyle w:val="StyleUnderline"/>
        </w:rPr>
      </w:pPr>
      <w:r w:rsidRPr="004C62E4">
        <w:rPr>
          <w:sz w:val="16"/>
        </w:rPr>
        <w:t xml:space="preserve">* </w:t>
      </w:r>
      <w:r w:rsidRPr="000514EC">
        <w:rPr>
          <w:rStyle w:val="StyleUnderline"/>
          <w:highlight w:val="yellow"/>
        </w:rPr>
        <w:t>An</w:t>
      </w:r>
      <w:r w:rsidRPr="000514EC">
        <w:rPr>
          <w:sz w:val="16"/>
          <w:highlight w:val="yellow"/>
        </w:rPr>
        <w:t xml:space="preserve"> ‘</w:t>
      </w:r>
      <w:r w:rsidRPr="000514EC">
        <w:rPr>
          <w:rStyle w:val="Emphasis"/>
          <w:highlight w:val="yellow"/>
        </w:rPr>
        <w:t>existential threat’</w:t>
      </w:r>
      <w:r w:rsidRPr="004C62E4">
        <w:rPr>
          <w:sz w:val="16"/>
        </w:rPr>
        <w:t xml:space="preserve"> </w:t>
      </w:r>
      <w:r w:rsidRPr="00365B7E">
        <w:rPr>
          <w:rStyle w:val="StyleUnderline"/>
        </w:rPr>
        <w:t xml:space="preserve">typically </w:t>
      </w:r>
      <w:r w:rsidRPr="000514EC">
        <w:rPr>
          <w:rStyle w:val="StyleUnderline"/>
          <w:highlight w:val="yellow"/>
        </w:rPr>
        <w:t>refers to an event that could kill</w:t>
      </w:r>
      <w:r w:rsidRPr="00365B7E">
        <w:rPr>
          <w:rStyle w:val="StyleUnderline"/>
        </w:rPr>
        <w:t xml:space="preserve"> either </w:t>
      </w:r>
      <w:r w:rsidRPr="000514EC">
        <w:rPr>
          <w:rStyle w:val="Emphasis"/>
          <w:highlight w:val="yellow"/>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436508EF" w14:textId="77777777" w:rsidR="00FF0F63" w:rsidRPr="00525E10" w:rsidRDefault="00FF0F63" w:rsidP="00FF0F63">
      <w:pPr>
        <w:rPr>
          <w:rStyle w:val="StyleUnderline"/>
        </w:rPr>
      </w:pPr>
    </w:p>
    <w:p w14:paraId="345D2860" w14:textId="77777777" w:rsidR="00FF0F63" w:rsidRPr="00056654" w:rsidRDefault="00FF0F63" w:rsidP="00FF0F63">
      <w:pPr>
        <w:pStyle w:val="Heading4"/>
        <w:contextualSpacing/>
        <w:rPr>
          <w:rFonts w:cs="Arial"/>
          <w:b w:val="0"/>
          <w:bCs w:val="0"/>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74E2B02E" w14:textId="77777777" w:rsidR="00FF0F63" w:rsidRPr="00E262FA" w:rsidRDefault="00FF0F63" w:rsidP="00FF0F63">
      <w:pPr>
        <w:contextualSpacing/>
      </w:pPr>
      <w:r w:rsidRPr="00E262FA">
        <w:rPr>
          <w:rStyle w:val="Style13ptBold"/>
        </w:rPr>
        <w:t>Lovett 19</w:t>
      </w:r>
      <w:r w:rsidRPr="00E262FA">
        <w:t xml:space="preserve">, [Richard Lovett is a Cosmos contributor, The biggest danger about an asteroid strike? Lawyers, </w:t>
      </w:r>
      <w:proofErr w:type="gramStart"/>
      <w:r w:rsidRPr="00E262FA">
        <w:rPr>
          <w:rStyle w:val="StyleUnderline"/>
          <w:highlight w:val="cyan"/>
        </w:rPr>
        <w:t>Blasting</w:t>
      </w:r>
      <w:proofErr w:type="gramEnd"/>
      <w:r w:rsidRPr="00E262FA">
        <w:rPr>
          <w:rStyle w:val="StyleUnderline"/>
          <w:highlight w:val="cyan"/>
        </w:rPr>
        <w:t xml:space="preserve"> </w:t>
      </w:r>
      <w:r w:rsidRPr="00E262FA">
        <w:rPr>
          <w:rStyle w:val="StyleUnderline"/>
        </w:rPr>
        <w:t xml:space="preserve">away </w:t>
      </w:r>
      <w:r w:rsidRPr="00E262FA">
        <w:rPr>
          <w:rStyle w:val="StyleUnderline"/>
          <w:highlight w:val="cyan"/>
        </w:rPr>
        <w:t>at</w:t>
      </w:r>
      <w:r w:rsidRPr="00E262FA">
        <w:rPr>
          <w:rStyle w:val="StyleUnderline"/>
        </w:rPr>
        <w:t xml:space="preserve"> incoming </w:t>
      </w:r>
      <w:r w:rsidRPr="00E262FA">
        <w:rPr>
          <w:rStyle w:val="StyleUnderline"/>
          <w:highlight w:val="cyan"/>
        </w:rPr>
        <w:t xml:space="preserve">space rock raises </w:t>
      </w:r>
      <w:r w:rsidRPr="00E262FA">
        <w:rPr>
          <w:rStyle w:val="StyleUnderline"/>
        </w:rPr>
        <w:t xml:space="preserve">real </w:t>
      </w:r>
      <w:r w:rsidRPr="00E262FA">
        <w:rPr>
          <w:rStyle w:val="StyleUnderline"/>
          <w:highlight w:val="cyan"/>
        </w:rPr>
        <w:t xml:space="preserve">risks of </w:t>
      </w:r>
      <w:r w:rsidRPr="00E262FA">
        <w:rPr>
          <w:rStyle w:val="Emphasis"/>
          <w:highlight w:val="cyan"/>
        </w:rPr>
        <w:t>nuclear war</w:t>
      </w:r>
      <w:r w:rsidRPr="00E262FA">
        <w:t xml:space="preserve">, experts say. Richard A Lovett reports, </w:t>
      </w:r>
      <w:r w:rsidRPr="00E262FA">
        <w:rPr>
          <w:u w:val="single"/>
        </w:rPr>
        <w:t>May 7</w:t>
      </w:r>
      <w:r w:rsidRPr="00E262FA">
        <w:t>, https://cosmosmagazine.com/space/the-biggest-danger-about-an-asteroid-strike-lawyers]</w:t>
      </w:r>
    </w:p>
    <w:p w14:paraId="378DD597" w14:textId="77777777" w:rsidR="00FF0F63" w:rsidRPr="00022A30" w:rsidRDefault="00FF0F63" w:rsidP="00FF0F63">
      <w:pPr>
        <w:contextualSpacing/>
        <w:rPr>
          <w:sz w:val="16"/>
          <w:szCs w:val="16"/>
        </w:rPr>
      </w:pPr>
      <w:r w:rsidRPr="00056654">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056654">
        <w:rPr>
          <w:sz w:val="16"/>
        </w:rPr>
        <w:t xml:space="preserve">One problem is what would happen </w:t>
      </w:r>
      <w:r w:rsidRPr="00E262FA">
        <w:rPr>
          <w:rStyle w:val="StyleUnderline"/>
          <w:highlight w:val="cyan"/>
        </w:rPr>
        <w:t>if one country</w:t>
      </w:r>
      <w:r w:rsidRPr="00056654">
        <w:rPr>
          <w:sz w:val="16"/>
        </w:rPr>
        <w:t xml:space="preserve">, worried about protecting its own citizens, </w:t>
      </w:r>
      <w:r w:rsidRPr="00056654">
        <w:rPr>
          <w:rStyle w:val="StyleUnderline"/>
          <w:highlight w:val="cyan"/>
        </w:rPr>
        <w:t>attempted to deflect</w:t>
      </w:r>
      <w:r w:rsidRPr="00056654">
        <w:rPr>
          <w:sz w:val="16"/>
        </w:rPr>
        <w:t xml:space="preserve"> the asteroid, </w:t>
      </w:r>
      <w:r w:rsidRPr="00E262FA">
        <w:rPr>
          <w:rStyle w:val="StyleUnderline"/>
          <w:highlight w:val="cyan"/>
        </w:rPr>
        <w:t>screwed up, and</w:t>
      </w:r>
      <w:r w:rsidRPr="00E262FA">
        <w:rPr>
          <w:rStyle w:val="StyleUnderline"/>
        </w:rPr>
        <w:t xml:space="preserve"> accidentally </w:t>
      </w:r>
      <w:r w:rsidRPr="00E262FA">
        <w:rPr>
          <w:rStyle w:val="Emphasis"/>
          <w:highlight w:val="cyan"/>
        </w:rPr>
        <w:t xml:space="preserve">dumped it </w:t>
      </w:r>
      <w:r w:rsidRPr="00E262FA">
        <w:rPr>
          <w:rStyle w:val="StyleUnderline"/>
          <w:highlight w:val="cyan"/>
        </w:rPr>
        <w:t xml:space="preserve">on a </w:t>
      </w:r>
      <w:proofErr w:type="spellStart"/>
      <w:r w:rsidRPr="00E262FA">
        <w:rPr>
          <w:rStyle w:val="StyleUnderline"/>
          <w:highlight w:val="cyan"/>
        </w:rPr>
        <w:t>neighbour</w:t>
      </w:r>
      <w:proofErr w:type="spellEnd"/>
      <w:r w:rsidRPr="00E262FA">
        <w:rPr>
          <w:rStyle w:val="StyleUnderline"/>
          <w:highlight w:val="cyan"/>
        </w:rPr>
        <w:t>.</w:t>
      </w:r>
      <w:r>
        <w:rPr>
          <w:u w:val="single"/>
        </w:rPr>
        <w:t xml:space="preserve"> </w:t>
      </w:r>
      <w:r w:rsidRPr="00056654">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w:t>
      </w:r>
      <w:proofErr w:type="spellStart"/>
      <w:r w:rsidRPr="00056654">
        <w:rPr>
          <w:sz w:val="16"/>
          <w:szCs w:val="16"/>
        </w:rPr>
        <w:t>Cordula</w:t>
      </w:r>
      <w:proofErr w:type="spellEnd"/>
      <w:r w:rsidRPr="00056654">
        <w:rPr>
          <w:sz w:val="16"/>
          <w:szCs w:val="16"/>
        </w:rPr>
        <w:t xml:space="preserve"> </w:t>
      </w:r>
      <w:proofErr w:type="spellStart"/>
      <w:r w:rsidRPr="00056654">
        <w:rPr>
          <w:sz w:val="16"/>
          <w:szCs w:val="16"/>
        </w:rPr>
        <w:t>Steinkogler</w:t>
      </w:r>
      <w:proofErr w:type="spellEnd"/>
      <w:r w:rsidRPr="00056654">
        <w:rPr>
          <w:sz w:val="16"/>
          <w:szCs w:val="16"/>
        </w:rPr>
        <w:t xml:space="preserve">,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DB2681">
        <w:rPr>
          <w:rStyle w:val="Emphasis"/>
          <w:highlight w:val="cyan"/>
        </w:rPr>
        <w:t>Failure to share info</w:t>
      </w:r>
      <w:r w:rsidRPr="00056654">
        <w:rPr>
          <w:sz w:val="16"/>
          <w:szCs w:val="16"/>
        </w:rPr>
        <w:t xml:space="preserve">rmation </w:t>
      </w:r>
      <w:r w:rsidRPr="00DB2681">
        <w:rPr>
          <w:rStyle w:val="StyleUnderline"/>
          <w:highlight w:val="cyan"/>
        </w:rPr>
        <w:t>can be more than just an inconvenience</w:t>
      </w:r>
      <w:r w:rsidRPr="00056654">
        <w:rPr>
          <w:sz w:val="16"/>
          <w:szCs w:val="16"/>
        </w:rPr>
        <w:t xml:space="preserve">. To start with, says Petr </w:t>
      </w:r>
      <w:proofErr w:type="spellStart"/>
      <w:r w:rsidRPr="00056654">
        <w:rPr>
          <w:sz w:val="16"/>
          <w:szCs w:val="16"/>
        </w:rPr>
        <w:t>Boháček</w:t>
      </w:r>
      <w:proofErr w:type="spellEnd"/>
      <w:r w:rsidRPr="00056654">
        <w:rPr>
          <w:sz w:val="16"/>
          <w:szCs w:val="16"/>
        </w:rPr>
        <w:t xml:space="preserve">, of Charles University in Prague in the Czech Republic, </w:t>
      </w:r>
      <w:r w:rsidRPr="00056654">
        <w:rPr>
          <w:rStyle w:val="StyleUnderline"/>
        </w:rPr>
        <w:t xml:space="preserve">it could make countries wonder if, instead of international cooperation, the rule is </w:t>
      </w:r>
      <w:proofErr w:type="gramStart"/>
      <w:r w:rsidRPr="00056654">
        <w:rPr>
          <w:rStyle w:val="StyleUnderline"/>
        </w:rPr>
        <w:t xml:space="preserve">actually </w:t>
      </w:r>
      <w:r w:rsidRPr="00056654">
        <w:rPr>
          <w:rStyle w:val="Emphasis"/>
        </w:rPr>
        <w:t>everyone</w:t>
      </w:r>
      <w:proofErr w:type="gramEnd"/>
      <w:r w:rsidRPr="00056654">
        <w:rPr>
          <w:rStyle w:val="Emphasis"/>
        </w:rPr>
        <w:t xml:space="preserve"> for themselves</w:t>
      </w:r>
      <w:r w:rsidRPr="00056654">
        <w:rPr>
          <w:rStyle w:val="StyleUnderline"/>
        </w:rPr>
        <w:t>.</w:t>
      </w:r>
      <w:r>
        <w:rPr>
          <w:rStyle w:val="StyleUnderline"/>
        </w:rPr>
        <w:t xml:space="preserve"> </w:t>
      </w:r>
      <w:r w:rsidRPr="00056654">
        <w:rPr>
          <w:sz w:val="16"/>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056654">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w:t>
      </w:r>
      <w:proofErr w:type="spellStart"/>
      <w:r w:rsidRPr="00056654">
        <w:rPr>
          <w:sz w:val="16"/>
          <w:szCs w:val="16"/>
        </w:rPr>
        <w:t>defence</w:t>
      </w:r>
      <w:proofErr w:type="spellEnd"/>
      <w:r w:rsidRPr="00056654">
        <w:rPr>
          <w:sz w:val="16"/>
          <w:szCs w:val="16"/>
        </w:rPr>
        <w:t xml:space="preserve"> based on this dinosaur method of decision-making may not be the best choice.” </w:t>
      </w:r>
      <w:r w:rsidRPr="00E262FA">
        <w:rPr>
          <w:rStyle w:val="Emphasis"/>
        </w:rPr>
        <w:t>Another problem</w:t>
      </w:r>
      <w:r w:rsidRPr="00056654">
        <w:rPr>
          <w:sz w:val="16"/>
        </w:rPr>
        <w:t xml:space="preserve"> is that </w:t>
      </w:r>
      <w:r w:rsidRPr="00E262FA">
        <w:rPr>
          <w:rStyle w:val="StyleUnderline"/>
          <w:highlight w:val="cyan"/>
        </w:rPr>
        <w:t>the nation hit</w:t>
      </w:r>
      <w:r w:rsidRPr="00056654">
        <w:rPr>
          <w:sz w:val="16"/>
        </w:rPr>
        <w:t xml:space="preserve"> by an asteroid </w:t>
      </w:r>
      <w:r w:rsidRPr="00E262FA">
        <w:rPr>
          <w:rStyle w:val="StyleUnderline"/>
        </w:rPr>
        <w:t xml:space="preserve">might </w:t>
      </w:r>
      <w:r w:rsidRPr="00E262FA">
        <w:rPr>
          <w:rStyle w:val="StyleUnderline"/>
          <w:highlight w:val="cyan"/>
        </w:rPr>
        <w:t>see it as an attack</w:t>
      </w:r>
      <w:r w:rsidRPr="00E262FA">
        <w:rPr>
          <w:rStyle w:val="StyleUnderline"/>
        </w:rPr>
        <w:t xml:space="preserve"> by a </w:t>
      </w:r>
      <w:proofErr w:type="gramStart"/>
      <w:r w:rsidRPr="00E262FA">
        <w:rPr>
          <w:rStyle w:val="StyleUnderline"/>
        </w:rPr>
        <w:t xml:space="preserve">foe, </w:t>
      </w:r>
      <w:r w:rsidRPr="00E262FA">
        <w:rPr>
          <w:rStyle w:val="StyleUnderline"/>
          <w:highlight w:val="cyan"/>
        </w:rPr>
        <w:t>and</w:t>
      </w:r>
      <w:proofErr w:type="gramEnd"/>
      <w:r w:rsidRPr="00E262FA">
        <w:rPr>
          <w:rStyle w:val="StyleUnderline"/>
          <w:highlight w:val="cyan"/>
        </w:rPr>
        <w:t xml:space="preserve"> </w:t>
      </w:r>
      <w:r w:rsidRPr="00E262FA">
        <w:rPr>
          <w:rStyle w:val="Emphasis"/>
          <w:highlight w:val="cyan"/>
        </w:rPr>
        <w:t>retaliate</w:t>
      </w:r>
      <w:r w:rsidRPr="00E262FA">
        <w:rPr>
          <w:rStyle w:val="StyleUnderline"/>
        </w:rPr>
        <w:t>.</w:t>
      </w:r>
      <w:r>
        <w:rPr>
          <w:rStyle w:val="StyleUnderline"/>
        </w:rPr>
        <w:t xml:space="preserve"> </w:t>
      </w:r>
      <w:r w:rsidRPr="00E262FA">
        <w:rPr>
          <w:rStyle w:val="StyleUnderline"/>
          <w:highlight w:val="cyan"/>
        </w:rPr>
        <w:t xml:space="preserve">“[It] </w:t>
      </w:r>
      <w:r w:rsidRPr="00E262FA">
        <w:rPr>
          <w:rStyle w:val="StyleUnderline"/>
        </w:rPr>
        <w:t xml:space="preserve">could </w:t>
      </w:r>
      <w:r w:rsidRPr="00E262FA">
        <w:rPr>
          <w:rStyle w:val="StyleUnderline"/>
          <w:highlight w:val="cyan"/>
        </w:rPr>
        <w:t>look like</w:t>
      </w:r>
      <w:r w:rsidRPr="00056654">
        <w:rPr>
          <w:sz w:val="16"/>
        </w:rPr>
        <w:t xml:space="preserve"> the damage of </w:t>
      </w:r>
      <w:r w:rsidRPr="00E262FA">
        <w:rPr>
          <w:rStyle w:val="StyleUnderline"/>
        </w:rPr>
        <w:t xml:space="preserve">a </w:t>
      </w:r>
      <w:r w:rsidRPr="00E262FA">
        <w:rPr>
          <w:rStyle w:val="Emphasis"/>
          <w:highlight w:val="cyan"/>
        </w:rPr>
        <w:t>nuclear attack</w:t>
      </w:r>
      <w:r w:rsidRPr="00E262FA">
        <w:rPr>
          <w:rStyle w:val="StyleUnderline"/>
        </w:rPr>
        <w:t>,” says</w:t>
      </w:r>
      <w:r w:rsidRPr="00056654">
        <w:rPr>
          <w:sz w:val="16"/>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056654">
        <w:rPr>
          <w:sz w:val="16"/>
        </w:rPr>
        <w:t xml:space="preserve">, a US-based think tank, “so the </w:t>
      </w:r>
      <w:r w:rsidRPr="00E262FA">
        <w:rPr>
          <w:rStyle w:val="StyleUnderline"/>
          <w:highlight w:val="cyan"/>
        </w:rPr>
        <w:t>prospect [of]</w:t>
      </w:r>
      <w:r w:rsidRPr="00E262FA">
        <w:rPr>
          <w:rStyle w:val="StyleUnderline"/>
        </w:rPr>
        <w:t xml:space="preserve"> a </w:t>
      </w:r>
      <w:r w:rsidRPr="00E262FA">
        <w:rPr>
          <w:rStyle w:val="StyleUnderline"/>
          <w:highlight w:val="cyan"/>
        </w:rPr>
        <w:t>counterattack seems</w:t>
      </w:r>
      <w:r w:rsidRPr="00E262FA">
        <w:rPr>
          <w:rStyle w:val="StyleUnderline"/>
        </w:rPr>
        <w:t xml:space="preserve"> like something </w:t>
      </w:r>
      <w:r w:rsidRPr="00E262FA">
        <w:rPr>
          <w:rStyle w:val="StyleUnderline"/>
          <w:highlight w:val="cyan"/>
        </w:rPr>
        <w:t xml:space="preserve">worth taking </w:t>
      </w:r>
      <w:r w:rsidRPr="00E262FA">
        <w:rPr>
          <w:rStyle w:val="Emphasis"/>
          <w:highlight w:val="cyan"/>
        </w:rPr>
        <w:t>very seriously</w:t>
      </w:r>
      <w:r w:rsidRPr="00E262FA">
        <w:rPr>
          <w:rStyle w:val="StyleUnderline"/>
          <w:highlight w:val="cyan"/>
        </w:rPr>
        <w:t>.”</w:t>
      </w:r>
      <w:r>
        <w:rPr>
          <w:rStyle w:val="StyleUnderline"/>
        </w:rPr>
        <w:t xml:space="preserve"> </w:t>
      </w:r>
      <w:r w:rsidRPr="00056654">
        <w:rPr>
          <w:rStyle w:val="Emphasis"/>
        </w:rPr>
        <w:t>Ironically</w:t>
      </w:r>
      <w:r w:rsidRPr="00056654">
        <w:rPr>
          <w:sz w:val="16"/>
          <w:szCs w:val="16"/>
        </w:rPr>
        <w:t xml:space="preserve">, </w:t>
      </w:r>
      <w:r w:rsidRPr="00056654">
        <w:rPr>
          <w:rStyle w:val="StyleUnderline"/>
        </w:rPr>
        <w:t xml:space="preserve">the risk of this is probably </w:t>
      </w:r>
      <w:r w:rsidRPr="00056654">
        <w:rPr>
          <w:rStyle w:val="Emphasis"/>
        </w:rPr>
        <w:t>inversely proportional to the size of asteroid</w:t>
      </w:r>
      <w:r w:rsidRPr="00056654">
        <w:rPr>
          <w:sz w:val="16"/>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056654">
        <w:rPr>
          <w:sz w:val="16"/>
          <w:szCs w:val="16"/>
        </w:rPr>
        <w:t xml:space="preserve">, and have generated a media frenzy (assuming people didn’t brand it as “fake news”). </w:t>
      </w:r>
    </w:p>
    <w:p w14:paraId="4ADD1531" w14:textId="77777777" w:rsidR="00FF0F63" w:rsidRDefault="00FF0F63" w:rsidP="00FF0F63">
      <w:pPr>
        <w:rPr>
          <w:sz w:val="16"/>
        </w:rPr>
      </w:pPr>
    </w:p>
    <w:p w14:paraId="1E82DDBB" w14:textId="77777777" w:rsidR="00FF0F63" w:rsidRPr="00B60772" w:rsidRDefault="00FF0F63" w:rsidP="00FF0F63">
      <w:pPr>
        <w:pStyle w:val="Heading4"/>
        <w:contextualSpacing/>
        <w:rPr>
          <w:rFonts w:cs="Arial"/>
        </w:rPr>
      </w:pPr>
      <w:r>
        <w:rPr>
          <w:rFonts w:cs="Arial"/>
        </w:rPr>
        <w:lastRenderedPageBreak/>
        <w:t xml:space="preserve">They cause </w:t>
      </w:r>
      <w:r>
        <w:rPr>
          <w:rFonts w:cs="Arial"/>
          <w:u w:val="single"/>
        </w:rPr>
        <w:t>nuke war</w:t>
      </w:r>
      <w:r>
        <w:rPr>
          <w:rFonts w:cs="Arial"/>
        </w:rPr>
        <w:t xml:space="preserve">, </w:t>
      </w:r>
      <w:proofErr w:type="spellStart"/>
      <w:r>
        <w:rPr>
          <w:rFonts w:cs="Arial"/>
          <w:u w:val="single"/>
        </w:rPr>
        <w:t>miscalc</w:t>
      </w:r>
      <w:proofErr w:type="spellEnd"/>
      <w:r>
        <w:rPr>
          <w:rFonts w:cs="Arial"/>
        </w:rPr>
        <w:t xml:space="preserve">, and </w:t>
      </w:r>
      <w:r>
        <w:rPr>
          <w:rFonts w:cs="Arial"/>
          <w:u w:val="single"/>
        </w:rPr>
        <w:t>extinction</w:t>
      </w:r>
      <w:r>
        <w:rPr>
          <w:rFonts w:cs="Arial"/>
        </w:rPr>
        <w:t xml:space="preserve"> </w:t>
      </w:r>
    </w:p>
    <w:p w14:paraId="1D811C1D" w14:textId="77777777" w:rsidR="00FF0F63" w:rsidRPr="00E262FA" w:rsidRDefault="00FF0F63" w:rsidP="00FF0F63">
      <w:pPr>
        <w:contextualSpacing/>
      </w:pPr>
      <w:r w:rsidRPr="00E262FA">
        <w:rPr>
          <w:rStyle w:val="Style13ptBold"/>
        </w:rPr>
        <w:t xml:space="preserve">Baum 19 </w:t>
      </w:r>
      <w:r w:rsidRPr="00E262FA">
        <w:t xml:space="preserve">(Executive director of the Global Catastrophic Risk </w:t>
      </w:r>
      <w:proofErr w:type="spellStart"/>
      <w:proofErr w:type="gramStart"/>
      <w:r w:rsidRPr="00E262FA">
        <w:t>Institute,“</w:t>
      </w:r>
      <w:proofErr w:type="gramEnd"/>
      <w:r w:rsidRPr="00E262FA">
        <w:t>Risk</w:t>
      </w:r>
      <w:proofErr w:type="spellEnd"/>
      <w:r w:rsidRPr="00E262FA">
        <w:t>-Risk Tradeoff Analysis of Nuclear Explosives for Asteroid Deflection,” May 31, 2019, https://onlinelibrary.wiley.com/doi/epdf/10.1111/risa.13339.)</w:t>
      </w:r>
    </w:p>
    <w:p w14:paraId="7D203B74" w14:textId="77777777" w:rsidR="00FF0F63" w:rsidRPr="00056654" w:rsidRDefault="00FF0F63" w:rsidP="00FF0F63">
      <w:pPr>
        <w:contextualSpacing/>
        <w:rPr>
          <w:sz w:val="16"/>
        </w:rPr>
      </w:pPr>
      <w:r w:rsidRPr="00056654">
        <w:rPr>
          <w:sz w:val="16"/>
        </w:rPr>
        <w:t>The most severe asteroid</w:t>
      </w:r>
      <w:r w:rsidRPr="00E262FA">
        <w:rPr>
          <w:rStyle w:val="StyleUnderline"/>
        </w:rPr>
        <w:t xml:space="preserve"> </w:t>
      </w:r>
      <w:r w:rsidRPr="00E262FA">
        <w:rPr>
          <w:rStyle w:val="StyleUnderline"/>
          <w:highlight w:val="cyan"/>
        </w:rPr>
        <w:t xml:space="preserve">collisions </w:t>
      </w:r>
      <w:r w:rsidRPr="00056654">
        <w:rPr>
          <w:sz w:val="16"/>
        </w:rPr>
        <w:t>and nuclear wars can</w:t>
      </w:r>
      <w:r w:rsidRPr="00E262FA">
        <w:rPr>
          <w:rStyle w:val="StyleUnderline"/>
        </w:rPr>
        <w:t xml:space="preserve"> </w:t>
      </w:r>
      <w:r w:rsidRPr="00E262FA">
        <w:rPr>
          <w:rStyle w:val="StyleUnderline"/>
          <w:highlight w:val="cyan"/>
        </w:rPr>
        <w:t xml:space="preserve">cause </w:t>
      </w:r>
      <w:r w:rsidRPr="00E262FA">
        <w:rPr>
          <w:rStyle w:val="Emphasis"/>
          <w:highlight w:val="cyan"/>
        </w:rPr>
        <w:t>global environmental effects</w:t>
      </w:r>
      <w:r w:rsidRPr="00056654">
        <w:rPr>
          <w:sz w:val="16"/>
        </w:rPr>
        <w:t xml:space="preserve">. </w:t>
      </w:r>
      <w:r w:rsidRPr="00E262FA">
        <w:rPr>
          <w:rStyle w:val="StyleUnderline"/>
        </w:rPr>
        <w:t>The core mechanism is the transport of 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E262FA">
        <w:rPr>
          <w:rStyle w:val="StyleUnderline"/>
        </w:rPr>
        <w:t>remain aloft for</w:t>
      </w:r>
      <w:r w:rsidRPr="00056654">
        <w:rPr>
          <w:sz w:val="16"/>
        </w:rPr>
        <w:t xml:space="preserve"> years or </w:t>
      </w:r>
      <w:r w:rsidRPr="00E262FA">
        <w:rPr>
          <w:rStyle w:val="StyleUnderline"/>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and </w:t>
      </w:r>
      <w:r w:rsidRPr="00E262FA">
        <w:rPr>
          <w:rStyle w:val="Emphasis"/>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E262FA">
        <w:rPr>
          <w:rStyle w:val="StyleUnderline"/>
          <w:highlight w:val="cyan"/>
        </w:rPr>
        <w:t>eject debris</w:t>
      </w:r>
      <w:r w:rsidRPr="00056654">
        <w:rPr>
          <w:sz w:val="16"/>
        </w:rPr>
        <w:t xml:space="preserve"> from the collision site </w:t>
      </w:r>
      <w:r w:rsidRPr="00E262FA">
        <w:rPr>
          <w:rStyle w:val="StyleUnderline"/>
          <w:highlight w:val="cyan"/>
        </w:rPr>
        <w:t>into space</w:t>
      </w:r>
      <w:r w:rsidRPr="00056654">
        <w:rPr>
          <w:sz w:val="16"/>
        </w:rPr>
        <w:t xml:space="preserve">; upon </w:t>
      </w:r>
      <w:r w:rsidRPr="00E262FA">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E262FA">
        <w:rPr>
          <w:rStyle w:val="StyleUnderline"/>
          <w:highlight w:val="cyan"/>
        </w:rPr>
        <w:t xml:space="preserve">spark </w:t>
      </w:r>
      <w:r w:rsidRPr="00E262FA">
        <w:rPr>
          <w:rStyle w:val="Emphasis"/>
          <w:highlight w:val="cyan"/>
        </w:rPr>
        <w:t>global fires</w:t>
      </w:r>
      <w:r w:rsidRPr="00056654">
        <w:rPr>
          <w:sz w:val="16"/>
        </w:rPr>
        <w:t xml:space="preserve"> (Toon, </w:t>
      </w:r>
      <w:proofErr w:type="spellStart"/>
      <w:r w:rsidRPr="00056654">
        <w:rPr>
          <w:sz w:val="16"/>
        </w:rPr>
        <w:t>Zahnle</w:t>
      </w:r>
      <w:proofErr w:type="spellEnd"/>
      <w:r w:rsidRPr="00056654">
        <w:rPr>
          <w:sz w:val="16"/>
        </w:rPr>
        <w:t xml:space="preserve">, Morrison, Turco, &amp; Covey, 1997). The fires </w:t>
      </w:r>
      <w:r w:rsidRPr="00E262FA">
        <w:rPr>
          <w:rStyle w:val="StyleUnderline"/>
        </w:rPr>
        <w:t xml:space="preserve">are </w:t>
      </w:r>
      <w:r w:rsidRPr="00E262FA">
        <w:rPr>
          <w:rStyle w:val="StyleUnderline"/>
          <w:highlight w:val="cyan"/>
        </w:rPr>
        <w:t xml:space="preserve">a </w:t>
      </w:r>
      <w:r w:rsidRPr="00E262FA">
        <w:rPr>
          <w:rStyle w:val="Emphasis"/>
          <w:highlight w:val="cyan"/>
        </w:rPr>
        <w:t xml:space="preserve">major impact </w:t>
      </w:r>
      <w:proofErr w:type="gramStart"/>
      <w:r w:rsidRPr="00E262FA">
        <w:rPr>
          <w:rStyle w:val="Emphasis"/>
        </w:rPr>
        <w:t>in their own right</w:t>
      </w:r>
      <w:r w:rsidRPr="00E262FA">
        <w:rPr>
          <w:rStyle w:val="StyleUnderline"/>
        </w:rPr>
        <w:t xml:space="preserve"> and</w:t>
      </w:r>
      <w:proofErr w:type="gramEnd"/>
      <w:r w:rsidRPr="00E262FA">
        <w:rPr>
          <w:rStyle w:val="StyleUnderline"/>
        </w:rPr>
        <w:t xml:space="preserve"> can send additional smoke into the stratosphere</w:t>
      </w:r>
      <w:r w:rsidRPr="00056654">
        <w:rPr>
          <w:sz w:val="16"/>
        </w:rPr>
        <w:t>. For nuclear explosions, there is also a fireball and smoke, in this case from the burning of cities or other military targets.</w:t>
      </w:r>
    </w:p>
    <w:p w14:paraId="5895D6D0" w14:textId="77777777" w:rsidR="00FF0F63" w:rsidRPr="00056654" w:rsidRDefault="00FF0F63" w:rsidP="00FF0F63">
      <w:pPr>
        <w:contextualSpacing/>
        <w:rPr>
          <w:sz w:val="16"/>
        </w:rPr>
      </w:pPr>
      <w:r w:rsidRPr="00056654">
        <w:rPr>
          <w:sz w:val="16"/>
        </w:rPr>
        <w:t xml:space="preserve">While in the stratosphere, </w:t>
      </w:r>
      <w:r w:rsidRPr="00E262FA">
        <w:rPr>
          <w:rStyle w:val="StyleUnderline"/>
        </w:rPr>
        <w:t>the particulate matter blocks sunlight and 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w:t>
      </w:r>
      <w:proofErr w:type="spellStart"/>
      <w:r w:rsidRPr="00056654">
        <w:rPr>
          <w:sz w:val="16"/>
        </w:rPr>
        <w:t>Kinnison</w:t>
      </w:r>
      <w:proofErr w:type="spellEnd"/>
      <w:r w:rsidRPr="00056654">
        <w:rPr>
          <w:sz w:val="16"/>
        </w:rPr>
        <w:t>, &amp; Garcia, 2008). T</w:t>
      </w:r>
      <w:r w:rsidRPr="00E262FA">
        <w:rPr>
          <w:rStyle w:val="StyleUnderline"/>
        </w:rPr>
        <w:t>he blocked sunlight causes abrupt cooling of Earth’s surface and in turn reduced precipitation</w:t>
      </w:r>
      <w:r w:rsidRPr="00056654">
        <w:rPr>
          <w:sz w:val="16"/>
        </w:rPr>
        <w:t xml:space="preserve"> due to a weakened hydrological cycle. The </w:t>
      </w:r>
      <w:r w:rsidRPr="00E262FA">
        <w:rPr>
          <w:rStyle w:val="StyleUnderline"/>
        </w:rPr>
        <w:t xml:space="preserve">cool, dry, and dark </w:t>
      </w:r>
      <w:r w:rsidRPr="00E262FA">
        <w:rPr>
          <w:rStyle w:val="StyleUnderline"/>
          <w:highlight w:val="cyan"/>
        </w:rPr>
        <w:t>conditions</w:t>
      </w:r>
      <w:r w:rsidRPr="00E262FA">
        <w:rPr>
          <w:rStyle w:val="StyleUnderline"/>
        </w:rPr>
        <w:t xml:space="preserve"> </w:t>
      </w:r>
      <w:r w:rsidRPr="00E262FA">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 xml:space="preserve">a hypothetical </w:t>
      </w:r>
      <w:proofErr w:type="spellStart"/>
      <w:r w:rsidRPr="00E262FA">
        <w:rPr>
          <w:rStyle w:val="StyleUnderline"/>
          <w:sz w:val="16"/>
        </w:rPr>
        <w:t>IndiaPakistan</w:t>
      </w:r>
      <w:proofErr w:type="spellEnd"/>
      <w:r w:rsidRPr="00E262FA">
        <w:rPr>
          <w:rStyle w:val="StyleUnderline"/>
          <w:sz w:val="16"/>
        </w:rPr>
        <w:t xml:space="preserve">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w:t>
      </w:r>
      <w:proofErr w:type="gramStart"/>
      <w:r w:rsidRPr="00056654">
        <w:rPr>
          <w:sz w:val="16"/>
        </w:rPr>
        <w:t>aforementioned studies</w:t>
      </w:r>
      <w:proofErr w:type="gramEnd"/>
      <w:r w:rsidRPr="00056654">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 xml:space="preserve">the </w:t>
      </w:r>
      <w:proofErr w:type="gramStart"/>
      <w:r w:rsidRPr="00E262FA">
        <w:rPr>
          <w:rStyle w:val="StyleUnderline"/>
        </w:rPr>
        <w:t>100 weapon</w:t>
      </w:r>
      <w:proofErr w:type="gramEnd"/>
      <w:r w:rsidRPr="00E262FA">
        <w:rPr>
          <w:rStyle w:val="StyleUnderline"/>
        </w:rPr>
        <w:t xml:space="preserve">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reduce </w:t>
      </w:r>
      <w:r w:rsidRPr="00E262FA">
        <w:rPr>
          <w:rStyle w:val="Emphasis"/>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075EC534" w14:textId="77777777" w:rsidR="00FF0F63" w:rsidRPr="00056654" w:rsidRDefault="00FF0F63" w:rsidP="00FF0F63">
      <w:pPr>
        <w:contextualSpacing/>
        <w:rPr>
          <w:sz w:val="16"/>
        </w:rPr>
      </w:pPr>
      <w:r w:rsidRPr="00056654">
        <w:rPr>
          <w:sz w:val="16"/>
        </w:rPr>
        <w:t xml:space="preserve">The harms from asteroid collisions and nuclear wars can also include important secondary effects. The </w:t>
      </w:r>
      <w:r w:rsidRPr="00E262FA">
        <w:rPr>
          <w:rStyle w:val="Emphasis"/>
          <w:highlight w:val="cyan"/>
        </w:rPr>
        <w:t>food shortages</w:t>
      </w:r>
      <w:r w:rsidRPr="00E262FA">
        <w:rPr>
          <w:rStyle w:val="StyleUnderline"/>
        </w:rPr>
        <w:t xml:space="preserve"> from severe global environmental disruption could </w:t>
      </w:r>
      <w:r w:rsidRPr="00E262FA">
        <w:rPr>
          <w:rStyle w:val="Emphasis"/>
          <w:highlight w:val="cyan"/>
        </w:rPr>
        <w:t xml:space="preserve">lead to </w:t>
      </w:r>
      <w:r w:rsidRPr="00E262FA">
        <w:rPr>
          <w:rStyle w:val="Emphasis"/>
        </w:rPr>
        <w:t xml:space="preserve">infectious </w:t>
      </w:r>
      <w:r w:rsidRPr="00E262FA">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t>
      </w:r>
      <w:proofErr w:type="spellStart"/>
      <w:r w:rsidRPr="00056654">
        <w:rPr>
          <w:sz w:val="16"/>
        </w:rPr>
        <w:t>Windawi</w:t>
      </w:r>
      <w:proofErr w:type="spellEnd"/>
      <w:r w:rsidRPr="00056654">
        <w:rPr>
          <w:sz w:val="16"/>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056654">
        <w:rPr>
          <w:sz w:val="16"/>
        </w:rPr>
        <w:t>similar to</w:t>
      </w:r>
      <w:proofErr w:type="gramEnd"/>
      <w:r w:rsidRPr="00056654">
        <w:rPr>
          <w:sz w:val="16"/>
        </w:rPr>
        <w:t>, but likely larger than, the response prompted by the terrorist attacks of 11 September 2001).</w:t>
      </w:r>
    </w:p>
    <w:p w14:paraId="59C014FC" w14:textId="77777777" w:rsidR="00FF0F63" w:rsidRPr="0061423F" w:rsidRDefault="00FF0F63" w:rsidP="00FF0F63">
      <w:pPr>
        <w:contextualSpacing/>
        <w:rPr>
          <w:sz w:val="16"/>
          <w:szCs w:val="16"/>
        </w:rPr>
      </w:pPr>
      <w:r w:rsidRPr="00E262FA">
        <w:rPr>
          <w:rStyle w:val="Emphasis"/>
        </w:rPr>
        <w:t xml:space="preserve">It is possible for </w:t>
      </w:r>
      <w:r w:rsidRPr="00E262FA">
        <w:rPr>
          <w:rStyle w:val="Emphasis"/>
          <w:highlight w:val="cyan"/>
        </w:rPr>
        <w:t xml:space="preserve">asteroid collisions </w:t>
      </w:r>
      <w:r w:rsidRPr="00E262FA">
        <w:rPr>
          <w:rStyle w:val="Emphasis"/>
        </w:rPr>
        <w:t xml:space="preserve">to </w:t>
      </w:r>
      <w:r w:rsidRPr="00E262FA">
        <w:rPr>
          <w:rStyle w:val="Emphasis"/>
          <w:highlight w:val="cyan"/>
        </w:rPr>
        <w:t>cause nuclear war</w:t>
      </w:r>
      <w:r w:rsidRPr="00E262FA">
        <w:t xml:space="preserve">. </w:t>
      </w:r>
      <w:r w:rsidRPr="00E262FA">
        <w:rPr>
          <w:rStyle w:val="StyleUnderline"/>
        </w:rPr>
        <w:t xml:space="preserve">An </w:t>
      </w:r>
      <w:r w:rsidRPr="00E262FA">
        <w:rPr>
          <w:rStyle w:val="StyleUnderline"/>
          <w:highlight w:val="cyan"/>
        </w:rPr>
        <w:t>asteroid</w:t>
      </w:r>
      <w:r w:rsidRPr="00E262FA">
        <w:rPr>
          <w:rStyle w:val="StyleUnderline"/>
        </w:rPr>
        <w:t xml:space="preserve"> explosion could be </w:t>
      </w:r>
      <w:r w:rsidRPr="00E262FA">
        <w:rPr>
          <w:rStyle w:val="Emphasis"/>
          <w:highlight w:val="cyan"/>
        </w:rPr>
        <w:t xml:space="preserve">misinterpreted as </w:t>
      </w:r>
      <w:r w:rsidRPr="00E262FA">
        <w:rPr>
          <w:rStyle w:val="Emphasis"/>
        </w:rPr>
        <w:t xml:space="preserve">a </w:t>
      </w:r>
      <w:r w:rsidRPr="00E262FA">
        <w:rPr>
          <w:rStyle w:val="Emphasis"/>
          <w:highlight w:val="cyan"/>
        </w:rPr>
        <w:t>nuclear attack</w:t>
      </w:r>
      <w:r w:rsidRPr="00E262FA">
        <w:rPr>
          <w:rStyle w:val="Emphasis"/>
        </w:rPr>
        <w:t xml:space="preserve">, </w:t>
      </w:r>
      <w:r w:rsidRPr="00E262FA">
        <w:rPr>
          <w:rStyle w:val="Emphasis"/>
          <w:highlight w:val="cyan"/>
        </w:rPr>
        <w:t>prompting</w:t>
      </w:r>
      <w:r w:rsidRPr="00E262FA">
        <w:rPr>
          <w:rStyle w:val="Emphasis"/>
        </w:rPr>
        <w:t xml:space="preserve"> nuclear attack that is believed to be </w:t>
      </w:r>
      <w:r w:rsidRPr="00E262FA">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38F1F11F" w14:textId="77777777" w:rsidR="00FF0F63" w:rsidRPr="00056654" w:rsidRDefault="00FF0F63" w:rsidP="00FF0F63">
      <w:pPr>
        <w:contextualSpacing/>
        <w:rPr>
          <w:sz w:val="16"/>
        </w:rPr>
      </w:pPr>
      <w:r w:rsidRPr="00056654">
        <w:rPr>
          <w:sz w:val="16"/>
        </w:rPr>
        <w:t xml:space="preserve">The ultimate severity of an asteroid collision or violent nuclear conflict use would depend on how human society reacts. </w:t>
      </w:r>
      <w:r w:rsidRPr="00E262FA">
        <w:rPr>
          <w:rStyle w:val="StyleUnderline"/>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E262FA">
        <w:rPr>
          <w:rStyle w:val="StyleUnderline"/>
        </w:rPr>
        <w:t>Or would the reaction be disorderly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E262FA">
        <w:rPr>
          <w:rStyle w:val="Emphasis"/>
          <w:highlight w:val="cyan"/>
        </w:rPr>
        <w:t>published</w:t>
      </w:r>
      <w:r w:rsidRPr="00056654">
        <w:rPr>
          <w:sz w:val="16"/>
        </w:rPr>
        <w:t xml:space="preserve"> point </w:t>
      </w:r>
      <w:r w:rsidRPr="00E262FA">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E262FA">
        <w:rPr>
          <w:rStyle w:val="Emphasis"/>
          <w:highlight w:val="cyan"/>
        </w:rPr>
        <w:t>inaccurate</w:t>
      </w:r>
      <w:r w:rsidRPr="00E262FA">
        <w:rPr>
          <w:rStyle w:val="StyleUnderline"/>
        </w:rPr>
        <w:t>.</w:t>
      </w:r>
    </w:p>
    <w:p w14:paraId="34BC097B" w14:textId="77777777" w:rsidR="00FF0F63" w:rsidRDefault="00FF0F63" w:rsidP="00FF0F63">
      <w:pPr>
        <w:contextualSpacing/>
        <w:rPr>
          <w:sz w:val="16"/>
        </w:rPr>
      </w:pPr>
      <w:r w:rsidRPr="00E262FA">
        <w:rPr>
          <w:rStyle w:val="StyleUnderline"/>
        </w:rPr>
        <w:lastRenderedPageBreak/>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E262FA">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w:t>
      </w:r>
      <w:proofErr w:type="gramStart"/>
      <w:r w:rsidRPr="00056654">
        <w:rPr>
          <w:sz w:val="16"/>
        </w:rPr>
        <w:t>amount</w:t>
      </w:r>
      <w:proofErr w:type="gramEnd"/>
      <w:r w:rsidRPr="00056654">
        <w:rPr>
          <w:sz w:val="16"/>
        </w:rPr>
        <w:t xml:space="preserve"> of resources (</w:t>
      </w:r>
      <w:proofErr w:type="spellStart"/>
      <w:r w:rsidRPr="00056654">
        <w:rPr>
          <w:sz w:val="16"/>
        </w:rPr>
        <w:t>Tonn</w:t>
      </w:r>
      <w:proofErr w:type="spellEnd"/>
      <w:r w:rsidRPr="00056654">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E262FA">
        <w:rPr>
          <w:rStyle w:val="Emphasis"/>
          <w:highlight w:val="cyan"/>
        </w:rPr>
        <w:t xml:space="preserve">prudent risk management </w:t>
      </w:r>
      <w:r w:rsidRPr="00E262FA">
        <w:rPr>
          <w:rStyle w:val="Emphasis"/>
        </w:rPr>
        <w:t xml:space="preserve">would </w:t>
      </w:r>
      <w:r w:rsidRPr="00E262FA">
        <w:rPr>
          <w:rStyle w:val="Emphasis"/>
          <w:highlight w:val="cyan"/>
        </w:rPr>
        <w:t xml:space="preserve">aim for </w:t>
      </w:r>
      <w:r w:rsidRPr="00E262FA">
        <w:rPr>
          <w:rStyle w:val="Emphasis"/>
        </w:rPr>
        <w:t xml:space="preserve">very </w:t>
      </w:r>
      <w:r w:rsidRPr="00E262FA">
        <w:rPr>
          <w:rStyle w:val="Emphasis"/>
          <w:highlight w:val="cyan"/>
        </w:rPr>
        <w:t>low probabilities of permanent collapse</w:t>
      </w:r>
      <w:r w:rsidRPr="00E262FA">
        <w:rPr>
          <w:rStyle w:val="Emphasis"/>
        </w:rPr>
        <w:t xml:space="preserve"> </w:t>
      </w:r>
      <w:r w:rsidRPr="00056654">
        <w:rPr>
          <w:sz w:val="16"/>
        </w:rPr>
        <w:t>(</w:t>
      </w:r>
      <w:proofErr w:type="spellStart"/>
      <w:r w:rsidRPr="00056654">
        <w:rPr>
          <w:sz w:val="16"/>
        </w:rPr>
        <w:t>Tonn</w:t>
      </w:r>
      <w:proofErr w:type="spellEnd"/>
      <w:r w:rsidRPr="00056654">
        <w:rPr>
          <w:sz w:val="16"/>
        </w:rPr>
        <w:t>, 2009).</w:t>
      </w:r>
    </w:p>
    <w:p w14:paraId="2CC477A5" w14:textId="77777777" w:rsidR="00FF0F63" w:rsidRPr="00056654" w:rsidRDefault="00FF0F63" w:rsidP="00FF0F63">
      <w:pPr>
        <w:contextualSpacing/>
        <w:rPr>
          <w:sz w:val="16"/>
        </w:rPr>
      </w:pPr>
    </w:p>
    <w:p w14:paraId="3BC1A98A" w14:textId="77777777" w:rsidR="00FF0F63" w:rsidRDefault="00FF0F63" w:rsidP="00FF0F63">
      <w:pPr>
        <w:pStyle w:val="Heading3"/>
      </w:pPr>
      <w:bookmarkStart w:id="2" w:name="_Hlk63077093"/>
      <w:bookmarkEnd w:id="0"/>
      <w:r>
        <w:lastRenderedPageBreak/>
        <w:t>AC – Framing</w:t>
      </w:r>
    </w:p>
    <w:bookmarkEnd w:id="2"/>
    <w:p w14:paraId="1F60AD98" w14:textId="77777777" w:rsidR="0078785F" w:rsidRPr="00031C51" w:rsidRDefault="0078785F" w:rsidP="0078785F">
      <w:pPr>
        <w:pStyle w:val="Heading4"/>
        <w:rPr>
          <w:rFonts w:cs="Calibri"/>
        </w:rPr>
      </w:pPr>
      <w:r w:rsidRPr="00031C51">
        <w:rPr>
          <w:rFonts w:cs="Calibri"/>
        </w:rPr>
        <w:t>The standard is maximizing expected well-being.</w:t>
      </w:r>
    </w:p>
    <w:p w14:paraId="5AF070C4" w14:textId="77777777" w:rsidR="0078785F" w:rsidRPr="00031C51" w:rsidRDefault="0078785F" w:rsidP="0078785F">
      <w:pPr>
        <w:pStyle w:val="Heading4"/>
        <w:rPr>
          <w:rFonts w:cs="Calibri"/>
        </w:rPr>
      </w:pPr>
      <w:r w:rsidRPr="00031C51">
        <w:rPr>
          <w:rFonts w:cs="Calibri"/>
        </w:rPr>
        <w:t xml:space="preserve">Uncertainty and social contract require governments use util </w:t>
      </w:r>
    </w:p>
    <w:p w14:paraId="5522F328" w14:textId="77777777" w:rsidR="0078785F" w:rsidRPr="00031C51" w:rsidRDefault="0078785F" w:rsidP="0078785F">
      <w:pPr>
        <w:rPr>
          <w:rFonts w:cs="Calibri"/>
          <w:sz w:val="16"/>
        </w:rPr>
      </w:pPr>
      <w:proofErr w:type="spellStart"/>
      <w:r w:rsidRPr="00031C51">
        <w:rPr>
          <w:rStyle w:val="Style13ptBold"/>
          <w:rFonts w:cs="Calibri"/>
        </w:rPr>
        <w:t>Good</w:t>
      </w:r>
      <w:r>
        <w:rPr>
          <w:rStyle w:val="Style13ptBold"/>
          <w:rFonts w:cs="Calibri"/>
        </w:rPr>
        <w:t>i</w:t>
      </w:r>
      <w:r w:rsidRPr="00031C51">
        <w:rPr>
          <w:rStyle w:val="Style13ptBold"/>
          <w:rFonts w:cs="Calibri"/>
        </w:rPr>
        <w:t>n</w:t>
      </w:r>
      <w:proofErr w:type="spellEnd"/>
      <w:r w:rsidRPr="00031C51">
        <w:rPr>
          <w:rStyle w:val="Style13ptBold"/>
          <w:rFonts w:cs="Calibri"/>
        </w:rPr>
        <w:t xml:space="preserve">, </w:t>
      </w:r>
      <w:proofErr w:type="gramStart"/>
      <w:r w:rsidRPr="00031C51">
        <w:rPr>
          <w:rStyle w:val="Style13ptBold"/>
          <w:rFonts w:cs="Calibri"/>
        </w:rPr>
        <w:t>1995</w:t>
      </w:r>
      <w:r w:rsidRPr="00031C51">
        <w:rPr>
          <w:rFonts w:cs="Calibri"/>
          <w:b/>
          <w:sz w:val="16"/>
        </w:rPr>
        <w:t xml:space="preserve">  (</w:t>
      </w:r>
      <w:proofErr w:type="gramEnd"/>
      <w:r w:rsidRPr="00031C51">
        <w:rPr>
          <w:rFonts w:cs="Calibri"/>
          <w:sz w:val="16"/>
        </w:rPr>
        <w:t xml:space="preserve">Robert, </w:t>
      </w:r>
      <w:proofErr w:type="spellStart"/>
      <w:r w:rsidRPr="00031C51">
        <w:rPr>
          <w:rFonts w:cs="Calibri"/>
          <w:sz w:val="16"/>
        </w:rPr>
        <w:t>philsopher</w:t>
      </w:r>
      <w:proofErr w:type="spellEnd"/>
      <w:r w:rsidRPr="00031C51">
        <w:rPr>
          <w:rFonts w:cs="Calibri"/>
          <w:sz w:val="16"/>
        </w:rPr>
        <w:t xml:space="preserve"> at the Research School of the Social Sciences, </w:t>
      </w:r>
      <w:r w:rsidRPr="00031C51">
        <w:rPr>
          <w:rFonts w:cs="Calibri"/>
          <w:u w:val="single"/>
        </w:rPr>
        <w:t>Utilitarianism as Public Philosophy</w:t>
      </w:r>
      <w:r w:rsidRPr="00031C51">
        <w:rPr>
          <w:rFonts w:cs="Calibri"/>
          <w:sz w:val="16"/>
        </w:rPr>
        <w:t>. P. 62-63)</w:t>
      </w:r>
    </w:p>
    <w:p w14:paraId="38D72B36" w14:textId="77777777" w:rsidR="0078785F" w:rsidRPr="00031C51" w:rsidRDefault="0078785F" w:rsidP="0078785F">
      <w:pPr>
        <w:rPr>
          <w:rFonts w:cs="Calibri"/>
          <w:sz w:val="16"/>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w:t>
      </w:r>
      <w:proofErr w:type="gramStart"/>
      <w:r w:rsidRPr="00031C51">
        <w:rPr>
          <w:rFonts w:cs="Calibri"/>
          <w:u w:val="single"/>
        </w:rPr>
        <w:t>in the nature of things</w:t>
      </w:r>
      <w:proofErr w:type="gramEnd"/>
      <w:r w:rsidRPr="00031C51">
        <w:rPr>
          <w:rFonts w:cs="Calibri"/>
          <w:u w:val="single"/>
        </w:rPr>
        <w:t xml:space="preserve">,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 xml:space="preserve">what will happen most often to most people </w:t>
      </w:r>
      <w:proofErr w:type="gramStart"/>
      <w:r w:rsidRPr="0015682E">
        <w:rPr>
          <w:rFonts w:cs="Calibri"/>
          <w:highlight w:val="cyan"/>
          <w:u w:val="single"/>
        </w:rPr>
        <w:t>as a result of</w:t>
      </w:r>
      <w:proofErr w:type="gramEnd"/>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w:t>
      </w:r>
      <w:proofErr w:type="gramStart"/>
      <w:r w:rsidRPr="00031C51">
        <w:rPr>
          <w:rFonts w:cs="Calibri"/>
          <w:u w:val="single"/>
        </w:rPr>
        <w:t>policy-makers</w:t>
      </w:r>
      <w:proofErr w:type="gramEnd"/>
      <w:r w:rsidRPr="00031C51">
        <w:rPr>
          <w:rFonts w:cs="Calibri"/>
          <w:u w:val="single"/>
        </w:rPr>
        <w:t xml:space="preserve">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rules.</w:t>
      </w:r>
    </w:p>
    <w:p w14:paraId="0F8D323E" w14:textId="77777777" w:rsidR="00E42E4C" w:rsidRPr="00F601E6" w:rsidRDefault="00E42E4C" w:rsidP="0078785F">
      <w:pPr>
        <w:pStyle w:val="Heading4"/>
      </w:pPr>
    </w:p>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panose1 w:val="020B0604020202020204"/>
    <w:charset w:val="01"/>
    <w:family w:val="roman"/>
    <w:pitch w:val="variable"/>
  </w:font>
  <w:font w:name="Droid Sans Fallback">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91426681">
    <w:abstractNumId w:val="17"/>
  </w:num>
  <w:num w:numId="2" w16cid:durableId="324091278">
    <w:abstractNumId w:val="14"/>
  </w:num>
  <w:num w:numId="3" w16cid:durableId="958531162">
    <w:abstractNumId w:val="20"/>
  </w:num>
  <w:num w:numId="4" w16cid:durableId="1474449707">
    <w:abstractNumId w:val="18"/>
  </w:num>
  <w:num w:numId="5" w16cid:durableId="341981540">
    <w:abstractNumId w:val="16"/>
  </w:num>
  <w:num w:numId="6" w16cid:durableId="1737632553">
    <w:abstractNumId w:val="19"/>
  </w:num>
  <w:num w:numId="7" w16cid:durableId="103043287">
    <w:abstractNumId w:val="15"/>
  </w:num>
  <w:num w:numId="8" w16cid:durableId="345710794">
    <w:abstractNumId w:val="12"/>
  </w:num>
  <w:num w:numId="9" w16cid:durableId="347605294">
    <w:abstractNumId w:val="13"/>
  </w:num>
  <w:num w:numId="10" w16cid:durableId="1698384283">
    <w:abstractNumId w:val="21"/>
  </w:num>
  <w:num w:numId="11" w16cid:durableId="365788211">
    <w:abstractNumId w:val="11"/>
  </w:num>
  <w:num w:numId="12" w16cid:durableId="1559366753">
    <w:abstractNumId w:val="10"/>
  </w:num>
  <w:num w:numId="13" w16cid:durableId="103037661">
    <w:abstractNumId w:val="8"/>
  </w:num>
  <w:num w:numId="14" w16cid:durableId="1665428147">
    <w:abstractNumId w:val="7"/>
  </w:num>
  <w:num w:numId="15" w16cid:durableId="533034100">
    <w:abstractNumId w:val="6"/>
  </w:num>
  <w:num w:numId="16" w16cid:durableId="1717464483">
    <w:abstractNumId w:val="5"/>
  </w:num>
  <w:num w:numId="17" w16cid:durableId="1360860036">
    <w:abstractNumId w:val="9"/>
  </w:num>
  <w:num w:numId="18" w16cid:durableId="1711605895">
    <w:abstractNumId w:val="4"/>
  </w:num>
  <w:num w:numId="19" w16cid:durableId="1669138061">
    <w:abstractNumId w:val="3"/>
  </w:num>
  <w:num w:numId="20" w16cid:durableId="2082873661">
    <w:abstractNumId w:val="2"/>
  </w:num>
  <w:num w:numId="21" w16cid:durableId="1220432722">
    <w:abstractNumId w:val="1"/>
  </w:num>
  <w:num w:numId="22" w16cid:durableId="105061756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0F6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1CBB"/>
    <w:rsid w:val="001B73E3"/>
    <w:rsid w:val="001C316D"/>
    <w:rsid w:val="001D1A0D"/>
    <w:rsid w:val="001D36BF"/>
    <w:rsid w:val="001D4C28"/>
    <w:rsid w:val="001E0B1F"/>
    <w:rsid w:val="001E0C0F"/>
    <w:rsid w:val="001E1E0B"/>
    <w:rsid w:val="001F1173"/>
    <w:rsid w:val="002005A8"/>
    <w:rsid w:val="002032BA"/>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82A"/>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E3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E6E"/>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4E11"/>
    <w:rsid w:val="004D52D8"/>
    <w:rsid w:val="004E355B"/>
    <w:rsid w:val="005028E5"/>
    <w:rsid w:val="00503735"/>
    <w:rsid w:val="005049F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9B7"/>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0189"/>
    <w:rsid w:val="00696A16"/>
    <w:rsid w:val="006A4840"/>
    <w:rsid w:val="006A52A0"/>
    <w:rsid w:val="006A7E1D"/>
    <w:rsid w:val="006C3A56"/>
    <w:rsid w:val="006D13F4"/>
    <w:rsid w:val="006D565A"/>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85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6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33D"/>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7E23"/>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3E9"/>
    <w:rsid w:val="00F73954"/>
    <w:rsid w:val="00F94060"/>
    <w:rsid w:val="00FA56F6"/>
    <w:rsid w:val="00FB329D"/>
    <w:rsid w:val="00FC27E3"/>
    <w:rsid w:val="00FC6320"/>
    <w:rsid w:val="00FC74C7"/>
    <w:rsid w:val="00FD01F2"/>
    <w:rsid w:val="00FD451D"/>
    <w:rsid w:val="00FD5B22"/>
    <w:rsid w:val="00FE1B01"/>
    <w:rsid w:val="00FF0F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92E488"/>
  <w14:defaultImageDpi w14:val="300"/>
  <w15:docId w15:val="{C32BACE4-54DE-D949-800E-F5C92AE2F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79B7"/>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5D79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5D79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9"/>
    <w:unhideWhenUsed/>
    <w:qFormat/>
    <w:rsid w:val="005D79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5D79B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FF0F6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FF0F63"/>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FF0F63"/>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FF0F63"/>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FF0F63"/>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5D79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79B7"/>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5D79B7"/>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5D79B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5D79B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5D79B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D79B7"/>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S"/>
    <w:basedOn w:val="DefaultParagraphFont"/>
    <w:uiPriority w:val="1"/>
    <w:qFormat/>
    <w:rsid w:val="005D79B7"/>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5D79B7"/>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5D79B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Read"/>
    <w:basedOn w:val="DefaultParagraphFont"/>
    <w:link w:val="NoSpacing"/>
    <w:uiPriority w:val="99"/>
    <w:unhideWhenUsed/>
    <w:rsid w:val="005D79B7"/>
    <w:rPr>
      <w:color w:val="auto"/>
      <w:u w:val="none"/>
    </w:rPr>
  </w:style>
  <w:style w:type="paragraph" w:styleId="DocumentMap">
    <w:name w:val="Document Map"/>
    <w:basedOn w:val="Normal"/>
    <w:link w:val="DocumentMapChar"/>
    <w:uiPriority w:val="99"/>
    <w:unhideWhenUsed/>
    <w:rsid w:val="005D79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5D79B7"/>
    <w:rPr>
      <w:rFonts w:ascii="Lucida Grande" w:hAnsi="Lucida Grande" w:cs="Lucida Grande"/>
    </w:rPr>
  </w:style>
  <w:style w:type="character" w:customStyle="1" w:styleId="Heading5Char">
    <w:name w:val="Heading 5 Char"/>
    <w:basedOn w:val="DefaultParagraphFont"/>
    <w:link w:val="Heading5"/>
    <w:rsid w:val="00FF0F63"/>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FF0F63"/>
    <w:rPr>
      <w:rFonts w:ascii="Cambria" w:eastAsia="Times New Roman" w:hAnsi="Cambria"/>
      <w:b/>
      <w:bCs/>
      <w:i/>
      <w:iCs/>
      <w:sz w:val="20"/>
      <w:lang w:bidi="en-US"/>
    </w:rPr>
  </w:style>
  <w:style w:type="character" w:customStyle="1" w:styleId="Heading7Char">
    <w:name w:val="Heading 7 Char"/>
    <w:basedOn w:val="DefaultParagraphFont"/>
    <w:link w:val="Heading7"/>
    <w:rsid w:val="00FF0F63"/>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FF0F63"/>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FF0F63"/>
    <w:rPr>
      <w:rFonts w:ascii="Cambria" w:eastAsia="Times New Roman" w:hAnsi="Cambria"/>
      <w:i/>
      <w:iCs/>
      <w:sz w:val="18"/>
      <w:szCs w:val="18"/>
      <w:lang w:bidi="en-US"/>
    </w:rPr>
  </w:style>
  <w:style w:type="paragraph" w:customStyle="1" w:styleId="Analytic">
    <w:name w:val="Analytic"/>
    <w:basedOn w:val="Heading4"/>
    <w:link w:val="AnalyticChar"/>
    <w:autoRedefine/>
    <w:uiPriority w:val="4"/>
    <w:qFormat/>
    <w:rsid w:val="00FF0F63"/>
    <w:rPr>
      <w:color w:val="C00000"/>
    </w:rPr>
  </w:style>
  <w:style w:type="paragraph" w:customStyle="1" w:styleId="Emphasis1">
    <w:name w:val="Emphasis1"/>
    <w:basedOn w:val="Normal"/>
    <w:link w:val="Emphasis"/>
    <w:uiPriority w:val="20"/>
    <w:qFormat/>
    <w:rsid w:val="00FF0F6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FF0F6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FF0F63"/>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FF0F63"/>
  </w:style>
  <w:style w:type="paragraph" w:styleId="ListParagraph">
    <w:name w:val="List Paragraph"/>
    <w:aliases w:val="6 font"/>
    <w:basedOn w:val="Normal"/>
    <w:uiPriority w:val="99"/>
    <w:qFormat/>
    <w:rsid w:val="00FF0F63"/>
    <w:pPr>
      <w:ind w:left="720"/>
      <w:contextualSpacing/>
    </w:pPr>
  </w:style>
  <w:style w:type="character" w:styleId="UnresolvedMention">
    <w:name w:val="Unresolved Mention"/>
    <w:basedOn w:val="DefaultParagraphFont"/>
    <w:uiPriority w:val="99"/>
    <w:unhideWhenUsed/>
    <w:rsid w:val="00FF0F63"/>
    <w:rPr>
      <w:color w:val="605E5C"/>
      <w:shd w:val="clear" w:color="auto" w:fill="E1DFDD"/>
    </w:rPr>
  </w:style>
  <w:style w:type="paragraph" w:styleId="BalloonText">
    <w:name w:val="Balloon Text"/>
    <w:basedOn w:val="Normal"/>
    <w:link w:val="BalloonTextChar"/>
    <w:uiPriority w:val="99"/>
    <w:unhideWhenUsed/>
    <w:qFormat/>
    <w:rsid w:val="00FF0F63"/>
    <w:pPr>
      <w:spacing w:after="0" w:line="240" w:lineRule="auto"/>
    </w:pPr>
    <w:rPr>
      <w:sz w:val="18"/>
      <w:szCs w:val="18"/>
    </w:rPr>
  </w:style>
  <w:style w:type="character" w:customStyle="1" w:styleId="BalloonTextChar">
    <w:name w:val="Balloon Text Char"/>
    <w:basedOn w:val="DefaultParagraphFont"/>
    <w:link w:val="BalloonText"/>
    <w:uiPriority w:val="99"/>
    <w:qFormat/>
    <w:rsid w:val="00FF0F63"/>
    <w:rPr>
      <w:rFonts w:ascii="Calibri" w:hAnsi="Calibri"/>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FF0F63"/>
    <w:rPr>
      <w:sz w:val="22"/>
      <w:u w:val="single"/>
    </w:rPr>
  </w:style>
  <w:style w:type="character" w:customStyle="1" w:styleId="AnalyticChar">
    <w:name w:val="Analytic Char"/>
    <w:basedOn w:val="DefaultParagraphFont"/>
    <w:link w:val="Analytic"/>
    <w:uiPriority w:val="4"/>
    <w:rsid w:val="00FF0F63"/>
    <w:rPr>
      <w:rFonts w:ascii="Calibri" w:eastAsiaTheme="majorEastAsia" w:hAnsi="Calibri" w:cstheme="majorBidi"/>
      <w:b/>
      <w:bCs/>
      <w:color w:val="C00000"/>
      <w:sz w:val="26"/>
      <w:szCs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FF0F63"/>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FF0F63"/>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FF0F63"/>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FF0F6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No Spacing112,No Spacing111,No Spacing11,Debate Text,Read stuff,No Spacing1,No Spacing2"/>
    <w:basedOn w:val="Normal"/>
    <w:next w:val="Normal"/>
    <w:link w:val="cardChar"/>
    <w:autoRedefine/>
    <w:qFormat/>
    <w:rsid w:val="00FF0F63"/>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FF0F63"/>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FF0F63"/>
    <w:rPr>
      <w:rFonts w:ascii="Calibri" w:hAnsi="Calibri"/>
      <w:b/>
      <w:sz w:val="26"/>
    </w:rPr>
  </w:style>
  <w:style w:type="character" w:customStyle="1" w:styleId="Heading4Char3">
    <w:name w:val="Heading 4 Char3"/>
    <w:aliases w:val="Tag Char3,heading 2 Char3,Heading 2 Char2 Char Char1,Heading 2 Char1 Char Char Char1,ta Char"/>
    <w:rsid w:val="00FF0F63"/>
    <w:rPr>
      <w:rFonts w:ascii="Calibri" w:hAnsi="Calibri"/>
      <w:b/>
      <w:sz w:val="26"/>
    </w:rPr>
  </w:style>
  <w:style w:type="character" w:customStyle="1" w:styleId="UnderlineBold">
    <w:name w:val="Underline + Bold"/>
    <w:uiPriority w:val="1"/>
    <w:qFormat/>
    <w:rsid w:val="00FF0F63"/>
    <w:rPr>
      <w:rFonts w:ascii="Georgia" w:hAnsi="Georgia"/>
      <w:b w:val="0"/>
      <w:bCs w:val="0"/>
      <w:sz w:val="22"/>
      <w:u w:val="single"/>
    </w:rPr>
  </w:style>
  <w:style w:type="paragraph" w:customStyle="1" w:styleId="underlined">
    <w:name w:val="underlined"/>
    <w:next w:val="Normal"/>
    <w:link w:val="underlinedChar"/>
    <w:autoRedefine/>
    <w:qFormat/>
    <w:rsid w:val="00FF0F63"/>
    <w:pPr>
      <w:contextualSpacing/>
    </w:pPr>
    <w:rPr>
      <w:rFonts w:ascii="Times New Roman" w:eastAsia="Malgun Gothic" w:hAnsi="Times New Roman" w:cs="Times New Roman"/>
      <w:u w:val="single"/>
    </w:rPr>
  </w:style>
  <w:style w:type="character" w:customStyle="1" w:styleId="underlinedChar">
    <w:name w:val="underlined Char"/>
    <w:link w:val="underlined"/>
    <w:rsid w:val="00FF0F63"/>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F0F63"/>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FF0F63"/>
    <w:pPr>
      <w:spacing w:after="0" w:line="240" w:lineRule="auto"/>
    </w:pPr>
    <w:rPr>
      <w:rFonts w:eastAsia="Calibri"/>
      <w:sz w:val="24"/>
      <w:u w:val="single"/>
      <w:lang w:val="x-none"/>
    </w:rPr>
  </w:style>
  <w:style w:type="character" w:customStyle="1" w:styleId="Style4Char">
    <w:name w:val="Style4 Char"/>
    <w:link w:val="Style4"/>
    <w:qFormat/>
    <w:rsid w:val="00FF0F63"/>
    <w:rPr>
      <w:rFonts w:ascii="Calibri" w:eastAsia="Calibri" w:hAnsi="Calibri"/>
      <w:u w:val="single"/>
      <w:lang w:val="x-none"/>
    </w:rPr>
  </w:style>
  <w:style w:type="paragraph" w:customStyle="1" w:styleId="Analytics">
    <w:name w:val="Analytics"/>
    <w:basedOn w:val="Heading4"/>
    <w:link w:val="AnalyticsChar"/>
    <w:uiPriority w:val="4"/>
    <w:qFormat/>
    <w:rsid w:val="00FF0F63"/>
    <w:rPr>
      <w:bCs w:val="0"/>
    </w:rPr>
  </w:style>
  <w:style w:type="character" w:customStyle="1" w:styleId="AnalyticsChar">
    <w:name w:val="Analytics Char"/>
    <w:basedOn w:val="DefaultParagraphFont"/>
    <w:link w:val="Analytics"/>
    <w:uiPriority w:val="4"/>
    <w:rsid w:val="00FF0F63"/>
    <w:rPr>
      <w:rFonts w:ascii="Calibri" w:eastAsiaTheme="majorEastAsia" w:hAnsi="Calibri" w:cstheme="majorBidi"/>
      <w:b/>
      <w:sz w:val="26"/>
      <w:szCs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FF0F63"/>
    <w:rPr>
      <w:rFonts w:cs="Arial"/>
      <w:b/>
      <w:bCs/>
      <w:iCs/>
      <w:szCs w:val="28"/>
      <w:lang w:val="en-US" w:eastAsia="en-US" w:bidi="ar-SA"/>
    </w:rPr>
  </w:style>
  <w:style w:type="numbering" w:customStyle="1" w:styleId="NoList1">
    <w:name w:val="No List1"/>
    <w:next w:val="NoList"/>
    <w:semiHidden/>
    <w:unhideWhenUsed/>
    <w:rsid w:val="00FF0F63"/>
  </w:style>
  <w:style w:type="character" w:customStyle="1" w:styleId="underline">
    <w:name w:val="underline"/>
    <w:basedOn w:val="DefaultParagraphFont"/>
    <w:qFormat/>
    <w:locked/>
    <w:rsid w:val="00FF0F63"/>
    <w:rPr>
      <w:rFonts w:ascii="Times New Roman" w:hAnsi="Times New Roman" w:cs="Times New Roman" w:hint="default"/>
      <w:u w:val="single"/>
    </w:rPr>
  </w:style>
  <w:style w:type="character" w:customStyle="1" w:styleId="Style11ptUnderline">
    <w:name w:val="Style 11 pt Underline"/>
    <w:basedOn w:val="DefaultParagraphFont"/>
    <w:qFormat/>
    <w:rsid w:val="00FF0F63"/>
    <w:rPr>
      <w:sz w:val="20"/>
      <w:u w:val="single"/>
    </w:rPr>
  </w:style>
  <w:style w:type="character" w:customStyle="1" w:styleId="Style11pt">
    <w:name w:val="Style 11 pt"/>
    <w:basedOn w:val="DefaultParagraphFont"/>
    <w:qFormat/>
    <w:rsid w:val="00FF0F63"/>
    <w:rPr>
      <w:sz w:val="20"/>
    </w:rPr>
  </w:style>
  <w:style w:type="character" w:customStyle="1" w:styleId="Style1Char1">
    <w:name w:val="Style1 Char1"/>
    <w:basedOn w:val="DefaultParagraphFont"/>
    <w:qFormat/>
    <w:rsid w:val="00FF0F63"/>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FF0F63"/>
    <w:rPr>
      <w:sz w:val="18"/>
      <w:szCs w:val="18"/>
    </w:rPr>
  </w:style>
  <w:style w:type="paragraph" w:styleId="CommentText">
    <w:name w:val="annotation text"/>
    <w:basedOn w:val="Normal"/>
    <w:link w:val="CommentTextChar"/>
    <w:uiPriority w:val="99"/>
    <w:unhideWhenUsed/>
    <w:rsid w:val="00FF0F63"/>
    <w:pPr>
      <w:spacing w:line="240" w:lineRule="auto"/>
    </w:pPr>
    <w:rPr>
      <w:sz w:val="24"/>
    </w:rPr>
  </w:style>
  <w:style w:type="character" w:customStyle="1" w:styleId="CommentTextChar">
    <w:name w:val="Comment Text Char"/>
    <w:basedOn w:val="DefaultParagraphFont"/>
    <w:link w:val="CommentText"/>
    <w:uiPriority w:val="99"/>
    <w:rsid w:val="00FF0F63"/>
    <w:rPr>
      <w:rFonts w:ascii="Calibri" w:hAnsi="Calibri"/>
    </w:rPr>
  </w:style>
  <w:style w:type="paragraph" w:styleId="CommentSubject">
    <w:name w:val="annotation subject"/>
    <w:basedOn w:val="CommentText"/>
    <w:next w:val="CommentText"/>
    <w:link w:val="CommentSubjectChar"/>
    <w:unhideWhenUsed/>
    <w:rsid w:val="00FF0F63"/>
    <w:rPr>
      <w:b/>
      <w:bCs/>
      <w:sz w:val="20"/>
      <w:szCs w:val="20"/>
    </w:rPr>
  </w:style>
  <w:style w:type="character" w:customStyle="1" w:styleId="CommentSubjectChar">
    <w:name w:val="Comment Subject Char"/>
    <w:basedOn w:val="CommentTextChar"/>
    <w:link w:val="CommentSubject"/>
    <w:rsid w:val="00FF0F63"/>
    <w:rPr>
      <w:rFonts w:ascii="Calibri" w:hAnsi="Calibri"/>
      <w:b/>
      <w:bCs/>
      <w:sz w:val="20"/>
      <w:szCs w:val="20"/>
    </w:rPr>
  </w:style>
  <w:style w:type="character" w:customStyle="1" w:styleId="cardChar">
    <w:name w:val="card Char"/>
    <w:aliases w:val="Bold Cite Char Char,Speed Cite Char"/>
    <w:link w:val="card"/>
    <w:qFormat/>
    <w:rsid w:val="00FF0F63"/>
    <w:rPr>
      <w:rFonts w:ascii="Calibri" w:hAnsi="Calibri"/>
      <w:sz w:val="16"/>
    </w:rPr>
  </w:style>
  <w:style w:type="character" w:customStyle="1" w:styleId="StyleDate">
    <w:name w:val="Style Date"/>
    <w:aliases w:val="Author"/>
    <w:qFormat/>
    <w:rsid w:val="00FF0F63"/>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FF0F63"/>
    <w:rPr>
      <w:b/>
      <w:bCs/>
    </w:rPr>
  </w:style>
  <w:style w:type="character" w:customStyle="1" w:styleId="apple-converted-space">
    <w:name w:val="apple-converted-space"/>
    <w:basedOn w:val="DefaultParagraphFont"/>
    <w:qFormat/>
    <w:rsid w:val="00FF0F63"/>
  </w:style>
  <w:style w:type="character" w:customStyle="1" w:styleId="st">
    <w:name w:val="st"/>
    <w:rsid w:val="00FF0F63"/>
  </w:style>
  <w:style w:type="character" w:customStyle="1" w:styleId="CharChar11">
    <w:name w:val="Char Char11"/>
    <w:rsid w:val="00FF0F63"/>
    <w:rPr>
      <w:rFonts w:cs="Arial"/>
      <w:bCs/>
      <w:szCs w:val="26"/>
      <w:u w:val="single"/>
      <w:lang w:val="en-US" w:eastAsia="en-US" w:bidi="ar-SA"/>
    </w:rPr>
  </w:style>
  <w:style w:type="character" w:customStyle="1" w:styleId="DebateHighlighted">
    <w:name w:val="Debate Highlighted"/>
    <w:basedOn w:val="DefaultParagraphFont"/>
    <w:qFormat/>
    <w:rsid w:val="00FF0F63"/>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FF0F63"/>
    <w:rPr>
      <w:rFonts w:ascii="Times New Roman" w:eastAsia="MS Mincho" w:hAnsi="Times New Roman" w:cs="Times New Roman"/>
      <w:sz w:val="16"/>
    </w:rPr>
  </w:style>
  <w:style w:type="character" w:customStyle="1" w:styleId="Highlightedunderline">
    <w:name w:val="Highlighted underline"/>
    <w:qFormat/>
    <w:rsid w:val="00FF0F63"/>
    <w:rPr>
      <w:rFonts w:ascii="Times New Roman" w:hAnsi="Times New Roman"/>
      <w:sz w:val="20"/>
      <w:shd w:val="clear" w:color="auto" w:fill="C0C0C0"/>
    </w:rPr>
  </w:style>
  <w:style w:type="paragraph" w:customStyle="1" w:styleId="CITE">
    <w:name w:val="CITE"/>
    <w:basedOn w:val="Normal"/>
    <w:next w:val="Normal"/>
    <w:link w:val="CITEChar"/>
    <w:qFormat/>
    <w:rsid w:val="00FF0F63"/>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FF0F63"/>
    <w:rPr>
      <w:rFonts w:ascii="Liberation Sans" w:hAnsi="Liberation Sans" w:cs="Georgia"/>
      <w:sz w:val="20"/>
      <w:szCs w:val="20"/>
      <w:u w:val="single"/>
    </w:rPr>
  </w:style>
  <w:style w:type="paragraph" w:customStyle="1" w:styleId="cardtext">
    <w:name w:val="card text"/>
    <w:basedOn w:val="Normal"/>
    <w:link w:val="cardtextChar"/>
    <w:qFormat/>
    <w:rsid w:val="00FF0F63"/>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FF0F63"/>
    <w:rPr>
      <w:rFonts w:ascii="Georgia" w:eastAsia="Calibri" w:hAnsi="Georgia"/>
    </w:rPr>
  </w:style>
  <w:style w:type="character" w:customStyle="1" w:styleId="UnderlineBold0">
    <w:name w:val="Underline Bold"/>
    <w:basedOn w:val="DefaultParagraphFont"/>
    <w:uiPriority w:val="6"/>
    <w:qFormat/>
    <w:rsid w:val="00FF0F63"/>
    <w:rPr>
      <w:b/>
      <w:sz w:val="20"/>
      <w:u w:val="single"/>
    </w:rPr>
  </w:style>
  <w:style w:type="paragraph" w:styleId="BodyText">
    <w:name w:val="Body Text"/>
    <w:basedOn w:val="Normal"/>
    <w:link w:val="BodyTextChar"/>
    <w:uiPriority w:val="99"/>
    <w:unhideWhenUsed/>
    <w:qFormat/>
    <w:rsid w:val="00FF0F63"/>
    <w:pPr>
      <w:spacing w:after="120"/>
    </w:pPr>
  </w:style>
  <w:style w:type="character" w:customStyle="1" w:styleId="BodyTextChar">
    <w:name w:val="Body Text Char"/>
    <w:basedOn w:val="DefaultParagraphFont"/>
    <w:link w:val="BodyText"/>
    <w:uiPriority w:val="99"/>
    <w:qFormat/>
    <w:rsid w:val="00FF0F63"/>
    <w:rPr>
      <w:rFonts w:ascii="Calibri" w:hAnsi="Calibri"/>
      <w:sz w:val="22"/>
    </w:rPr>
  </w:style>
  <w:style w:type="character" w:customStyle="1" w:styleId="titlechar0">
    <w:name w:val="titlechar"/>
    <w:basedOn w:val="DefaultParagraphFont"/>
    <w:rsid w:val="00FF0F63"/>
  </w:style>
  <w:style w:type="paragraph" w:customStyle="1" w:styleId="tiny">
    <w:name w:val="tiny"/>
    <w:next w:val="Normal"/>
    <w:link w:val="tinyChar"/>
    <w:autoRedefine/>
    <w:qFormat/>
    <w:rsid w:val="00FF0F63"/>
    <w:pPr>
      <w:contextualSpacing/>
    </w:pPr>
    <w:rPr>
      <w:rFonts w:ascii="Times New Roman" w:eastAsia="Malgun Gothic" w:hAnsi="Times New Roman" w:cs="Times New Roman"/>
      <w:sz w:val="12"/>
    </w:rPr>
  </w:style>
  <w:style w:type="character" w:customStyle="1" w:styleId="tinyChar">
    <w:name w:val="tiny Char"/>
    <w:link w:val="tiny"/>
    <w:rsid w:val="00FF0F63"/>
    <w:rPr>
      <w:rFonts w:ascii="Times New Roman" w:eastAsia="Malgun Gothic" w:hAnsi="Times New Roman" w:cs="Times New Roman"/>
      <w:sz w:val="12"/>
    </w:rPr>
  </w:style>
  <w:style w:type="character" w:customStyle="1" w:styleId="DocumentMapChar1">
    <w:name w:val="Document Map Char1"/>
    <w:basedOn w:val="DefaultParagraphFont"/>
    <w:uiPriority w:val="99"/>
    <w:rsid w:val="00FF0F63"/>
    <w:rPr>
      <w:rFonts w:ascii="Segoe UI" w:hAnsi="Segoe UI" w:cs="Segoe UI"/>
      <w:sz w:val="16"/>
      <w:szCs w:val="16"/>
    </w:rPr>
  </w:style>
  <w:style w:type="character" w:customStyle="1" w:styleId="CommentSubjectChar1">
    <w:name w:val="Comment Subject Char1"/>
    <w:basedOn w:val="CommentTextChar"/>
    <w:uiPriority w:val="99"/>
    <w:semiHidden/>
    <w:rsid w:val="00FF0F63"/>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FF0F63"/>
    <w:rPr>
      <w:rFonts w:ascii="Lucida Grande" w:eastAsiaTheme="minorHAnsi" w:hAnsi="Lucida Grande" w:cs="Lucida Grande"/>
      <w:sz w:val="18"/>
      <w:szCs w:val="18"/>
    </w:rPr>
  </w:style>
  <w:style w:type="character" w:customStyle="1" w:styleId="Style1Char">
    <w:name w:val="Style1 Char"/>
    <w:basedOn w:val="DefaultParagraphFont"/>
    <w:qFormat/>
    <w:rsid w:val="00FF0F63"/>
    <w:rPr>
      <w:rFonts w:eastAsia="SimSun"/>
      <w:sz w:val="20"/>
      <w:szCs w:val="24"/>
      <w:u w:val="single"/>
      <w:lang w:val="en-US" w:eastAsia="zh-CN" w:bidi="ar-SA"/>
    </w:rPr>
  </w:style>
  <w:style w:type="paragraph" w:customStyle="1" w:styleId="Tag2">
    <w:name w:val="Tag2"/>
    <w:basedOn w:val="Normal"/>
    <w:autoRedefine/>
    <w:qFormat/>
    <w:rsid w:val="00FF0F63"/>
    <w:rPr>
      <w:rFonts w:eastAsia="Calibri" w:cs="Arial"/>
      <w:b/>
    </w:rPr>
  </w:style>
  <w:style w:type="character" w:customStyle="1" w:styleId="CommentTextChar1">
    <w:name w:val="Comment Text Char1"/>
    <w:basedOn w:val="DefaultParagraphFont"/>
    <w:uiPriority w:val="99"/>
    <w:rsid w:val="00FF0F63"/>
    <w:rPr>
      <w:rFonts w:ascii="Calibri" w:hAnsi="Calibri"/>
    </w:rPr>
  </w:style>
  <w:style w:type="character" w:customStyle="1" w:styleId="apple-style-span">
    <w:name w:val="apple-style-span"/>
    <w:basedOn w:val="DefaultParagraphFont"/>
    <w:qFormat/>
    <w:rsid w:val="00FF0F63"/>
  </w:style>
  <w:style w:type="character" w:customStyle="1" w:styleId="FootnoteTextChar">
    <w:name w:val="Footnote Text Char"/>
    <w:basedOn w:val="DefaultParagraphFont"/>
    <w:link w:val="FootnoteText"/>
    <w:rsid w:val="00FF0F63"/>
    <w:rPr>
      <w:rFonts w:ascii="Calibri" w:hAnsi="Calibri"/>
    </w:rPr>
  </w:style>
  <w:style w:type="paragraph" w:styleId="FootnoteText">
    <w:name w:val="footnote text"/>
    <w:basedOn w:val="Normal"/>
    <w:link w:val="FootnoteTextChar"/>
    <w:unhideWhenUsed/>
    <w:qFormat/>
    <w:rsid w:val="00FF0F63"/>
    <w:pPr>
      <w:spacing w:after="0" w:line="240" w:lineRule="auto"/>
    </w:pPr>
    <w:rPr>
      <w:sz w:val="24"/>
    </w:rPr>
  </w:style>
  <w:style w:type="character" w:customStyle="1" w:styleId="FootnoteTextChar1">
    <w:name w:val="Footnote Text Char1"/>
    <w:basedOn w:val="DefaultParagraphFont"/>
    <w:rsid w:val="00FF0F63"/>
    <w:rPr>
      <w:rFonts w:ascii="Calibri" w:hAnsi="Calibri"/>
      <w:sz w:val="20"/>
      <w:szCs w:val="20"/>
    </w:rPr>
  </w:style>
  <w:style w:type="paragraph" w:customStyle="1" w:styleId="p">
    <w:name w:val="p"/>
    <w:basedOn w:val="Normal"/>
    <w:rsid w:val="00FF0F63"/>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FF0F63"/>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FF0F63"/>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FF0F63"/>
    <w:rPr>
      <w:vertAlign w:val="superscript"/>
    </w:rPr>
  </w:style>
  <w:style w:type="paragraph" w:customStyle="1" w:styleId="para">
    <w:name w:val="para"/>
    <w:basedOn w:val="Normal"/>
    <w:rsid w:val="00FF0F63"/>
    <w:pPr>
      <w:spacing w:before="100" w:beforeAutospacing="1" w:after="100" w:afterAutospacing="1" w:line="240" w:lineRule="auto"/>
    </w:pPr>
  </w:style>
  <w:style w:type="paragraph" w:customStyle="1" w:styleId="selectionshareable">
    <w:name w:val="selectionshareable"/>
    <w:basedOn w:val="Normal"/>
    <w:uiPriority w:val="99"/>
    <w:qFormat/>
    <w:rsid w:val="00FF0F63"/>
    <w:pPr>
      <w:spacing w:before="100" w:beforeAutospacing="1" w:after="100" w:afterAutospacing="1" w:line="240" w:lineRule="auto"/>
    </w:pPr>
  </w:style>
  <w:style w:type="character" w:customStyle="1" w:styleId="vm-hook">
    <w:name w:val="vm-hook"/>
    <w:basedOn w:val="DefaultParagraphFont"/>
    <w:rsid w:val="00FF0F63"/>
  </w:style>
  <w:style w:type="character" w:customStyle="1" w:styleId="dfm-title">
    <w:name w:val="dfm-title"/>
    <w:basedOn w:val="DefaultParagraphFont"/>
    <w:rsid w:val="00FF0F63"/>
  </w:style>
  <w:style w:type="paragraph" w:customStyle="1" w:styleId="evidencetext">
    <w:name w:val="evidence text"/>
    <w:basedOn w:val="Normal"/>
    <w:link w:val="evidencetextChar1"/>
    <w:qFormat/>
    <w:rsid w:val="00FF0F63"/>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FF0F63"/>
    <w:rPr>
      <w:rFonts w:ascii="Arial" w:hAnsi="Arial" w:cs="Arial"/>
      <w:color w:val="000000"/>
      <w:sz w:val="22"/>
      <w:lang w:val="x-none" w:eastAsia="x-none"/>
    </w:rPr>
  </w:style>
  <w:style w:type="paragraph" w:customStyle="1" w:styleId="CardIndented">
    <w:name w:val="Card (Indented)"/>
    <w:basedOn w:val="Normal"/>
    <w:link w:val="CardIndentedChar"/>
    <w:qFormat/>
    <w:rsid w:val="00FF0F63"/>
    <w:pPr>
      <w:spacing w:after="0" w:line="240" w:lineRule="auto"/>
      <w:ind w:left="288"/>
    </w:pPr>
    <w:rPr>
      <w:rFonts w:ascii="Arial" w:hAnsi="Arial" w:cs="Arial"/>
    </w:rPr>
  </w:style>
  <w:style w:type="paragraph" w:customStyle="1" w:styleId="Emphasize">
    <w:name w:val="Emphasize"/>
    <w:basedOn w:val="Normal"/>
    <w:uiPriority w:val="7"/>
    <w:qFormat/>
    <w:rsid w:val="00FF0F6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FF0F63"/>
    <w:rPr>
      <w:rFonts w:asciiTheme="minorHAnsi" w:hAnsiTheme="minorHAnsi"/>
      <w:sz w:val="22"/>
    </w:rPr>
  </w:style>
  <w:style w:type="character" w:customStyle="1" w:styleId="UnresolvedMention1">
    <w:name w:val="Unresolved Mention1"/>
    <w:basedOn w:val="DefaultParagraphFont"/>
    <w:uiPriority w:val="99"/>
    <w:unhideWhenUsed/>
    <w:rsid w:val="00FF0F63"/>
    <w:rPr>
      <w:color w:val="808080"/>
      <w:shd w:val="clear" w:color="auto" w:fill="E6E6E6"/>
    </w:rPr>
  </w:style>
  <w:style w:type="character" w:customStyle="1" w:styleId="BodyTextChar1">
    <w:name w:val="Body Text Char1"/>
    <w:aliases w:val="Very Small Text Char1"/>
    <w:basedOn w:val="DefaultParagraphFont"/>
    <w:uiPriority w:val="99"/>
    <w:rsid w:val="00FF0F63"/>
    <w:rPr>
      <w:rFonts w:ascii="Times New Roman" w:hAnsi="Times New Roman"/>
      <w:sz w:val="24"/>
    </w:rPr>
  </w:style>
  <w:style w:type="character" w:customStyle="1" w:styleId="UnresolvedMention2">
    <w:name w:val="Unresolved Mention2"/>
    <w:basedOn w:val="DefaultParagraphFont"/>
    <w:uiPriority w:val="99"/>
    <w:unhideWhenUsed/>
    <w:rsid w:val="00FF0F63"/>
    <w:rPr>
      <w:color w:val="808080"/>
      <w:shd w:val="clear" w:color="auto" w:fill="E6E6E6"/>
    </w:rPr>
  </w:style>
  <w:style w:type="character" w:customStyle="1" w:styleId="Author-Date">
    <w:name w:val="Author-Date"/>
    <w:qFormat/>
    <w:rsid w:val="00FF0F63"/>
    <w:rPr>
      <w:b/>
      <w:sz w:val="24"/>
    </w:rPr>
  </w:style>
  <w:style w:type="character" w:customStyle="1" w:styleId="ListLabel12">
    <w:name w:val="ListLabel 12"/>
    <w:qFormat/>
    <w:rsid w:val="00FF0F63"/>
    <w:rPr>
      <w:strike w:val="0"/>
      <w:dstrike w:val="0"/>
      <w:color w:val="000000"/>
      <w:spacing w:val="0"/>
      <w:w w:val="100"/>
      <w:sz w:val="16"/>
      <w:lang w:val="en-US"/>
    </w:rPr>
  </w:style>
  <w:style w:type="character" w:customStyle="1" w:styleId="ListLabel11">
    <w:name w:val="ListLabel 11"/>
    <w:qFormat/>
    <w:rsid w:val="00FF0F63"/>
    <w:rPr>
      <w:strike w:val="0"/>
      <w:dstrike w:val="0"/>
      <w:color w:val="000000"/>
      <w:spacing w:val="70"/>
      <w:w w:val="100"/>
      <w:sz w:val="16"/>
      <w:lang w:val="en-US"/>
    </w:rPr>
  </w:style>
  <w:style w:type="character" w:customStyle="1" w:styleId="ListLabel10">
    <w:name w:val="ListLabel 10"/>
    <w:qFormat/>
    <w:rsid w:val="00FF0F63"/>
    <w:rPr>
      <w:strike w:val="0"/>
      <w:dstrike w:val="0"/>
      <w:color w:val="000000"/>
      <w:spacing w:val="0"/>
      <w:w w:val="100"/>
      <w:sz w:val="18"/>
      <w:lang w:val="en-US"/>
    </w:rPr>
  </w:style>
  <w:style w:type="character" w:customStyle="1" w:styleId="ListLabel9">
    <w:name w:val="ListLabel 9"/>
    <w:qFormat/>
    <w:rsid w:val="00FF0F63"/>
    <w:rPr>
      <w:strike w:val="0"/>
      <w:dstrike w:val="0"/>
      <w:color w:val="000000"/>
      <w:spacing w:val="0"/>
      <w:w w:val="100"/>
      <w:sz w:val="21"/>
      <w:lang w:val="en-US"/>
    </w:rPr>
  </w:style>
  <w:style w:type="character" w:customStyle="1" w:styleId="ListLabel8">
    <w:name w:val="ListLabel 8"/>
    <w:qFormat/>
    <w:rsid w:val="00FF0F63"/>
    <w:rPr>
      <w:strike w:val="0"/>
      <w:dstrike w:val="0"/>
      <w:color w:val="000000"/>
      <w:spacing w:val="0"/>
      <w:w w:val="100"/>
      <w:sz w:val="20"/>
      <w:lang w:val="en-US"/>
    </w:rPr>
  </w:style>
  <w:style w:type="character" w:customStyle="1" w:styleId="ListLabel7">
    <w:name w:val="ListLabel 7"/>
    <w:qFormat/>
    <w:rsid w:val="00FF0F63"/>
    <w:rPr>
      <w:strike w:val="0"/>
      <w:dstrike w:val="0"/>
      <w:color w:val="000000"/>
      <w:spacing w:val="0"/>
      <w:w w:val="100"/>
      <w:sz w:val="20"/>
      <w:lang w:val="en-US"/>
    </w:rPr>
  </w:style>
  <w:style w:type="character" w:customStyle="1" w:styleId="ListLabel6">
    <w:name w:val="ListLabel 6"/>
    <w:qFormat/>
    <w:rsid w:val="00FF0F63"/>
    <w:rPr>
      <w:i/>
      <w:strike w:val="0"/>
      <w:dstrike w:val="0"/>
      <w:color w:val="000000"/>
      <w:spacing w:val="0"/>
      <w:w w:val="100"/>
      <w:sz w:val="20"/>
      <w:lang w:val="en-US"/>
    </w:rPr>
  </w:style>
  <w:style w:type="character" w:customStyle="1" w:styleId="ListLabel5">
    <w:name w:val="ListLabel 5"/>
    <w:qFormat/>
    <w:rsid w:val="00FF0F63"/>
    <w:rPr>
      <w:strike w:val="0"/>
      <w:dstrike w:val="0"/>
      <w:color w:val="000000"/>
      <w:spacing w:val="0"/>
      <w:w w:val="100"/>
      <w:sz w:val="20"/>
      <w:lang w:val="en-US"/>
    </w:rPr>
  </w:style>
  <w:style w:type="character" w:customStyle="1" w:styleId="ListLabel4">
    <w:name w:val="ListLabel 4"/>
    <w:qFormat/>
    <w:rsid w:val="00FF0F63"/>
    <w:rPr>
      <w:strike w:val="0"/>
      <w:dstrike w:val="0"/>
      <w:color w:val="000000"/>
      <w:spacing w:val="0"/>
      <w:w w:val="100"/>
      <w:sz w:val="19"/>
      <w:lang w:val="en-US"/>
    </w:rPr>
  </w:style>
  <w:style w:type="character" w:customStyle="1" w:styleId="ListLabel3">
    <w:name w:val="ListLabel 3"/>
    <w:qFormat/>
    <w:rsid w:val="00FF0F63"/>
    <w:rPr>
      <w:i/>
      <w:strike w:val="0"/>
      <w:dstrike w:val="0"/>
      <w:color w:val="000000"/>
      <w:spacing w:val="0"/>
      <w:w w:val="100"/>
      <w:sz w:val="20"/>
      <w:lang w:val="en-US"/>
    </w:rPr>
  </w:style>
  <w:style w:type="character" w:customStyle="1" w:styleId="ListLabel2">
    <w:name w:val="ListLabel 2"/>
    <w:qFormat/>
    <w:rsid w:val="00FF0F63"/>
    <w:rPr>
      <w:strike w:val="0"/>
      <w:dstrike w:val="0"/>
      <w:color w:val="000000"/>
      <w:spacing w:val="0"/>
      <w:w w:val="100"/>
      <w:sz w:val="20"/>
      <w:lang w:val="en-US"/>
    </w:rPr>
  </w:style>
  <w:style w:type="character" w:customStyle="1" w:styleId="ListLabel1">
    <w:name w:val="ListLabel 1"/>
    <w:qFormat/>
    <w:rsid w:val="00FF0F63"/>
    <w:rPr>
      <w:i/>
      <w:strike w:val="0"/>
      <w:dstrike w:val="0"/>
      <w:color w:val="000000"/>
      <w:spacing w:val="0"/>
      <w:w w:val="100"/>
      <w:sz w:val="18"/>
      <w:lang w:val="en-US"/>
    </w:rPr>
  </w:style>
  <w:style w:type="character" w:customStyle="1" w:styleId="verdana">
    <w:name w:val="verdana"/>
    <w:basedOn w:val="DefaultParagraphFont"/>
    <w:qFormat/>
    <w:rsid w:val="00FF0F63"/>
    <w:rPr>
      <w:rFonts w:cs="Times New Roman"/>
    </w:rPr>
  </w:style>
  <w:style w:type="character" w:customStyle="1" w:styleId="italic">
    <w:name w:val="italic"/>
    <w:basedOn w:val="DefaultParagraphFont"/>
    <w:qFormat/>
    <w:rsid w:val="00FF0F63"/>
    <w:rPr>
      <w:rFonts w:cs="Times New Roman"/>
    </w:rPr>
  </w:style>
  <w:style w:type="character" w:customStyle="1" w:styleId="hit">
    <w:name w:val="hit"/>
    <w:basedOn w:val="DefaultParagraphFont"/>
    <w:qFormat/>
    <w:rsid w:val="00FF0F63"/>
    <w:rPr>
      <w:rFonts w:cs="Times New Roman"/>
    </w:rPr>
  </w:style>
  <w:style w:type="character" w:customStyle="1" w:styleId="blue">
    <w:name w:val="blue"/>
    <w:basedOn w:val="DefaultParagraphFont"/>
    <w:qFormat/>
    <w:rsid w:val="00FF0F63"/>
    <w:rPr>
      <w:rFonts w:cs="Times New Roman"/>
    </w:rPr>
  </w:style>
  <w:style w:type="character" w:customStyle="1" w:styleId="copyrightdescription">
    <w:name w:val="copyrightdescription"/>
    <w:basedOn w:val="DefaultParagraphFont"/>
    <w:qFormat/>
    <w:rsid w:val="00FF0F63"/>
    <w:rPr>
      <w:rFonts w:cs="Times New Roman"/>
    </w:rPr>
  </w:style>
  <w:style w:type="character" w:customStyle="1" w:styleId="tabtitle">
    <w:name w:val="tabtitle"/>
    <w:basedOn w:val="DefaultParagraphFont"/>
    <w:qFormat/>
    <w:rsid w:val="00FF0F63"/>
    <w:rPr>
      <w:rFonts w:cs="Times New Roman"/>
    </w:rPr>
  </w:style>
  <w:style w:type="character" w:customStyle="1" w:styleId="resultbodyblack">
    <w:name w:val="resultbodyblack"/>
    <w:basedOn w:val="DefaultParagraphFont"/>
    <w:qFormat/>
    <w:rsid w:val="00FF0F63"/>
    <w:rPr>
      <w:rFonts w:cs="Times New Roman"/>
    </w:rPr>
  </w:style>
  <w:style w:type="character" w:customStyle="1" w:styleId="resultbody">
    <w:name w:val="resultbody"/>
    <w:basedOn w:val="DefaultParagraphFont"/>
    <w:qFormat/>
    <w:rsid w:val="00FF0F63"/>
    <w:rPr>
      <w:rFonts w:cs="Times New Roman"/>
    </w:rPr>
  </w:style>
  <w:style w:type="character" w:customStyle="1" w:styleId="resultbodysmallitalic">
    <w:name w:val="resultbodysmallitalic"/>
    <w:basedOn w:val="DefaultParagraphFont"/>
    <w:qFormat/>
    <w:rsid w:val="00FF0F63"/>
    <w:rPr>
      <w:rFonts w:cs="Times New Roman"/>
    </w:rPr>
  </w:style>
  <w:style w:type="character" w:customStyle="1" w:styleId="resultpron">
    <w:name w:val="resultpron"/>
    <w:basedOn w:val="DefaultParagraphFont"/>
    <w:qFormat/>
    <w:rsid w:val="00FF0F63"/>
    <w:rPr>
      <w:rFonts w:cs="Times New Roman"/>
    </w:rPr>
  </w:style>
  <w:style w:type="character" w:customStyle="1" w:styleId="NumberingSymbols">
    <w:name w:val="Numbering Symbols"/>
    <w:qFormat/>
    <w:rsid w:val="00FF0F63"/>
  </w:style>
  <w:style w:type="character" w:customStyle="1" w:styleId="StrongEmphasis">
    <w:name w:val="Strong Emphasis"/>
    <w:qFormat/>
    <w:rsid w:val="00FF0F63"/>
    <w:rPr>
      <w:b/>
      <w:bCs/>
    </w:rPr>
  </w:style>
  <w:style w:type="character" w:customStyle="1" w:styleId="Emphasis2">
    <w:name w:val="Emphasis2"/>
    <w:basedOn w:val="DefaultParagraphFont"/>
    <w:qFormat/>
    <w:rsid w:val="00FF0F63"/>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FF0F63"/>
    <w:rPr>
      <w:rFonts w:ascii="Times New Roman" w:hAnsi="Times New Roman"/>
      <w:sz w:val="20"/>
      <w:szCs w:val="24"/>
      <w:u w:val="single"/>
      <w:lang w:val="en-US" w:eastAsia="en-US" w:bidi="ar-SA"/>
    </w:rPr>
  </w:style>
  <w:style w:type="character" w:customStyle="1" w:styleId="pg">
    <w:name w:val="pg"/>
    <w:basedOn w:val="DefaultParagraphFont"/>
    <w:qFormat/>
    <w:rsid w:val="00FF0F63"/>
  </w:style>
  <w:style w:type="character" w:customStyle="1" w:styleId="ital-inline">
    <w:name w:val="ital-inline"/>
    <w:basedOn w:val="DefaultParagraphFont"/>
    <w:qFormat/>
    <w:rsid w:val="00FF0F63"/>
  </w:style>
  <w:style w:type="character" w:customStyle="1" w:styleId="senselabelstart">
    <w:name w:val="sense_label start"/>
    <w:basedOn w:val="DefaultParagraphFont"/>
    <w:qFormat/>
    <w:rsid w:val="00FF0F63"/>
  </w:style>
  <w:style w:type="character" w:customStyle="1" w:styleId="sensecontent">
    <w:name w:val="sense_content"/>
    <w:basedOn w:val="DefaultParagraphFont"/>
    <w:qFormat/>
    <w:rsid w:val="00FF0F63"/>
  </w:style>
  <w:style w:type="character" w:customStyle="1" w:styleId="vi">
    <w:name w:val="vi"/>
    <w:basedOn w:val="DefaultParagraphFont"/>
    <w:qFormat/>
    <w:rsid w:val="00FF0F63"/>
  </w:style>
  <w:style w:type="character" w:customStyle="1" w:styleId="senselabel">
    <w:name w:val="sense_label"/>
    <w:basedOn w:val="DefaultParagraphFont"/>
    <w:qFormat/>
    <w:rsid w:val="00FF0F63"/>
  </w:style>
  <w:style w:type="character" w:customStyle="1" w:styleId="Style11ptItalicUnderline">
    <w:name w:val="Style 11 pt Italic Underline"/>
    <w:basedOn w:val="DefaultParagraphFont"/>
    <w:qFormat/>
    <w:rsid w:val="00FF0F63"/>
    <w:rPr>
      <w:i/>
      <w:iCs/>
      <w:sz w:val="20"/>
      <w:u w:val="single"/>
    </w:rPr>
  </w:style>
  <w:style w:type="character" w:customStyle="1" w:styleId="Style11ptBoldUnderline">
    <w:name w:val="Style 11 pt Bold Underline"/>
    <w:basedOn w:val="DefaultParagraphFont"/>
    <w:qFormat/>
    <w:rsid w:val="00FF0F63"/>
    <w:rPr>
      <w:b/>
      <w:bCs/>
      <w:sz w:val="20"/>
      <w:u w:val="single"/>
    </w:rPr>
  </w:style>
  <w:style w:type="character" w:customStyle="1" w:styleId="StyleStyle4CharTimesNewRoman11ptItalic">
    <w:name w:val="Style Style4 Char + Times New Roman 11 pt Italic"/>
    <w:basedOn w:val="DefaultParagraphFont"/>
    <w:qFormat/>
    <w:rsid w:val="00FF0F63"/>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FF0F63"/>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FF0F63"/>
    <w:rPr>
      <w:color w:val="000000"/>
      <w:sz w:val="20"/>
    </w:rPr>
  </w:style>
  <w:style w:type="character" w:customStyle="1" w:styleId="Style11ptBlackUnderline">
    <w:name w:val="Style 11 pt Black Underline"/>
    <w:basedOn w:val="DefaultParagraphFont"/>
    <w:qFormat/>
    <w:rsid w:val="00FF0F63"/>
    <w:rPr>
      <w:color w:val="000000"/>
      <w:sz w:val="20"/>
      <w:u w:val="single"/>
    </w:rPr>
  </w:style>
  <w:style w:type="character" w:customStyle="1" w:styleId="pmterms1">
    <w:name w:val="pmterms1"/>
    <w:basedOn w:val="DefaultParagraphFont"/>
    <w:qFormat/>
    <w:rsid w:val="00FF0F63"/>
  </w:style>
  <w:style w:type="character" w:customStyle="1" w:styleId="HTMLTypewriter3">
    <w:name w:val="HTML Typewriter3"/>
    <w:basedOn w:val="DefaultParagraphFont"/>
    <w:qFormat/>
    <w:rsid w:val="00FF0F63"/>
    <w:rPr>
      <w:rFonts w:ascii="Courier New" w:eastAsia="SimSun" w:hAnsi="Courier New" w:cs="Courier New"/>
      <w:sz w:val="20"/>
      <w:szCs w:val="20"/>
    </w:rPr>
  </w:style>
  <w:style w:type="character" w:customStyle="1" w:styleId="CardsChar">
    <w:name w:val="Cards Char"/>
    <w:basedOn w:val="DefaultParagraphFont"/>
    <w:qFormat/>
    <w:rsid w:val="00FF0F63"/>
    <w:rPr>
      <w:rFonts w:ascii="Times New Roman" w:hAnsi="Times New Roman" w:cs="Times New Roman"/>
      <w:lang w:val="en-US" w:bidi="ar-SA"/>
    </w:rPr>
  </w:style>
  <w:style w:type="character" w:customStyle="1" w:styleId="CardsFont12pt0">
    <w:name w:val="Cards + Font 12pt"/>
    <w:basedOn w:val="CardsChar"/>
    <w:qFormat/>
    <w:rsid w:val="00FF0F63"/>
    <w:rPr>
      <w:rFonts w:ascii="Times New Roman" w:hAnsi="Times New Roman" w:cs="Times New Roman"/>
      <w:sz w:val="24"/>
      <w:u w:val="single"/>
      <w:lang w:val="en-US" w:bidi="ar-SA"/>
    </w:rPr>
  </w:style>
  <w:style w:type="character" w:customStyle="1" w:styleId="AuthorDateChar">
    <w:name w:val="AuthorDate Char"/>
    <w:basedOn w:val="DefaultParagraphFont"/>
    <w:qFormat/>
    <w:rsid w:val="00FF0F63"/>
    <w:rPr>
      <w:rFonts w:ascii="Times New Roman" w:hAnsi="Times New Roman" w:cs="Times New Roman"/>
      <w:b/>
      <w:sz w:val="24"/>
      <w:u w:val="single"/>
      <w:lang w:val="en-US" w:bidi="ar-SA"/>
    </w:rPr>
  </w:style>
  <w:style w:type="character" w:styleId="HTMLCite">
    <w:name w:val="HTML Cite"/>
    <w:basedOn w:val="DefaultParagraphFont"/>
    <w:uiPriority w:val="99"/>
    <w:qFormat/>
    <w:rsid w:val="00FF0F63"/>
    <w:rPr>
      <w:rFonts w:cs="Times New Roman"/>
      <w:i/>
    </w:rPr>
  </w:style>
  <w:style w:type="character" w:customStyle="1" w:styleId="VisitedInternetLink">
    <w:name w:val="Visited Internet Link"/>
    <w:basedOn w:val="DefaultParagraphFont"/>
    <w:rsid w:val="00FF0F63"/>
    <w:rPr>
      <w:color w:val="800080"/>
      <w:u w:val="single"/>
    </w:rPr>
  </w:style>
  <w:style w:type="character" w:customStyle="1" w:styleId="CitesChar">
    <w:name w:val="Cites Char"/>
    <w:basedOn w:val="DefaultParagraphFont"/>
    <w:qFormat/>
    <w:rsid w:val="00FF0F63"/>
    <w:rPr>
      <w:szCs w:val="24"/>
      <w:lang w:val="en-US" w:bidi="ar-SA"/>
    </w:rPr>
  </w:style>
  <w:style w:type="character" w:customStyle="1" w:styleId="loose">
    <w:name w:val="loose"/>
    <w:qFormat/>
    <w:rsid w:val="00FF0F63"/>
  </w:style>
  <w:style w:type="character" w:customStyle="1" w:styleId="domtooltips">
    <w:name w:val="domtooltips"/>
    <w:basedOn w:val="DefaultParagraphFont"/>
    <w:qFormat/>
    <w:rsid w:val="00FF0F63"/>
  </w:style>
  <w:style w:type="character" w:customStyle="1" w:styleId="caps">
    <w:name w:val="caps"/>
    <w:basedOn w:val="DefaultParagraphFont"/>
    <w:qFormat/>
    <w:rsid w:val="00FF0F63"/>
  </w:style>
  <w:style w:type="character" w:customStyle="1" w:styleId="Style11ptUnderlineBorderSinglesolidlineAuto05pt">
    <w:name w:val="Style 11 pt Underline Border: : (Single solid line Auto  0.5 pt..."/>
    <w:basedOn w:val="DefaultParagraphFont"/>
    <w:qFormat/>
    <w:rsid w:val="00FF0F63"/>
    <w:rPr>
      <w:sz w:val="20"/>
      <w:u w:val="single"/>
      <w:bdr w:val="single" w:sz="4" w:space="0" w:color="00000A"/>
    </w:rPr>
  </w:style>
  <w:style w:type="character" w:customStyle="1" w:styleId="StyleUnderlineChar11pt">
    <w:name w:val="Style Underline Char + 11 pt"/>
    <w:basedOn w:val="DefaultParagraphFont"/>
    <w:qFormat/>
    <w:rsid w:val="00FF0F63"/>
    <w:rPr>
      <w:rFonts w:ascii="Times New Roman" w:hAnsi="Times New Roman"/>
      <w:sz w:val="20"/>
      <w:szCs w:val="24"/>
      <w:u w:val="single"/>
      <w:lang w:val="en-US" w:eastAsia="en-US" w:bidi="ar-SA"/>
    </w:rPr>
  </w:style>
  <w:style w:type="paragraph" w:styleId="List">
    <w:name w:val="List"/>
    <w:basedOn w:val="BodyText"/>
    <w:uiPriority w:val="99"/>
    <w:rsid w:val="00FF0F63"/>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FF0F63"/>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FF0F63"/>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FF0F63"/>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FF0F63"/>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FF0F63"/>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FF0F63"/>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FF0F63"/>
    <w:rPr>
      <w:rFonts w:ascii="Liberation Sans" w:eastAsia="Droid Sans Fallback" w:hAnsi="Liberation Sans"/>
      <w:color w:val="00000A"/>
      <w:sz w:val="22"/>
    </w:rPr>
  </w:style>
  <w:style w:type="paragraph" w:customStyle="1" w:styleId="FrameContents">
    <w:name w:val="Frame Contents"/>
    <w:basedOn w:val="Normal"/>
    <w:qFormat/>
    <w:rsid w:val="00FF0F63"/>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FF0F63"/>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FF0F63"/>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val="0"/>
      <w:color w:val="00000A"/>
      <w:sz w:val="32"/>
      <w:u w:val="single"/>
    </w:rPr>
  </w:style>
  <w:style w:type="paragraph" w:customStyle="1" w:styleId="Cites">
    <w:name w:val="Cites"/>
    <w:link w:val="CitesChar2"/>
    <w:qFormat/>
    <w:rsid w:val="00FF0F63"/>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FF0F63"/>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FF0F63"/>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FF0F63"/>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FF0F63"/>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FF0F63"/>
    <w:rPr>
      <w:rFonts w:ascii="Times New Roman" w:eastAsia="Times New Roman" w:hAnsi="Times New Roman" w:cs="Arial"/>
      <w:bCs/>
      <w:caps/>
      <w:color w:val="00000A"/>
      <w:sz w:val="20"/>
      <w:szCs w:val="20"/>
    </w:rPr>
  </w:style>
  <w:style w:type="character" w:customStyle="1" w:styleId="Heading3Char1">
    <w:name w:val="Heading 3 Char1"/>
    <w:qFormat/>
    <w:rsid w:val="00FF0F63"/>
    <w:rPr>
      <w:rFonts w:cs="Arial"/>
      <w:bCs/>
      <w:szCs w:val="26"/>
      <w:u w:val="single"/>
      <w:lang w:val="en-US" w:eastAsia="en-US" w:bidi="ar-SA"/>
    </w:rPr>
  </w:style>
  <w:style w:type="paragraph" w:styleId="Revision">
    <w:name w:val="Revision"/>
    <w:hidden/>
    <w:uiPriority w:val="99"/>
    <w:semiHidden/>
    <w:rsid w:val="00FF0F63"/>
    <w:rPr>
      <w:rFonts w:ascii="Calibri" w:hAnsi="Calibri"/>
      <w:sz w:val="22"/>
    </w:rPr>
  </w:style>
  <w:style w:type="paragraph" w:customStyle="1" w:styleId="Smalltext">
    <w:name w:val="Small text"/>
    <w:aliases w:val="Quote1,Quote11"/>
    <w:basedOn w:val="Normal"/>
    <w:link w:val="SmalltextChar"/>
    <w:qFormat/>
    <w:rsid w:val="00FF0F63"/>
    <w:rPr>
      <w:rFonts w:ascii="Times New Roman" w:eastAsia="MS Mincho" w:hAnsi="Times New Roman" w:cs="Times New Roman"/>
      <w:sz w:val="16"/>
    </w:rPr>
  </w:style>
  <w:style w:type="character" w:customStyle="1" w:styleId="BoldUnderlineChar">
    <w:name w:val="Bold Underline Char"/>
    <w:basedOn w:val="DefaultParagraphFont"/>
    <w:locked/>
    <w:rsid w:val="00FF0F63"/>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Char Char Char Char Char Char Char Char1"/>
    <w:basedOn w:val="DefaultParagraphFont"/>
    <w:qFormat/>
    <w:rsid w:val="00FF0F63"/>
    <w:rPr>
      <w:b w:val="0"/>
      <w:bCs w:val="0"/>
      <w:sz w:val="22"/>
      <w:u w:val="single"/>
    </w:rPr>
  </w:style>
  <w:style w:type="character" w:customStyle="1" w:styleId="StyleGaramond">
    <w:name w:val="Style Garamond"/>
    <w:qFormat/>
    <w:rsid w:val="00FF0F63"/>
    <w:rPr>
      <w:rFonts w:ascii="Garamond" w:hAnsi="Garamond" w:cs="Garamond"/>
    </w:rPr>
  </w:style>
  <w:style w:type="character" w:customStyle="1" w:styleId="StyletagGaramondChar">
    <w:name w:val="Style tag + Garamond Char"/>
    <w:qFormat/>
    <w:rsid w:val="00FF0F63"/>
    <w:rPr>
      <w:rFonts w:ascii="Garamond" w:hAnsi="Garamond" w:cs="Garamond"/>
      <w:b/>
      <w:bCs/>
      <w:sz w:val="24"/>
      <w:szCs w:val="24"/>
      <w:lang w:val="en-US" w:bidi="ar-SA"/>
    </w:rPr>
  </w:style>
  <w:style w:type="character" w:customStyle="1" w:styleId="StylecardGaramond12ptUnderlineChar">
    <w:name w:val="Style card + Garamond 12 pt Underline Char"/>
    <w:qFormat/>
    <w:rsid w:val="00FF0F63"/>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FF0F63"/>
    <w:rPr>
      <w:rFonts w:ascii="Arial" w:hAnsi="Arial"/>
      <w:b/>
      <w:sz w:val="20"/>
      <w:u w:val="single"/>
    </w:rPr>
  </w:style>
  <w:style w:type="character" w:customStyle="1" w:styleId="WW8Num2z0">
    <w:name w:val="WW8Num2z0"/>
    <w:qFormat/>
    <w:rsid w:val="00FF0F63"/>
  </w:style>
  <w:style w:type="character" w:customStyle="1" w:styleId="WW8Num2z1">
    <w:name w:val="WW8Num2z1"/>
    <w:qFormat/>
    <w:rsid w:val="00FF0F63"/>
  </w:style>
  <w:style w:type="character" w:customStyle="1" w:styleId="WW8Num2z2">
    <w:name w:val="WW8Num2z2"/>
    <w:qFormat/>
    <w:rsid w:val="00FF0F63"/>
  </w:style>
  <w:style w:type="character" w:customStyle="1" w:styleId="WW8Num2z3">
    <w:name w:val="WW8Num2z3"/>
    <w:qFormat/>
    <w:rsid w:val="00FF0F63"/>
  </w:style>
  <w:style w:type="character" w:customStyle="1" w:styleId="WW8Num2z4">
    <w:name w:val="WW8Num2z4"/>
    <w:qFormat/>
    <w:rsid w:val="00FF0F63"/>
  </w:style>
  <w:style w:type="character" w:customStyle="1" w:styleId="WW8Num2z5">
    <w:name w:val="WW8Num2z5"/>
    <w:qFormat/>
    <w:rsid w:val="00FF0F63"/>
  </w:style>
  <w:style w:type="character" w:customStyle="1" w:styleId="WW8Num2z6">
    <w:name w:val="WW8Num2z6"/>
    <w:qFormat/>
    <w:rsid w:val="00FF0F63"/>
  </w:style>
  <w:style w:type="character" w:customStyle="1" w:styleId="WW8Num2z7">
    <w:name w:val="WW8Num2z7"/>
    <w:qFormat/>
    <w:rsid w:val="00FF0F63"/>
  </w:style>
  <w:style w:type="character" w:customStyle="1" w:styleId="WW8Num2z8">
    <w:name w:val="WW8Num2z8"/>
    <w:qFormat/>
    <w:rsid w:val="00FF0F63"/>
  </w:style>
  <w:style w:type="character" w:customStyle="1" w:styleId="WW8Num5z0">
    <w:name w:val="WW8Num5z0"/>
    <w:qFormat/>
    <w:rsid w:val="00FF0F63"/>
  </w:style>
  <w:style w:type="character" w:customStyle="1" w:styleId="WW8Num5z1">
    <w:name w:val="WW8Num5z1"/>
    <w:qFormat/>
    <w:rsid w:val="00FF0F63"/>
  </w:style>
  <w:style w:type="character" w:customStyle="1" w:styleId="WW8Num5z2">
    <w:name w:val="WW8Num5z2"/>
    <w:qFormat/>
    <w:rsid w:val="00FF0F63"/>
  </w:style>
  <w:style w:type="character" w:customStyle="1" w:styleId="WW8Num5z3">
    <w:name w:val="WW8Num5z3"/>
    <w:qFormat/>
    <w:rsid w:val="00FF0F63"/>
  </w:style>
  <w:style w:type="character" w:customStyle="1" w:styleId="WW8Num5z4">
    <w:name w:val="WW8Num5z4"/>
    <w:qFormat/>
    <w:rsid w:val="00FF0F63"/>
  </w:style>
  <w:style w:type="character" w:customStyle="1" w:styleId="WW8Num5z5">
    <w:name w:val="WW8Num5z5"/>
    <w:qFormat/>
    <w:rsid w:val="00FF0F63"/>
  </w:style>
  <w:style w:type="character" w:customStyle="1" w:styleId="WW8Num5z6">
    <w:name w:val="WW8Num5z6"/>
    <w:qFormat/>
    <w:rsid w:val="00FF0F63"/>
  </w:style>
  <w:style w:type="character" w:customStyle="1" w:styleId="WW8Num5z7">
    <w:name w:val="WW8Num5z7"/>
    <w:qFormat/>
    <w:rsid w:val="00FF0F63"/>
  </w:style>
  <w:style w:type="character" w:customStyle="1" w:styleId="WW8Num5z8">
    <w:name w:val="WW8Num5z8"/>
    <w:qFormat/>
    <w:rsid w:val="00FF0F63"/>
  </w:style>
  <w:style w:type="character" w:customStyle="1" w:styleId="CiteChar0">
    <w:name w:val="Cite Char"/>
    <w:aliases w:val="cite_tag Char,Char Char Char Char1 Char Char1,Char Char Char Char1 Char,Taglines Char Char, Cha"/>
    <w:basedOn w:val="DefaultParagraphFont"/>
    <w:qFormat/>
    <w:rsid w:val="00FF0F63"/>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FF0F63"/>
    <w:rPr>
      <w:rFonts w:ascii="Times New Roman" w:eastAsia="Times New Roman" w:hAnsi="Times New Roman" w:cs="Times New Roman"/>
      <w:u w:val="thick"/>
    </w:rPr>
  </w:style>
  <w:style w:type="character" w:customStyle="1" w:styleId="ListLabel19">
    <w:name w:val="ListLabel 19"/>
    <w:qFormat/>
    <w:rsid w:val="00FF0F63"/>
    <w:rPr>
      <w:b/>
      <w:i/>
      <w:strike w:val="0"/>
      <w:dstrike w:val="0"/>
      <w:spacing w:val="0"/>
      <w:w w:val="100"/>
      <w:sz w:val="26"/>
    </w:rPr>
  </w:style>
  <w:style w:type="paragraph" w:styleId="Footer">
    <w:name w:val="footer"/>
    <w:basedOn w:val="Normal"/>
    <w:link w:val="FooterChar"/>
    <w:uiPriority w:val="99"/>
    <w:rsid w:val="00FF0F63"/>
  </w:style>
  <w:style w:type="character" w:customStyle="1" w:styleId="FooterChar">
    <w:name w:val="Footer Char"/>
    <w:basedOn w:val="DefaultParagraphFont"/>
    <w:link w:val="Footer"/>
    <w:uiPriority w:val="99"/>
    <w:rsid w:val="00FF0F63"/>
    <w:rPr>
      <w:rFonts w:ascii="Calibri" w:hAnsi="Calibri"/>
      <w:sz w:val="22"/>
    </w:rPr>
  </w:style>
  <w:style w:type="paragraph" w:customStyle="1" w:styleId="TagCite">
    <w:name w:val="Tag/Cite"/>
    <w:basedOn w:val="Normal"/>
    <w:qFormat/>
    <w:rsid w:val="00FF0F63"/>
    <w:rPr>
      <w:rFonts w:eastAsia="Times New Roman"/>
      <w:b/>
    </w:rPr>
  </w:style>
  <w:style w:type="paragraph" w:customStyle="1" w:styleId="NormalText">
    <w:name w:val="Normal Text"/>
    <w:basedOn w:val="Normal"/>
    <w:link w:val="NormalTextChar"/>
    <w:qFormat/>
    <w:rsid w:val="00FF0F63"/>
    <w:pPr>
      <w:jc w:val="both"/>
    </w:pPr>
    <w:rPr>
      <w:sz w:val="20"/>
      <w:szCs w:val="26"/>
    </w:rPr>
  </w:style>
  <w:style w:type="paragraph" w:customStyle="1" w:styleId="CardsFont6pt">
    <w:name w:val="Cards + Font: 6 pt"/>
    <w:basedOn w:val="Normal"/>
    <w:link w:val="CardsFont6ptChar1"/>
    <w:qFormat/>
    <w:rsid w:val="00FF0F63"/>
    <w:pPr>
      <w:ind w:left="432" w:right="432"/>
      <w:jc w:val="both"/>
    </w:pPr>
    <w:rPr>
      <w:rFonts w:eastAsia="Times New Roman"/>
      <w:sz w:val="12"/>
      <w:szCs w:val="20"/>
    </w:rPr>
  </w:style>
  <w:style w:type="paragraph" w:customStyle="1" w:styleId="Small">
    <w:name w:val="Small"/>
    <w:basedOn w:val="Normal"/>
    <w:uiPriority w:val="99"/>
    <w:qFormat/>
    <w:rsid w:val="00FF0F63"/>
    <w:rPr>
      <w:sz w:val="14"/>
    </w:rPr>
  </w:style>
  <w:style w:type="paragraph" w:customStyle="1" w:styleId="NotUnderlined">
    <w:name w:val="Not Underlined"/>
    <w:basedOn w:val="Normal"/>
    <w:uiPriority w:val="99"/>
    <w:qFormat/>
    <w:rsid w:val="00FF0F63"/>
  </w:style>
  <w:style w:type="numbering" w:customStyle="1" w:styleId="WW8Num2">
    <w:name w:val="WW8Num2"/>
    <w:qFormat/>
    <w:rsid w:val="00FF0F63"/>
  </w:style>
  <w:style w:type="numbering" w:customStyle="1" w:styleId="WW8Num5">
    <w:name w:val="WW8Num5"/>
    <w:qFormat/>
    <w:rsid w:val="00FF0F63"/>
  </w:style>
  <w:style w:type="paragraph" w:customStyle="1" w:styleId="citenon-bold">
    <w:name w:val="cite non-bold"/>
    <w:basedOn w:val="Normal"/>
    <w:link w:val="citenon-boldChar"/>
    <w:qFormat/>
    <w:rsid w:val="00FF0F63"/>
    <w:rPr>
      <w:rFonts w:ascii="Georgia" w:eastAsia="Calibri" w:hAnsi="Georgia"/>
    </w:rPr>
  </w:style>
  <w:style w:type="character" w:customStyle="1" w:styleId="citenon-boldChar">
    <w:name w:val="cite non-bold Char"/>
    <w:link w:val="citenon-bold"/>
    <w:rsid w:val="00FF0F63"/>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FF0F63"/>
    <w:rPr>
      <w:rFonts w:ascii="Times" w:eastAsia="MS Mincho" w:hAnsi="Times"/>
      <w:sz w:val="20"/>
      <w:szCs w:val="20"/>
    </w:rPr>
  </w:style>
  <w:style w:type="paragraph" w:customStyle="1" w:styleId="NewDebate">
    <w:name w:val="New Debate"/>
    <w:basedOn w:val="Heading4"/>
    <w:link w:val="NewDebateChar"/>
    <w:uiPriority w:val="4"/>
    <w:qFormat/>
    <w:rsid w:val="00FF0F63"/>
  </w:style>
  <w:style w:type="character" w:customStyle="1" w:styleId="NewDebateChar">
    <w:name w:val="New Debate Char"/>
    <w:basedOn w:val="DefaultParagraphFont"/>
    <w:link w:val="NewDebate"/>
    <w:uiPriority w:val="4"/>
    <w:rsid w:val="00FF0F63"/>
    <w:rPr>
      <w:rFonts w:ascii="Calibri" w:eastAsiaTheme="majorEastAsia" w:hAnsi="Calibri" w:cstheme="majorBidi"/>
      <w:b/>
      <w:bCs/>
      <w:sz w:val="26"/>
      <w:szCs w:val="26"/>
    </w:rPr>
  </w:style>
  <w:style w:type="paragraph" w:customStyle="1" w:styleId="Reallyfuckingsmall">
    <w:name w:val="Really fucking small"/>
    <w:basedOn w:val="Normal"/>
    <w:link w:val="ReallyfuckingsmallChar"/>
    <w:qFormat/>
    <w:rsid w:val="00FF0F63"/>
    <w:rPr>
      <w:rFonts w:eastAsia="Calibri"/>
      <w:sz w:val="10"/>
    </w:rPr>
  </w:style>
  <w:style w:type="character" w:customStyle="1" w:styleId="ReallyfuckingsmallChar">
    <w:name w:val="Really fucking small Char"/>
    <w:basedOn w:val="DefaultParagraphFont"/>
    <w:link w:val="Reallyfuckingsmall"/>
    <w:rsid w:val="00FF0F63"/>
    <w:rPr>
      <w:rFonts w:ascii="Calibri" w:eastAsia="Calibri" w:hAnsi="Calibri"/>
      <w:sz w:val="10"/>
    </w:rPr>
  </w:style>
  <w:style w:type="character" w:customStyle="1" w:styleId="NothingChar">
    <w:name w:val="Nothing Char"/>
    <w:link w:val="Nothing"/>
    <w:rsid w:val="00FF0F63"/>
    <w:rPr>
      <w:rFonts w:ascii="Times New Roman" w:eastAsia="Times New Roman" w:hAnsi="Times New Roman" w:cs="Times New Roman"/>
      <w:color w:val="00000A"/>
      <w:sz w:val="20"/>
    </w:rPr>
  </w:style>
  <w:style w:type="character" w:customStyle="1" w:styleId="Footnote2Char">
    <w:name w:val="Footnote2 Char"/>
    <w:link w:val="Footnote2"/>
    <w:locked/>
    <w:rsid w:val="00FF0F63"/>
  </w:style>
  <w:style w:type="paragraph" w:customStyle="1" w:styleId="Footnote2">
    <w:name w:val="Footnote2"/>
    <w:basedOn w:val="Normal"/>
    <w:next w:val="Normal"/>
    <w:link w:val="Footnote2Char"/>
    <w:autoRedefine/>
    <w:qFormat/>
    <w:rsid w:val="00FF0F63"/>
    <w:pPr>
      <w:spacing w:after="120" w:line="480" w:lineRule="auto"/>
    </w:pPr>
    <w:rPr>
      <w:rFonts w:asciiTheme="minorHAnsi" w:hAnsiTheme="minorHAnsi"/>
      <w:sz w:val="24"/>
    </w:rPr>
  </w:style>
  <w:style w:type="character" w:customStyle="1" w:styleId="UnderlineCharChar">
    <w:name w:val="Underline Char Char"/>
    <w:basedOn w:val="DefaultParagraphFont"/>
    <w:rsid w:val="00FF0F63"/>
    <w:rPr>
      <w:noProof w:val="0"/>
      <w:u w:val="single"/>
      <w:lang w:val="en-US" w:eastAsia="en-US" w:bidi="ar-SA"/>
    </w:rPr>
  </w:style>
  <w:style w:type="character" w:customStyle="1" w:styleId="UnderlinesCharChar">
    <w:name w:val="Underlines Char Char"/>
    <w:basedOn w:val="DefaultParagraphFont"/>
    <w:rsid w:val="00FF0F63"/>
    <w:rPr>
      <w:rFonts w:cs="Arial"/>
      <w:b/>
      <w:bCs/>
      <w:noProof w:val="0"/>
      <w:sz w:val="22"/>
      <w:szCs w:val="26"/>
      <w:u w:val="single"/>
      <w:lang w:val="en-US" w:eastAsia="en-US" w:bidi="ar-SA"/>
    </w:rPr>
  </w:style>
  <w:style w:type="paragraph" w:customStyle="1" w:styleId="Style3">
    <w:name w:val="Style3"/>
    <w:basedOn w:val="Normal"/>
    <w:link w:val="Style3Char"/>
    <w:qFormat/>
    <w:rsid w:val="00FF0F63"/>
    <w:rPr>
      <w:rFonts w:ascii="Arial Narrow" w:eastAsia="Times New Roman" w:hAnsi="Arial Narrow"/>
      <w:b/>
      <w:sz w:val="20"/>
    </w:rPr>
  </w:style>
  <w:style w:type="character" w:customStyle="1" w:styleId="Style3Char">
    <w:name w:val="Style3 Char"/>
    <w:basedOn w:val="DefaultParagraphFont"/>
    <w:link w:val="Style3"/>
    <w:rsid w:val="00FF0F63"/>
    <w:rPr>
      <w:rFonts w:ascii="Arial Narrow" w:eastAsia="Times New Roman" w:hAnsi="Arial Narrow"/>
      <w:b/>
      <w:sz w:val="20"/>
    </w:rPr>
  </w:style>
  <w:style w:type="paragraph" w:customStyle="1" w:styleId="StyleStyle411pt">
    <w:name w:val="Style Style4 + 11 pt"/>
    <w:basedOn w:val="Normal"/>
    <w:link w:val="StyleStyle411ptChar"/>
    <w:qFormat/>
    <w:rsid w:val="00FF0F63"/>
    <w:rPr>
      <w:rFonts w:eastAsia="Times New Roman"/>
      <w:sz w:val="20"/>
      <w:u w:val="single"/>
    </w:rPr>
  </w:style>
  <w:style w:type="character" w:customStyle="1" w:styleId="StyleStyle411ptChar">
    <w:name w:val="Style Style4 + 11 pt Char"/>
    <w:link w:val="StyleStyle411pt"/>
    <w:rsid w:val="00FF0F63"/>
    <w:rPr>
      <w:rFonts w:ascii="Calibri" w:eastAsia="Times New Roman" w:hAnsi="Calibri"/>
      <w:sz w:val="20"/>
      <w:u w:val="single"/>
    </w:rPr>
  </w:style>
  <w:style w:type="paragraph" w:customStyle="1" w:styleId="StyleStyle411ptBold">
    <w:name w:val="Style Style4 + 11 pt Bold"/>
    <w:basedOn w:val="Normal"/>
    <w:link w:val="StyleStyle411ptBoldChar"/>
    <w:qFormat/>
    <w:rsid w:val="00FF0F63"/>
    <w:rPr>
      <w:b/>
      <w:bCs/>
      <w:sz w:val="20"/>
      <w:u w:val="single"/>
    </w:rPr>
  </w:style>
  <w:style w:type="character" w:customStyle="1" w:styleId="StyleStyle411ptBoldChar">
    <w:name w:val="Style Style4 + 11 pt Bold Char"/>
    <w:link w:val="StyleStyle411ptBold"/>
    <w:rsid w:val="00FF0F63"/>
    <w:rPr>
      <w:rFonts w:ascii="Calibri" w:hAnsi="Calibri"/>
      <w:b/>
      <w:bCs/>
      <w:sz w:val="20"/>
      <w:u w:val="single"/>
    </w:rPr>
  </w:style>
  <w:style w:type="paragraph" w:customStyle="1" w:styleId="Underlining">
    <w:name w:val="Underlining"/>
    <w:basedOn w:val="Normal"/>
    <w:link w:val="UnderliningChar"/>
    <w:qFormat/>
    <w:rsid w:val="00FF0F63"/>
    <w:rPr>
      <w:rFonts w:eastAsia="Times New Roman"/>
      <w:sz w:val="20"/>
      <w:u w:val="single"/>
    </w:rPr>
  </w:style>
  <w:style w:type="character" w:customStyle="1" w:styleId="UnderliningChar">
    <w:name w:val="Underlining Char"/>
    <w:basedOn w:val="DefaultParagraphFont"/>
    <w:link w:val="Underlining"/>
    <w:rsid w:val="00FF0F63"/>
    <w:rPr>
      <w:rFonts w:ascii="Calibri" w:eastAsia="Times New Roman" w:hAnsi="Calibri"/>
      <w:sz w:val="20"/>
      <w:u w:val="single"/>
    </w:rPr>
  </w:style>
  <w:style w:type="character" w:customStyle="1" w:styleId="StyleTimesNewRoman12ptBold">
    <w:name w:val="Style Times New Roman 12 pt Bold"/>
    <w:rsid w:val="00FF0F63"/>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FF0F63"/>
    <w:rPr>
      <w:rFonts w:ascii="Century Gothic" w:hAnsi="Century Gothic"/>
      <w:sz w:val="24"/>
      <w:u w:val="thick"/>
    </w:rPr>
  </w:style>
  <w:style w:type="paragraph" w:customStyle="1" w:styleId="Cardstyle">
    <w:name w:val="Cardstyle"/>
    <w:basedOn w:val="Normal"/>
    <w:next w:val="Normal"/>
    <w:qFormat/>
    <w:rsid w:val="00FF0F63"/>
    <w:rPr>
      <w:rFonts w:eastAsia="Times New Roman"/>
      <w:sz w:val="20"/>
    </w:rPr>
  </w:style>
  <w:style w:type="character" w:customStyle="1" w:styleId="Style8pt1">
    <w:name w:val="Style 8 pt1"/>
    <w:basedOn w:val="DefaultParagraphFont"/>
    <w:rsid w:val="00FF0F63"/>
    <w:rPr>
      <w:rFonts w:ascii="Georgia" w:hAnsi="Georgia"/>
      <w:sz w:val="16"/>
    </w:rPr>
  </w:style>
  <w:style w:type="character" w:customStyle="1" w:styleId="Style8pt">
    <w:name w:val="Style 8 pt"/>
    <w:basedOn w:val="DefaultParagraphFont"/>
    <w:rsid w:val="00FF0F63"/>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FF0F63"/>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FF0F63"/>
    <w:rPr>
      <w:rFonts w:ascii="Calibri" w:eastAsia="Times New Roman" w:hAnsi="Calibri"/>
      <w:sz w:val="22"/>
      <w:u w:val="single"/>
      <w:bdr w:val="single" w:sz="4" w:space="0" w:color="auto"/>
    </w:rPr>
  </w:style>
  <w:style w:type="character" w:customStyle="1" w:styleId="StyleUnderlineChar11ptChar">
    <w:name w:val="Style Underline Char + 11 pt Char"/>
    <w:rsid w:val="00FF0F63"/>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FF0F63"/>
    <w:rPr>
      <w:rFonts w:eastAsia="Times New Roman"/>
      <w:b/>
      <w:bCs/>
      <w:sz w:val="20"/>
      <w:u w:val="single"/>
    </w:rPr>
  </w:style>
  <w:style w:type="character" w:customStyle="1" w:styleId="StyleUnderlineChar11ptBoldChar">
    <w:name w:val="Style Underline Char + 11 pt Bold Char"/>
    <w:link w:val="StyleUnderlineChar11ptBold"/>
    <w:rsid w:val="00FF0F63"/>
    <w:rPr>
      <w:rFonts w:ascii="Calibri" w:eastAsia="Times New Roman" w:hAnsi="Calibri"/>
      <w:b/>
      <w:bCs/>
      <w:sz w:val="20"/>
      <w:u w:val="single"/>
    </w:rPr>
  </w:style>
  <w:style w:type="character" w:customStyle="1" w:styleId="NormalTextChar">
    <w:name w:val="Normal Text Char"/>
    <w:link w:val="NormalText"/>
    <w:rsid w:val="00FF0F63"/>
    <w:rPr>
      <w:rFonts w:ascii="Calibri" w:hAnsi="Calibri"/>
      <w:sz w:val="20"/>
      <w:szCs w:val="26"/>
    </w:rPr>
  </w:style>
  <w:style w:type="character" w:customStyle="1" w:styleId="ShrinkChar">
    <w:name w:val="Shrink Char"/>
    <w:link w:val="Shrink"/>
    <w:rsid w:val="00FF0F63"/>
    <w:rPr>
      <w:rFonts w:ascii="Garamond" w:hAnsi="Garamond"/>
      <w:sz w:val="12"/>
    </w:rPr>
  </w:style>
  <w:style w:type="paragraph" w:customStyle="1" w:styleId="Shrink">
    <w:name w:val="Shrink"/>
    <w:link w:val="ShrinkChar"/>
    <w:qFormat/>
    <w:rsid w:val="00FF0F63"/>
    <w:pPr>
      <w:ind w:left="288" w:right="288"/>
    </w:pPr>
    <w:rPr>
      <w:rFonts w:ascii="Garamond" w:hAnsi="Garamond"/>
      <w:sz w:val="12"/>
    </w:rPr>
  </w:style>
  <w:style w:type="paragraph" w:customStyle="1" w:styleId="cites0">
    <w:name w:val="cites"/>
    <w:link w:val="citesChar0"/>
    <w:autoRedefine/>
    <w:qFormat/>
    <w:rsid w:val="00FF0F63"/>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FF0F63"/>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FF0F6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F0F63"/>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FF0F63"/>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FF0F63"/>
  </w:style>
  <w:style w:type="character" w:customStyle="1" w:styleId="CardsChar1">
    <w:name w:val="Cards Char1"/>
    <w:rsid w:val="00FF0F63"/>
    <w:rPr>
      <w:rFonts w:ascii="Times New Roman" w:hAnsi="Times New Roman" w:cs="Times New Roman"/>
      <w:sz w:val="20"/>
      <w:szCs w:val="20"/>
    </w:rPr>
  </w:style>
  <w:style w:type="character" w:customStyle="1" w:styleId="AuthorYear">
    <w:name w:val="AuthorYear"/>
    <w:uiPriority w:val="1"/>
    <w:qFormat/>
    <w:rsid w:val="00FF0F63"/>
    <w:rPr>
      <w:rFonts w:ascii="Georgia" w:hAnsi="Georgia"/>
      <w:b/>
      <w:sz w:val="24"/>
    </w:rPr>
  </w:style>
  <w:style w:type="paragraph" w:customStyle="1" w:styleId="Shrink8">
    <w:name w:val="Shrink8"/>
    <w:basedOn w:val="Normal"/>
    <w:qFormat/>
    <w:rsid w:val="00FF0F63"/>
    <w:rPr>
      <w:sz w:val="16"/>
    </w:rPr>
  </w:style>
  <w:style w:type="paragraph" w:customStyle="1" w:styleId="Normal1">
    <w:name w:val="Normal1"/>
    <w:qFormat/>
    <w:rsid w:val="00FF0F63"/>
    <w:rPr>
      <w:rFonts w:ascii="Calibri" w:eastAsia="Calibri" w:hAnsi="Calibri" w:cs="Calibri"/>
      <w:color w:val="000000"/>
      <w:sz w:val="22"/>
      <w:szCs w:val="20"/>
      <w:lang w:val="es-US" w:eastAsia="es-US"/>
    </w:rPr>
  </w:style>
  <w:style w:type="character" w:customStyle="1" w:styleId="highlight2">
    <w:name w:val="highlight2"/>
    <w:rsid w:val="00FF0F63"/>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FF0F63"/>
    <w:rPr>
      <w:color w:val="00000A"/>
      <w:sz w:val="20"/>
      <w:lang w:eastAsia="zh-CN"/>
    </w:rPr>
  </w:style>
  <w:style w:type="character" w:customStyle="1" w:styleId="Stylecard11ptChar">
    <w:name w:val="Style card + 11 pt Char"/>
    <w:basedOn w:val="cardChar"/>
    <w:link w:val="Stylecard11pt"/>
    <w:rsid w:val="00FF0F63"/>
    <w:rPr>
      <w:rFonts w:ascii="Calibri" w:hAnsi="Calibri"/>
      <w:color w:val="00000A"/>
      <w:sz w:val="20"/>
      <w:lang w:eastAsia="zh-CN"/>
    </w:rPr>
  </w:style>
  <w:style w:type="paragraph" w:customStyle="1" w:styleId="Stylecard11ptUnderline">
    <w:name w:val="Style card + 11 pt Underline"/>
    <w:basedOn w:val="card"/>
    <w:link w:val="Stylecard11ptUnderlineChar"/>
    <w:qFormat/>
    <w:rsid w:val="00FF0F63"/>
    <w:rPr>
      <w:color w:val="00000A"/>
      <w:sz w:val="20"/>
      <w:lang w:eastAsia="zh-CN"/>
    </w:rPr>
  </w:style>
  <w:style w:type="character" w:customStyle="1" w:styleId="Stylecard11ptUnderlineChar">
    <w:name w:val="Style card + 11 pt Underline Char"/>
    <w:basedOn w:val="cardChar"/>
    <w:link w:val="Stylecard11ptUnderline"/>
    <w:rsid w:val="00FF0F63"/>
    <w:rPr>
      <w:rFonts w:ascii="Calibri" w:hAnsi="Calibri"/>
      <w:color w:val="00000A"/>
      <w:sz w:val="20"/>
      <w:lang w:eastAsia="zh-CN"/>
    </w:rPr>
  </w:style>
  <w:style w:type="character" w:customStyle="1" w:styleId="UnderlinedChar0">
    <w:name w:val="Underlined Char"/>
    <w:aliases w:val="small text Char Char"/>
    <w:rsid w:val="00FF0F63"/>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FF0F63"/>
    <w:rPr>
      <w:rFonts w:cs="Arial"/>
      <w:b/>
      <w:bCs/>
      <w:kern w:val="32"/>
      <w:sz w:val="32"/>
      <w:szCs w:val="32"/>
      <w:u w:val="single"/>
      <w:lang w:val="en-US" w:eastAsia="en-US" w:bidi="ar-SA"/>
    </w:rPr>
  </w:style>
  <w:style w:type="character" w:customStyle="1" w:styleId="UNDERLINECharChar0">
    <w:name w:val="UNDERLINE Char Char"/>
    <w:basedOn w:val="DefaultParagraphFont"/>
    <w:rsid w:val="00FF0F63"/>
    <w:rPr>
      <w:bCs/>
      <w:kern w:val="28"/>
      <w:szCs w:val="32"/>
      <w:u w:val="single"/>
    </w:rPr>
  </w:style>
  <w:style w:type="character" w:customStyle="1" w:styleId="term">
    <w:name w:val="term"/>
    <w:basedOn w:val="DefaultParagraphFont"/>
    <w:rsid w:val="00FF0F63"/>
  </w:style>
  <w:style w:type="character" w:customStyle="1" w:styleId="SmallFontCharCharCharChar">
    <w:name w:val="Small Font Char Char Char Char"/>
    <w:basedOn w:val="DefaultParagraphFont"/>
    <w:rsid w:val="00FF0F63"/>
    <w:rPr>
      <w:rFonts w:ascii="Arial" w:hAnsi="Arial"/>
      <w:sz w:val="12"/>
      <w:szCs w:val="24"/>
    </w:rPr>
  </w:style>
  <w:style w:type="character" w:customStyle="1" w:styleId="vitstoryheadline">
    <w:name w:val="vitstoryheadline"/>
    <w:basedOn w:val="DefaultParagraphFont"/>
    <w:rsid w:val="00FF0F63"/>
  </w:style>
  <w:style w:type="character" w:customStyle="1" w:styleId="regtext">
    <w:name w:val="regtext"/>
    <w:basedOn w:val="DefaultParagraphFont"/>
    <w:rsid w:val="00FF0F63"/>
  </w:style>
  <w:style w:type="character" w:customStyle="1" w:styleId="bps-topic-ident">
    <w:name w:val="bps-topic-ident"/>
    <w:basedOn w:val="DefaultParagraphFont"/>
    <w:rsid w:val="00FF0F63"/>
  </w:style>
  <w:style w:type="character" w:customStyle="1" w:styleId="CharChar4">
    <w:name w:val="Char Char4"/>
    <w:basedOn w:val="DefaultParagraphFont"/>
    <w:rsid w:val="00FF0F63"/>
    <w:rPr>
      <w:b/>
      <w:bCs/>
      <w:sz w:val="28"/>
      <w:szCs w:val="28"/>
    </w:rPr>
  </w:style>
  <w:style w:type="character" w:customStyle="1" w:styleId="CharChar5">
    <w:name w:val="Char Char5"/>
    <w:basedOn w:val="DefaultParagraphFont"/>
    <w:rsid w:val="00FF0F63"/>
    <w:rPr>
      <w:rFonts w:ascii="Arial" w:hAnsi="Arial" w:cs="Arial"/>
      <w:b/>
      <w:bCs/>
      <w:sz w:val="26"/>
      <w:szCs w:val="26"/>
    </w:rPr>
  </w:style>
  <w:style w:type="paragraph" w:customStyle="1" w:styleId="tagcite0">
    <w:name w:val="tagcite"/>
    <w:basedOn w:val="Normal"/>
    <w:qFormat/>
    <w:rsid w:val="00FF0F63"/>
    <w:rPr>
      <w:rFonts w:eastAsia="Times New Roman"/>
      <w:b/>
    </w:rPr>
  </w:style>
  <w:style w:type="paragraph" w:customStyle="1" w:styleId="Regular">
    <w:name w:val="Regular"/>
    <w:link w:val="RegularChar"/>
    <w:rsid w:val="00FF0F63"/>
    <w:rPr>
      <w:rFonts w:ascii="Garamond" w:eastAsia="Times New Roman" w:hAnsi="Garamond" w:cs="Arial"/>
      <w:bCs/>
      <w:kern w:val="20"/>
      <w:sz w:val="20"/>
      <w:szCs w:val="32"/>
    </w:rPr>
  </w:style>
  <w:style w:type="paragraph" w:customStyle="1" w:styleId="Boldunderline0">
    <w:name w:val="Bold underline"/>
    <w:basedOn w:val="Normal"/>
    <w:rsid w:val="00FF0F63"/>
    <w:rPr>
      <w:rFonts w:eastAsia="Times New Roman" w:cs="Arial"/>
      <w:b/>
      <w:bCs/>
      <w:kern w:val="20"/>
      <w:sz w:val="20"/>
      <w:szCs w:val="32"/>
      <w:u w:val="single"/>
    </w:rPr>
  </w:style>
  <w:style w:type="character" w:customStyle="1" w:styleId="BoldunderlineChar0">
    <w:name w:val="Bold underline Char"/>
    <w:basedOn w:val="DefaultParagraphFont"/>
    <w:rsid w:val="00FF0F63"/>
    <w:rPr>
      <w:rFonts w:ascii="Garamond" w:hAnsi="Garamond" w:cs="Arial"/>
      <w:b/>
      <w:bCs/>
      <w:kern w:val="20"/>
      <w:szCs w:val="32"/>
      <w:u w:val="single"/>
      <w:lang w:val="en-US" w:eastAsia="en-US" w:bidi="ar-SA"/>
    </w:rPr>
  </w:style>
  <w:style w:type="paragraph" w:customStyle="1" w:styleId="tag1">
    <w:name w:val="tag1"/>
    <w:basedOn w:val="Normal"/>
    <w:qFormat/>
    <w:rsid w:val="00FF0F63"/>
    <w:rPr>
      <w:rFonts w:eastAsia="Times New Roman"/>
      <w:b/>
      <w:szCs w:val="20"/>
    </w:rPr>
  </w:style>
  <w:style w:type="character" w:customStyle="1" w:styleId="byline">
    <w:name w:val="byline"/>
    <w:basedOn w:val="DefaultParagraphFont"/>
    <w:rsid w:val="00FF0F63"/>
  </w:style>
  <w:style w:type="character" w:customStyle="1" w:styleId="7TimesNewRoman">
    <w:name w:val="7 Times New Roman"/>
    <w:rsid w:val="00FF0F6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FF0F63"/>
    <w:rPr>
      <w:rFonts w:ascii="Cambria" w:eastAsia="Times New Roman" w:hAnsi="Cambria"/>
      <w:sz w:val="18"/>
      <w:szCs w:val="20"/>
    </w:rPr>
  </w:style>
  <w:style w:type="character" w:customStyle="1" w:styleId="Boxed">
    <w:name w:val="Boxed"/>
    <w:qFormat/>
    <w:rsid w:val="00FF0F63"/>
    <w:rPr>
      <w:rFonts w:ascii="Garamond" w:hAnsi="Garamond"/>
      <w:sz w:val="20"/>
      <w:bdr w:val="single" w:sz="6" w:space="0" w:color="auto"/>
    </w:rPr>
  </w:style>
  <w:style w:type="character" w:customStyle="1" w:styleId="CardtextChar0">
    <w:name w:val="Card text Char"/>
    <w:basedOn w:val="DefaultParagraphFont"/>
    <w:link w:val="Cardtext0"/>
    <w:rsid w:val="00FF0F63"/>
    <w:rPr>
      <w:rFonts w:ascii="Garamond" w:hAnsi="Garamond"/>
      <w:u w:val="single"/>
    </w:rPr>
  </w:style>
  <w:style w:type="paragraph" w:styleId="Date">
    <w:name w:val="Date"/>
    <w:aliases w:val="date"/>
    <w:basedOn w:val="Normal"/>
    <w:next w:val="Normal"/>
    <w:link w:val="DateChar"/>
    <w:uiPriority w:val="99"/>
    <w:rsid w:val="00FF0F63"/>
    <w:rPr>
      <w:rFonts w:eastAsia="Times New Roman"/>
      <w:sz w:val="16"/>
    </w:rPr>
  </w:style>
  <w:style w:type="character" w:customStyle="1" w:styleId="DateChar">
    <w:name w:val="Date Char"/>
    <w:aliases w:val="date Char"/>
    <w:basedOn w:val="DefaultParagraphFont"/>
    <w:link w:val="Date"/>
    <w:uiPriority w:val="99"/>
    <w:rsid w:val="00FF0F63"/>
    <w:rPr>
      <w:rFonts w:ascii="Calibri" w:eastAsia="Times New Roman" w:hAnsi="Calibri"/>
      <w:sz w:val="16"/>
    </w:rPr>
  </w:style>
  <w:style w:type="paragraph" w:customStyle="1" w:styleId="DebateCardSmall">
    <w:name w:val="Debate Card Small"/>
    <w:basedOn w:val="Normal"/>
    <w:link w:val="DebateCardSmallChar"/>
    <w:qFormat/>
    <w:rsid w:val="00FF0F63"/>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FF0F63"/>
    <w:rPr>
      <w:rFonts w:ascii="Calibri" w:eastAsia="Times New Roman" w:hAnsi="Calibri"/>
      <w:sz w:val="16"/>
      <w:szCs w:val="16"/>
      <w:lang w:val="x-none" w:eastAsia="x-none"/>
    </w:rPr>
  </w:style>
  <w:style w:type="character" w:customStyle="1" w:styleId="reduce2">
    <w:name w:val="reduce2"/>
    <w:rsid w:val="00FF0F63"/>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FF0F63"/>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FF0F63"/>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FF0F63"/>
  </w:style>
  <w:style w:type="character" w:customStyle="1" w:styleId="Style1CharChar">
    <w:name w:val="Style1 Char Char"/>
    <w:basedOn w:val="DefaultParagraphFont"/>
    <w:rsid w:val="00FF0F63"/>
    <w:rPr>
      <w:sz w:val="16"/>
      <w:szCs w:val="16"/>
      <w:lang w:val="en-US" w:eastAsia="en-US" w:bidi="ar-SA"/>
    </w:rPr>
  </w:style>
  <w:style w:type="character" w:customStyle="1" w:styleId="Style2CharChar">
    <w:name w:val="Style2 Char Char"/>
    <w:basedOn w:val="DefaultParagraphFont"/>
    <w:rsid w:val="00FF0F63"/>
    <w:rPr>
      <w:u w:val="thick"/>
      <w:lang w:val="en-US" w:eastAsia="en-US" w:bidi="ar-SA"/>
    </w:rPr>
  </w:style>
  <w:style w:type="character" w:customStyle="1" w:styleId="dateline">
    <w:name w:val="dateline"/>
    <w:basedOn w:val="DefaultParagraphFont"/>
    <w:rsid w:val="00FF0F63"/>
  </w:style>
  <w:style w:type="character" w:customStyle="1" w:styleId="date-display-single">
    <w:name w:val="date-display-single"/>
    <w:basedOn w:val="DefaultParagraphFont"/>
    <w:rsid w:val="00FF0F63"/>
  </w:style>
  <w:style w:type="character" w:customStyle="1" w:styleId="wikigeneratedlinkcontent">
    <w:name w:val="wikigeneratedlinkcontent"/>
    <w:basedOn w:val="DefaultParagraphFont"/>
    <w:rsid w:val="00FF0F63"/>
  </w:style>
  <w:style w:type="character" w:customStyle="1" w:styleId="Heading3CharCharChar3">
    <w:name w:val="Heading 3 Char Char Char3"/>
    <w:aliases w:val=" Char Char Char3,Char Char Char3,Heading 3 Char Char Char2, Char Char Char2,Char Char Char2"/>
    <w:basedOn w:val="DefaultParagraphFont"/>
    <w:rsid w:val="00FF0F63"/>
    <w:rPr>
      <w:rFonts w:cs="Arial"/>
      <w:bCs/>
      <w:szCs w:val="26"/>
      <w:u w:val="single"/>
      <w:lang w:val="en-US" w:eastAsia="en-US" w:bidi="ar-SA"/>
    </w:rPr>
  </w:style>
  <w:style w:type="character" w:customStyle="1" w:styleId="aqj">
    <w:name w:val="aqj"/>
    <w:rsid w:val="00FF0F63"/>
  </w:style>
  <w:style w:type="character" w:customStyle="1" w:styleId="CardTextChar1">
    <w:name w:val="CardText Char"/>
    <w:basedOn w:val="DefaultParagraphFont"/>
    <w:link w:val="CardText1"/>
    <w:locked/>
    <w:rsid w:val="00FF0F63"/>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FF0F63"/>
    <w:pPr>
      <w:ind w:left="288" w:right="288"/>
    </w:pPr>
    <w:rPr>
      <w:rFonts w:ascii="Times New Roman" w:eastAsia="Times New Roman" w:hAnsi="Times New Roman" w:cs="Times New Roman"/>
      <w:sz w:val="16"/>
    </w:rPr>
  </w:style>
  <w:style w:type="character" w:customStyle="1" w:styleId="ilad">
    <w:name w:val="il_ad"/>
    <w:rsid w:val="00FF0F63"/>
  </w:style>
  <w:style w:type="character" w:customStyle="1" w:styleId="CardsUnderlined">
    <w:name w:val="Cards Underlined"/>
    <w:qFormat/>
    <w:rsid w:val="00FF0F63"/>
    <w:rPr>
      <w:rFonts w:ascii="Helvetica" w:hAnsi="Helvetica"/>
      <w:sz w:val="22"/>
      <w:szCs w:val="24"/>
      <w:u w:val="thick"/>
    </w:rPr>
  </w:style>
  <w:style w:type="paragraph" w:customStyle="1" w:styleId="BBCite">
    <w:name w:val="BB Cite"/>
    <w:basedOn w:val="Normal"/>
    <w:autoRedefine/>
    <w:rsid w:val="00FF0F63"/>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FF0F63"/>
  </w:style>
  <w:style w:type="character" w:customStyle="1" w:styleId="StyleStyleUnderline411pt">
    <w:name w:val="Style Style Underline4 + 11 pt"/>
    <w:basedOn w:val="DefaultParagraphFont"/>
    <w:rsid w:val="00FF0F63"/>
    <w:rPr>
      <w:sz w:val="20"/>
      <w:u w:val="single"/>
    </w:rPr>
  </w:style>
  <w:style w:type="character" w:customStyle="1" w:styleId="StyleStyleUnderline411ptBold">
    <w:name w:val="Style Style Underline4 + 11 pt Bold"/>
    <w:basedOn w:val="DefaultParagraphFont"/>
    <w:rsid w:val="00FF0F63"/>
    <w:rPr>
      <w:b/>
      <w:bCs/>
      <w:sz w:val="20"/>
      <w:u w:val="single"/>
    </w:rPr>
  </w:style>
  <w:style w:type="character" w:customStyle="1" w:styleId="StyleStyleUnderline311pt">
    <w:name w:val="Style Style Underline3 + 11 pt"/>
    <w:basedOn w:val="DefaultParagraphFont"/>
    <w:rsid w:val="00FF0F63"/>
    <w:rPr>
      <w:sz w:val="20"/>
      <w:u w:val="single"/>
    </w:rPr>
  </w:style>
  <w:style w:type="character" w:customStyle="1" w:styleId="StyleStyleUnderline311ptBold">
    <w:name w:val="Style Style Underline3 + 11 pt Bold"/>
    <w:basedOn w:val="DefaultParagraphFont"/>
    <w:rsid w:val="00FF0F63"/>
    <w:rPr>
      <w:b/>
      <w:bCs/>
      <w:sz w:val="20"/>
      <w:u w:val="single"/>
    </w:rPr>
  </w:style>
  <w:style w:type="character" w:customStyle="1" w:styleId="red-subtitle">
    <w:name w:val="red-subtitle"/>
    <w:basedOn w:val="DefaultParagraphFont"/>
    <w:rsid w:val="00FF0F63"/>
  </w:style>
  <w:style w:type="character" w:styleId="PageNumber">
    <w:name w:val="page number"/>
    <w:aliases w:val="card ununderlined"/>
    <w:basedOn w:val="DefaultParagraphFont"/>
    <w:uiPriority w:val="99"/>
    <w:unhideWhenUsed/>
    <w:rsid w:val="00FF0F63"/>
  </w:style>
  <w:style w:type="character" w:customStyle="1" w:styleId="ft1">
    <w:name w:val="ft1"/>
    <w:basedOn w:val="DefaultParagraphFont"/>
    <w:rsid w:val="00FF0F63"/>
  </w:style>
  <w:style w:type="character" w:customStyle="1" w:styleId="dropcap">
    <w:name w:val="dropcap"/>
    <w:basedOn w:val="DefaultParagraphFont"/>
    <w:rsid w:val="00FF0F63"/>
  </w:style>
  <w:style w:type="paragraph" w:customStyle="1" w:styleId="TagText">
    <w:name w:val="TagText"/>
    <w:basedOn w:val="Normal"/>
    <w:uiPriority w:val="99"/>
    <w:qFormat/>
    <w:rsid w:val="00FF0F63"/>
    <w:pPr>
      <w:spacing w:before="200"/>
    </w:pPr>
    <w:rPr>
      <w:rFonts w:eastAsia="Calibri"/>
      <w:b/>
      <w:sz w:val="24"/>
    </w:rPr>
  </w:style>
  <w:style w:type="paragraph" w:customStyle="1" w:styleId="BreakTag">
    <w:name w:val="Break Tag"/>
    <w:basedOn w:val="Normal"/>
    <w:autoRedefine/>
    <w:uiPriority w:val="4"/>
    <w:qFormat/>
    <w:rsid w:val="00FF0F63"/>
    <w:pPr>
      <w:spacing w:before="240"/>
    </w:pPr>
    <w:rPr>
      <w:rFonts w:ascii="Arial" w:hAnsi="Arial" w:cs="Arial"/>
      <w:b/>
      <w:sz w:val="26"/>
    </w:rPr>
  </w:style>
  <w:style w:type="paragraph" w:customStyle="1" w:styleId="BreakBlock">
    <w:name w:val="Break Block"/>
    <w:basedOn w:val="Normal"/>
    <w:link w:val="BreakBlockChar"/>
    <w:autoRedefine/>
    <w:qFormat/>
    <w:rsid w:val="00FF0F63"/>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FF0F63"/>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FF0F63"/>
  </w:style>
  <w:style w:type="character" w:customStyle="1" w:styleId="Mention1">
    <w:name w:val="Mention1"/>
    <w:basedOn w:val="DefaultParagraphFont"/>
    <w:uiPriority w:val="99"/>
    <w:semiHidden/>
    <w:unhideWhenUsed/>
    <w:rsid w:val="00FF0F63"/>
    <w:rPr>
      <w:color w:val="2B579A"/>
      <w:shd w:val="clear" w:color="auto" w:fill="E6E6E6"/>
    </w:rPr>
  </w:style>
  <w:style w:type="character" w:customStyle="1" w:styleId="Styleunderline11pt">
    <w:name w:val="Style underline + 11 pt"/>
    <w:rsid w:val="00FF0F63"/>
    <w:rPr>
      <w:rFonts w:ascii="Times New Roman" w:hAnsi="Times New Roman"/>
      <w:sz w:val="20"/>
      <w:u w:val="single"/>
    </w:rPr>
  </w:style>
  <w:style w:type="paragraph" w:customStyle="1" w:styleId="Minimize">
    <w:name w:val="Minimize"/>
    <w:basedOn w:val="card"/>
    <w:next w:val="Normal"/>
    <w:link w:val="MinimizeChar"/>
    <w:qFormat/>
    <w:rsid w:val="00FF0F63"/>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FF0F63"/>
    <w:rPr>
      <w:rFonts w:ascii="Georgia" w:hAnsi="Georgia"/>
      <w:bCs/>
      <w:color w:val="000000"/>
      <w:sz w:val="12"/>
      <w:szCs w:val="20"/>
    </w:rPr>
  </w:style>
  <w:style w:type="character" w:customStyle="1" w:styleId="hilite1">
    <w:name w:val="hilite1"/>
    <w:basedOn w:val="DefaultParagraphFont"/>
    <w:rsid w:val="00FF0F63"/>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FF0F63"/>
    <w:rPr>
      <w:rFonts w:eastAsia="Times New Roman"/>
      <w:b/>
      <w:szCs w:val="20"/>
    </w:rPr>
  </w:style>
  <w:style w:type="character" w:customStyle="1" w:styleId="NormaltagChar">
    <w:name w:val="Normal tag Char"/>
    <w:basedOn w:val="DefaultParagraphFont"/>
    <w:link w:val="Normaltag"/>
    <w:uiPriority w:val="99"/>
    <w:locked/>
    <w:rsid w:val="00FF0F63"/>
    <w:rPr>
      <w:rFonts w:ascii="Calibri" w:eastAsia="Times New Roman" w:hAnsi="Calibri"/>
      <w:b/>
      <w:sz w:val="22"/>
      <w:szCs w:val="20"/>
    </w:rPr>
  </w:style>
  <w:style w:type="character" w:customStyle="1" w:styleId="CitesChar2">
    <w:name w:val="Cites Char2"/>
    <w:link w:val="Cites"/>
    <w:rsid w:val="00FF0F63"/>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FF0F63"/>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FF0F63"/>
    <w:pPr>
      <w:spacing w:before="120" w:after="120"/>
    </w:pPr>
    <w:rPr>
      <w:rFonts w:eastAsia="Times New Roman"/>
      <w:b/>
      <w:u w:val="single"/>
      <w:lang w:bidi="en-US"/>
    </w:rPr>
  </w:style>
  <w:style w:type="paragraph" w:styleId="TOC9">
    <w:name w:val="toc 9"/>
    <w:basedOn w:val="Normal"/>
    <w:next w:val="Normal"/>
    <w:autoRedefine/>
    <w:rsid w:val="00FF0F63"/>
    <w:pPr>
      <w:ind w:left="1600"/>
    </w:pPr>
    <w:rPr>
      <w:rFonts w:eastAsia="Times New Roman"/>
      <w:sz w:val="20"/>
      <w:lang w:bidi="en-US"/>
    </w:rPr>
  </w:style>
  <w:style w:type="paragraph" w:customStyle="1" w:styleId="TxBrp1">
    <w:name w:val="TxBr_p1"/>
    <w:basedOn w:val="Normal"/>
    <w:qFormat/>
    <w:rsid w:val="00FF0F63"/>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FF0F63"/>
    <w:pPr>
      <w:spacing w:before="100" w:beforeAutospacing="1" w:after="100" w:afterAutospacing="1"/>
    </w:pPr>
    <w:rPr>
      <w:rFonts w:eastAsia="Times New Roman"/>
      <w:lang w:bidi="en-US"/>
    </w:rPr>
  </w:style>
  <w:style w:type="character" w:customStyle="1" w:styleId="standardcontent">
    <w:name w:val="standardcontent"/>
    <w:basedOn w:val="DefaultParagraphFont"/>
    <w:rsid w:val="00FF0F63"/>
  </w:style>
  <w:style w:type="paragraph" w:customStyle="1" w:styleId="hat">
    <w:name w:val="hat"/>
    <w:basedOn w:val="Normal"/>
    <w:next w:val="Normal"/>
    <w:link w:val="hatChar"/>
    <w:qFormat/>
    <w:rsid w:val="00FF0F63"/>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FF0F63"/>
  </w:style>
  <w:style w:type="paragraph" w:customStyle="1" w:styleId="HotRouteChar">
    <w:name w:val="Hot Route! Char"/>
    <w:basedOn w:val="Normal"/>
    <w:qFormat/>
    <w:rsid w:val="00FF0F63"/>
    <w:pPr>
      <w:ind w:left="144"/>
    </w:pPr>
    <w:rPr>
      <w:rFonts w:eastAsia="Times New Roman"/>
      <w:sz w:val="20"/>
      <w:lang w:bidi="en-US"/>
    </w:rPr>
  </w:style>
  <w:style w:type="paragraph" w:customStyle="1" w:styleId="Default">
    <w:name w:val="Default"/>
    <w:qFormat/>
    <w:rsid w:val="00FF0F63"/>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FF0F63"/>
    <w:rPr>
      <w:rFonts w:ascii="Cambria" w:hAnsi="Cambria" w:cs="Times New Roman"/>
      <w:b/>
      <w:bCs/>
      <w:sz w:val="26"/>
      <w:szCs w:val="26"/>
    </w:rPr>
  </w:style>
  <w:style w:type="character" w:customStyle="1" w:styleId="CardCharChar1">
    <w:name w:val="Card Char Char1"/>
    <w:basedOn w:val="DefaultParagraphFont"/>
    <w:rsid w:val="00FF0F63"/>
    <w:rPr>
      <w:rFonts w:cs="Times New Roman"/>
      <w:b/>
      <w:bCs/>
      <w:sz w:val="28"/>
      <w:szCs w:val="28"/>
    </w:rPr>
  </w:style>
  <w:style w:type="paragraph" w:customStyle="1" w:styleId="SmallFont">
    <w:name w:val="Small Font"/>
    <w:basedOn w:val="Normal"/>
    <w:link w:val="SmallFontChar"/>
    <w:qFormat/>
    <w:rsid w:val="00FF0F63"/>
    <w:pPr>
      <w:spacing w:after="200"/>
      <w:jc w:val="both"/>
    </w:pPr>
    <w:rPr>
      <w:rFonts w:eastAsia="Calibri"/>
      <w:szCs w:val="18"/>
    </w:rPr>
  </w:style>
  <w:style w:type="character" w:customStyle="1" w:styleId="SmallFontChar">
    <w:name w:val="Small Font Char"/>
    <w:basedOn w:val="DefaultParagraphFont"/>
    <w:link w:val="SmallFont"/>
    <w:locked/>
    <w:rsid w:val="00FF0F63"/>
    <w:rPr>
      <w:rFonts w:ascii="Calibri" w:eastAsia="Calibri" w:hAnsi="Calibri"/>
      <w:sz w:val="22"/>
      <w:szCs w:val="18"/>
    </w:rPr>
  </w:style>
  <w:style w:type="character" w:customStyle="1" w:styleId="CircleChar1">
    <w:name w:val="Circle Char1"/>
    <w:basedOn w:val="DefaultParagraphFont"/>
    <w:rsid w:val="00FF0F63"/>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FF0F63"/>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FF0F63"/>
    <w:rPr>
      <w:rFonts w:ascii="Calibri" w:eastAsia="Times New Roman" w:hAnsi="Calibri"/>
      <w:b/>
      <w:sz w:val="20"/>
      <w:szCs w:val="20"/>
    </w:rPr>
  </w:style>
  <w:style w:type="character" w:customStyle="1" w:styleId="hit1">
    <w:name w:val="hit1"/>
    <w:basedOn w:val="DefaultParagraphFont"/>
    <w:rsid w:val="00FF0F63"/>
    <w:rPr>
      <w:b/>
      <w:bCs/>
      <w:color w:val="CC0033"/>
    </w:rPr>
  </w:style>
  <w:style w:type="character" w:customStyle="1" w:styleId="upper">
    <w:name w:val="upper"/>
    <w:basedOn w:val="DefaultParagraphFont"/>
    <w:rsid w:val="00FF0F63"/>
  </w:style>
  <w:style w:type="character" w:customStyle="1" w:styleId="SmallFont7pt">
    <w:name w:val="Small Font (7 pt)"/>
    <w:basedOn w:val="DefaultParagraphFont"/>
    <w:qFormat/>
    <w:rsid w:val="00FF0F63"/>
    <w:rPr>
      <w:sz w:val="14"/>
    </w:rPr>
  </w:style>
  <w:style w:type="paragraph" w:customStyle="1" w:styleId="UnderlinedText">
    <w:name w:val="Underlined Text"/>
    <w:basedOn w:val="Normal"/>
    <w:qFormat/>
    <w:rsid w:val="00FF0F63"/>
    <w:rPr>
      <w:rFonts w:eastAsia="Times New Roman"/>
      <w:b/>
      <w:szCs w:val="20"/>
    </w:rPr>
  </w:style>
  <w:style w:type="character" w:customStyle="1" w:styleId="SmallText-New">
    <w:name w:val="Small Text - New"/>
    <w:basedOn w:val="DefaultParagraphFont"/>
    <w:rsid w:val="00FF0F63"/>
    <w:rPr>
      <w:rFonts w:ascii="Arial Narrow" w:hAnsi="Arial Narrow"/>
      <w:sz w:val="14"/>
    </w:rPr>
  </w:style>
  <w:style w:type="character" w:customStyle="1" w:styleId="Underlined-New">
    <w:name w:val="Underlined - New"/>
    <w:basedOn w:val="DefaultParagraphFont"/>
    <w:rsid w:val="00FF0F63"/>
    <w:rPr>
      <w:rFonts w:ascii="Arial Narrow" w:hAnsi="Arial Narrow"/>
      <w:sz w:val="16"/>
      <w:u w:val="single"/>
    </w:rPr>
  </w:style>
  <w:style w:type="paragraph" w:styleId="TOC2">
    <w:name w:val="toc 2"/>
    <w:basedOn w:val="Normal"/>
    <w:next w:val="Normal"/>
    <w:autoRedefine/>
    <w:uiPriority w:val="39"/>
    <w:qFormat/>
    <w:rsid w:val="00FF0F63"/>
    <w:pPr>
      <w:ind w:left="200"/>
    </w:pPr>
    <w:rPr>
      <w:rFonts w:eastAsia="Times New Roman"/>
      <w:sz w:val="20"/>
      <w:lang w:bidi="en-US"/>
    </w:rPr>
  </w:style>
  <w:style w:type="paragraph" w:styleId="TOCHeading">
    <w:name w:val="TOC Heading"/>
    <w:basedOn w:val="Heading1"/>
    <w:next w:val="Normal"/>
    <w:uiPriority w:val="39"/>
    <w:qFormat/>
    <w:rsid w:val="00FF0F63"/>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FF0F63"/>
    <w:rPr>
      <w:rFonts w:ascii="Arial Narrow" w:hAnsi="Arial Narrow"/>
      <w:dstrike w:val="0"/>
      <w:sz w:val="20"/>
      <w:bdr w:val="single" w:sz="2" w:space="0" w:color="auto"/>
      <w:vertAlign w:val="baseline"/>
    </w:rPr>
  </w:style>
  <w:style w:type="character" w:customStyle="1" w:styleId="style65">
    <w:name w:val="style65"/>
    <w:basedOn w:val="DefaultParagraphFont"/>
    <w:rsid w:val="00FF0F63"/>
    <w:rPr>
      <w:rFonts w:cs="Times New Roman"/>
    </w:rPr>
  </w:style>
  <w:style w:type="character" w:customStyle="1" w:styleId="qlabel">
    <w:name w:val="q_label"/>
    <w:basedOn w:val="DefaultParagraphFont"/>
    <w:rsid w:val="00FF0F63"/>
  </w:style>
  <w:style w:type="character" w:customStyle="1" w:styleId="alabel">
    <w:name w:val="a_label"/>
    <w:basedOn w:val="DefaultParagraphFont"/>
    <w:rsid w:val="00FF0F63"/>
  </w:style>
  <w:style w:type="character" w:customStyle="1" w:styleId="BoldandUnderlineCharChar">
    <w:name w:val="Bold and Underline Char Char"/>
    <w:basedOn w:val="DefaultParagraphFont"/>
    <w:rsid w:val="00FF0F63"/>
    <w:rPr>
      <w:rFonts w:eastAsia="MS Mincho"/>
      <w:b/>
      <w:u w:val="single"/>
      <w:lang w:val="en-US" w:eastAsia="en-US" w:bidi="ar-SA"/>
    </w:rPr>
  </w:style>
  <w:style w:type="character" w:customStyle="1" w:styleId="CardTextChar2">
    <w:name w:val="Card Text Char"/>
    <w:basedOn w:val="DefaultParagraphFont"/>
    <w:rsid w:val="00FF0F63"/>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FF0F63"/>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FF0F63"/>
    <w:rPr>
      <w:rFonts w:cs="Arial"/>
      <w:bCs/>
      <w:szCs w:val="26"/>
      <w:u w:val="single"/>
      <w:lang w:val="en-US" w:eastAsia="en-US" w:bidi="ar-SA"/>
    </w:rPr>
  </w:style>
  <w:style w:type="paragraph" w:customStyle="1" w:styleId="evidencetextChar">
    <w:name w:val="evidence text Char"/>
    <w:basedOn w:val="Normal"/>
    <w:qFormat/>
    <w:rsid w:val="00FF0F63"/>
    <w:pPr>
      <w:ind w:left="1728" w:right="1008"/>
    </w:pPr>
    <w:rPr>
      <w:rFonts w:eastAsia="Times New Roman"/>
      <w:color w:val="000000"/>
      <w:sz w:val="18"/>
    </w:rPr>
  </w:style>
  <w:style w:type="character" w:customStyle="1" w:styleId="underline2">
    <w:name w:val="underline2"/>
    <w:basedOn w:val="DefaultParagraphFont"/>
    <w:rsid w:val="00FF0F63"/>
    <w:rPr>
      <w:u w:val="single"/>
    </w:rPr>
  </w:style>
  <w:style w:type="character" w:customStyle="1" w:styleId="UnderlineChar4Char">
    <w:name w:val="Underline Char4 Char"/>
    <w:basedOn w:val="DefaultParagraphFont"/>
    <w:link w:val="UnderlineChar4"/>
    <w:rsid w:val="00FF0F63"/>
    <w:rPr>
      <w:u w:val="single"/>
    </w:rPr>
  </w:style>
  <w:style w:type="paragraph" w:customStyle="1" w:styleId="UnderlineChar4">
    <w:name w:val="Underline Char4"/>
    <w:basedOn w:val="Normal"/>
    <w:link w:val="UnderlineChar4Char"/>
    <w:qFormat/>
    <w:rsid w:val="00FF0F63"/>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FF0F63"/>
    <w:rPr>
      <w:b/>
      <w:u w:val="single"/>
    </w:rPr>
  </w:style>
  <w:style w:type="paragraph" w:customStyle="1" w:styleId="BoldandUnderlineChar3">
    <w:name w:val="Bold and Underline Char3"/>
    <w:basedOn w:val="Normal"/>
    <w:link w:val="BoldandUnderlineChar3Char2"/>
    <w:qFormat/>
    <w:rsid w:val="00FF0F63"/>
    <w:rPr>
      <w:rFonts w:asciiTheme="minorHAnsi" w:hAnsiTheme="minorHAnsi"/>
      <w:b/>
      <w:sz w:val="24"/>
      <w:u w:val="single"/>
    </w:rPr>
  </w:style>
  <w:style w:type="character" w:customStyle="1" w:styleId="inside-head">
    <w:name w:val="inside-head"/>
    <w:basedOn w:val="DefaultParagraphFont"/>
    <w:rsid w:val="00FF0F63"/>
  </w:style>
  <w:style w:type="character" w:customStyle="1" w:styleId="officialstitle-">
    <w:name w:val="official_s_title-"/>
    <w:basedOn w:val="DefaultParagraphFont"/>
    <w:rsid w:val="00FF0F63"/>
  </w:style>
  <w:style w:type="character" w:customStyle="1" w:styleId="officialsbureau">
    <w:name w:val="official_s_bureau"/>
    <w:basedOn w:val="DefaultParagraphFont"/>
    <w:rsid w:val="00FF0F63"/>
  </w:style>
  <w:style w:type="paragraph" w:customStyle="1" w:styleId="Stylecard11ptBoldUnderline">
    <w:name w:val="Style card + 11 pt Bold Underline"/>
    <w:basedOn w:val="card"/>
    <w:link w:val="Stylecard11ptBoldUnderlineChar"/>
    <w:qFormat/>
    <w:rsid w:val="00FF0F63"/>
    <w:rPr>
      <w:rFonts w:ascii="Georgia" w:hAnsi="Georgia"/>
      <w:b/>
      <w:lang w:eastAsia="zh-CN"/>
    </w:rPr>
  </w:style>
  <w:style w:type="character" w:customStyle="1" w:styleId="Stylecard11ptBoldUnderlineChar">
    <w:name w:val="Style card + 11 pt Bold Underline Char"/>
    <w:link w:val="Stylecard11ptBoldUnderline"/>
    <w:rsid w:val="00FF0F63"/>
    <w:rPr>
      <w:rFonts w:ascii="Georgia" w:hAnsi="Georgia"/>
      <w:b/>
      <w:sz w:val="16"/>
      <w:lang w:eastAsia="zh-CN"/>
    </w:rPr>
  </w:style>
  <w:style w:type="character" w:customStyle="1" w:styleId="StyleStyle11ptBoldUnderlineBorderSinglesolidlineAuto">
    <w:name w:val="Style Style 11 pt Bold Underline Border: : (Single solid line Auto ..."/>
    <w:basedOn w:val="DefaultParagraphFont"/>
    <w:rsid w:val="00FF0F6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FF0F63"/>
    <w:rPr>
      <w:rFonts w:ascii="Georgia" w:hAnsi="Georgia"/>
      <w:bCs/>
      <w:lang w:eastAsia="zh-CN"/>
    </w:rPr>
  </w:style>
  <w:style w:type="character" w:customStyle="1" w:styleId="StylecardLatinVerdana-BoldUnderlineChar">
    <w:name w:val="Style card + (Latin) Verdana-Bold Underline Char"/>
    <w:basedOn w:val="cardChar"/>
    <w:link w:val="StylecardLatinVerdana-BoldUnderline"/>
    <w:rsid w:val="00FF0F63"/>
    <w:rPr>
      <w:rFonts w:ascii="Georgia" w:hAnsi="Georgia"/>
      <w:bCs/>
      <w:sz w:val="16"/>
      <w:lang w:eastAsia="zh-CN"/>
    </w:rPr>
  </w:style>
  <w:style w:type="paragraph" w:styleId="HTMLPreformatted">
    <w:name w:val="HTML Preformatted"/>
    <w:basedOn w:val="Normal"/>
    <w:link w:val="HTMLPreformattedChar"/>
    <w:rsid w:val="00FF0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FF0F63"/>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FF0F63"/>
    <w:rPr>
      <w:u w:val="single"/>
    </w:rPr>
  </w:style>
  <w:style w:type="character" w:customStyle="1" w:styleId="StyleUnderlining11ptChar">
    <w:name w:val="Style Underlining + 11 pt Char"/>
    <w:basedOn w:val="DefaultParagraphFont"/>
    <w:link w:val="StyleUnderlining11pt"/>
    <w:rsid w:val="00FF0F63"/>
    <w:rPr>
      <w:rFonts w:ascii="Calibri" w:hAnsi="Calibri"/>
      <w:sz w:val="22"/>
      <w:u w:val="single"/>
    </w:rPr>
  </w:style>
  <w:style w:type="paragraph" w:customStyle="1" w:styleId="StyleCardText9pt">
    <w:name w:val="Style Card Text + 9 pt"/>
    <w:basedOn w:val="Normal"/>
    <w:link w:val="StyleCardText9ptChar"/>
    <w:qFormat/>
    <w:rsid w:val="00FF0F63"/>
    <w:pPr>
      <w:spacing w:after="200"/>
      <w:contextualSpacing/>
    </w:pPr>
    <w:rPr>
      <w:rFonts w:eastAsia="Calibri"/>
    </w:rPr>
  </w:style>
  <w:style w:type="character" w:customStyle="1" w:styleId="StyleCardText9ptChar">
    <w:name w:val="Style Card Text + 9 pt Char"/>
    <w:basedOn w:val="DefaultParagraphFont"/>
    <w:link w:val="StyleCardText9pt"/>
    <w:rsid w:val="00FF0F63"/>
    <w:rPr>
      <w:rFonts w:ascii="Calibri" w:eastAsia="Calibri" w:hAnsi="Calibri"/>
      <w:sz w:val="22"/>
    </w:rPr>
  </w:style>
  <w:style w:type="paragraph" w:styleId="Quote">
    <w:name w:val="Quote"/>
    <w:basedOn w:val="Normal"/>
    <w:next w:val="Normal"/>
    <w:link w:val="QuoteChar"/>
    <w:uiPriority w:val="29"/>
    <w:qFormat/>
    <w:rsid w:val="00FF0F63"/>
    <w:pPr>
      <w:widowControl w:val="0"/>
    </w:pPr>
    <w:rPr>
      <w:rFonts w:eastAsia="Times New Roman"/>
      <w:iCs/>
      <w:color w:val="000000"/>
      <w:lang w:bidi="en-US"/>
    </w:rPr>
  </w:style>
  <w:style w:type="character" w:customStyle="1" w:styleId="QuoteChar">
    <w:name w:val="Quote Char"/>
    <w:basedOn w:val="DefaultParagraphFont"/>
    <w:link w:val="Quote"/>
    <w:uiPriority w:val="29"/>
    <w:rsid w:val="00FF0F63"/>
    <w:rPr>
      <w:rFonts w:ascii="Calibri" w:eastAsia="Times New Roman" w:hAnsi="Calibri"/>
      <w:iCs/>
      <w:color w:val="000000"/>
      <w:sz w:val="22"/>
      <w:lang w:bidi="en-US"/>
    </w:rPr>
  </w:style>
  <w:style w:type="character" w:customStyle="1" w:styleId="underlineChar">
    <w:name w:val="underline Char"/>
    <w:basedOn w:val="DefaultParagraphFont"/>
    <w:rsid w:val="00FF0F6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FF0F6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F0F63"/>
    <w:rPr>
      <w:sz w:val="20"/>
      <w:u w:val="single"/>
    </w:rPr>
  </w:style>
  <w:style w:type="paragraph" w:styleId="BodyTextIndent2">
    <w:name w:val="Body Text Indent 2"/>
    <w:basedOn w:val="Normal"/>
    <w:link w:val="BodyTextIndent2Char"/>
    <w:unhideWhenUsed/>
    <w:rsid w:val="00FF0F63"/>
    <w:pPr>
      <w:spacing w:after="120" w:line="480" w:lineRule="auto"/>
      <w:ind w:left="360"/>
    </w:pPr>
  </w:style>
  <w:style w:type="character" w:customStyle="1" w:styleId="BodyTextIndent2Char">
    <w:name w:val="Body Text Indent 2 Char"/>
    <w:basedOn w:val="DefaultParagraphFont"/>
    <w:link w:val="BodyTextIndent2"/>
    <w:rsid w:val="00FF0F63"/>
    <w:rPr>
      <w:rFonts w:ascii="Calibri" w:hAnsi="Calibri"/>
      <w:sz w:val="22"/>
    </w:rPr>
  </w:style>
  <w:style w:type="paragraph" w:styleId="BodyTextIndent3">
    <w:name w:val="Body Text Indent 3"/>
    <w:basedOn w:val="Normal"/>
    <w:link w:val="BodyTextIndent3Char"/>
    <w:uiPriority w:val="99"/>
    <w:unhideWhenUsed/>
    <w:rsid w:val="00FF0F63"/>
    <w:pPr>
      <w:spacing w:after="120"/>
      <w:ind w:left="360"/>
    </w:pPr>
    <w:rPr>
      <w:szCs w:val="16"/>
    </w:rPr>
  </w:style>
  <w:style w:type="character" w:customStyle="1" w:styleId="BodyTextIndent3Char">
    <w:name w:val="Body Text Indent 3 Char"/>
    <w:basedOn w:val="DefaultParagraphFont"/>
    <w:link w:val="BodyTextIndent3"/>
    <w:uiPriority w:val="99"/>
    <w:rsid w:val="00FF0F63"/>
    <w:rPr>
      <w:rFonts w:ascii="Calibri" w:hAnsi="Calibri"/>
      <w:sz w:val="22"/>
      <w:szCs w:val="16"/>
    </w:rPr>
  </w:style>
  <w:style w:type="paragraph" w:styleId="BodyText2">
    <w:name w:val="Body Text 2"/>
    <w:basedOn w:val="Normal"/>
    <w:link w:val="BodyText2Char"/>
    <w:unhideWhenUsed/>
    <w:rsid w:val="00FF0F63"/>
    <w:pPr>
      <w:spacing w:after="120" w:line="480" w:lineRule="auto"/>
    </w:pPr>
  </w:style>
  <w:style w:type="character" w:customStyle="1" w:styleId="BodyText2Char">
    <w:name w:val="Body Text 2 Char"/>
    <w:basedOn w:val="DefaultParagraphFont"/>
    <w:link w:val="BodyText2"/>
    <w:rsid w:val="00FF0F63"/>
    <w:rPr>
      <w:rFonts w:ascii="Calibri" w:hAnsi="Calibri"/>
      <w:sz w:val="22"/>
    </w:rPr>
  </w:style>
  <w:style w:type="paragraph" w:styleId="BodyTextIndent">
    <w:name w:val="Body Text Indent"/>
    <w:basedOn w:val="Normal"/>
    <w:link w:val="BodyTextIndentChar"/>
    <w:uiPriority w:val="99"/>
    <w:unhideWhenUsed/>
    <w:rsid w:val="00FF0F63"/>
    <w:pPr>
      <w:spacing w:after="120"/>
      <w:ind w:left="360"/>
    </w:pPr>
  </w:style>
  <w:style w:type="character" w:customStyle="1" w:styleId="BodyTextIndentChar">
    <w:name w:val="Body Text Indent Char"/>
    <w:basedOn w:val="DefaultParagraphFont"/>
    <w:link w:val="BodyTextIndent"/>
    <w:uiPriority w:val="99"/>
    <w:rsid w:val="00FF0F63"/>
    <w:rPr>
      <w:rFonts w:ascii="Calibri" w:hAnsi="Calibri"/>
      <w:sz w:val="22"/>
    </w:rPr>
  </w:style>
  <w:style w:type="paragraph" w:styleId="BodyText3">
    <w:name w:val="Body Text 3"/>
    <w:basedOn w:val="Normal"/>
    <w:link w:val="BodyText3Char"/>
    <w:unhideWhenUsed/>
    <w:rsid w:val="00FF0F63"/>
    <w:pPr>
      <w:spacing w:after="120"/>
    </w:pPr>
    <w:rPr>
      <w:szCs w:val="16"/>
    </w:rPr>
  </w:style>
  <w:style w:type="character" w:customStyle="1" w:styleId="BodyText3Char">
    <w:name w:val="Body Text 3 Char"/>
    <w:basedOn w:val="DefaultParagraphFont"/>
    <w:link w:val="BodyText3"/>
    <w:rsid w:val="00FF0F63"/>
    <w:rPr>
      <w:rFonts w:ascii="Calibri" w:hAnsi="Calibri"/>
      <w:sz w:val="22"/>
      <w:szCs w:val="16"/>
    </w:rPr>
  </w:style>
  <w:style w:type="character" w:customStyle="1" w:styleId="StyleBold">
    <w:name w:val="Style Bold"/>
    <w:basedOn w:val="DefaultParagraphFont"/>
    <w:uiPriority w:val="9"/>
    <w:semiHidden/>
    <w:qFormat/>
    <w:rsid w:val="00FF0F63"/>
    <w:rPr>
      <w:b/>
      <w:bCs/>
    </w:rPr>
  </w:style>
  <w:style w:type="character" w:customStyle="1" w:styleId="body-text">
    <w:name w:val="body-text"/>
    <w:basedOn w:val="DefaultParagraphFont"/>
    <w:rsid w:val="00FF0F63"/>
  </w:style>
  <w:style w:type="paragraph" w:customStyle="1" w:styleId="StyleStyle411ptBoldBorderSinglesolidlineAuto0">
    <w:name w:val="Style Style4 + 11 pt Bold Border: : (Single solid line Auto  0...."/>
    <w:basedOn w:val="Normal"/>
    <w:link w:val="StyleStyle411ptBoldBorderSinglesolidlineAuto0Char"/>
    <w:qFormat/>
    <w:rsid w:val="00FF0F63"/>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F0F63"/>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FF0F63"/>
  </w:style>
  <w:style w:type="paragraph" w:customStyle="1" w:styleId="StyleStyle112pt">
    <w:name w:val="Style Style1 + 12 pt"/>
    <w:basedOn w:val="Normal"/>
    <w:link w:val="StyleStyle112ptChar"/>
    <w:qFormat/>
    <w:rsid w:val="00FF0F63"/>
    <w:rPr>
      <w:u w:val="single"/>
      <w:lang w:eastAsia="zh-CN"/>
    </w:rPr>
  </w:style>
  <w:style w:type="character" w:customStyle="1" w:styleId="StyleStyle112ptChar">
    <w:name w:val="Style Style1 + 12 pt Char"/>
    <w:basedOn w:val="DefaultParagraphFont"/>
    <w:link w:val="StyleStyle112pt"/>
    <w:rsid w:val="00FF0F63"/>
    <w:rPr>
      <w:rFonts w:ascii="Calibri" w:hAnsi="Calibri"/>
      <w:sz w:val="22"/>
      <w:u w:val="single"/>
      <w:lang w:eastAsia="zh-CN"/>
    </w:rPr>
  </w:style>
  <w:style w:type="paragraph" w:customStyle="1" w:styleId="MinimizedText">
    <w:name w:val="Minimized Text"/>
    <w:basedOn w:val="Normal"/>
    <w:link w:val="MinimizedTextChar"/>
    <w:qFormat/>
    <w:rsid w:val="00FF0F63"/>
    <w:rPr>
      <w:rFonts w:eastAsia="Times New Roman"/>
    </w:rPr>
  </w:style>
  <w:style w:type="character" w:customStyle="1" w:styleId="MinimizedTextChar">
    <w:name w:val="Minimized Text Char"/>
    <w:basedOn w:val="DefaultParagraphFont"/>
    <w:link w:val="MinimizedText"/>
    <w:rsid w:val="00FF0F63"/>
    <w:rPr>
      <w:rFonts w:ascii="Calibri" w:eastAsia="Times New Roman" w:hAnsi="Calibri"/>
      <w:sz w:val="22"/>
    </w:rPr>
  </w:style>
  <w:style w:type="character" w:customStyle="1" w:styleId="term1">
    <w:name w:val="term1"/>
    <w:basedOn w:val="DefaultParagraphFont"/>
    <w:rsid w:val="00FF0F63"/>
    <w:rPr>
      <w:b/>
      <w:bCs/>
    </w:rPr>
  </w:style>
  <w:style w:type="character" w:customStyle="1" w:styleId="Styleterm111ptUnderline">
    <w:name w:val="Style term1 + 11 pt Underline"/>
    <w:basedOn w:val="term1"/>
    <w:rsid w:val="00FF0F63"/>
    <w:rPr>
      <w:b/>
      <w:bCs/>
      <w:sz w:val="20"/>
      <w:u w:val="single"/>
    </w:rPr>
  </w:style>
  <w:style w:type="paragraph" w:customStyle="1" w:styleId="StyleMinimizedTextArialNarrow10pt">
    <w:name w:val="Style Minimized Text + Arial Narrow 10 pt"/>
    <w:basedOn w:val="MinimizedText"/>
    <w:link w:val="StyleMinimizedTextArialNarrow10ptChar"/>
    <w:qFormat/>
    <w:rsid w:val="00FF0F63"/>
    <w:rPr>
      <w:sz w:val="20"/>
    </w:rPr>
  </w:style>
  <w:style w:type="character" w:customStyle="1" w:styleId="StyleMinimizedTextArialNarrow10ptChar">
    <w:name w:val="Style Minimized Text + Arial Narrow 10 pt Char"/>
    <w:basedOn w:val="MinimizedTextChar"/>
    <w:link w:val="StyleMinimizedTextArialNarrow10pt"/>
    <w:rsid w:val="00FF0F63"/>
    <w:rPr>
      <w:rFonts w:ascii="Calibri" w:eastAsia="Times New Roman" w:hAnsi="Calibri"/>
      <w:sz w:val="20"/>
    </w:rPr>
  </w:style>
  <w:style w:type="character" w:customStyle="1" w:styleId="Styleunderline11ptBold">
    <w:name w:val="Style underline + 11 pt Bold"/>
    <w:basedOn w:val="underline"/>
    <w:rsid w:val="00FF0F63"/>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FF0F63"/>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F0F63"/>
    <w:rPr>
      <w:rFonts w:ascii="Calibri" w:eastAsia="Times New Roman" w:hAnsi="Calibri"/>
      <w:sz w:val="22"/>
      <w:u w:val="single"/>
      <w:bdr w:val="single" w:sz="4" w:space="0" w:color="auto"/>
    </w:rPr>
  </w:style>
  <w:style w:type="character" w:customStyle="1" w:styleId="Style9pt">
    <w:name w:val="Style 9 pt"/>
    <w:basedOn w:val="DefaultParagraphFont"/>
    <w:rsid w:val="00FF0F63"/>
    <w:rPr>
      <w:rFonts w:ascii="Times New Roman" w:hAnsi="Times New Roman"/>
      <w:sz w:val="20"/>
    </w:rPr>
  </w:style>
  <w:style w:type="paragraph" w:customStyle="1" w:styleId="StyleStyle49pt3">
    <w:name w:val="Style Style4 + 9 pt3"/>
    <w:basedOn w:val="Style4"/>
    <w:link w:val="StyleStyle49pt3Char"/>
    <w:qFormat/>
    <w:rsid w:val="00FF0F63"/>
    <w:pPr>
      <w:spacing w:after="160" w:line="259" w:lineRule="auto"/>
    </w:pPr>
    <w:rPr>
      <w:rFonts w:eastAsia="Times New Roman"/>
    </w:rPr>
  </w:style>
  <w:style w:type="character" w:customStyle="1" w:styleId="StyleStyle49pt3Char">
    <w:name w:val="Style Style4 + 9 pt3 Char"/>
    <w:basedOn w:val="Style4Char"/>
    <w:link w:val="StyleStyle49pt3"/>
    <w:rsid w:val="00FF0F63"/>
    <w:rPr>
      <w:rFonts w:ascii="Calibri" w:eastAsia="Times New Roman" w:hAnsi="Calibri"/>
      <w:u w:val="single"/>
      <w:lang w:val="x-none"/>
    </w:rPr>
  </w:style>
  <w:style w:type="paragraph" w:customStyle="1" w:styleId="StyleStyle4Bold">
    <w:name w:val="Style Style4 + Bold"/>
    <w:basedOn w:val="Style4"/>
    <w:link w:val="StyleStyle4BoldChar"/>
    <w:qFormat/>
    <w:rsid w:val="00FF0F63"/>
    <w:pPr>
      <w:spacing w:after="160" w:line="259" w:lineRule="auto"/>
    </w:pPr>
    <w:rPr>
      <w:rFonts w:eastAsia="Times New Roman"/>
      <w:b/>
      <w:bCs/>
    </w:rPr>
  </w:style>
  <w:style w:type="character" w:customStyle="1" w:styleId="StyleStyle4BoldChar">
    <w:name w:val="Style Style4 + Bold Char"/>
    <w:basedOn w:val="Style4Char"/>
    <w:link w:val="StyleStyle4Bold"/>
    <w:rsid w:val="00FF0F63"/>
    <w:rPr>
      <w:rFonts w:ascii="Calibri" w:eastAsia="Times New Roman" w:hAnsi="Calibri"/>
      <w:b/>
      <w:bCs/>
      <w:u w:val="single"/>
      <w:lang w:val="x-none"/>
    </w:rPr>
  </w:style>
  <w:style w:type="character" w:customStyle="1" w:styleId="a">
    <w:name w:val="a"/>
    <w:basedOn w:val="DefaultParagraphFont"/>
    <w:rsid w:val="00FF0F63"/>
  </w:style>
  <w:style w:type="character" w:customStyle="1" w:styleId="StyleUnderline3">
    <w:name w:val="Style Underline3"/>
    <w:basedOn w:val="DefaultParagraphFont"/>
    <w:rsid w:val="00FF0F63"/>
    <w:rPr>
      <w:u w:val="single"/>
    </w:rPr>
  </w:style>
  <w:style w:type="paragraph" w:customStyle="1" w:styleId="StyleStyle111ptBorderSinglesolidlineAuto05ptL">
    <w:name w:val="Style Style1 + 11 pt Border: : (Single solid line Auto  0.5 pt L..."/>
    <w:link w:val="StyleStyle111ptBorderSinglesolidlineAuto05ptLChar"/>
    <w:qFormat/>
    <w:rsid w:val="00FF0F63"/>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F0F63"/>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FF0F63"/>
    <w:rPr>
      <w:u w:val="single"/>
    </w:rPr>
  </w:style>
  <w:style w:type="paragraph" w:customStyle="1" w:styleId="Circled">
    <w:name w:val="Circled"/>
    <w:link w:val="CircledChar"/>
    <w:qFormat/>
    <w:rsid w:val="00FF0F63"/>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FF0F63"/>
    <w:rPr>
      <w:rFonts w:ascii="Times New Roman" w:eastAsia="MS Mincho" w:hAnsi="Times New Roman" w:cs="Times New Roman"/>
      <w:b/>
      <w:sz w:val="22"/>
      <w:szCs w:val="20"/>
      <w:u w:val="single"/>
      <w:lang w:eastAsia="ja-JP"/>
    </w:rPr>
  </w:style>
  <w:style w:type="character" w:customStyle="1" w:styleId="base">
    <w:name w:val="base"/>
    <w:basedOn w:val="DefaultParagraphFont"/>
    <w:rsid w:val="00FF0F63"/>
  </w:style>
  <w:style w:type="character" w:customStyle="1" w:styleId="part-of-speech">
    <w:name w:val="part-of-speech"/>
    <w:basedOn w:val="DefaultParagraphFont"/>
    <w:rsid w:val="00FF0F63"/>
  </w:style>
  <w:style w:type="character" w:customStyle="1" w:styleId="sep">
    <w:name w:val="sep"/>
    <w:basedOn w:val="DefaultParagraphFont"/>
    <w:rsid w:val="00FF0F63"/>
  </w:style>
  <w:style w:type="character" w:customStyle="1" w:styleId="pron">
    <w:name w:val="pron"/>
    <w:basedOn w:val="DefaultParagraphFont"/>
    <w:rsid w:val="00FF0F63"/>
  </w:style>
  <w:style w:type="paragraph" w:customStyle="1" w:styleId="StyleStyle4LatinTimesNewRomanAsianSimSun">
    <w:name w:val="Style Style4 + (Latin) Times New Roman (Asian) SimSun"/>
    <w:basedOn w:val="Normal"/>
    <w:link w:val="StyleStyle4LatinTimesNewRomanAsianSimSunChar"/>
    <w:qFormat/>
    <w:rsid w:val="00FF0F63"/>
    <w:rPr>
      <w:u w:val="single"/>
    </w:rPr>
  </w:style>
  <w:style w:type="character" w:customStyle="1" w:styleId="StyleStyle4LatinTimesNewRomanAsianSimSunChar">
    <w:name w:val="Style Style4 + (Latin) Times New Roman (Asian) SimSun Char"/>
    <w:basedOn w:val="DefaultParagraphFont"/>
    <w:link w:val="StyleStyle4LatinTimesNewRomanAsianSimSun"/>
    <w:rsid w:val="00FF0F63"/>
    <w:rPr>
      <w:rFonts w:ascii="Calibri"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F0F63"/>
    <w:rPr>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F0F63"/>
    <w:rPr>
      <w:rFonts w:ascii="Calibri" w:hAnsi="Calibri"/>
      <w:b/>
      <w:bCs/>
      <w:sz w:val="22"/>
      <w:u w:val="single"/>
    </w:rPr>
  </w:style>
  <w:style w:type="character" w:customStyle="1" w:styleId="CharChar3">
    <w:name w:val="Char Char3"/>
    <w:basedOn w:val="DefaultParagraphFont"/>
    <w:rsid w:val="00FF0F63"/>
    <w:rPr>
      <w:rFonts w:cs="Arial"/>
      <w:b/>
      <w:bCs/>
      <w:iCs/>
      <w:lang w:val="en-US" w:eastAsia="en-US" w:bidi="ar-SA"/>
    </w:rPr>
  </w:style>
  <w:style w:type="character" w:customStyle="1" w:styleId="SubtitleChar1">
    <w:name w:val="Subtitle Char1"/>
    <w:aliases w:val="Underlined card text Char1"/>
    <w:basedOn w:val="DefaultParagraphFont"/>
    <w:rsid w:val="00FF0F63"/>
    <w:rPr>
      <w:color w:val="5A5A5A" w:themeColor="text1" w:themeTint="A5"/>
      <w:spacing w:val="15"/>
      <w:sz w:val="22"/>
      <w:szCs w:val="22"/>
    </w:rPr>
  </w:style>
  <w:style w:type="paragraph" w:customStyle="1" w:styleId="StyleStyle411pt1">
    <w:name w:val="Style Style4 + 11 pt1"/>
    <w:basedOn w:val="Style4"/>
    <w:link w:val="StyleStyle411pt1Char"/>
    <w:qFormat/>
    <w:rsid w:val="00FF0F63"/>
    <w:pPr>
      <w:spacing w:after="160" w:line="259" w:lineRule="auto"/>
    </w:pPr>
    <w:rPr>
      <w:rFonts w:eastAsia="Times New Roman"/>
    </w:rPr>
  </w:style>
  <w:style w:type="character" w:customStyle="1" w:styleId="StyleStyle411pt1Char">
    <w:name w:val="Style Style4 + 11 pt1 Char"/>
    <w:basedOn w:val="Style4Char"/>
    <w:link w:val="StyleStyle411pt1"/>
    <w:rsid w:val="00FF0F63"/>
    <w:rPr>
      <w:rFonts w:ascii="Calibri" w:eastAsia="Times New Roman" w:hAnsi="Calibri"/>
      <w:u w:val="single"/>
      <w:lang w:val="x-none"/>
    </w:rPr>
  </w:style>
  <w:style w:type="character" w:customStyle="1" w:styleId="BoldandUnderlineCharChar2">
    <w:name w:val="Bold and Underline Char Char2"/>
    <w:basedOn w:val="DefaultParagraphFont"/>
    <w:rsid w:val="00FF0F63"/>
    <w:rPr>
      <w:b/>
      <w:u w:val="single"/>
      <w:lang w:val="en-US" w:eastAsia="en-US" w:bidi="ar-SA"/>
    </w:rPr>
  </w:style>
  <w:style w:type="character" w:customStyle="1" w:styleId="StyleUnderlineCharChar111pt">
    <w:name w:val="Style Underline Char Char1 + 11 pt"/>
    <w:basedOn w:val="DefaultParagraphFont"/>
    <w:rsid w:val="00FF0F6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FF0F63"/>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FF0F63"/>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FF0F63"/>
    <w:rPr>
      <w:sz w:val="22"/>
      <w:u w:val="single"/>
    </w:rPr>
  </w:style>
  <w:style w:type="paragraph" w:customStyle="1" w:styleId="StyleMinimizedTextArialNarrow9pt">
    <w:name w:val="Style Minimized Text + Arial Narrow 9 pt"/>
    <w:basedOn w:val="Normal"/>
    <w:link w:val="StyleMinimizedTextArialNarrow9ptChar"/>
    <w:qFormat/>
    <w:rsid w:val="00FF0F63"/>
    <w:rPr>
      <w:rFonts w:eastAsia="Times New Roman"/>
    </w:rPr>
  </w:style>
  <w:style w:type="character" w:customStyle="1" w:styleId="StyleMinimizedTextArialNarrow9ptChar">
    <w:name w:val="Style Minimized Text + Arial Narrow 9 pt Char"/>
    <w:basedOn w:val="DefaultParagraphFont"/>
    <w:link w:val="StyleMinimizedTextArialNarrow9pt"/>
    <w:rsid w:val="00FF0F63"/>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FF0F63"/>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F0F63"/>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FF0F6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FF0F63"/>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FF0F63"/>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FF0F63"/>
    <w:rPr>
      <w:b w:val="0"/>
      <w:bCs/>
      <w:sz w:val="20"/>
      <w:u w:val="single"/>
      <w:lang w:val="en-US" w:eastAsia="en-US" w:bidi="ar-SA"/>
    </w:rPr>
  </w:style>
  <w:style w:type="character" w:customStyle="1" w:styleId="Styleunderline9pt">
    <w:name w:val="Style underline + 9 pt"/>
    <w:basedOn w:val="underline"/>
    <w:rsid w:val="00FF0F63"/>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FF0F63"/>
    <w:rPr>
      <w:rFonts w:ascii="Times New Roman" w:hAnsi="Times New Roman"/>
      <w:sz w:val="20"/>
    </w:rPr>
  </w:style>
  <w:style w:type="character" w:customStyle="1" w:styleId="Styleunderline9pt1">
    <w:name w:val="Style underline + 9 pt1"/>
    <w:basedOn w:val="underline"/>
    <w:rsid w:val="00FF0F63"/>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FF0F63"/>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FF0F63"/>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FF0F63"/>
    <w:rPr>
      <w:b/>
      <w:bCs/>
      <w:noProof w:val="0"/>
      <w:sz w:val="20"/>
      <w:u w:val="single"/>
      <w:lang w:val="en-US" w:eastAsia="en-US" w:bidi="ar-SA"/>
    </w:rPr>
  </w:style>
  <w:style w:type="character" w:customStyle="1" w:styleId="Hyperlink23">
    <w:name w:val="Hyperlink23"/>
    <w:basedOn w:val="DefaultParagraphFont"/>
    <w:rsid w:val="00FF0F63"/>
    <w:rPr>
      <w:color w:val="3300CC"/>
      <w:u w:val="single"/>
    </w:rPr>
  </w:style>
  <w:style w:type="paragraph" w:customStyle="1" w:styleId="cardCharChar">
    <w:name w:val="card Char Char"/>
    <w:basedOn w:val="Normal"/>
    <w:link w:val="cardCharCharChar"/>
    <w:qFormat/>
    <w:rsid w:val="00FF0F63"/>
    <w:pPr>
      <w:ind w:left="288" w:right="288"/>
    </w:pPr>
    <w:rPr>
      <w:rFonts w:eastAsia="Times New Roman"/>
      <w:szCs w:val="20"/>
    </w:rPr>
  </w:style>
  <w:style w:type="character" w:customStyle="1" w:styleId="cardCharCharChar">
    <w:name w:val="card Char Char Char"/>
    <w:basedOn w:val="DefaultParagraphFont"/>
    <w:link w:val="cardCharChar"/>
    <w:rsid w:val="00FF0F63"/>
    <w:rPr>
      <w:rFonts w:ascii="Calibri" w:eastAsia="Times New Roman" w:hAnsi="Calibri"/>
      <w:sz w:val="22"/>
      <w:szCs w:val="20"/>
    </w:rPr>
  </w:style>
  <w:style w:type="character" w:customStyle="1" w:styleId="StyleunderlineArialNarrow9ptBold">
    <w:name w:val="Style underline + Arial Narrow 9 pt Bold"/>
    <w:basedOn w:val="underline"/>
    <w:rsid w:val="00FF0F63"/>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FF0F63"/>
  </w:style>
  <w:style w:type="character" w:customStyle="1" w:styleId="StylecardCharCharArialNarrow9ptChar">
    <w:name w:val="Style card Char Char + Arial Narrow 9 pt Char"/>
    <w:basedOn w:val="cardCharCharChar"/>
    <w:link w:val="StylecardCharCharArialNarrow9pt"/>
    <w:rsid w:val="00FF0F63"/>
    <w:rPr>
      <w:rFonts w:ascii="Calibri" w:eastAsia="Times New Roman" w:hAnsi="Calibri"/>
      <w:sz w:val="22"/>
      <w:szCs w:val="20"/>
    </w:rPr>
  </w:style>
  <w:style w:type="character" w:customStyle="1" w:styleId="CardTextChar10">
    <w:name w:val="Card Text Char1"/>
    <w:basedOn w:val="DefaultParagraphFont"/>
    <w:rsid w:val="00FF0F63"/>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FF0F63"/>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FF0F63"/>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FF0F6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FF0F63"/>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FF0F63"/>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FF0F63"/>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FF0F63"/>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FF0F63"/>
    <w:rPr>
      <w:rFonts w:eastAsia="Times New Roman"/>
    </w:rPr>
  </w:style>
  <w:style w:type="character" w:customStyle="1" w:styleId="TextsmallChar">
    <w:name w:val="Textsmall Char"/>
    <w:basedOn w:val="DefaultParagraphFont"/>
    <w:link w:val="Textsmall"/>
    <w:rsid w:val="00FF0F63"/>
    <w:rPr>
      <w:rFonts w:ascii="Calibri" w:eastAsia="Times New Roman" w:hAnsi="Calibri"/>
      <w:sz w:val="22"/>
    </w:rPr>
  </w:style>
  <w:style w:type="character" w:customStyle="1" w:styleId="CharChar111">
    <w:name w:val="Char Char111"/>
    <w:basedOn w:val="DefaultParagraphFont"/>
    <w:rsid w:val="00FF0F63"/>
    <w:rPr>
      <w:rFonts w:cs="Arial"/>
      <w:bCs/>
      <w:szCs w:val="26"/>
      <w:u w:val="single"/>
      <w:lang w:val="en-US" w:eastAsia="en-US" w:bidi="ar-SA"/>
    </w:rPr>
  </w:style>
  <w:style w:type="paragraph" w:customStyle="1" w:styleId="cardtextsmall">
    <w:name w:val="card text small"/>
    <w:basedOn w:val="Normal"/>
    <w:qFormat/>
    <w:rsid w:val="00FF0F63"/>
    <w:rPr>
      <w:rFonts w:ascii="Arial Narrow" w:eastAsia="Times New Roman" w:hAnsi="Arial Narrow"/>
    </w:rPr>
  </w:style>
  <w:style w:type="character" w:customStyle="1" w:styleId="AUnterdline">
    <w:name w:val="AUnterdline"/>
    <w:qFormat/>
    <w:rsid w:val="00FF0F63"/>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FF0F63"/>
    <w:rPr>
      <w:rFonts w:ascii="Times New Roman" w:hAnsi="Times New Roman"/>
      <w:b/>
      <w:bCs/>
      <w:sz w:val="20"/>
      <w:u w:val="single"/>
      <w:bdr w:val="single" w:sz="4" w:space="0" w:color="auto"/>
    </w:rPr>
  </w:style>
  <w:style w:type="character" w:customStyle="1" w:styleId="highlightedsearchterm">
    <w:name w:val="highlightedsearchterm"/>
    <w:rsid w:val="00FF0F63"/>
  </w:style>
  <w:style w:type="character" w:customStyle="1" w:styleId="StyleUnderline1">
    <w:name w:val="Style Underline1"/>
    <w:basedOn w:val="DefaultParagraphFont"/>
    <w:rsid w:val="00FF0F63"/>
    <w:rPr>
      <w:rFonts w:ascii="Times New Roman" w:hAnsi="Times New Roman"/>
      <w:sz w:val="20"/>
      <w:u w:val="single"/>
    </w:rPr>
  </w:style>
  <w:style w:type="paragraph" w:customStyle="1" w:styleId="StyleStyle49pt10">
    <w:name w:val="Style Style4 + 9 pt10"/>
    <w:basedOn w:val="Style4"/>
    <w:link w:val="StyleStyle49pt10Char"/>
    <w:qFormat/>
    <w:rsid w:val="00FF0F63"/>
    <w:pPr>
      <w:spacing w:after="160" w:line="259" w:lineRule="auto"/>
    </w:pPr>
    <w:rPr>
      <w:rFonts w:eastAsia="Times New Roman"/>
    </w:rPr>
  </w:style>
  <w:style w:type="character" w:customStyle="1" w:styleId="StyleStyle49pt10Char">
    <w:name w:val="Style Style4 + 9 pt10 Char"/>
    <w:basedOn w:val="Style4Char"/>
    <w:link w:val="StyleStyle49pt10"/>
    <w:rsid w:val="00FF0F63"/>
    <w:rPr>
      <w:rFonts w:ascii="Calibri" w:eastAsia="Times New Roman" w:hAnsi="Calibri"/>
      <w:u w:val="single"/>
      <w:lang w:val="x-none"/>
    </w:rPr>
  </w:style>
  <w:style w:type="paragraph" w:customStyle="1" w:styleId="StyleStyle49ptBold7">
    <w:name w:val="Style Style4 + 9 pt Bold7"/>
    <w:basedOn w:val="Style4"/>
    <w:link w:val="StyleStyle49ptBold7Char"/>
    <w:qFormat/>
    <w:rsid w:val="00FF0F63"/>
    <w:pPr>
      <w:spacing w:after="160" w:line="259" w:lineRule="auto"/>
    </w:pPr>
    <w:rPr>
      <w:rFonts w:eastAsia="Times New Roman"/>
      <w:b/>
      <w:bCs/>
      <w:sz w:val="22"/>
      <w:lang w:val="en-US"/>
    </w:rPr>
  </w:style>
  <w:style w:type="character" w:customStyle="1" w:styleId="StyleStyle49ptBold7Char">
    <w:name w:val="Style Style4 + 9 pt Bold7 Char"/>
    <w:link w:val="StyleStyle49ptBold7"/>
    <w:rsid w:val="00FF0F63"/>
    <w:rPr>
      <w:rFonts w:ascii="Calibri" w:eastAsia="Times New Roman" w:hAnsi="Calibri"/>
      <w:b/>
      <w:bCs/>
      <w:sz w:val="22"/>
      <w:u w:val="single"/>
    </w:rPr>
  </w:style>
  <w:style w:type="paragraph" w:customStyle="1" w:styleId="NormalUnderline">
    <w:name w:val="Normal Underline"/>
    <w:basedOn w:val="Normal"/>
    <w:link w:val="NormalUnderlineChar"/>
    <w:qFormat/>
    <w:rsid w:val="00FF0F63"/>
    <w:pPr>
      <w:ind w:left="288"/>
    </w:pPr>
    <w:rPr>
      <w:rFonts w:eastAsia="Times New Roman"/>
      <w:u w:val="single"/>
    </w:rPr>
  </w:style>
  <w:style w:type="character" w:customStyle="1" w:styleId="NormalUnderlineChar">
    <w:name w:val="Normal Underline Char"/>
    <w:link w:val="NormalUnderline"/>
    <w:rsid w:val="00FF0F63"/>
    <w:rPr>
      <w:rFonts w:ascii="Calibri" w:eastAsia="Times New Roman" w:hAnsi="Calibri"/>
      <w:sz w:val="22"/>
      <w:u w:val="single"/>
    </w:rPr>
  </w:style>
  <w:style w:type="character" w:customStyle="1" w:styleId="DontRead">
    <w:name w:val="Don't Read"/>
    <w:qFormat/>
    <w:rsid w:val="00FF0F63"/>
    <w:rPr>
      <w:rFonts w:ascii="Times New Roman" w:hAnsi="Times New Roman"/>
      <w:sz w:val="16"/>
    </w:rPr>
  </w:style>
  <w:style w:type="paragraph" w:customStyle="1" w:styleId="Underlinestyle">
    <w:name w:val="Underline style"/>
    <w:basedOn w:val="Normal"/>
    <w:qFormat/>
    <w:rsid w:val="00FF0F63"/>
    <w:rPr>
      <w:rFonts w:eastAsia="Times New Roman"/>
      <w:u w:val="single"/>
    </w:rPr>
  </w:style>
  <w:style w:type="character" w:customStyle="1" w:styleId="Style11ptUnderline3">
    <w:name w:val="Style 11 pt Underline3"/>
    <w:rsid w:val="00FF0F63"/>
    <w:rPr>
      <w:sz w:val="20"/>
      <w:u w:val="single"/>
    </w:rPr>
  </w:style>
  <w:style w:type="character" w:customStyle="1" w:styleId="27">
    <w:name w:val="27"/>
    <w:rsid w:val="00FF0F63"/>
    <w:rPr>
      <w:rFonts w:cs="Arial"/>
      <w:bCs/>
      <w:sz w:val="20"/>
      <w:u w:val="single"/>
      <w:lang w:val="en-US" w:eastAsia="en-US" w:bidi="ar-SA"/>
    </w:rPr>
  </w:style>
  <w:style w:type="character" w:customStyle="1" w:styleId="2">
    <w:name w:val="2"/>
    <w:rsid w:val="00FF0F63"/>
    <w:rPr>
      <w:rFonts w:cs="Arial"/>
      <w:bCs/>
      <w:sz w:val="20"/>
      <w:u w:val="single"/>
      <w:lang w:val="en-US" w:eastAsia="en-US" w:bidi="ar-SA"/>
    </w:rPr>
  </w:style>
  <w:style w:type="character" w:customStyle="1" w:styleId="Style9ptUnderline11">
    <w:name w:val="Style 9 pt Underline11"/>
    <w:basedOn w:val="DefaultParagraphFont"/>
    <w:rsid w:val="00FF0F63"/>
    <w:rPr>
      <w:sz w:val="20"/>
      <w:u w:val="single"/>
    </w:rPr>
  </w:style>
  <w:style w:type="character" w:customStyle="1" w:styleId="Style9ptBoldUnderline5">
    <w:name w:val="Style 9 pt Bold Underline5"/>
    <w:basedOn w:val="DefaultParagraphFont"/>
    <w:rsid w:val="00FF0F63"/>
    <w:rPr>
      <w:b/>
      <w:bCs/>
      <w:sz w:val="20"/>
      <w:u w:val="single"/>
    </w:rPr>
  </w:style>
  <w:style w:type="character" w:customStyle="1" w:styleId="CharChar114">
    <w:name w:val="Char Char114"/>
    <w:basedOn w:val="DefaultParagraphFont"/>
    <w:rsid w:val="00FF0F63"/>
    <w:rPr>
      <w:rFonts w:cs="Arial"/>
      <w:bCs/>
      <w:szCs w:val="26"/>
      <w:u w:val="single"/>
      <w:lang w:val="en-US" w:eastAsia="en-US" w:bidi="ar-SA"/>
    </w:rPr>
  </w:style>
  <w:style w:type="character" w:customStyle="1" w:styleId="CharChar113">
    <w:name w:val="Char Char113"/>
    <w:basedOn w:val="DefaultParagraphFont"/>
    <w:rsid w:val="00FF0F63"/>
    <w:rPr>
      <w:rFonts w:cs="Arial"/>
      <w:bCs/>
      <w:szCs w:val="26"/>
      <w:u w:val="single"/>
      <w:lang w:val="en-US" w:eastAsia="en-US" w:bidi="ar-SA"/>
    </w:rPr>
  </w:style>
  <w:style w:type="character" w:customStyle="1" w:styleId="CharChar112">
    <w:name w:val="Char Char112"/>
    <w:basedOn w:val="DefaultParagraphFont"/>
    <w:rsid w:val="00FF0F63"/>
    <w:rPr>
      <w:rFonts w:cs="Arial"/>
      <w:bCs/>
      <w:szCs w:val="26"/>
      <w:u w:val="single"/>
      <w:lang w:val="en-US" w:eastAsia="en-US" w:bidi="ar-SA"/>
    </w:rPr>
  </w:style>
  <w:style w:type="character" w:customStyle="1" w:styleId="ssl0">
    <w:name w:val="ss_l0"/>
    <w:basedOn w:val="DefaultParagraphFont"/>
    <w:rsid w:val="00FF0F63"/>
  </w:style>
  <w:style w:type="paragraph" w:customStyle="1" w:styleId="WW-Default1">
    <w:name w:val="WW-Default1"/>
    <w:basedOn w:val="Normal"/>
    <w:qFormat/>
    <w:rsid w:val="00FF0F63"/>
    <w:pPr>
      <w:suppressAutoHyphens/>
    </w:pPr>
    <w:rPr>
      <w:rFonts w:eastAsia="Times New Roman"/>
      <w:b/>
      <w:bCs/>
      <w:szCs w:val="20"/>
      <w:lang w:eastAsia="ar-SA"/>
    </w:rPr>
  </w:style>
  <w:style w:type="character" w:customStyle="1" w:styleId="zoomme">
    <w:name w:val="zoomme"/>
    <w:basedOn w:val="DefaultParagraphFont"/>
    <w:rsid w:val="00FF0F63"/>
  </w:style>
  <w:style w:type="character" w:customStyle="1" w:styleId="Date1">
    <w:name w:val="Date1"/>
    <w:basedOn w:val="DefaultParagraphFont"/>
    <w:rsid w:val="00FF0F63"/>
  </w:style>
  <w:style w:type="character" w:customStyle="1" w:styleId="classauthor">
    <w:name w:val="class=&quot;author&quot;"/>
    <w:basedOn w:val="DefaultParagraphFont"/>
    <w:rsid w:val="00FF0F63"/>
  </w:style>
  <w:style w:type="paragraph" w:customStyle="1" w:styleId="CardStyle0">
    <w:name w:val="Card Style"/>
    <w:basedOn w:val="Normal"/>
    <w:link w:val="CardStyleChar"/>
    <w:qFormat/>
    <w:rsid w:val="00FF0F63"/>
    <w:rPr>
      <w:rFonts w:eastAsia="Times New Roman"/>
    </w:rPr>
  </w:style>
  <w:style w:type="character" w:customStyle="1" w:styleId="CharCharChar">
    <w:name w:val="Char Char Char"/>
    <w:basedOn w:val="DefaultParagraphFont"/>
    <w:rsid w:val="00FF0F63"/>
    <w:rPr>
      <w:rFonts w:cs="Arial"/>
      <w:bCs/>
      <w:szCs w:val="26"/>
      <w:u w:val="single"/>
      <w:lang w:val="en-US" w:eastAsia="en-US" w:bidi="ar-SA"/>
    </w:rPr>
  </w:style>
  <w:style w:type="character" w:customStyle="1" w:styleId="texto1">
    <w:name w:val="texto1"/>
    <w:rsid w:val="00FF0F63"/>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F0F63"/>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F0F63"/>
    <w:rPr>
      <w:rFonts w:ascii="Calibri" w:eastAsia="Times New Roman" w:hAnsi="Calibri" w:cs="Arial"/>
      <w:b/>
      <w:szCs w:val="28"/>
    </w:rPr>
  </w:style>
  <w:style w:type="paragraph" w:customStyle="1" w:styleId="Style23">
    <w:name w:val="Style23"/>
    <w:basedOn w:val="Normal"/>
    <w:uiPriority w:val="99"/>
    <w:qFormat/>
    <w:rsid w:val="00FF0F63"/>
    <w:pPr>
      <w:widowControl w:val="0"/>
      <w:autoSpaceDE w:val="0"/>
      <w:autoSpaceDN w:val="0"/>
      <w:adjustRightInd w:val="0"/>
      <w:spacing w:line="209" w:lineRule="exact"/>
    </w:pPr>
  </w:style>
  <w:style w:type="character" w:customStyle="1" w:styleId="gray">
    <w:name w:val="gray"/>
    <w:basedOn w:val="DefaultParagraphFont"/>
    <w:rsid w:val="00FF0F63"/>
  </w:style>
  <w:style w:type="paragraph" w:customStyle="1" w:styleId="Tagtemplate">
    <w:name w:val="Tagtemplate"/>
    <w:basedOn w:val="Normal"/>
    <w:link w:val="TagtemplateChar"/>
    <w:autoRedefine/>
    <w:qFormat/>
    <w:rsid w:val="00FF0F63"/>
    <w:pPr>
      <w:keepNext/>
      <w:keepLines/>
    </w:pPr>
    <w:rPr>
      <w:rFonts w:eastAsia="Calibri"/>
      <w:b/>
    </w:rPr>
  </w:style>
  <w:style w:type="character" w:customStyle="1" w:styleId="TagtemplateChar">
    <w:name w:val="Tagtemplate Char"/>
    <w:basedOn w:val="DefaultParagraphFont"/>
    <w:link w:val="Tagtemplate"/>
    <w:rsid w:val="00FF0F63"/>
    <w:rPr>
      <w:rFonts w:ascii="Calibri" w:eastAsia="Calibri" w:hAnsi="Calibri"/>
      <w:b/>
      <w:sz w:val="22"/>
    </w:rPr>
  </w:style>
  <w:style w:type="character" w:customStyle="1" w:styleId="Styleunderline11ptBorderSinglesolidlineAuto05p">
    <w:name w:val="Style underline + 11 pt Border: : (Single solid line Auto  0.5 p..."/>
    <w:rsid w:val="00FF0F63"/>
    <w:rPr>
      <w:sz w:val="20"/>
      <w:u w:val="single"/>
      <w:bdr w:val="single" w:sz="4" w:space="0" w:color="auto"/>
    </w:rPr>
  </w:style>
  <w:style w:type="paragraph" w:customStyle="1" w:styleId="Citation-FirstLine">
    <w:name w:val="Citation - First Line"/>
    <w:basedOn w:val="Normal"/>
    <w:next w:val="Normal"/>
    <w:autoRedefine/>
    <w:qFormat/>
    <w:rsid w:val="00FF0F63"/>
    <w:pPr>
      <w:spacing w:line="240" w:lineRule="atLeast"/>
      <w:jc w:val="both"/>
    </w:pPr>
    <w:rPr>
      <w:rFonts w:ascii="Book Antiqua" w:eastAsia="Times New Roman" w:hAnsi="Book Antiqua"/>
    </w:rPr>
  </w:style>
  <w:style w:type="character" w:customStyle="1" w:styleId="CardText-Underlined">
    <w:name w:val="Card Text - Underlined"/>
    <w:rsid w:val="00FF0F63"/>
    <w:rPr>
      <w:b/>
      <w:sz w:val="20"/>
      <w:u w:val="single"/>
    </w:rPr>
  </w:style>
  <w:style w:type="paragraph" w:customStyle="1" w:styleId="Citation-Complete">
    <w:name w:val="Citation - Complete"/>
    <w:basedOn w:val="Normal"/>
    <w:next w:val="Normal"/>
    <w:link w:val="Citation-CompleteChar"/>
    <w:autoRedefine/>
    <w:qFormat/>
    <w:rsid w:val="00FF0F63"/>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FF0F63"/>
    <w:rPr>
      <w:rFonts w:ascii="Book Antiqua" w:eastAsia="Times New Roman" w:hAnsi="Book Antiqua"/>
      <w:sz w:val="22"/>
    </w:rPr>
  </w:style>
  <w:style w:type="character" w:customStyle="1" w:styleId="MicroTextChar">
    <w:name w:val="MicroText Char"/>
    <w:link w:val="MicroText"/>
    <w:rsid w:val="00FF0F63"/>
    <w:rPr>
      <w:rFonts w:ascii="Arial Narrow" w:hAnsi="Arial Narrow"/>
      <w:sz w:val="12"/>
    </w:rPr>
  </w:style>
  <w:style w:type="character" w:customStyle="1" w:styleId="Style11ptItalic">
    <w:name w:val="Style 11 pt Italic"/>
    <w:basedOn w:val="DefaultParagraphFont"/>
    <w:rsid w:val="00FF0F63"/>
    <w:rPr>
      <w:rFonts w:ascii="Times New Roman" w:hAnsi="Times New Roman"/>
      <w:i/>
      <w:iCs/>
      <w:sz w:val="20"/>
    </w:rPr>
  </w:style>
  <w:style w:type="character" w:customStyle="1" w:styleId="BoldandUnderlineChar">
    <w:name w:val="Bold and Underline Char"/>
    <w:basedOn w:val="DefaultParagraphFont"/>
    <w:link w:val="BoldandUnderline"/>
    <w:locked/>
    <w:rsid w:val="00FF0F63"/>
    <w:rPr>
      <w:b/>
      <w:u w:val="single"/>
    </w:rPr>
  </w:style>
  <w:style w:type="paragraph" w:customStyle="1" w:styleId="BoldandUnderline">
    <w:name w:val="Bold and Underline"/>
    <w:basedOn w:val="Normal"/>
    <w:link w:val="BoldandUnderlineChar"/>
    <w:qFormat/>
    <w:rsid w:val="00FF0F63"/>
    <w:rPr>
      <w:rFonts w:asciiTheme="minorHAnsi" w:hAnsiTheme="minorHAnsi"/>
      <w:b/>
      <w:sz w:val="24"/>
      <w:u w:val="single"/>
    </w:rPr>
  </w:style>
  <w:style w:type="character" w:customStyle="1" w:styleId="hdr">
    <w:name w:val="hdr"/>
    <w:basedOn w:val="DefaultParagraphFont"/>
    <w:rsid w:val="00FF0F63"/>
  </w:style>
  <w:style w:type="paragraph" w:customStyle="1" w:styleId="StyleStyle49ptBold3">
    <w:name w:val="Style Style4 + 9 pt Bold3"/>
    <w:basedOn w:val="Style4"/>
    <w:link w:val="StyleStyle49ptBold3Char"/>
    <w:qFormat/>
    <w:rsid w:val="00FF0F63"/>
    <w:pPr>
      <w:spacing w:after="160" w:line="259" w:lineRule="auto"/>
    </w:pPr>
    <w:rPr>
      <w:rFonts w:eastAsia="Times New Roman"/>
      <w:b/>
      <w:bCs/>
    </w:rPr>
  </w:style>
  <w:style w:type="character" w:customStyle="1" w:styleId="StyleStyle49ptBold3Char">
    <w:name w:val="Style Style4 + 9 pt Bold3 Char"/>
    <w:basedOn w:val="Style4Char"/>
    <w:link w:val="StyleStyle49ptBold3"/>
    <w:rsid w:val="00FF0F63"/>
    <w:rPr>
      <w:rFonts w:ascii="Calibri" w:eastAsia="Times New Roman" w:hAnsi="Calibri"/>
      <w:b/>
      <w:bCs/>
      <w:u w:val="single"/>
      <w:lang w:val="x-none"/>
    </w:rPr>
  </w:style>
  <w:style w:type="character" w:customStyle="1" w:styleId="Style9ptUnderline6">
    <w:name w:val="Style 9 pt Underline6"/>
    <w:basedOn w:val="DefaultParagraphFont"/>
    <w:rsid w:val="00FF0F63"/>
    <w:rPr>
      <w:sz w:val="20"/>
      <w:u w:val="single"/>
    </w:rPr>
  </w:style>
  <w:style w:type="character" w:customStyle="1" w:styleId="ct-with-fmlt">
    <w:name w:val="ct-with-fmlt"/>
    <w:basedOn w:val="DefaultParagraphFont"/>
    <w:rsid w:val="00FF0F63"/>
  </w:style>
  <w:style w:type="paragraph" w:customStyle="1" w:styleId="StyleStyle49pt">
    <w:name w:val="Style Style4 + 9 pt"/>
    <w:basedOn w:val="Normal"/>
    <w:link w:val="StyleStyle49ptChar"/>
    <w:qFormat/>
    <w:rsid w:val="00FF0F63"/>
    <w:rPr>
      <w:rFonts w:eastAsia="Times New Roman"/>
      <w:u w:val="single"/>
    </w:rPr>
  </w:style>
  <w:style w:type="character" w:customStyle="1" w:styleId="StyleStyle49ptChar">
    <w:name w:val="Style Style4 + 9 pt Char"/>
    <w:basedOn w:val="DefaultParagraphFont"/>
    <w:link w:val="StyleStyle49pt"/>
    <w:rsid w:val="00FF0F63"/>
    <w:rPr>
      <w:rFonts w:ascii="Calibri" w:eastAsia="Times New Roman" w:hAnsi="Calibri"/>
      <w:sz w:val="22"/>
      <w:u w:val="single"/>
    </w:rPr>
  </w:style>
  <w:style w:type="paragraph" w:customStyle="1" w:styleId="StyleStyle49ptBold">
    <w:name w:val="Style Style4 + 9 pt Bold"/>
    <w:basedOn w:val="Normal"/>
    <w:link w:val="StyleStyle49ptBoldChar"/>
    <w:qFormat/>
    <w:rsid w:val="00FF0F63"/>
    <w:rPr>
      <w:rFonts w:eastAsia="Times New Roman"/>
      <w:b/>
      <w:bCs/>
      <w:u w:val="single"/>
    </w:rPr>
  </w:style>
  <w:style w:type="character" w:customStyle="1" w:styleId="StyleStyle49ptBoldChar">
    <w:name w:val="Style Style4 + 9 pt Bold Char"/>
    <w:basedOn w:val="DefaultParagraphFont"/>
    <w:link w:val="StyleStyle49ptBold"/>
    <w:rsid w:val="00FF0F63"/>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FF0F63"/>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F0F63"/>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FF0F63"/>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FF0F63"/>
    <w:rPr>
      <w:rFonts w:ascii="Arial" w:eastAsia="Times New Roman" w:hAnsi="Arial" w:cs="Arial"/>
      <w:b/>
      <w:bCs/>
      <w:sz w:val="22"/>
      <w:u w:val="single"/>
    </w:rPr>
  </w:style>
  <w:style w:type="paragraph" w:customStyle="1" w:styleId="StyleUnderlined11pt">
    <w:name w:val="Style Underlined + 11 pt"/>
    <w:link w:val="StyleUnderlined11ptChar"/>
    <w:qFormat/>
    <w:rsid w:val="00FF0F63"/>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FF0F63"/>
    <w:rPr>
      <w:rFonts w:ascii="Arial" w:eastAsia="Times New Roman" w:hAnsi="Arial" w:cs="Arial"/>
      <w:sz w:val="22"/>
      <w:u w:val="single"/>
    </w:rPr>
  </w:style>
  <w:style w:type="character" w:customStyle="1" w:styleId="newscontent">
    <w:name w:val="newscontent"/>
    <w:rsid w:val="00FF0F63"/>
  </w:style>
  <w:style w:type="character" w:customStyle="1" w:styleId="StyleUnderlinePatternClearYellow">
    <w:name w:val="Style Underline Pattern: Clear (Yellow)"/>
    <w:basedOn w:val="DefaultParagraphFont"/>
    <w:rsid w:val="00FF0F63"/>
    <w:rPr>
      <w:u w:val="single"/>
      <w:shd w:val="clear" w:color="auto" w:fill="00FF00"/>
    </w:rPr>
  </w:style>
  <w:style w:type="paragraph" w:customStyle="1" w:styleId="StyleUnderlineChar11pt3">
    <w:name w:val="Style Underline Char + 11 pt3"/>
    <w:link w:val="StyleUnderlineChar11pt3Char"/>
    <w:qFormat/>
    <w:rsid w:val="00FF0F63"/>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FF0F63"/>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FF0F63"/>
    <w:rPr>
      <w:b w:val="0"/>
      <w:bCs/>
      <w:u w:val="single"/>
    </w:rPr>
  </w:style>
  <w:style w:type="paragraph" w:customStyle="1" w:styleId="Cite2">
    <w:name w:val="Cite 2"/>
    <w:basedOn w:val="Normal"/>
    <w:qFormat/>
    <w:rsid w:val="00FF0F63"/>
    <w:rPr>
      <w:rFonts w:eastAsia="MS Mincho"/>
      <w:b/>
      <w:u w:val="single"/>
    </w:rPr>
  </w:style>
  <w:style w:type="character" w:customStyle="1" w:styleId="StyleunderlineBold">
    <w:name w:val="Style underline + Bold"/>
    <w:basedOn w:val="underline"/>
    <w:rsid w:val="00FF0F63"/>
    <w:rPr>
      <w:rFonts w:ascii="Times New Roman" w:hAnsi="Times New Roman" w:cs="Times New Roman" w:hint="default"/>
      <w:b w:val="0"/>
      <w:bCs/>
      <w:sz w:val="20"/>
      <w:u w:val="single"/>
    </w:rPr>
  </w:style>
  <w:style w:type="paragraph" w:customStyle="1" w:styleId="cards0">
    <w:name w:val="cards"/>
    <w:basedOn w:val="Cites"/>
    <w:qFormat/>
    <w:rsid w:val="00FF0F63"/>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FF0F63"/>
    <w:rPr>
      <w:sz w:val="20"/>
      <w:u w:val="single"/>
    </w:rPr>
  </w:style>
  <w:style w:type="character" w:customStyle="1" w:styleId="slug-pub-date">
    <w:name w:val="slug-pub-date"/>
    <w:basedOn w:val="DefaultParagraphFont"/>
    <w:rsid w:val="00FF0F63"/>
  </w:style>
  <w:style w:type="character" w:customStyle="1" w:styleId="slug-vol">
    <w:name w:val="slug-vol"/>
    <w:basedOn w:val="DefaultParagraphFont"/>
    <w:rsid w:val="00FF0F63"/>
  </w:style>
  <w:style w:type="character" w:customStyle="1" w:styleId="slug-issue">
    <w:name w:val="slug-issue"/>
    <w:basedOn w:val="DefaultParagraphFont"/>
    <w:rsid w:val="00FF0F63"/>
  </w:style>
  <w:style w:type="character" w:customStyle="1" w:styleId="slug-pages">
    <w:name w:val="slug-pages"/>
    <w:basedOn w:val="DefaultParagraphFont"/>
    <w:rsid w:val="00FF0F6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FF0F63"/>
    <w:rPr>
      <w:b/>
      <w:bCs/>
      <w:strike w:val="0"/>
      <w:dstrike w:val="0"/>
      <w:sz w:val="24"/>
      <w:u w:val="none"/>
      <w:effect w:val="none"/>
    </w:rPr>
  </w:style>
  <w:style w:type="character" w:customStyle="1" w:styleId="tagchar">
    <w:name w:val="tagchar"/>
    <w:basedOn w:val="DefaultParagraphFont"/>
    <w:rsid w:val="00FF0F63"/>
  </w:style>
  <w:style w:type="character" w:customStyle="1" w:styleId="pmterms11">
    <w:name w:val="pmterms11"/>
    <w:basedOn w:val="DefaultParagraphFont"/>
    <w:rsid w:val="00FF0F63"/>
    <w:rPr>
      <w:b/>
      <w:bCs/>
      <w:i w:val="0"/>
      <w:iCs w:val="0"/>
      <w:color w:val="000000"/>
    </w:rPr>
  </w:style>
  <w:style w:type="character" w:customStyle="1" w:styleId="StyleUnderlineChar9ptBold">
    <w:name w:val="Style Underline Char + 9 pt Bold"/>
    <w:basedOn w:val="DefaultParagraphFont"/>
    <w:rsid w:val="00FF0F63"/>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FF0F63"/>
    <w:rPr>
      <w:szCs w:val="24"/>
      <w:u w:val="single"/>
      <w:lang w:val="en-US" w:eastAsia="en-US" w:bidi="ar-SA"/>
    </w:rPr>
  </w:style>
  <w:style w:type="character" w:customStyle="1" w:styleId="BoldandUnderlineChar2Char1">
    <w:name w:val="Bold and Underline Char2 Char1"/>
    <w:basedOn w:val="DefaultParagraphFont"/>
    <w:rsid w:val="00FF0F6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F0F6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F0F63"/>
    <w:rPr>
      <w:szCs w:val="24"/>
      <w:u w:val="single"/>
      <w:lang w:val="en-US" w:eastAsia="en-US" w:bidi="ar-SA"/>
    </w:rPr>
  </w:style>
  <w:style w:type="paragraph" w:customStyle="1" w:styleId="Language">
    <w:name w:val="Language"/>
    <w:basedOn w:val="Normal"/>
    <w:link w:val="LanguageChar"/>
    <w:qFormat/>
    <w:rsid w:val="00FF0F63"/>
    <w:rPr>
      <w:rFonts w:eastAsia="Times New Roman"/>
      <w:strike/>
      <w:szCs w:val="20"/>
    </w:rPr>
  </w:style>
  <w:style w:type="character" w:customStyle="1" w:styleId="LanguageChar">
    <w:name w:val="Language Char"/>
    <w:basedOn w:val="DefaultParagraphFont"/>
    <w:link w:val="Language"/>
    <w:rsid w:val="00FF0F63"/>
    <w:rPr>
      <w:rFonts w:ascii="Calibri" w:eastAsia="Times New Roman" w:hAnsi="Calibri"/>
      <w:strike/>
      <w:sz w:val="22"/>
      <w:szCs w:val="20"/>
    </w:rPr>
  </w:style>
  <w:style w:type="paragraph" w:customStyle="1" w:styleId="UnderlineChar3">
    <w:name w:val="Underline Char3"/>
    <w:basedOn w:val="Normal"/>
    <w:link w:val="UnderlineChar3Char"/>
    <w:qFormat/>
    <w:rsid w:val="00FF0F63"/>
    <w:rPr>
      <w:rFonts w:eastAsia="Times New Roman"/>
      <w:u w:val="single"/>
    </w:rPr>
  </w:style>
  <w:style w:type="character" w:customStyle="1" w:styleId="UnderlineChar3Char">
    <w:name w:val="Underline Char3 Char"/>
    <w:basedOn w:val="DefaultParagraphFont"/>
    <w:link w:val="UnderlineChar3"/>
    <w:rsid w:val="00FF0F63"/>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FF0F63"/>
    <w:rPr>
      <w:rFonts w:eastAsia="Times New Roman"/>
      <w:b/>
      <w:u w:val="single"/>
    </w:rPr>
  </w:style>
  <w:style w:type="character" w:customStyle="1" w:styleId="BoldandUnderlineChar3CharChar">
    <w:name w:val="Bold and Underline Char3 Char Char"/>
    <w:basedOn w:val="DefaultParagraphFont"/>
    <w:link w:val="BoldandUnderlineChar3Char"/>
    <w:rsid w:val="00FF0F63"/>
    <w:rPr>
      <w:rFonts w:ascii="Calibri" w:eastAsia="Times New Roman" w:hAnsi="Calibri"/>
      <w:b/>
      <w:sz w:val="22"/>
      <w:u w:val="single"/>
    </w:rPr>
  </w:style>
  <w:style w:type="character" w:customStyle="1" w:styleId="UnderlineChar1">
    <w:name w:val="Underline Char1"/>
    <w:basedOn w:val="DefaultParagraphFont"/>
    <w:rsid w:val="00FF0F63"/>
    <w:rPr>
      <w:szCs w:val="24"/>
      <w:u w:val="single"/>
      <w:lang w:val="en-US" w:eastAsia="en-US" w:bidi="ar-SA"/>
    </w:rPr>
  </w:style>
  <w:style w:type="character" w:customStyle="1" w:styleId="BoldandUnderlineChar1Char2Char">
    <w:name w:val="Bold and Underline Char1 Char2 Char"/>
    <w:basedOn w:val="DefaultParagraphFont"/>
    <w:rsid w:val="00FF0F63"/>
    <w:rPr>
      <w:b/>
      <w:szCs w:val="24"/>
      <w:u w:val="single"/>
      <w:lang w:val="en-US" w:eastAsia="en-US" w:bidi="ar-SA"/>
    </w:rPr>
  </w:style>
  <w:style w:type="paragraph" w:customStyle="1" w:styleId="HotRoute">
    <w:name w:val="Hot Route"/>
    <w:basedOn w:val="Normal"/>
    <w:link w:val="HotRouteChar0"/>
    <w:qFormat/>
    <w:rsid w:val="00FF0F63"/>
    <w:pPr>
      <w:ind w:left="144"/>
    </w:pPr>
    <w:rPr>
      <w:rFonts w:eastAsia="Times New Roman"/>
    </w:rPr>
  </w:style>
  <w:style w:type="character" w:customStyle="1" w:styleId="Style12ptBoldUnderline1">
    <w:name w:val="Style 12 pt Bold Underline1"/>
    <w:basedOn w:val="DefaultParagraphFont"/>
    <w:rsid w:val="00FF0F63"/>
    <w:rPr>
      <w:b/>
      <w:bCs/>
      <w:sz w:val="24"/>
      <w:u w:val="single"/>
    </w:rPr>
  </w:style>
  <w:style w:type="character" w:customStyle="1" w:styleId="StyleEmphasisArial12ptBoldNotItalic">
    <w:name w:val="Style Emphasis + Arial 12 pt Bold Not Italic"/>
    <w:basedOn w:val="Emphasis"/>
    <w:rsid w:val="00FF0F63"/>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FF0F63"/>
    <w:rPr>
      <w:rFonts w:ascii="SimSun" w:hAnsi="SimSun"/>
      <w:sz w:val="15"/>
      <w:lang w:eastAsia="zh-CN"/>
    </w:rPr>
  </w:style>
  <w:style w:type="paragraph" w:customStyle="1" w:styleId="UnreadText">
    <w:name w:val="Unread Text"/>
    <w:basedOn w:val="Normal"/>
    <w:next w:val="Normal"/>
    <w:link w:val="UnreadTextChar"/>
    <w:autoRedefine/>
    <w:qFormat/>
    <w:rsid w:val="00FF0F63"/>
    <w:pPr>
      <w:ind w:left="360"/>
    </w:pPr>
    <w:rPr>
      <w:rFonts w:ascii="SimSun" w:hAnsi="SimSun"/>
      <w:sz w:val="15"/>
      <w:lang w:eastAsia="zh-CN"/>
    </w:rPr>
  </w:style>
  <w:style w:type="character" w:customStyle="1" w:styleId="smallChar">
    <w:name w:val="small Char"/>
    <w:rsid w:val="00FF0F63"/>
    <w:rPr>
      <w:rFonts w:ascii="Calibri" w:eastAsia="Calibri" w:hAnsi="Calibri" w:cs="Calibri"/>
      <w:sz w:val="16"/>
      <w:szCs w:val="20"/>
      <w:lang w:val="x-none" w:eastAsia="x-none"/>
    </w:rPr>
  </w:style>
  <w:style w:type="paragraph" w:customStyle="1" w:styleId="HotRoute0">
    <w:name w:val="Hot Route!"/>
    <w:basedOn w:val="Normal"/>
    <w:qFormat/>
    <w:rsid w:val="00FF0F63"/>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FF0F63"/>
    <w:rPr>
      <w:rFonts w:ascii="Times New Roman" w:hAnsi="Times New Roman" w:cs="Times New Roman"/>
      <w:sz w:val="16"/>
      <w:szCs w:val="16"/>
    </w:rPr>
  </w:style>
  <w:style w:type="character" w:customStyle="1" w:styleId="BodyText2Char1">
    <w:name w:val="Body Text 2 Char1"/>
    <w:basedOn w:val="DefaultParagraphFont"/>
    <w:semiHidden/>
    <w:rsid w:val="00FF0F63"/>
    <w:rPr>
      <w:rFonts w:ascii="Times New Roman" w:hAnsi="Times New Roman" w:cs="Times New Roman"/>
      <w:sz w:val="20"/>
    </w:rPr>
  </w:style>
  <w:style w:type="character" w:customStyle="1" w:styleId="Heading2Char1CharCharCharCharCharC">
    <w:name w:val="Heading 2 Char1 Char Char Char Char Char C"/>
    <w:rsid w:val="00FF0F63"/>
    <w:rPr>
      <w:rFonts w:cs="Arial"/>
      <w:b/>
      <w:bCs/>
      <w:iCs/>
      <w:sz w:val="24"/>
      <w:szCs w:val="28"/>
      <w:lang w:val="en-US" w:eastAsia="en-US" w:bidi="ar-SA"/>
    </w:rPr>
  </w:style>
  <w:style w:type="character" w:customStyle="1" w:styleId="underline1">
    <w:name w:val="underline1"/>
    <w:basedOn w:val="DefaultParagraphFont"/>
    <w:rsid w:val="00FF0F63"/>
    <w:rPr>
      <w:u w:val="single"/>
    </w:rPr>
  </w:style>
  <w:style w:type="character" w:customStyle="1" w:styleId="author">
    <w:name w:val="author"/>
    <w:basedOn w:val="DefaultParagraphFont"/>
    <w:rsid w:val="00FF0F63"/>
    <w:rPr>
      <w:rFonts w:ascii="Times New Roman" w:hAnsi="Times New Roman"/>
      <w:b/>
      <w:sz w:val="24"/>
    </w:rPr>
  </w:style>
  <w:style w:type="character" w:customStyle="1" w:styleId="FontStyle291">
    <w:name w:val="Font Style291"/>
    <w:basedOn w:val="DefaultParagraphFont"/>
    <w:uiPriority w:val="99"/>
    <w:rsid w:val="00FF0F6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F0F6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FF0F6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FF0F63"/>
    <w:rPr>
      <w:rFonts w:ascii="Calibri" w:eastAsia="Times New Roman" w:hAnsi="Calibri"/>
      <w:sz w:val="22"/>
    </w:rPr>
  </w:style>
  <w:style w:type="paragraph" w:customStyle="1" w:styleId="Cards1">
    <w:name w:val="Cards1"/>
    <w:basedOn w:val="Normal"/>
    <w:link w:val="Cards1Char"/>
    <w:qFormat/>
    <w:rsid w:val="00FF0F63"/>
    <w:pPr>
      <w:ind w:left="288"/>
    </w:pPr>
    <w:rPr>
      <w:rFonts w:eastAsia="Times New Roman"/>
      <w:u w:val="single"/>
    </w:rPr>
  </w:style>
  <w:style w:type="character" w:customStyle="1" w:styleId="Cards1Char">
    <w:name w:val="Cards1 Char"/>
    <w:basedOn w:val="DefaultParagraphFont"/>
    <w:link w:val="Cards1"/>
    <w:rsid w:val="00FF0F63"/>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FF0F63"/>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FF0F63"/>
    <w:rPr>
      <w:rFonts w:ascii="Arial" w:eastAsia="Calibri" w:hAnsi="Arial" w:cs="Arial"/>
      <w:sz w:val="22"/>
      <w:szCs w:val="22"/>
      <w:u w:val="single"/>
    </w:rPr>
  </w:style>
  <w:style w:type="character" w:customStyle="1" w:styleId="EmphasizeThis">
    <w:name w:val="EmphasizeThis"/>
    <w:rsid w:val="00FF0F63"/>
    <w:rPr>
      <w:rFonts w:ascii="Georgia" w:hAnsi="Georgia"/>
      <w:b/>
      <w:iCs/>
      <w:sz w:val="24"/>
      <w:u w:val="thick"/>
    </w:rPr>
  </w:style>
  <w:style w:type="paragraph" w:customStyle="1" w:styleId="Stylecard8pt">
    <w:name w:val="Style card + 8 pt"/>
    <w:basedOn w:val="card"/>
    <w:link w:val="Stylecard8ptChar"/>
    <w:qFormat/>
    <w:rsid w:val="00FF0F63"/>
    <w:rPr>
      <w:rFonts w:ascii="Georgia" w:hAnsi="Georgia"/>
      <w:bCs/>
      <w:color w:val="000000"/>
      <w:lang w:eastAsia="ar-SA"/>
    </w:rPr>
  </w:style>
  <w:style w:type="character" w:customStyle="1" w:styleId="Stylecard8ptChar">
    <w:name w:val="Style card + 8 pt Char"/>
    <w:basedOn w:val="cardChar"/>
    <w:link w:val="Stylecard8pt"/>
    <w:rsid w:val="00FF0F63"/>
    <w:rPr>
      <w:rFonts w:ascii="Georgia" w:hAnsi="Georgia"/>
      <w:bCs/>
      <w:color w:val="000000"/>
      <w:sz w:val="16"/>
      <w:lang w:eastAsia="ar-SA"/>
    </w:rPr>
  </w:style>
  <w:style w:type="character" w:customStyle="1" w:styleId="bhl">
    <w:name w:val="bhl"/>
    <w:basedOn w:val="DefaultParagraphFont"/>
    <w:rsid w:val="00FF0F63"/>
  </w:style>
  <w:style w:type="paragraph" w:customStyle="1" w:styleId="TagGA11">
    <w:name w:val="Tag GA 11"/>
    <w:basedOn w:val="TOC1"/>
    <w:qFormat/>
    <w:rsid w:val="00FF0F63"/>
    <w:pPr>
      <w:spacing w:before="0" w:after="160"/>
    </w:pPr>
    <w:rPr>
      <w:rFonts w:ascii="Georgia" w:eastAsia="Calibri" w:hAnsi="Georgia"/>
      <w:u w:val="none"/>
      <w:lang w:bidi="ar-SA"/>
    </w:rPr>
  </w:style>
  <w:style w:type="paragraph" w:customStyle="1" w:styleId="CiteCard">
    <w:name w:val="Cite/Card"/>
    <w:basedOn w:val="TOC2"/>
    <w:qFormat/>
    <w:rsid w:val="00FF0F63"/>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FF0F63"/>
    <w:rPr>
      <w:rFonts w:ascii="Georgia" w:eastAsia="Times New Roman" w:hAnsi="Georgia" w:hint="default"/>
      <w:sz w:val="22"/>
      <w:u w:val="single"/>
      <w:lang w:eastAsia="zh-CN"/>
    </w:rPr>
  </w:style>
  <w:style w:type="character" w:customStyle="1" w:styleId="addmd">
    <w:name w:val="addmd"/>
    <w:basedOn w:val="DefaultParagraphFont"/>
    <w:rsid w:val="00FF0F63"/>
  </w:style>
  <w:style w:type="character" w:customStyle="1" w:styleId="UnderlinedTextCharChar">
    <w:name w:val="Underlined Text Char Char"/>
    <w:basedOn w:val="DefaultParagraphFont"/>
    <w:rsid w:val="00FF0F63"/>
    <w:rPr>
      <w:rFonts w:cs="Arial"/>
      <w:bCs/>
      <w:noProof w:val="0"/>
      <w:szCs w:val="26"/>
      <w:u w:val="single"/>
      <w:lang w:val="en-US" w:eastAsia="en-US" w:bidi="ar-SA"/>
    </w:rPr>
  </w:style>
  <w:style w:type="character" w:customStyle="1" w:styleId="CardText1Char">
    <w:name w:val="Card Text 1 Char"/>
    <w:rsid w:val="00FF0F63"/>
    <w:rPr>
      <w:rFonts w:ascii="Georgia" w:hAnsi="Georgia"/>
      <w:color w:val="000000"/>
      <w:sz w:val="22"/>
      <w:szCs w:val="22"/>
      <w:u w:val="single"/>
    </w:rPr>
  </w:style>
  <w:style w:type="character" w:customStyle="1" w:styleId="BoldUnderlining">
    <w:name w:val="Bold Underlining"/>
    <w:rsid w:val="00FF0F63"/>
    <w:rPr>
      <w:u w:val="single"/>
    </w:rPr>
  </w:style>
  <w:style w:type="character" w:customStyle="1" w:styleId="Intemphasis">
    <w:name w:val="Intemphasis"/>
    <w:uiPriority w:val="1"/>
    <w:qFormat/>
    <w:rsid w:val="00FF0F63"/>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FF0F63"/>
    <w:pPr>
      <w:ind w:left="288" w:right="288"/>
    </w:pPr>
    <w:rPr>
      <w:szCs w:val="16"/>
    </w:rPr>
  </w:style>
  <w:style w:type="character" w:customStyle="1" w:styleId="cardtextChar3">
    <w:name w:val="cardtext Char"/>
    <w:basedOn w:val="DefaultParagraphFont"/>
    <w:link w:val="cardtext2"/>
    <w:rsid w:val="00FF0F63"/>
    <w:rPr>
      <w:rFonts w:ascii="Calibri" w:hAnsi="Calibri"/>
      <w:sz w:val="22"/>
      <w:szCs w:val="16"/>
    </w:rPr>
  </w:style>
  <w:style w:type="character" w:customStyle="1" w:styleId="BoldUnderlineChar10">
    <w:name w:val="BoldUnderline Char1"/>
    <w:rsid w:val="00FF0F63"/>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FF0F63"/>
    <w:pPr>
      <w:spacing w:after="200"/>
      <w:contextualSpacing/>
    </w:pPr>
    <w:rPr>
      <w:rFonts w:eastAsia="Calibri"/>
      <w:u w:val="single"/>
    </w:rPr>
  </w:style>
  <w:style w:type="character" w:customStyle="1" w:styleId="UnderlinedCardTextChar">
    <w:name w:val="Underlined Card Text Char"/>
    <w:link w:val="UnderlinedCardText"/>
    <w:rsid w:val="00FF0F63"/>
    <w:rPr>
      <w:rFonts w:ascii="Calibri" w:eastAsia="Calibri" w:hAnsi="Calibri"/>
      <w:sz w:val="22"/>
      <w:u w:val="single"/>
    </w:rPr>
  </w:style>
  <w:style w:type="character" w:customStyle="1" w:styleId="Hyperlink6">
    <w:name w:val="Hyperlink6"/>
    <w:basedOn w:val="DefaultParagraphFont"/>
    <w:rsid w:val="00FF0F63"/>
    <w:rPr>
      <w:color w:val="3300CC"/>
      <w:u w:val="single"/>
    </w:rPr>
  </w:style>
  <w:style w:type="paragraph" w:customStyle="1" w:styleId="Tag12">
    <w:name w:val="Tag12"/>
    <w:basedOn w:val="Normal"/>
    <w:qFormat/>
    <w:rsid w:val="00FF0F63"/>
    <w:pPr>
      <w:contextualSpacing/>
    </w:pPr>
    <w:rPr>
      <w:rFonts w:eastAsia="Cambria"/>
      <w:b/>
    </w:rPr>
  </w:style>
  <w:style w:type="character" w:customStyle="1" w:styleId="citation">
    <w:name w:val="citation"/>
    <w:basedOn w:val="DefaultParagraphFont"/>
    <w:rsid w:val="00FF0F63"/>
  </w:style>
  <w:style w:type="paragraph" w:customStyle="1" w:styleId="UnderlineText">
    <w:name w:val="Underline Text"/>
    <w:basedOn w:val="Normal"/>
    <w:link w:val="UnderlineTextChar"/>
    <w:qFormat/>
    <w:rsid w:val="00FF0F63"/>
    <w:pPr>
      <w:ind w:left="288"/>
    </w:pPr>
    <w:rPr>
      <w:rFonts w:eastAsia="Times New Roman"/>
      <w:u w:val="single"/>
    </w:rPr>
  </w:style>
  <w:style w:type="character" w:customStyle="1" w:styleId="UnderlineTextChar">
    <w:name w:val="Underline Text Char"/>
    <w:basedOn w:val="DefaultParagraphFont"/>
    <w:link w:val="UnderlineText"/>
    <w:rsid w:val="00FF0F63"/>
    <w:rPr>
      <w:rFonts w:ascii="Calibri" w:eastAsia="Times New Roman" w:hAnsi="Calibri"/>
      <w:sz w:val="22"/>
      <w:u w:val="single"/>
    </w:rPr>
  </w:style>
  <w:style w:type="character" w:customStyle="1" w:styleId="il">
    <w:name w:val="il"/>
    <w:basedOn w:val="DefaultParagraphFont"/>
    <w:rsid w:val="00FF0F63"/>
  </w:style>
  <w:style w:type="character" w:customStyle="1" w:styleId="commentstext">
    <w:name w:val="comments_text"/>
    <w:uiPriority w:val="99"/>
    <w:rsid w:val="00FF0F63"/>
    <w:rPr>
      <w:rFonts w:cs="Times New Roman"/>
    </w:rPr>
  </w:style>
  <w:style w:type="paragraph" w:customStyle="1" w:styleId="Heading42">
    <w:name w:val="Heading 42"/>
    <w:basedOn w:val="Normal"/>
    <w:qFormat/>
    <w:rsid w:val="00FF0F63"/>
    <w:rPr>
      <w:rFonts w:eastAsia="Times New Roman"/>
    </w:rPr>
  </w:style>
  <w:style w:type="paragraph" w:customStyle="1" w:styleId="DebateNormal">
    <w:name w:val="DebateNormal"/>
    <w:basedOn w:val="Normal"/>
    <w:link w:val="DebateNormalChar"/>
    <w:qFormat/>
    <w:rsid w:val="00FF0F63"/>
    <w:pPr>
      <w:spacing w:line="276" w:lineRule="auto"/>
    </w:pPr>
    <w:rPr>
      <w:rFonts w:eastAsia="Calibri"/>
      <w:szCs w:val="20"/>
    </w:rPr>
  </w:style>
  <w:style w:type="character" w:customStyle="1" w:styleId="DebateNormalChar">
    <w:name w:val="DebateNormal Char"/>
    <w:basedOn w:val="DefaultParagraphFont"/>
    <w:link w:val="DebateNormal"/>
    <w:rsid w:val="00FF0F63"/>
    <w:rPr>
      <w:rFonts w:ascii="Calibri" w:eastAsia="Calibri" w:hAnsi="Calibri"/>
      <w:sz w:val="22"/>
      <w:szCs w:val="20"/>
    </w:rPr>
  </w:style>
  <w:style w:type="paragraph" w:customStyle="1" w:styleId="DebateEmphasis">
    <w:name w:val="DebateEmphasis"/>
    <w:basedOn w:val="Normal"/>
    <w:link w:val="DebateEmphasisChar"/>
    <w:qFormat/>
    <w:rsid w:val="00FF0F63"/>
    <w:pPr>
      <w:spacing w:line="276" w:lineRule="auto"/>
    </w:pPr>
    <w:rPr>
      <w:rFonts w:eastAsia="Calibri"/>
      <w:b/>
      <w:szCs w:val="20"/>
      <w:u w:val="single"/>
    </w:rPr>
  </w:style>
  <w:style w:type="character" w:customStyle="1" w:styleId="DebateEmphasisChar">
    <w:name w:val="DebateEmphasis Char"/>
    <w:basedOn w:val="DefaultParagraphFont"/>
    <w:link w:val="DebateEmphasis"/>
    <w:rsid w:val="00FF0F63"/>
    <w:rPr>
      <w:rFonts w:ascii="Calibri" w:eastAsia="Calibri" w:hAnsi="Calibri"/>
      <w:b/>
      <w:sz w:val="22"/>
      <w:szCs w:val="20"/>
      <w:u w:val="single"/>
    </w:rPr>
  </w:style>
  <w:style w:type="paragraph" w:customStyle="1" w:styleId="NormalCite">
    <w:name w:val="NormalCite"/>
    <w:link w:val="NormalCiteChar"/>
    <w:qFormat/>
    <w:rsid w:val="00FF0F63"/>
    <w:rPr>
      <w:rFonts w:ascii="Times New Roman" w:eastAsia="SimSun" w:hAnsi="Times New Roman" w:cs="Times New Roman"/>
      <w:sz w:val="18"/>
      <w:szCs w:val="22"/>
    </w:rPr>
  </w:style>
  <w:style w:type="character" w:customStyle="1" w:styleId="NormalCiteChar">
    <w:name w:val="NormalCite Char"/>
    <w:basedOn w:val="DefaultParagraphFont"/>
    <w:link w:val="NormalCite"/>
    <w:rsid w:val="00FF0F63"/>
    <w:rPr>
      <w:rFonts w:ascii="Times New Roman" w:eastAsia="SimSun" w:hAnsi="Times New Roman" w:cs="Times New Roman"/>
      <w:sz w:val="18"/>
      <w:szCs w:val="22"/>
    </w:rPr>
  </w:style>
  <w:style w:type="character" w:customStyle="1" w:styleId="articletext">
    <w:name w:val="articletext"/>
    <w:basedOn w:val="DefaultParagraphFont"/>
    <w:rsid w:val="00FF0F63"/>
  </w:style>
  <w:style w:type="character" w:customStyle="1" w:styleId="grey10">
    <w:name w:val="grey10"/>
    <w:basedOn w:val="DefaultParagraphFont"/>
    <w:rsid w:val="00FF0F63"/>
  </w:style>
  <w:style w:type="character" w:customStyle="1" w:styleId="navy13bd">
    <w:name w:val="navy13bd"/>
    <w:basedOn w:val="DefaultParagraphFont"/>
    <w:rsid w:val="00FF0F63"/>
  </w:style>
  <w:style w:type="character" w:customStyle="1" w:styleId="Style9ptUnderline2">
    <w:name w:val="Style 9 pt Underline2"/>
    <w:basedOn w:val="DefaultParagraphFont"/>
    <w:rsid w:val="00FF0F63"/>
    <w:rPr>
      <w:sz w:val="20"/>
      <w:u w:val="single"/>
    </w:rPr>
  </w:style>
  <w:style w:type="character" w:customStyle="1" w:styleId="Style9ptBoldUnderline1">
    <w:name w:val="Style 9 pt Bold Underline1"/>
    <w:basedOn w:val="DefaultParagraphFont"/>
    <w:rsid w:val="00FF0F63"/>
    <w:rPr>
      <w:b/>
      <w:bCs/>
      <w:sz w:val="20"/>
      <w:u w:val="single"/>
    </w:rPr>
  </w:style>
  <w:style w:type="character" w:customStyle="1" w:styleId="TagsCharChar">
    <w:name w:val="Tags Char Char"/>
    <w:basedOn w:val="DefaultParagraphFont"/>
    <w:rsid w:val="00FF0F63"/>
    <w:rPr>
      <w:rFonts w:eastAsia="SimSun"/>
      <w:b/>
      <w:sz w:val="24"/>
      <w:lang w:val="en-US" w:eastAsia="zh-CN" w:bidi="ar-SA"/>
    </w:rPr>
  </w:style>
  <w:style w:type="paragraph" w:customStyle="1" w:styleId="cardCharCharCharChar">
    <w:name w:val="card Char Char Char Char"/>
    <w:basedOn w:val="Normal"/>
    <w:qFormat/>
    <w:rsid w:val="00FF0F63"/>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FF0F63"/>
    <w:rPr>
      <w:rFonts w:eastAsia="Times New Roman"/>
      <w:u w:val="single"/>
    </w:rPr>
  </w:style>
  <w:style w:type="character" w:customStyle="1" w:styleId="CARDChar0">
    <w:name w:val="CARD Char"/>
    <w:basedOn w:val="DefaultParagraphFont"/>
    <w:link w:val="CARD0"/>
    <w:rsid w:val="00FF0F63"/>
    <w:rPr>
      <w:rFonts w:ascii="Calibri" w:eastAsia="Times New Roman" w:hAnsi="Calibri"/>
      <w:sz w:val="22"/>
      <w:u w:val="single"/>
    </w:rPr>
  </w:style>
  <w:style w:type="paragraph" w:customStyle="1" w:styleId="Normal2">
    <w:name w:val="Normal2"/>
    <w:basedOn w:val="Normal"/>
    <w:qFormat/>
    <w:rsid w:val="00FF0F63"/>
    <w:rPr>
      <w:rFonts w:eastAsia="Times New Roman"/>
    </w:rPr>
  </w:style>
  <w:style w:type="character" w:customStyle="1" w:styleId="Style11ptThickunderline">
    <w:name w:val="Style 11 pt Thick underline"/>
    <w:rsid w:val="00FF0F63"/>
    <w:rPr>
      <w:rFonts w:ascii="Times New Roman" w:hAnsi="Times New Roman"/>
      <w:sz w:val="20"/>
      <w:u w:val="single"/>
    </w:rPr>
  </w:style>
  <w:style w:type="character" w:customStyle="1" w:styleId="Style11ptBoldThickunderline">
    <w:name w:val="Style 11 pt Bold Thick underline"/>
    <w:rsid w:val="00FF0F63"/>
    <w:rPr>
      <w:rFonts w:ascii="Times New Roman" w:hAnsi="Times New Roman"/>
      <w:b/>
      <w:bCs/>
      <w:sz w:val="20"/>
      <w:u w:val="single"/>
    </w:rPr>
  </w:style>
  <w:style w:type="paragraph" w:customStyle="1" w:styleId="UnderlineBoldIndent">
    <w:name w:val="Underline + Bold Indent"/>
    <w:basedOn w:val="Normal"/>
    <w:link w:val="UnderlineBoldIndentCharChar"/>
    <w:qFormat/>
    <w:rsid w:val="00FF0F6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F0F63"/>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FF0F63"/>
    <w:rPr>
      <w:u w:val="single"/>
    </w:rPr>
  </w:style>
  <w:style w:type="character" w:customStyle="1" w:styleId="StyleUnderlineBoldIndent11ptChar">
    <w:name w:val="Style Underline + Bold Indent + 11 pt Char"/>
    <w:link w:val="StyleUnderlineBoldIndent11pt"/>
    <w:rsid w:val="00FF0F63"/>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FF0F63"/>
    <w:rPr>
      <w:b/>
      <w:bCs/>
      <w:u w:val="single"/>
    </w:rPr>
  </w:style>
  <w:style w:type="character" w:customStyle="1" w:styleId="StyleUnderlineBoldIndent11ptBoldChar">
    <w:name w:val="Style Underline + Bold Indent + 11 pt Bold Char"/>
    <w:link w:val="StyleUnderlineBoldIndent11ptBold"/>
    <w:rsid w:val="00FF0F63"/>
    <w:rPr>
      <w:rFonts w:ascii="Calibri" w:eastAsia="Times New Roman" w:hAnsi="Calibri"/>
      <w:b/>
      <w:bCs/>
      <w:sz w:val="22"/>
      <w:szCs w:val="20"/>
      <w:u w:val="single"/>
    </w:rPr>
  </w:style>
  <w:style w:type="paragraph" w:customStyle="1" w:styleId="Normal20pt">
    <w:name w:val="Normal  + 20 pt"/>
    <w:basedOn w:val="Normal"/>
    <w:uiPriority w:val="6"/>
    <w:qFormat/>
    <w:rsid w:val="00FF0F63"/>
    <w:rPr>
      <w:bCs/>
      <w:u w:val="single"/>
    </w:rPr>
  </w:style>
  <w:style w:type="paragraph" w:customStyle="1" w:styleId="author-name">
    <w:name w:val="author-name"/>
    <w:basedOn w:val="Normal"/>
    <w:qFormat/>
    <w:rsid w:val="00FF0F63"/>
    <w:pPr>
      <w:spacing w:before="100" w:beforeAutospacing="1" w:after="100" w:afterAutospacing="1"/>
    </w:pPr>
    <w:rPr>
      <w:rFonts w:eastAsia="Times New Roman"/>
    </w:rPr>
  </w:style>
  <w:style w:type="paragraph" w:customStyle="1" w:styleId="author-credentials">
    <w:name w:val="author-credentials"/>
    <w:basedOn w:val="Normal"/>
    <w:qFormat/>
    <w:rsid w:val="00FF0F63"/>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FF0F63"/>
    <w:rPr>
      <w:rFonts w:ascii="Consolas" w:hAnsi="Consolas" w:cs="Consolas"/>
      <w:sz w:val="20"/>
      <w:szCs w:val="20"/>
    </w:rPr>
  </w:style>
  <w:style w:type="character" w:customStyle="1" w:styleId="headline">
    <w:name w:val="headline"/>
    <w:basedOn w:val="DefaultParagraphFont"/>
    <w:rsid w:val="00FF0F63"/>
  </w:style>
  <w:style w:type="character" w:customStyle="1" w:styleId="yshortcuts">
    <w:name w:val="yshortcuts"/>
    <w:basedOn w:val="DefaultParagraphFont"/>
    <w:rsid w:val="00FF0F63"/>
  </w:style>
  <w:style w:type="character" w:customStyle="1" w:styleId="HotRouteChar0">
    <w:name w:val="Hot Route Char"/>
    <w:link w:val="HotRoute"/>
    <w:rsid w:val="00FF0F63"/>
    <w:rPr>
      <w:rFonts w:ascii="Calibri" w:eastAsia="Times New Roman" w:hAnsi="Calibri"/>
      <w:sz w:val="22"/>
    </w:rPr>
  </w:style>
  <w:style w:type="paragraph" w:styleId="PlainText">
    <w:name w:val="Plain Text"/>
    <w:basedOn w:val="Normal"/>
    <w:link w:val="PlainTextChar"/>
    <w:rsid w:val="00FF0F63"/>
    <w:rPr>
      <w:rFonts w:ascii="Courier New" w:eastAsia="Times New Roman" w:hAnsi="Courier New" w:cs="Courier New"/>
      <w:szCs w:val="20"/>
    </w:rPr>
  </w:style>
  <w:style w:type="character" w:customStyle="1" w:styleId="PlainTextChar">
    <w:name w:val="Plain Text Char"/>
    <w:basedOn w:val="DefaultParagraphFont"/>
    <w:link w:val="PlainText"/>
    <w:rsid w:val="00FF0F63"/>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FF0F63"/>
    <w:rPr>
      <w:sz w:val="12"/>
    </w:rPr>
  </w:style>
  <w:style w:type="character" w:customStyle="1" w:styleId="MicrotextChar0">
    <w:name w:val="Microtext Char"/>
    <w:link w:val="Microtext0"/>
    <w:rsid w:val="00FF0F63"/>
    <w:rPr>
      <w:rFonts w:ascii="Calibri" w:hAnsi="Calibri"/>
      <w:sz w:val="12"/>
    </w:rPr>
  </w:style>
  <w:style w:type="paragraph" w:customStyle="1" w:styleId="Style6">
    <w:name w:val="Style6"/>
    <w:basedOn w:val="Normal"/>
    <w:link w:val="Style6Char"/>
    <w:autoRedefine/>
    <w:qFormat/>
    <w:rsid w:val="00FF0F63"/>
    <w:rPr>
      <w:b/>
    </w:rPr>
  </w:style>
  <w:style w:type="character" w:customStyle="1" w:styleId="Style6Char">
    <w:name w:val="Style6 Char"/>
    <w:basedOn w:val="DefaultParagraphFont"/>
    <w:link w:val="Style6"/>
    <w:rsid w:val="00FF0F63"/>
    <w:rPr>
      <w:rFonts w:ascii="Calibri" w:hAnsi="Calibri"/>
      <w:b/>
      <w:sz w:val="22"/>
    </w:rPr>
  </w:style>
  <w:style w:type="paragraph" w:customStyle="1" w:styleId="Style11">
    <w:name w:val="Style11"/>
    <w:basedOn w:val="Normal"/>
    <w:link w:val="Style11Char"/>
    <w:qFormat/>
    <w:rsid w:val="00FF0F63"/>
    <w:rPr>
      <w:rFonts w:eastAsia="Times New Roman"/>
      <w:b/>
      <w:szCs w:val="20"/>
      <w:u w:val="thick"/>
    </w:rPr>
  </w:style>
  <w:style w:type="paragraph" w:customStyle="1" w:styleId="Style12">
    <w:name w:val="Style12"/>
    <w:basedOn w:val="Normal"/>
    <w:link w:val="Style12Char"/>
    <w:qFormat/>
    <w:rsid w:val="00FF0F63"/>
    <w:rPr>
      <w:rFonts w:eastAsia="Times New Roman"/>
      <w:b/>
      <w:u w:val="thick"/>
    </w:rPr>
  </w:style>
  <w:style w:type="character" w:customStyle="1" w:styleId="Style11Char">
    <w:name w:val="Style11 Char"/>
    <w:basedOn w:val="DefaultParagraphFont"/>
    <w:link w:val="Style11"/>
    <w:rsid w:val="00FF0F63"/>
    <w:rPr>
      <w:rFonts w:ascii="Calibri" w:eastAsia="Times New Roman" w:hAnsi="Calibri"/>
      <w:b/>
      <w:sz w:val="22"/>
      <w:szCs w:val="20"/>
      <w:u w:val="thick"/>
    </w:rPr>
  </w:style>
  <w:style w:type="character" w:customStyle="1" w:styleId="Style12Char">
    <w:name w:val="Style12 Char"/>
    <w:basedOn w:val="DefaultParagraphFont"/>
    <w:link w:val="Style12"/>
    <w:rsid w:val="00FF0F63"/>
    <w:rPr>
      <w:rFonts w:ascii="Calibri" w:eastAsia="Times New Roman" w:hAnsi="Calibri"/>
      <w:b/>
      <w:sz w:val="22"/>
      <w:u w:val="thick"/>
    </w:rPr>
  </w:style>
  <w:style w:type="character" w:customStyle="1" w:styleId="caps-label">
    <w:name w:val="caps-label"/>
    <w:basedOn w:val="DefaultParagraphFont"/>
    <w:rsid w:val="00FF0F63"/>
  </w:style>
  <w:style w:type="character" w:customStyle="1" w:styleId="wikiexternallink">
    <w:name w:val="wikiexternallink"/>
    <w:basedOn w:val="DefaultParagraphFont"/>
    <w:rsid w:val="00FF0F63"/>
  </w:style>
  <w:style w:type="character" w:customStyle="1" w:styleId="StyleStyleBoldUnderlineIntenseEmphasisUnderlineapple-style-s">
    <w:name w:val="Style Style Bold UnderlineIntense EmphasisUnderlineapple-style-s..."/>
    <w:basedOn w:val="DefaultParagraphFont"/>
    <w:rsid w:val="00FF0F63"/>
    <w:rPr>
      <w:b w:val="0"/>
      <w:bCs w:val="0"/>
      <w:sz w:val="22"/>
      <w:u w:val="single"/>
      <w:bdr w:val="none" w:sz="0" w:space="0" w:color="auto"/>
    </w:rPr>
  </w:style>
  <w:style w:type="paragraph" w:customStyle="1" w:styleId="blocktitle0">
    <w:name w:val="block title"/>
    <w:basedOn w:val="Normal"/>
    <w:link w:val="blocktitleChar0"/>
    <w:autoRedefine/>
    <w:qFormat/>
    <w:rsid w:val="00FF0F63"/>
    <w:pPr>
      <w:spacing w:after="240"/>
      <w:jc w:val="center"/>
      <w:outlineLvl w:val="0"/>
    </w:pPr>
    <w:rPr>
      <w:rFonts w:eastAsia="Calibri"/>
      <w:b/>
      <w:caps/>
      <w:sz w:val="28"/>
      <w:szCs w:val="28"/>
      <w:lang w:val="es-ES"/>
    </w:rPr>
  </w:style>
  <w:style w:type="character" w:customStyle="1" w:styleId="UnderlineCard">
    <w:name w:val="Underline Card"/>
    <w:uiPriority w:val="6"/>
    <w:qFormat/>
    <w:rsid w:val="00FF0F63"/>
    <w:rPr>
      <w:rFonts w:ascii="Arial" w:hAnsi="Arial"/>
      <w:b w:val="0"/>
      <w:bCs/>
      <w:sz w:val="20"/>
      <w:u w:val="single"/>
    </w:rPr>
  </w:style>
  <w:style w:type="character" w:customStyle="1" w:styleId="story-author">
    <w:name w:val="story-author"/>
    <w:basedOn w:val="DefaultParagraphFont"/>
    <w:rsid w:val="00FF0F63"/>
  </w:style>
  <w:style w:type="paragraph" w:customStyle="1" w:styleId="type">
    <w:name w:val="type"/>
    <w:basedOn w:val="Normal"/>
    <w:qFormat/>
    <w:rsid w:val="00FF0F63"/>
    <w:pPr>
      <w:spacing w:before="100" w:beforeAutospacing="1" w:after="100" w:afterAutospacing="1"/>
    </w:pPr>
    <w:rPr>
      <w:rFonts w:eastAsia="Times New Roman"/>
    </w:rPr>
  </w:style>
  <w:style w:type="character" w:customStyle="1" w:styleId="institution">
    <w:name w:val="institution"/>
    <w:basedOn w:val="DefaultParagraphFont"/>
    <w:rsid w:val="00FF0F63"/>
  </w:style>
  <w:style w:type="character" w:customStyle="1" w:styleId="abodyblack3">
    <w:name w:val="abodyblack3"/>
    <w:basedOn w:val="DefaultParagraphFont"/>
    <w:rsid w:val="00FF0F63"/>
  </w:style>
  <w:style w:type="paragraph" w:customStyle="1" w:styleId="UnderlineChar2CharChar">
    <w:name w:val="Underline Char2 Char Char"/>
    <w:basedOn w:val="Normal"/>
    <w:link w:val="UnderlineChar2CharCharChar"/>
    <w:qFormat/>
    <w:rsid w:val="00FF0F63"/>
    <w:rPr>
      <w:rFonts w:eastAsia="MS Mincho"/>
      <w:szCs w:val="20"/>
      <w:u w:val="single"/>
    </w:rPr>
  </w:style>
  <w:style w:type="character" w:customStyle="1" w:styleId="UnderlineChar2CharCharChar">
    <w:name w:val="Underline Char2 Char Char Char"/>
    <w:link w:val="UnderlineChar2CharChar"/>
    <w:rsid w:val="00FF0F63"/>
    <w:rPr>
      <w:rFonts w:ascii="Calibri" w:eastAsia="MS Mincho" w:hAnsi="Calibri"/>
      <w:sz w:val="22"/>
      <w:szCs w:val="20"/>
      <w:u w:val="single"/>
    </w:rPr>
  </w:style>
  <w:style w:type="character" w:customStyle="1" w:styleId="CharacterStyle1">
    <w:name w:val="Character Style 1"/>
    <w:rsid w:val="00FF0F63"/>
    <w:rPr>
      <w:sz w:val="20"/>
      <w:szCs w:val="20"/>
    </w:rPr>
  </w:style>
  <w:style w:type="character" w:customStyle="1" w:styleId="FontStyle177">
    <w:name w:val="Font Style177"/>
    <w:basedOn w:val="DefaultParagraphFont"/>
    <w:uiPriority w:val="99"/>
    <w:rsid w:val="00FF0F63"/>
    <w:rPr>
      <w:rFonts w:ascii="Times New Roman" w:hAnsi="Times New Roman" w:cs="Times New Roman"/>
      <w:sz w:val="20"/>
      <w:szCs w:val="20"/>
    </w:rPr>
  </w:style>
  <w:style w:type="character" w:customStyle="1" w:styleId="FontStyle173">
    <w:name w:val="Font Style173"/>
    <w:basedOn w:val="DefaultParagraphFont"/>
    <w:uiPriority w:val="99"/>
    <w:rsid w:val="00FF0F63"/>
    <w:rPr>
      <w:rFonts w:ascii="Times New Roman" w:hAnsi="Times New Roman" w:cs="Times New Roman"/>
      <w:sz w:val="14"/>
      <w:szCs w:val="14"/>
    </w:rPr>
  </w:style>
  <w:style w:type="character" w:customStyle="1" w:styleId="FontStyle151">
    <w:name w:val="Font Style151"/>
    <w:basedOn w:val="DefaultParagraphFont"/>
    <w:uiPriority w:val="99"/>
    <w:rsid w:val="00FF0F63"/>
    <w:rPr>
      <w:rFonts w:ascii="Arial Narrow" w:hAnsi="Arial Narrow" w:cs="Arial Narrow"/>
      <w:b/>
      <w:bCs/>
      <w:sz w:val="12"/>
      <w:szCs w:val="12"/>
    </w:rPr>
  </w:style>
  <w:style w:type="character" w:customStyle="1" w:styleId="FontStyle156">
    <w:name w:val="Font Style156"/>
    <w:basedOn w:val="DefaultParagraphFont"/>
    <w:uiPriority w:val="99"/>
    <w:rsid w:val="00FF0F63"/>
    <w:rPr>
      <w:rFonts w:ascii="Arial Narrow" w:hAnsi="Arial Narrow" w:cs="Arial Narrow"/>
      <w:sz w:val="8"/>
      <w:szCs w:val="8"/>
    </w:rPr>
  </w:style>
  <w:style w:type="character" w:customStyle="1" w:styleId="FontStyle160">
    <w:name w:val="Font Style160"/>
    <w:basedOn w:val="DefaultParagraphFont"/>
    <w:uiPriority w:val="99"/>
    <w:rsid w:val="00FF0F63"/>
    <w:rPr>
      <w:rFonts w:ascii="Times New Roman" w:hAnsi="Times New Roman" w:cs="Times New Roman"/>
      <w:b/>
      <w:bCs/>
      <w:sz w:val="20"/>
      <w:szCs w:val="20"/>
    </w:rPr>
  </w:style>
  <w:style w:type="character" w:customStyle="1" w:styleId="FontStyle178">
    <w:name w:val="Font Style178"/>
    <w:basedOn w:val="DefaultParagraphFont"/>
    <w:uiPriority w:val="99"/>
    <w:rsid w:val="00FF0F63"/>
    <w:rPr>
      <w:rFonts w:ascii="Times New Roman" w:hAnsi="Times New Roman" w:cs="Times New Roman"/>
      <w:sz w:val="18"/>
      <w:szCs w:val="18"/>
    </w:rPr>
  </w:style>
  <w:style w:type="paragraph" w:customStyle="1" w:styleId="Style14">
    <w:name w:val="Style14"/>
    <w:basedOn w:val="Normal"/>
    <w:uiPriority w:val="99"/>
    <w:qFormat/>
    <w:rsid w:val="00FF0F63"/>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FF0F63"/>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FF0F63"/>
    <w:rPr>
      <w:rFonts w:ascii="Times New Roman" w:hAnsi="Times New Roman" w:cs="Times New Roman"/>
      <w:sz w:val="12"/>
      <w:szCs w:val="12"/>
    </w:rPr>
  </w:style>
  <w:style w:type="paragraph" w:customStyle="1" w:styleId="Style9">
    <w:name w:val="Style9"/>
    <w:basedOn w:val="Normal"/>
    <w:uiPriority w:val="99"/>
    <w:qFormat/>
    <w:rsid w:val="00FF0F63"/>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FF0F63"/>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FF0F63"/>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FF0F63"/>
    <w:rPr>
      <w:rFonts w:ascii="Times New Roman" w:hAnsi="Times New Roman" w:cs="Times New Roman"/>
      <w:sz w:val="16"/>
      <w:szCs w:val="16"/>
    </w:rPr>
  </w:style>
  <w:style w:type="character" w:customStyle="1" w:styleId="f">
    <w:name w:val="f"/>
    <w:basedOn w:val="DefaultParagraphFont"/>
    <w:rsid w:val="00FF0F63"/>
  </w:style>
  <w:style w:type="character" w:customStyle="1" w:styleId="TagsChar2">
    <w:name w:val="Tags Char2"/>
    <w:rsid w:val="00FF0F63"/>
    <w:rPr>
      <w:b/>
      <w:sz w:val="24"/>
    </w:rPr>
  </w:style>
  <w:style w:type="paragraph" w:customStyle="1" w:styleId="CardsFont6ptChar">
    <w:name w:val="Cards + Font: 6 pt Char"/>
    <w:basedOn w:val="Normal"/>
    <w:link w:val="CardsFont6ptCharChar"/>
    <w:qFormat/>
    <w:rsid w:val="00FF0F63"/>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FF0F63"/>
    <w:rPr>
      <w:rFonts w:ascii="Calibri" w:eastAsia="Times New Roman" w:hAnsi="Calibri"/>
      <w:sz w:val="12"/>
    </w:rPr>
  </w:style>
  <w:style w:type="character" w:customStyle="1" w:styleId="FontStyle172">
    <w:name w:val="Font Style172"/>
    <w:basedOn w:val="DefaultParagraphFont"/>
    <w:uiPriority w:val="99"/>
    <w:rsid w:val="00FF0F63"/>
    <w:rPr>
      <w:rFonts w:ascii="Times New Roman" w:hAnsi="Times New Roman" w:cs="Times New Roman"/>
      <w:b/>
      <w:bCs/>
      <w:sz w:val="16"/>
      <w:szCs w:val="16"/>
    </w:rPr>
  </w:style>
  <w:style w:type="paragraph" w:customStyle="1" w:styleId="Style18">
    <w:name w:val="Style18"/>
    <w:basedOn w:val="Normal"/>
    <w:uiPriority w:val="99"/>
    <w:qFormat/>
    <w:rsid w:val="00FF0F63"/>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FF0F63"/>
    <w:rPr>
      <w:rFonts w:ascii="Times New Roman" w:hAnsi="Times New Roman" w:cs="Times New Roman"/>
      <w:i/>
      <w:iCs/>
      <w:sz w:val="16"/>
      <w:szCs w:val="16"/>
    </w:rPr>
  </w:style>
  <w:style w:type="character" w:customStyle="1" w:styleId="FontStyle162">
    <w:name w:val="Font Style162"/>
    <w:basedOn w:val="DefaultParagraphFont"/>
    <w:uiPriority w:val="99"/>
    <w:rsid w:val="00FF0F63"/>
    <w:rPr>
      <w:rFonts w:ascii="Times New Roman" w:hAnsi="Times New Roman" w:cs="Times New Roman"/>
      <w:b/>
      <w:bCs/>
      <w:sz w:val="18"/>
      <w:szCs w:val="18"/>
    </w:rPr>
  </w:style>
  <w:style w:type="character" w:customStyle="1" w:styleId="FontStyle167">
    <w:name w:val="Font Style167"/>
    <w:basedOn w:val="DefaultParagraphFont"/>
    <w:uiPriority w:val="99"/>
    <w:rsid w:val="00FF0F63"/>
    <w:rPr>
      <w:rFonts w:ascii="Times New Roman" w:hAnsi="Times New Roman" w:cs="Times New Roman"/>
      <w:sz w:val="10"/>
      <w:szCs w:val="10"/>
    </w:rPr>
  </w:style>
  <w:style w:type="character" w:customStyle="1" w:styleId="FontStyle174">
    <w:name w:val="Font Style174"/>
    <w:basedOn w:val="DefaultParagraphFont"/>
    <w:uiPriority w:val="99"/>
    <w:rsid w:val="00FF0F63"/>
    <w:rPr>
      <w:rFonts w:ascii="Arial Narrow" w:hAnsi="Arial Narrow" w:cs="Arial Narrow"/>
      <w:b/>
      <w:bCs/>
      <w:sz w:val="18"/>
      <w:szCs w:val="18"/>
    </w:rPr>
  </w:style>
  <w:style w:type="paragraph" w:customStyle="1" w:styleId="Style47">
    <w:name w:val="Style47"/>
    <w:basedOn w:val="Normal"/>
    <w:uiPriority w:val="99"/>
    <w:qFormat/>
    <w:rsid w:val="00FF0F63"/>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FF0F63"/>
    <w:rPr>
      <w:rFonts w:ascii="Times New Roman" w:hAnsi="Times New Roman" w:cs="Times New Roman"/>
      <w:sz w:val="12"/>
      <w:szCs w:val="12"/>
    </w:rPr>
  </w:style>
  <w:style w:type="paragraph" w:customStyle="1" w:styleId="Style24">
    <w:name w:val="Style24"/>
    <w:basedOn w:val="Normal"/>
    <w:uiPriority w:val="99"/>
    <w:qFormat/>
    <w:rsid w:val="00FF0F63"/>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FF0F63"/>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FF0F63"/>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FF0F63"/>
    <w:rPr>
      <w:rFonts w:ascii="Times New Roman" w:hAnsi="Times New Roman" w:cs="Times New Roman"/>
      <w:b/>
      <w:bCs/>
      <w:sz w:val="18"/>
      <w:szCs w:val="18"/>
    </w:rPr>
  </w:style>
  <w:style w:type="paragraph" w:customStyle="1" w:styleId="Style21">
    <w:name w:val="Style21"/>
    <w:basedOn w:val="Normal"/>
    <w:uiPriority w:val="99"/>
    <w:qFormat/>
    <w:rsid w:val="00FF0F63"/>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FF0F63"/>
    <w:pPr>
      <w:widowControl w:val="0"/>
      <w:autoSpaceDE w:val="0"/>
      <w:autoSpaceDN w:val="0"/>
      <w:adjustRightInd w:val="0"/>
      <w:spacing w:line="198" w:lineRule="exact"/>
    </w:pPr>
    <w:rPr>
      <w:rFonts w:eastAsia="Times New Roman"/>
    </w:rPr>
  </w:style>
  <w:style w:type="paragraph" w:customStyle="1" w:styleId="Standard">
    <w:name w:val="Standard"/>
    <w:qFormat/>
    <w:rsid w:val="00FF0F63"/>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FF0F63"/>
    <w:rPr>
      <w:color w:val="000000"/>
      <w:sz w:val="32"/>
      <w:szCs w:val="32"/>
    </w:rPr>
  </w:style>
  <w:style w:type="paragraph" w:customStyle="1" w:styleId="Cardnon-underlined">
    <w:name w:val="Card non-underlined"/>
    <w:basedOn w:val="Normal"/>
    <w:link w:val="Cardnon-underlinedChar"/>
    <w:autoRedefine/>
    <w:uiPriority w:val="99"/>
    <w:qFormat/>
    <w:rsid w:val="00FF0F63"/>
    <w:rPr>
      <w:rFonts w:eastAsia="Times New Roman"/>
      <w:szCs w:val="20"/>
    </w:rPr>
  </w:style>
  <w:style w:type="character" w:customStyle="1" w:styleId="Cardnon-underlinedChar">
    <w:name w:val="Card non-underlined Char"/>
    <w:basedOn w:val="DefaultParagraphFont"/>
    <w:link w:val="Cardnon-underlined"/>
    <w:uiPriority w:val="99"/>
    <w:rsid w:val="00FF0F63"/>
    <w:rPr>
      <w:rFonts w:ascii="Calibri" w:eastAsia="Times New Roman" w:hAnsi="Calibri"/>
      <w:sz w:val="22"/>
      <w:szCs w:val="20"/>
    </w:rPr>
  </w:style>
  <w:style w:type="character" w:customStyle="1" w:styleId="TitleChar2">
    <w:name w:val="Title Char2"/>
    <w:aliases w:val="Cites and Cards Char1"/>
    <w:basedOn w:val="DefaultParagraphFont"/>
    <w:uiPriority w:val="10"/>
    <w:qFormat/>
    <w:locked/>
    <w:rsid w:val="00FF0F63"/>
    <w:rPr>
      <w:b/>
      <w:bCs/>
      <w:u w:val="single"/>
    </w:rPr>
  </w:style>
  <w:style w:type="paragraph" w:styleId="TOC3">
    <w:name w:val="toc 3"/>
    <w:basedOn w:val="Normal"/>
    <w:next w:val="Normal"/>
    <w:autoRedefine/>
    <w:qFormat/>
    <w:rsid w:val="00FF0F63"/>
    <w:pPr>
      <w:ind w:left="400"/>
    </w:pPr>
    <w:rPr>
      <w:rFonts w:eastAsia="Times New Roman"/>
      <w:szCs w:val="20"/>
    </w:rPr>
  </w:style>
  <w:style w:type="paragraph" w:styleId="TOC4">
    <w:name w:val="toc 4"/>
    <w:basedOn w:val="Normal"/>
    <w:next w:val="Normal"/>
    <w:autoRedefine/>
    <w:rsid w:val="00FF0F63"/>
    <w:pPr>
      <w:ind w:left="600"/>
    </w:pPr>
    <w:rPr>
      <w:rFonts w:eastAsia="Times New Roman"/>
      <w:szCs w:val="20"/>
    </w:rPr>
  </w:style>
  <w:style w:type="paragraph" w:styleId="TOC5">
    <w:name w:val="toc 5"/>
    <w:basedOn w:val="Normal"/>
    <w:next w:val="Normal"/>
    <w:autoRedefine/>
    <w:rsid w:val="00FF0F63"/>
    <w:pPr>
      <w:ind w:left="800"/>
    </w:pPr>
    <w:rPr>
      <w:rFonts w:eastAsia="Times New Roman"/>
      <w:szCs w:val="20"/>
    </w:rPr>
  </w:style>
  <w:style w:type="paragraph" w:styleId="TOC6">
    <w:name w:val="toc 6"/>
    <w:basedOn w:val="Normal"/>
    <w:next w:val="Normal"/>
    <w:autoRedefine/>
    <w:rsid w:val="00FF0F63"/>
    <w:pPr>
      <w:ind w:left="1000"/>
    </w:pPr>
    <w:rPr>
      <w:rFonts w:eastAsia="Times New Roman"/>
      <w:szCs w:val="20"/>
    </w:rPr>
  </w:style>
  <w:style w:type="paragraph" w:styleId="TOC7">
    <w:name w:val="toc 7"/>
    <w:basedOn w:val="Normal"/>
    <w:next w:val="Normal"/>
    <w:autoRedefine/>
    <w:rsid w:val="00FF0F63"/>
    <w:pPr>
      <w:ind w:left="1200"/>
    </w:pPr>
    <w:rPr>
      <w:rFonts w:eastAsia="Times New Roman"/>
      <w:szCs w:val="20"/>
    </w:rPr>
  </w:style>
  <w:style w:type="paragraph" w:styleId="TOC8">
    <w:name w:val="toc 8"/>
    <w:basedOn w:val="Normal"/>
    <w:next w:val="Normal"/>
    <w:autoRedefine/>
    <w:rsid w:val="00FF0F63"/>
    <w:pPr>
      <w:ind w:left="1400"/>
    </w:pPr>
    <w:rPr>
      <w:rFonts w:eastAsia="Times New Roman"/>
      <w:szCs w:val="20"/>
    </w:rPr>
  </w:style>
  <w:style w:type="character" w:customStyle="1" w:styleId="allocatoragentsleft">
    <w:name w:val="al_locatoragentsleft"/>
    <w:basedOn w:val="DefaultParagraphFont"/>
    <w:rsid w:val="00FF0F63"/>
  </w:style>
  <w:style w:type="character" w:styleId="HTMLTypewriter">
    <w:name w:val="HTML Typewriter"/>
    <w:basedOn w:val="DefaultParagraphFont"/>
    <w:unhideWhenUsed/>
    <w:rsid w:val="00FF0F63"/>
    <w:rPr>
      <w:rFonts w:ascii="Courier New" w:eastAsia="Times New Roman" w:hAnsi="Courier New" w:cs="Courier New"/>
      <w:sz w:val="20"/>
      <w:szCs w:val="20"/>
    </w:rPr>
  </w:style>
  <w:style w:type="paragraph" w:customStyle="1" w:styleId="Carding">
    <w:name w:val="Carding"/>
    <w:basedOn w:val="Normal"/>
    <w:uiPriority w:val="99"/>
    <w:qFormat/>
    <w:rsid w:val="00FF0F63"/>
    <w:rPr>
      <w:rFonts w:eastAsia="Times New Roman"/>
      <w:sz w:val="18"/>
    </w:rPr>
  </w:style>
  <w:style w:type="character" w:customStyle="1" w:styleId="TagsChar1">
    <w:name w:val="Tags Char1"/>
    <w:aliases w:val="Super Script Char1,TagStyle Char1"/>
    <w:basedOn w:val="DefaultParagraphFont"/>
    <w:rsid w:val="00FF0F63"/>
    <w:rPr>
      <w:rFonts w:ascii="Arial Narrow" w:hAnsi="Arial Narrow"/>
      <w:b/>
      <w:noProof w:val="0"/>
      <w:sz w:val="22"/>
      <w:szCs w:val="60"/>
      <w:lang w:val="en-US" w:eastAsia="en-US" w:bidi="ar-SA"/>
    </w:rPr>
  </w:style>
  <w:style w:type="character" w:customStyle="1" w:styleId="aunderline">
    <w:name w:val="aunderline"/>
    <w:basedOn w:val="DefaultParagraphFont"/>
    <w:qFormat/>
    <w:rsid w:val="00FF0F63"/>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uiPriority w:val="1"/>
    <w:qFormat/>
    <w:rsid w:val="00FF0F63"/>
    <w:rPr>
      <w:b/>
      <w:noProof w:val="0"/>
      <w:sz w:val="24"/>
      <w:lang w:val="en-US" w:eastAsia="en-US" w:bidi="ar-SA"/>
    </w:rPr>
  </w:style>
  <w:style w:type="character" w:customStyle="1" w:styleId="tagChar2">
    <w:name w:val="tag Char2"/>
    <w:basedOn w:val="DefaultParagraphFont"/>
    <w:qFormat/>
    <w:rsid w:val="00FF0F63"/>
    <w:rPr>
      <w:b/>
      <w:noProof w:val="0"/>
      <w:sz w:val="24"/>
      <w:lang w:val="en-US" w:eastAsia="en-US" w:bidi="ar-SA"/>
    </w:rPr>
  </w:style>
  <w:style w:type="character" w:customStyle="1" w:styleId="Taggin-New">
    <w:name w:val="Taggin - New"/>
    <w:basedOn w:val="DefaultParagraphFont"/>
    <w:rsid w:val="00FF0F63"/>
    <w:rPr>
      <w:rFonts w:ascii="Arial Narrow" w:hAnsi="Arial Narrow"/>
      <w:b/>
      <w:sz w:val="22"/>
    </w:rPr>
  </w:style>
  <w:style w:type="character" w:customStyle="1" w:styleId="Boxing-New">
    <w:name w:val="Boxing - New"/>
    <w:basedOn w:val="DefaultParagraphFont"/>
    <w:rsid w:val="00FF0F63"/>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FF0F63"/>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FF0F63"/>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FF0F63"/>
    <w:rPr>
      <w:rFonts w:ascii="Garamond" w:hAnsi="Garamond"/>
      <w:sz w:val="22"/>
      <w:szCs w:val="24"/>
      <w:u w:val="single"/>
      <w:lang w:val="en-US" w:eastAsia="en-US" w:bidi="ar-SA"/>
    </w:rPr>
  </w:style>
  <w:style w:type="paragraph" w:customStyle="1" w:styleId="Style2">
    <w:name w:val="Style2"/>
    <w:basedOn w:val="Heading4"/>
    <w:qFormat/>
    <w:rsid w:val="00FF0F63"/>
    <w:rPr>
      <w:rFonts w:eastAsia="Times New Roman" w:cs="Times New Roman"/>
      <w:iCs/>
      <w:caps/>
      <w:szCs w:val="20"/>
    </w:rPr>
  </w:style>
  <w:style w:type="character" w:customStyle="1" w:styleId="pagetitle">
    <w:name w:val="pagetitle"/>
    <w:basedOn w:val="DefaultParagraphFont"/>
    <w:rsid w:val="00FF0F63"/>
  </w:style>
  <w:style w:type="paragraph" w:customStyle="1" w:styleId="text">
    <w:name w:val="text"/>
    <w:basedOn w:val="Normal"/>
    <w:uiPriority w:val="99"/>
    <w:qFormat/>
    <w:rsid w:val="00FF0F63"/>
    <w:pPr>
      <w:spacing w:before="100" w:beforeAutospacing="1" w:after="100" w:afterAutospacing="1"/>
    </w:pPr>
    <w:rPr>
      <w:rFonts w:eastAsia="Times New Roman"/>
    </w:rPr>
  </w:style>
  <w:style w:type="character" w:customStyle="1" w:styleId="StyleUnderlineCharChar9ptBold1">
    <w:name w:val="Style Underline Char Char + 9 pt Bold1"/>
    <w:rsid w:val="00FF0F6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F0F63"/>
    <w:rPr>
      <w:rFonts w:ascii="Times New Roman" w:hAnsi="Times New Roman"/>
      <w:sz w:val="20"/>
      <w:szCs w:val="24"/>
      <w:u w:val="single"/>
      <w:lang w:val="en-US" w:eastAsia="en-US" w:bidi="ar-SA"/>
    </w:rPr>
  </w:style>
  <w:style w:type="character" w:customStyle="1" w:styleId="Style9ptBoldUnderline">
    <w:name w:val="Style 9 pt Bold Underline"/>
    <w:rsid w:val="00FF0F63"/>
    <w:rPr>
      <w:b/>
      <w:bCs/>
      <w:sz w:val="20"/>
      <w:u w:val="single"/>
    </w:rPr>
  </w:style>
  <w:style w:type="paragraph" w:customStyle="1" w:styleId="StyleUnderline9pt0">
    <w:name w:val="Style Underline + 9 pt"/>
    <w:link w:val="StyleUnderline9ptChar"/>
    <w:qFormat/>
    <w:rsid w:val="00FF0F63"/>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FF0F63"/>
    <w:rPr>
      <w:rFonts w:ascii="Arial" w:eastAsia="Times New Roman" w:hAnsi="Arial" w:cs="Times New Roman"/>
      <w:sz w:val="22"/>
      <w:szCs w:val="20"/>
      <w:u w:val="single"/>
    </w:rPr>
  </w:style>
  <w:style w:type="character" w:customStyle="1" w:styleId="StyleUnderlineChar1Bold">
    <w:name w:val="Style Underline Char1 + Bold"/>
    <w:rsid w:val="00FF0F63"/>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FF0F63"/>
    <w:pPr>
      <w:widowControl w:val="0"/>
    </w:pPr>
    <w:rPr>
      <w:bCs/>
      <w:kern w:val="32"/>
      <w:szCs w:val="20"/>
      <w:lang w:eastAsia="ar-SA"/>
    </w:rPr>
  </w:style>
  <w:style w:type="character" w:customStyle="1" w:styleId="Stylecard9ptChar">
    <w:name w:val="Style card + 9 pt Char"/>
    <w:basedOn w:val="cardChar"/>
    <w:link w:val="Stylecard9pt"/>
    <w:rsid w:val="00FF0F63"/>
    <w:rPr>
      <w:rFonts w:ascii="Calibri" w:hAnsi="Calibri"/>
      <w:bCs/>
      <w:kern w:val="32"/>
      <w:sz w:val="16"/>
      <w:szCs w:val="20"/>
      <w:lang w:eastAsia="ar-SA"/>
    </w:rPr>
  </w:style>
  <w:style w:type="character" w:customStyle="1" w:styleId="TagsCharCharChar">
    <w:name w:val="Tags Char Char Char"/>
    <w:basedOn w:val="DefaultParagraphFont"/>
    <w:rsid w:val="00FF0F6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F0F63"/>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FF0F63"/>
    <w:rPr>
      <w:rFonts w:ascii="Times" w:hAnsi="Times"/>
      <w:b w:val="0"/>
      <w:bCs/>
      <w:sz w:val="20"/>
      <w:u w:val="single"/>
    </w:rPr>
  </w:style>
  <w:style w:type="character" w:customStyle="1" w:styleId="blubigktbiz">
    <w:name w:val="blubigktbiz"/>
    <w:rsid w:val="00FF0F6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F0F63"/>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FF0F63"/>
    <w:rPr>
      <w:rFonts w:ascii="Calibri" w:hAnsi="Calibri"/>
      <w:color w:val="000000"/>
      <w:sz w:val="22"/>
      <w:lang w:val="x-none" w:eastAsia="x-none"/>
    </w:rPr>
  </w:style>
  <w:style w:type="character" w:customStyle="1" w:styleId="Style4CharChar">
    <w:name w:val="Style4 Char Char"/>
    <w:basedOn w:val="DefaultParagraphFont"/>
    <w:rsid w:val="00FF0F63"/>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FF0F63"/>
    <w:rPr>
      <w:rFonts w:ascii="Times New Roman" w:hAnsi="Times New Roman" w:cs="Times New Roman"/>
      <w:sz w:val="16"/>
      <w:szCs w:val="16"/>
    </w:rPr>
  </w:style>
  <w:style w:type="character" w:customStyle="1" w:styleId="StyleEmphasisArial12ptBold">
    <w:name w:val="Style Emphasis + Arial 12 pt Bold"/>
    <w:rsid w:val="00FF0F63"/>
    <w:rPr>
      <w:rFonts w:ascii="Arial" w:hAnsi="Arial"/>
      <w:b/>
      <w:bCs/>
      <w:i/>
      <w:iCs/>
      <w:sz w:val="24"/>
    </w:rPr>
  </w:style>
  <w:style w:type="character" w:customStyle="1" w:styleId="super">
    <w:name w:val="super"/>
    <w:rsid w:val="00FF0F63"/>
  </w:style>
  <w:style w:type="character" w:customStyle="1" w:styleId="text30">
    <w:name w:val="text30"/>
    <w:rsid w:val="00FF0F63"/>
  </w:style>
  <w:style w:type="character" w:customStyle="1" w:styleId="uppercase">
    <w:name w:val="uppercase"/>
    <w:rsid w:val="00FF0F63"/>
  </w:style>
  <w:style w:type="character" w:customStyle="1" w:styleId="bodytext0">
    <w:name w:val="bodytext"/>
    <w:rsid w:val="00FF0F63"/>
  </w:style>
  <w:style w:type="character" w:customStyle="1" w:styleId="entry-title">
    <w:name w:val="entry-title"/>
    <w:rsid w:val="00FF0F63"/>
  </w:style>
  <w:style w:type="character" w:customStyle="1" w:styleId="BodyTextIndentChar1">
    <w:name w:val="Body Text Indent Char1"/>
    <w:basedOn w:val="DefaultParagraphFont"/>
    <w:uiPriority w:val="99"/>
    <w:semiHidden/>
    <w:rsid w:val="00FF0F63"/>
    <w:rPr>
      <w:rFonts w:ascii="Times New Roman" w:hAnsi="Times New Roman" w:cs="Times New Roman"/>
      <w:sz w:val="20"/>
    </w:rPr>
  </w:style>
  <w:style w:type="character" w:customStyle="1" w:styleId="Style6pt">
    <w:name w:val="Style 6 pt"/>
    <w:basedOn w:val="DefaultParagraphFont"/>
    <w:qFormat/>
    <w:rsid w:val="00FF0F63"/>
    <w:rPr>
      <w:sz w:val="12"/>
    </w:rPr>
  </w:style>
  <w:style w:type="character" w:customStyle="1" w:styleId="CiteCharCharCharCharCharChar">
    <w:name w:val="Cite Char Char Char Char Char Char"/>
    <w:basedOn w:val="DefaultParagraphFont"/>
    <w:rsid w:val="00FF0F63"/>
    <w:rPr>
      <w:b/>
      <w:noProof w:val="0"/>
      <w:sz w:val="22"/>
      <w:szCs w:val="24"/>
      <w:u w:val="single"/>
      <w:lang w:val="en-US" w:eastAsia="en-US" w:bidi="ar-SA"/>
    </w:rPr>
  </w:style>
  <w:style w:type="character" w:customStyle="1" w:styleId="mainbody1">
    <w:name w:val="mainbody1"/>
    <w:basedOn w:val="DefaultParagraphFont"/>
    <w:rsid w:val="00FF0F63"/>
    <w:rPr>
      <w:rFonts w:ascii="Verdana" w:hAnsi="Verdana" w:hint="default"/>
      <w:color w:val="000000"/>
      <w:sz w:val="22"/>
      <w:szCs w:val="22"/>
    </w:rPr>
  </w:style>
  <w:style w:type="character" w:customStyle="1" w:styleId="ssl4">
    <w:name w:val="ss_l4"/>
    <w:basedOn w:val="DefaultParagraphFont"/>
    <w:rsid w:val="00FF0F63"/>
  </w:style>
  <w:style w:type="paragraph" w:customStyle="1" w:styleId="StyleNormalWeb11ptUnderline">
    <w:name w:val="Style Normal (Web) + 11 pt Underline"/>
    <w:basedOn w:val="NormalWeb"/>
    <w:link w:val="StyleNormalWeb11ptUnderlineChar"/>
    <w:qFormat/>
    <w:rsid w:val="00FF0F63"/>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FF0F63"/>
    <w:rPr>
      <w:rFonts w:ascii="Calibri" w:eastAsia="Calibri" w:hAnsi="Calibri" w:cs="Calibri"/>
      <w:sz w:val="22"/>
      <w:szCs w:val="22"/>
      <w:u w:val="single"/>
    </w:rPr>
  </w:style>
  <w:style w:type="character" w:customStyle="1" w:styleId="cit-first-element">
    <w:name w:val="cit-first-element"/>
    <w:basedOn w:val="DefaultParagraphFont"/>
    <w:rsid w:val="00FF0F63"/>
  </w:style>
  <w:style w:type="character" w:customStyle="1" w:styleId="title1">
    <w:name w:val="title1"/>
    <w:basedOn w:val="DefaultParagraphFont"/>
    <w:rsid w:val="00FF0F63"/>
  </w:style>
  <w:style w:type="character" w:customStyle="1" w:styleId="StyleThickunderline1">
    <w:name w:val="Style Thick underline1"/>
    <w:basedOn w:val="DefaultParagraphFont"/>
    <w:rsid w:val="00FF0F63"/>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FF0F63"/>
    <w:rPr>
      <w:rFonts w:ascii="Georgia" w:hAnsi="Georgia"/>
    </w:rPr>
  </w:style>
  <w:style w:type="character" w:customStyle="1" w:styleId="FooterChar1">
    <w:name w:val="Footer Char1"/>
    <w:basedOn w:val="DefaultParagraphFont"/>
    <w:uiPriority w:val="99"/>
    <w:semiHidden/>
    <w:rsid w:val="00FF0F63"/>
    <w:rPr>
      <w:rFonts w:ascii="Georgia" w:hAnsi="Georgia"/>
    </w:rPr>
  </w:style>
  <w:style w:type="paragraph" w:customStyle="1" w:styleId="Underline20">
    <w:name w:val="Underline2"/>
    <w:basedOn w:val="Normal"/>
    <w:link w:val="Underline2Char"/>
    <w:autoRedefine/>
    <w:uiPriority w:val="4"/>
    <w:qFormat/>
    <w:rsid w:val="00FF0F63"/>
    <w:rPr>
      <w:b/>
      <w:u w:val="single"/>
    </w:rPr>
  </w:style>
  <w:style w:type="character" w:customStyle="1" w:styleId="Underline2Char">
    <w:name w:val="Underline2 Char"/>
    <w:basedOn w:val="DefaultParagraphFont"/>
    <w:link w:val="Underline20"/>
    <w:uiPriority w:val="4"/>
    <w:qFormat/>
    <w:rsid w:val="00FF0F63"/>
    <w:rPr>
      <w:rFonts w:ascii="Calibri" w:hAnsi="Calibri"/>
      <w:b/>
      <w:sz w:val="22"/>
      <w:u w:val="single"/>
    </w:rPr>
  </w:style>
  <w:style w:type="paragraph" w:customStyle="1" w:styleId="TableParagraph">
    <w:name w:val="Table Paragraph"/>
    <w:basedOn w:val="Normal"/>
    <w:uiPriority w:val="1"/>
    <w:qFormat/>
    <w:rsid w:val="00FF0F63"/>
    <w:pPr>
      <w:widowControl w:val="0"/>
    </w:pPr>
  </w:style>
  <w:style w:type="character" w:customStyle="1" w:styleId="UnderlineChar0">
    <w:name w:val="UnderlineChar"/>
    <w:rsid w:val="00FF0F63"/>
    <w:rPr>
      <w:sz w:val="24"/>
      <w:u w:val="single"/>
      <w:shd w:val="clear" w:color="auto" w:fill="auto"/>
    </w:rPr>
  </w:style>
  <w:style w:type="character" w:customStyle="1" w:styleId="foreground">
    <w:name w:val="foreground"/>
    <w:basedOn w:val="DefaultParagraphFont"/>
    <w:rsid w:val="00FF0F63"/>
  </w:style>
  <w:style w:type="paragraph" w:customStyle="1" w:styleId="StyleCircled11pt">
    <w:name w:val="Style Circled + 11 pt"/>
    <w:basedOn w:val="Normal"/>
    <w:link w:val="StyleCircled11ptChar"/>
    <w:qFormat/>
    <w:rsid w:val="00FF0F63"/>
    <w:rPr>
      <w:rFonts w:eastAsia="Times New Roman"/>
      <w:b/>
      <w:bCs/>
      <w:sz w:val="20"/>
      <w:u w:val="single"/>
    </w:rPr>
  </w:style>
  <w:style w:type="character" w:customStyle="1" w:styleId="StyleCircled11ptChar">
    <w:name w:val="Style Circled + 11 pt Char"/>
    <w:link w:val="StyleCircled11pt"/>
    <w:rsid w:val="00FF0F63"/>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FF0F63"/>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FF0F63"/>
    <w:rPr>
      <w:rFonts w:ascii="Times" w:eastAsia="Times New Roman" w:hAnsi="Times"/>
      <w:sz w:val="20"/>
      <w:szCs w:val="28"/>
      <w:u w:val="single"/>
    </w:rPr>
  </w:style>
  <w:style w:type="paragraph" w:customStyle="1" w:styleId="cite20">
    <w:name w:val="cite2"/>
    <w:basedOn w:val="Normal"/>
    <w:uiPriority w:val="99"/>
    <w:qFormat/>
    <w:rsid w:val="00FF0F63"/>
    <w:rPr>
      <w:rFonts w:eastAsia="Times New Roman"/>
      <w:color w:val="000000"/>
      <w:sz w:val="20"/>
      <w:szCs w:val="20"/>
    </w:rPr>
  </w:style>
  <w:style w:type="character" w:customStyle="1" w:styleId="postby">
    <w:name w:val="post_by"/>
    <w:basedOn w:val="DefaultParagraphFont"/>
    <w:rsid w:val="00FF0F63"/>
  </w:style>
  <w:style w:type="character" w:customStyle="1" w:styleId="Style11ptBorderSinglesolidlineAuto05ptLinewidth">
    <w:name w:val="Style 11 pt Border: : (Single solid line Auto  0.5 pt Line width)"/>
    <w:rsid w:val="00FF0F63"/>
    <w:rPr>
      <w:sz w:val="20"/>
      <w:bdr w:val="single" w:sz="4" w:space="0" w:color="auto" w:frame="1"/>
    </w:rPr>
  </w:style>
  <w:style w:type="character" w:customStyle="1" w:styleId="StyleUnderlineChar9ptBorderSinglesolidlineAuto0">
    <w:name w:val="Style Underline Char + 9 pt Border: : (Single solid line Auto  0..."/>
    <w:rsid w:val="00FF0F6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F0F6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F0F6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F0F6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F0F63"/>
    <w:rPr>
      <w:sz w:val="20"/>
      <w:szCs w:val="24"/>
      <w:u w:val="single"/>
      <w:bdr w:val="single" w:sz="4" w:space="0" w:color="auto"/>
      <w:lang w:val="en-US" w:eastAsia="en-US" w:bidi="ar-SA"/>
    </w:rPr>
  </w:style>
  <w:style w:type="character" w:customStyle="1" w:styleId="StyleLatinGaramondUnderline">
    <w:name w:val="Style (Latin) Garamond Underline"/>
    <w:rsid w:val="00FF0F63"/>
    <w:rPr>
      <w:rFonts w:ascii="Times New Roman" w:hAnsi="Times New Roman"/>
      <w:sz w:val="20"/>
      <w:u w:val="single"/>
    </w:rPr>
  </w:style>
  <w:style w:type="character" w:customStyle="1" w:styleId="StyleLatinGaramond">
    <w:name w:val="Style (Latin) Garamond"/>
    <w:rsid w:val="00FF0F63"/>
    <w:rPr>
      <w:rFonts w:ascii="Times New Roman" w:hAnsi="Times New Roman"/>
      <w:sz w:val="20"/>
    </w:rPr>
  </w:style>
  <w:style w:type="character" w:customStyle="1" w:styleId="styletimesnewroman12ptbold0">
    <w:name w:val="styletimesnewroman12ptbold"/>
    <w:basedOn w:val="DefaultParagraphFont"/>
    <w:rsid w:val="00FF0F63"/>
  </w:style>
  <w:style w:type="character" w:customStyle="1" w:styleId="mainheading">
    <w:name w:val="mainheading"/>
    <w:basedOn w:val="DefaultParagraphFont"/>
    <w:rsid w:val="00FF0F63"/>
  </w:style>
  <w:style w:type="paragraph" w:customStyle="1" w:styleId="BoldandUnderlineChar2CharChar">
    <w:name w:val="Bold and Underline Char2 Char Char"/>
    <w:basedOn w:val="Normal"/>
    <w:link w:val="BoldandUnderlineChar2CharCharChar"/>
    <w:qFormat/>
    <w:rsid w:val="00FF0F63"/>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FF0F63"/>
    <w:rPr>
      <w:rFonts w:ascii="Calibri" w:eastAsia="Times New Roman" w:hAnsi="Calibri"/>
      <w:b/>
      <w:sz w:val="22"/>
      <w:u w:val="single"/>
    </w:rPr>
  </w:style>
  <w:style w:type="character" w:customStyle="1" w:styleId="StyleUnderlineChar9ptChar">
    <w:name w:val="Style Underline Char + 9 pt Char"/>
    <w:basedOn w:val="UnderlineCharChar"/>
    <w:rsid w:val="00FF0F6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FF0F6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FF0F63"/>
    <w:rPr>
      <w:sz w:val="16"/>
    </w:rPr>
  </w:style>
  <w:style w:type="paragraph" w:customStyle="1" w:styleId="Reduce8pt">
    <w:name w:val="Reduce 8pt"/>
    <w:basedOn w:val="Normal"/>
    <w:link w:val="Reduce8ptCharChar"/>
    <w:qFormat/>
    <w:rsid w:val="00FF0F63"/>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FF0F63"/>
    <w:rPr>
      <w:rFonts w:ascii="Arial" w:hAnsi="Arial" w:cs="Arial"/>
      <w:sz w:val="22"/>
    </w:rPr>
  </w:style>
  <w:style w:type="character" w:customStyle="1" w:styleId="boldciteChar4">
    <w:name w:val="bold cite Char4"/>
    <w:link w:val="boldcite"/>
    <w:locked/>
    <w:rsid w:val="00FF0F63"/>
    <w:rPr>
      <w:rFonts w:eastAsia="Times New Roman" w:cs="Times New Roman"/>
      <w:b/>
      <w:color w:val="000000"/>
      <w:sz w:val="20"/>
      <w:u w:val="thick" w:color="000000"/>
    </w:rPr>
  </w:style>
  <w:style w:type="paragraph" w:customStyle="1" w:styleId="boldcite">
    <w:name w:val="bold cite"/>
    <w:basedOn w:val="Normal"/>
    <w:link w:val="boldciteChar4"/>
    <w:qFormat/>
    <w:rsid w:val="00FF0F63"/>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FF0F63"/>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FF0F63"/>
    <w:rPr>
      <w:rFonts w:eastAsia="Calibri"/>
      <w:b/>
    </w:rPr>
  </w:style>
  <w:style w:type="character" w:customStyle="1" w:styleId="HeadingsBaseChar">
    <w:name w:val="Headings Base Char"/>
    <w:basedOn w:val="DefaultParagraphFont"/>
    <w:link w:val="HeadingsBase"/>
    <w:locked/>
    <w:rsid w:val="00FF0F63"/>
    <w:rPr>
      <w:rFonts w:ascii="Times New Roman" w:hAnsi="Times New Roman" w:cs="Times New Roman"/>
      <w:b/>
      <w:sz w:val="32"/>
    </w:rPr>
  </w:style>
  <w:style w:type="paragraph" w:customStyle="1" w:styleId="HeadingsBase">
    <w:name w:val="Headings Base"/>
    <w:basedOn w:val="Normal"/>
    <w:link w:val="HeadingsBaseChar"/>
    <w:qFormat/>
    <w:rsid w:val="00FF0F63"/>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FF0F63"/>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FF0F63"/>
    <w:pPr>
      <w:spacing w:line="480" w:lineRule="auto"/>
      <w:ind w:firstLine="720"/>
    </w:pPr>
    <w:rPr>
      <w:rFonts w:eastAsia="Calibri"/>
    </w:rPr>
  </w:style>
  <w:style w:type="paragraph" w:customStyle="1" w:styleId="SchoolBlockQuote">
    <w:name w:val="School Block Quote"/>
    <w:basedOn w:val="SchoolPaper"/>
    <w:qFormat/>
    <w:rsid w:val="00FF0F63"/>
  </w:style>
  <w:style w:type="paragraph" w:customStyle="1" w:styleId="SchoolWorksCited">
    <w:name w:val="School Works Cited"/>
    <w:basedOn w:val="SchoolPaper"/>
    <w:qFormat/>
    <w:rsid w:val="00FF0F63"/>
  </w:style>
  <w:style w:type="paragraph" w:customStyle="1" w:styleId="BlockQuote">
    <w:name w:val="Block Quote"/>
    <w:basedOn w:val="Normal"/>
    <w:qFormat/>
    <w:rsid w:val="00FF0F63"/>
    <w:pPr>
      <w:ind w:left="720" w:right="720"/>
    </w:pPr>
    <w:rPr>
      <w:rFonts w:eastAsia="Calibri"/>
    </w:rPr>
  </w:style>
  <w:style w:type="paragraph" w:customStyle="1" w:styleId="PaperBody">
    <w:name w:val="Paper Body"/>
    <w:basedOn w:val="Normal"/>
    <w:qFormat/>
    <w:rsid w:val="00FF0F63"/>
    <w:pPr>
      <w:spacing w:line="480" w:lineRule="auto"/>
      <w:ind w:firstLine="720"/>
    </w:pPr>
    <w:rPr>
      <w:rFonts w:eastAsia="Calibri"/>
    </w:rPr>
  </w:style>
  <w:style w:type="paragraph" w:customStyle="1" w:styleId="PaperCitation">
    <w:name w:val="Paper Citation"/>
    <w:basedOn w:val="Normal"/>
    <w:qFormat/>
    <w:rsid w:val="00FF0F63"/>
    <w:pPr>
      <w:spacing w:line="480" w:lineRule="auto"/>
      <w:ind w:left="720" w:hanging="720"/>
    </w:pPr>
    <w:rPr>
      <w:rFonts w:eastAsia="Calibri"/>
    </w:rPr>
  </w:style>
  <w:style w:type="character" w:customStyle="1" w:styleId="hatChar">
    <w:name w:val="hat Char"/>
    <w:basedOn w:val="DefaultParagraphFont"/>
    <w:link w:val="hat"/>
    <w:locked/>
    <w:rsid w:val="00FF0F63"/>
    <w:rPr>
      <w:rFonts w:ascii="Calibri" w:eastAsia="Times New Roman" w:hAnsi="Calibri"/>
      <w:b/>
      <w:bCs/>
      <w:sz w:val="32"/>
      <w:u w:val="single"/>
      <w:lang w:bidi="en-US"/>
    </w:rPr>
  </w:style>
  <w:style w:type="paragraph" w:customStyle="1" w:styleId="WW-Default">
    <w:name w:val="WW-Default"/>
    <w:qFormat/>
    <w:rsid w:val="00FF0F63"/>
    <w:pPr>
      <w:suppressAutoHyphens/>
    </w:pPr>
    <w:rPr>
      <w:rFonts w:ascii="Georgia" w:eastAsia="Calibri" w:hAnsi="Georgia" w:cs="Calibri"/>
      <w:sz w:val="22"/>
      <w:szCs w:val="22"/>
      <w:lang w:eastAsia="ar-SA"/>
    </w:rPr>
  </w:style>
  <w:style w:type="paragraph" w:customStyle="1" w:styleId="B-TagCite">
    <w:name w:val="B-TagCite"/>
    <w:qFormat/>
    <w:rsid w:val="00FF0F63"/>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FF0F63"/>
    <w:rPr>
      <w:rFonts w:ascii="Times New Roman" w:hAnsi="Times New Roman" w:cs="Times New Roman"/>
      <w:b/>
      <w:sz w:val="20"/>
    </w:rPr>
  </w:style>
  <w:style w:type="paragraph" w:customStyle="1" w:styleId="MicroText">
    <w:name w:val="MicroText"/>
    <w:basedOn w:val="Normal"/>
    <w:next w:val="Normal"/>
    <w:link w:val="MicroTextChar"/>
    <w:qFormat/>
    <w:rsid w:val="00FF0F63"/>
    <w:rPr>
      <w:rFonts w:ascii="Arial Narrow" w:hAnsi="Arial Narrow"/>
      <w:sz w:val="12"/>
    </w:rPr>
  </w:style>
  <w:style w:type="paragraph" w:customStyle="1" w:styleId="indent">
    <w:name w:val="indent"/>
    <w:basedOn w:val="Normal"/>
    <w:qFormat/>
    <w:rsid w:val="00FF0F63"/>
    <w:pPr>
      <w:spacing w:before="100" w:beforeAutospacing="1" w:after="100" w:afterAutospacing="1"/>
    </w:pPr>
    <w:rPr>
      <w:rFonts w:eastAsia="Times New Roman"/>
    </w:rPr>
  </w:style>
  <w:style w:type="paragraph" w:customStyle="1" w:styleId="PageHeaderLine1">
    <w:name w:val="PageHeaderLine1"/>
    <w:basedOn w:val="Normal"/>
    <w:qFormat/>
    <w:rsid w:val="00FF0F63"/>
    <w:pPr>
      <w:tabs>
        <w:tab w:val="right" w:pos="10800"/>
      </w:tabs>
    </w:pPr>
    <w:rPr>
      <w:rFonts w:eastAsia="Calibri"/>
      <w:b/>
    </w:rPr>
  </w:style>
  <w:style w:type="paragraph" w:customStyle="1" w:styleId="PageHeaderLine2">
    <w:name w:val="PageHeaderLine2"/>
    <w:basedOn w:val="Normal"/>
    <w:next w:val="Normal"/>
    <w:link w:val="PageHeaderLine2Char"/>
    <w:qFormat/>
    <w:rsid w:val="00FF0F63"/>
    <w:pPr>
      <w:tabs>
        <w:tab w:val="right" w:pos="10800"/>
      </w:tabs>
      <w:spacing w:line="480" w:lineRule="auto"/>
    </w:pPr>
    <w:rPr>
      <w:rFonts w:eastAsia="Calibri"/>
      <w:b/>
    </w:rPr>
  </w:style>
  <w:style w:type="character" w:customStyle="1" w:styleId="styleboldunderline">
    <w:name w:val="styleboldunderline"/>
    <w:basedOn w:val="DefaultParagraphFont"/>
    <w:rsid w:val="00FF0F63"/>
  </w:style>
  <w:style w:type="character" w:customStyle="1" w:styleId="box">
    <w:name w:val="box"/>
    <w:basedOn w:val="DefaultParagraphFont"/>
    <w:rsid w:val="00FF0F63"/>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FF0F63"/>
    <w:rPr>
      <w:rFonts w:ascii="Arial Narrow" w:hAnsi="Arial Narrow" w:cs="Arial Narrow" w:hint="default"/>
      <w:sz w:val="18"/>
      <w:szCs w:val="18"/>
    </w:rPr>
  </w:style>
  <w:style w:type="character" w:customStyle="1" w:styleId="FontStyle14">
    <w:name w:val="Font Style14"/>
    <w:basedOn w:val="DefaultParagraphFont"/>
    <w:uiPriority w:val="99"/>
    <w:rsid w:val="00FF0F6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F0F63"/>
    <w:rPr>
      <w:rFonts w:ascii="Arial Narrow" w:hAnsi="Arial Narrow" w:cs="Arial Narrow" w:hint="default"/>
      <w:b/>
      <w:bCs/>
      <w:sz w:val="10"/>
      <w:szCs w:val="10"/>
    </w:rPr>
  </w:style>
  <w:style w:type="character" w:customStyle="1" w:styleId="CardTagandCiteChar">
    <w:name w:val="Card Tag and Cite Char"/>
    <w:basedOn w:val="DefaultParagraphFont"/>
    <w:rsid w:val="00FF0F63"/>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FF0F63"/>
    <w:rPr>
      <w:rFonts w:ascii="Arial Narrow" w:hAnsi="Arial Narrow"/>
      <w:b/>
      <w:color w:val="000000"/>
      <w:sz w:val="22"/>
      <w:szCs w:val="22"/>
      <w:u w:val="single"/>
    </w:rPr>
  </w:style>
  <w:style w:type="character" w:customStyle="1" w:styleId="SmallText0">
    <w:name w:val="SmallText"/>
    <w:rsid w:val="00FF0F63"/>
    <w:rPr>
      <w:color w:val="000000"/>
    </w:rPr>
  </w:style>
  <w:style w:type="character" w:customStyle="1" w:styleId="CitesChar1">
    <w:name w:val="Cites Char1"/>
    <w:basedOn w:val="DefaultParagraphFont"/>
    <w:rsid w:val="00FF0F63"/>
    <w:rPr>
      <w:b/>
      <w:bCs w:val="0"/>
      <w:szCs w:val="24"/>
      <w:u w:val="single"/>
      <w:lang w:val="en-US" w:eastAsia="en-US" w:bidi="ar-SA"/>
    </w:rPr>
  </w:style>
  <w:style w:type="character" w:customStyle="1" w:styleId="CardUnderlinedChar">
    <w:name w:val="Card Underlined Char"/>
    <w:basedOn w:val="DefaultParagraphFont"/>
    <w:rsid w:val="00FF0F63"/>
    <w:rPr>
      <w:rFonts w:ascii="Arial Narrow" w:hAnsi="Arial Narrow" w:hint="default"/>
      <w:sz w:val="22"/>
      <w:szCs w:val="24"/>
      <w:u w:val="single"/>
      <w:lang w:val="en-US" w:eastAsia="en-US" w:bidi="ar-SA"/>
    </w:rPr>
  </w:style>
  <w:style w:type="character" w:customStyle="1" w:styleId="underline3">
    <w:name w:val="underline3"/>
    <w:basedOn w:val="underline2"/>
    <w:rsid w:val="00FF0F63"/>
    <w:rPr>
      <w:rFonts w:ascii="Arial" w:hAnsi="Arial"/>
      <w:sz w:val="18"/>
      <w:u w:val="single"/>
      <w:bdr w:val="none" w:sz="0" w:space="0" w:color="auto" w:frame="1"/>
      <w:shd w:val="clear" w:color="auto" w:fill="FFFF00"/>
    </w:rPr>
  </w:style>
  <w:style w:type="character" w:customStyle="1" w:styleId="menu">
    <w:name w:val="menu"/>
    <w:basedOn w:val="DefaultParagraphFont"/>
    <w:rsid w:val="00FF0F63"/>
  </w:style>
  <w:style w:type="character" w:customStyle="1" w:styleId="itxtrst">
    <w:name w:val="itxtrst"/>
    <w:rsid w:val="00FF0F63"/>
  </w:style>
  <w:style w:type="character" w:customStyle="1" w:styleId="A-Underlining">
    <w:name w:val="A-Underlining"/>
    <w:basedOn w:val="DefaultParagraphFont"/>
    <w:rsid w:val="00FF0F63"/>
    <w:rPr>
      <w:rFonts w:ascii="Garamond" w:hAnsi="Garamond" w:hint="default"/>
      <w:color w:val="auto"/>
      <w:sz w:val="24"/>
      <w:u w:val="single"/>
    </w:rPr>
  </w:style>
  <w:style w:type="character" w:customStyle="1" w:styleId="StyleUnderlineBold0">
    <w:name w:val="Style Underline + Bold"/>
    <w:rsid w:val="00FF0F63"/>
    <w:rPr>
      <w:b/>
      <w:bCs/>
      <w:u w:val="single"/>
    </w:rPr>
  </w:style>
  <w:style w:type="character" w:customStyle="1" w:styleId="Underline-Highlighted">
    <w:name w:val="Underline-Highlighted"/>
    <w:uiPriority w:val="1"/>
    <w:qFormat/>
    <w:rsid w:val="00FF0F6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F0F63"/>
  </w:style>
  <w:style w:type="character" w:customStyle="1" w:styleId="newsmain">
    <w:name w:val="news_main"/>
    <w:basedOn w:val="DefaultParagraphFont"/>
    <w:rsid w:val="00FF0F63"/>
  </w:style>
  <w:style w:type="character" w:customStyle="1" w:styleId="AuthorDate0">
    <w:name w:val="Author Date"/>
    <w:rsid w:val="00FF0F63"/>
    <w:rPr>
      <w:b/>
      <w:bCs w:val="0"/>
      <w:sz w:val="24"/>
      <w:u w:val="thick"/>
    </w:rPr>
  </w:style>
  <w:style w:type="character" w:customStyle="1" w:styleId="red">
    <w:name w:val="red"/>
    <w:basedOn w:val="DefaultParagraphFont"/>
    <w:rsid w:val="00FF0F63"/>
  </w:style>
  <w:style w:type="character" w:customStyle="1" w:styleId="at">
    <w:name w:val="at"/>
    <w:rsid w:val="00FF0F63"/>
  </w:style>
  <w:style w:type="character" w:customStyle="1" w:styleId="org">
    <w:name w:val="org"/>
    <w:rsid w:val="00FF0F63"/>
  </w:style>
  <w:style w:type="character" w:customStyle="1" w:styleId="pnumber">
    <w:name w:val="pnumber"/>
    <w:rsid w:val="00FF0F63"/>
  </w:style>
  <w:style w:type="character" w:customStyle="1" w:styleId="ital">
    <w:name w:val="ital"/>
    <w:rsid w:val="00FF0F63"/>
  </w:style>
  <w:style w:type="character" w:customStyle="1" w:styleId="orgdiv">
    <w:name w:val="orgdiv"/>
    <w:rsid w:val="00FF0F63"/>
  </w:style>
  <w:style w:type="character" w:customStyle="1" w:styleId="orgname">
    <w:name w:val="orgname"/>
    <w:rsid w:val="00FF0F63"/>
  </w:style>
  <w:style w:type="character" w:customStyle="1" w:styleId="city">
    <w:name w:val="city"/>
    <w:rsid w:val="00FF0F63"/>
  </w:style>
  <w:style w:type="character" w:customStyle="1" w:styleId="state">
    <w:name w:val="state"/>
    <w:rsid w:val="00FF0F63"/>
  </w:style>
  <w:style w:type="character" w:customStyle="1" w:styleId="country">
    <w:name w:val="country"/>
    <w:rsid w:val="00FF0F63"/>
  </w:style>
  <w:style w:type="character" w:customStyle="1" w:styleId="articletitle">
    <w:name w:val="articletitle"/>
    <w:rsid w:val="00FF0F63"/>
    <w:rPr>
      <w:rFonts w:ascii="Times New Roman" w:hAnsi="Times New Roman" w:cs="Times New Roman" w:hint="default"/>
    </w:rPr>
  </w:style>
  <w:style w:type="character" w:customStyle="1" w:styleId="6pointChar">
    <w:name w:val="6 point Char"/>
    <w:rsid w:val="00FF0F63"/>
    <w:rPr>
      <w:rFonts w:ascii="Times New Roman" w:hAnsi="Times New Roman" w:cs="Times New Roman" w:hint="default"/>
      <w:sz w:val="12"/>
      <w:lang w:val="en-US" w:eastAsia="en-US"/>
    </w:rPr>
  </w:style>
  <w:style w:type="character" w:customStyle="1" w:styleId="StyleThickunderline">
    <w:name w:val="Style Thick underline"/>
    <w:qFormat/>
    <w:rsid w:val="00FF0F63"/>
    <w:rPr>
      <w:u w:val="thick"/>
    </w:rPr>
  </w:style>
  <w:style w:type="character" w:customStyle="1" w:styleId="Box0">
    <w:name w:val="Box!"/>
    <w:rsid w:val="00FF0F63"/>
    <w:rPr>
      <w:rFonts w:ascii="Garamond" w:hAnsi="Garamond" w:hint="default"/>
      <w:sz w:val="24"/>
      <w:u w:val="single"/>
      <w:bdr w:val="single" w:sz="4" w:space="0" w:color="auto" w:frame="1"/>
    </w:rPr>
  </w:style>
  <w:style w:type="character" w:customStyle="1" w:styleId="citechar1">
    <w:name w:val="citechar"/>
    <w:basedOn w:val="DefaultParagraphFont"/>
    <w:rsid w:val="00FF0F63"/>
  </w:style>
  <w:style w:type="character" w:customStyle="1" w:styleId="underlinechar2">
    <w:name w:val="underlinechar"/>
    <w:basedOn w:val="DefaultParagraphFont"/>
    <w:rsid w:val="00FF0F63"/>
  </w:style>
  <w:style w:type="character" w:customStyle="1" w:styleId="CardUnderlineChar">
    <w:name w:val="Card Underline Char"/>
    <w:rsid w:val="00FF0F63"/>
    <w:rPr>
      <w:szCs w:val="24"/>
      <w:u w:val="single"/>
      <w:lang w:val="en-US" w:eastAsia="en-US" w:bidi="ar-SA"/>
    </w:rPr>
  </w:style>
  <w:style w:type="character" w:customStyle="1" w:styleId="tagciteChar">
    <w:name w:val="tag/cite Char"/>
    <w:basedOn w:val="DefaultParagraphFont"/>
    <w:rsid w:val="00FF0F63"/>
    <w:rPr>
      <w:b/>
      <w:bCs w:val="0"/>
      <w:sz w:val="24"/>
      <w:lang w:val="en-US" w:eastAsia="en-US" w:bidi="ar-SA"/>
    </w:rPr>
  </w:style>
  <w:style w:type="character" w:customStyle="1" w:styleId="8pointChar">
    <w:name w:val="8 point Char"/>
    <w:basedOn w:val="DefaultParagraphFont"/>
    <w:rsid w:val="00FF0F63"/>
    <w:rPr>
      <w:sz w:val="16"/>
      <w:lang w:val="en-US" w:eastAsia="en-US" w:bidi="ar-SA"/>
    </w:rPr>
  </w:style>
  <w:style w:type="character" w:customStyle="1" w:styleId="BoldText12pt">
    <w:name w:val="Bold Text 12 pt"/>
    <w:rsid w:val="00FF0F6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F0F63"/>
  </w:style>
  <w:style w:type="table" w:styleId="TableGrid">
    <w:name w:val="Table Grid"/>
    <w:basedOn w:val="TableNormal"/>
    <w:rsid w:val="00FF0F6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FF0F63"/>
    <w:rPr>
      <w:b/>
      <w:bCs w:val="0"/>
      <w:sz w:val="24"/>
      <w:lang w:val="en-US" w:eastAsia="en-US" w:bidi="ar-SA"/>
    </w:rPr>
  </w:style>
  <w:style w:type="character" w:customStyle="1" w:styleId="Mention11">
    <w:name w:val="Mention11"/>
    <w:basedOn w:val="DefaultParagraphFont"/>
    <w:uiPriority w:val="99"/>
    <w:semiHidden/>
    <w:unhideWhenUsed/>
    <w:rsid w:val="00FF0F63"/>
    <w:rPr>
      <w:color w:val="2B579A"/>
      <w:shd w:val="clear" w:color="auto" w:fill="E6E6E6"/>
    </w:rPr>
  </w:style>
  <w:style w:type="character" w:customStyle="1" w:styleId="Emph">
    <w:name w:val="Emph"/>
    <w:basedOn w:val="DefaultParagraphFont"/>
    <w:uiPriority w:val="1"/>
    <w:qFormat/>
    <w:rsid w:val="00FF0F63"/>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FF0F63"/>
  </w:style>
  <w:style w:type="character" w:customStyle="1" w:styleId="Mention2">
    <w:name w:val="Mention2"/>
    <w:basedOn w:val="DefaultParagraphFont"/>
    <w:uiPriority w:val="99"/>
    <w:semiHidden/>
    <w:unhideWhenUsed/>
    <w:rsid w:val="00FF0F63"/>
    <w:rPr>
      <w:color w:val="2B579A"/>
      <w:shd w:val="clear" w:color="auto" w:fill="E6E6E6"/>
    </w:rPr>
  </w:style>
  <w:style w:type="paragraph" w:customStyle="1" w:styleId="FlashTag">
    <w:name w:val="FlashTag"/>
    <w:basedOn w:val="Normal"/>
    <w:link w:val="FlashTagChar"/>
    <w:autoRedefine/>
    <w:uiPriority w:val="4"/>
    <w:qFormat/>
    <w:rsid w:val="00FF0F63"/>
    <w:rPr>
      <w:rFonts w:asciiTheme="majorHAnsi" w:hAnsiTheme="majorHAnsi"/>
      <w:b/>
      <w:sz w:val="28"/>
    </w:rPr>
  </w:style>
  <w:style w:type="character" w:customStyle="1" w:styleId="FlashTagChar">
    <w:name w:val="FlashTag Char"/>
    <w:basedOn w:val="DefaultParagraphFont"/>
    <w:link w:val="FlashTag"/>
    <w:uiPriority w:val="4"/>
    <w:rsid w:val="00FF0F63"/>
    <w:rPr>
      <w:rFonts w:asciiTheme="majorHAnsi" w:hAnsiTheme="majorHAnsi"/>
      <w:b/>
      <w:sz w:val="28"/>
    </w:rPr>
  </w:style>
  <w:style w:type="paragraph" w:customStyle="1" w:styleId="Warrant">
    <w:name w:val="Warrant"/>
    <w:autoRedefine/>
    <w:uiPriority w:val="4"/>
    <w:qFormat/>
    <w:rsid w:val="00FF0F63"/>
    <w:pPr>
      <w:spacing w:after="160" w:line="259" w:lineRule="auto"/>
      <w:ind w:left="720"/>
    </w:pPr>
    <w:rPr>
      <w:rFonts w:ascii="Calibri" w:eastAsia="SimSun" w:hAnsi="Calibri" w:cs="Arial"/>
      <w:sz w:val="22"/>
      <w:szCs w:val="22"/>
    </w:rPr>
  </w:style>
  <w:style w:type="character" w:customStyle="1" w:styleId="m3965771245576658108gmail-styleunderline">
    <w:name w:val="m_3965771245576658108gmail-styleunderline"/>
    <w:basedOn w:val="DefaultParagraphFont"/>
    <w:rsid w:val="00FF0F63"/>
  </w:style>
  <w:style w:type="character" w:customStyle="1" w:styleId="m-8793234324905335251gmail-style13ptbold">
    <w:name w:val="m_-8793234324905335251gmail-style13ptbold"/>
    <w:basedOn w:val="DefaultParagraphFont"/>
    <w:rsid w:val="00FF0F63"/>
  </w:style>
  <w:style w:type="character" w:customStyle="1" w:styleId="EndnoteTextChar">
    <w:name w:val="Endnote Text Char"/>
    <w:basedOn w:val="DefaultParagraphFont"/>
    <w:link w:val="EndnoteText"/>
    <w:locked/>
    <w:rsid w:val="00FF0F63"/>
    <w:rPr>
      <w:rFonts w:ascii="Georgia" w:eastAsia="Times New Roman" w:hAnsi="Georgia"/>
      <w:szCs w:val="20"/>
    </w:rPr>
  </w:style>
  <w:style w:type="paragraph" w:styleId="EndnoteText">
    <w:name w:val="endnote text"/>
    <w:basedOn w:val="Normal"/>
    <w:link w:val="EndnoteTextChar"/>
    <w:unhideWhenUsed/>
    <w:rsid w:val="00FF0F63"/>
    <w:rPr>
      <w:rFonts w:ascii="Georgia" w:eastAsia="Times New Roman" w:hAnsi="Georgia"/>
      <w:sz w:val="24"/>
      <w:szCs w:val="20"/>
    </w:rPr>
  </w:style>
  <w:style w:type="character" w:customStyle="1" w:styleId="EndnoteTextChar1">
    <w:name w:val="Endnote Text Char1"/>
    <w:basedOn w:val="DefaultParagraphFont"/>
    <w:semiHidden/>
    <w:rsid w:val="00FF0F63"/>
    <w:rPr>
      <w:rFonts w:ascii="Calibri" w:hAnsi="Calibri"/>
      <w:sz w:val="20"/>
      <w:szCs w:val="20"/>
    </w:rPr>
  </w:style>
  <w:style w:type="character" w:customStyle="1" w:styleId="DateChar1">
    <w:name w:val="Date Char1"/>
    <w:basedOn w:val="DefaultParagraphFont"/>
    <w:uiPriority w:val="99"/>
    <w:rsid w:val="00FF0F63"/>
    <w:rPr>
      <w:rFonts w:ascii="Calibri" w:hAnsi="Calibri"/>
      <w:sz w:val="22"/>
    </w:rPr>
  </w:style>
  <w:style w:type="character" w:customStyle="1" w:styleId="BodyTextFirstIndentChar">
    <w:name w:val="Body Text First Indent Char"/>
    <w:basedOn w:val="BodyTextChar"/>
    <w:link w:val="BodyTextFirstIndent"/>
    <w:locked/>
    <w:rsid w:val="00FF0F63"/>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FF0F63"/>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FF0F63"/>
    <w:rPr>
      <w:rFonts w:ascii="Calibri" w:hAnsi="Calibri"/>
      <w:sz w:val="22"/>
    </w:rPr>
  </w:style>
  <w:style w:type="character" w:customStyle="1" w:styleId="BodyTextIndent2Char1">
    <w:name w:val="Body Text Indent 2 Char1"/>
    <w:basedOn w:val="DefaultParagraphFont"/>
    <w:semiHidden/>
    <w:rsid w:val="00FF0F63"/>
    <w:rPr>
      <w:rFonts w:ascii="Calibri" w:hAnsi="Calibri" w:cs="Calibri"/>
    </w:rPr>
  </w:style>
  <w:style w:type="character" w:customStyle="1" w:styleId="PlainTextChar1">
    <w:name w:val="Plain Text Char1"/>
    <w:basedOn w:val="DefaultParagraphFont"/>
    <w:semiHidden/>
    <w:rsid w:val="00FF0F63"/>
    <w:rPr>
      <w:rFonts w:ascii="Consolas" w:hAnsi="Consolas" w:cs="Calibri"/>
      <w:sz w:val="21"/>
      <w:szCs w:val="21"/>
    </w:rPr>
  </w:style>
  <w:style w:type="paragraph" w:customStyle="1" w:styleId="msolistparagraphcxspfirst">
    <w:name w:val="msolistparagraphcxspfirst"/>
    <w:basedOn w:val="Normal"/>
    <w:uiPriority w:val="99"/>
    <w:qFormat/>
    <w:rsid w:val="00FF0F63"/>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FF0F63"/>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FF0F63"/>
    <w:rPr>
      <w:rFonts w:ascii="Calibri" w:hAnsi="Calibri" w:cs="Calibri"/>
      <w:i/>
      <w:iCs/>
      <w:color w:val="000000" w:themeColor="text1"/>
    </w:rPr>
  </w:style>
  <w:style w:type="paragraph" w:customStyle="1" w:styleId="Heading2-NotBold">
    <w:name w:val="Heading 2 - Not Bold"/>
    <w:basedOn w:val="Heading2"/>
    <w:autoRedefine/>
    <w:uiPriority w:val="99"/>
    <w:qFormat/>
    <w:rsid w:val="00FF0F63"/>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FF0F63"/>
    <w:rPr>
      <w:rFonts w:ascii="Calibri" w:eastAsia="Calibri" w:hAnsi="Calibri"/>
      <w:b/>
      <w:sz w:val="22"/>
    </w:rPr>
  </w:style>
  <w:style w:type="paragraph" w:customStyle="1" w:styleId="Heading2-Bold">
    <w:name w:val="Heading 2 - Bold"/>
    <w:basedOn w:val="Normal"/>
    <w:autoRedefine/>
    <w:uiPriority w:val="99"/>
    <w:qFormat/>
    <w:rsid w:val="00FF0F63"/>
    <w:rPr>
      <w:rFonts w:eastAsia="Calibri"/>
      <w:b/>
    </w:rPr>
  </w:style>
  <w:style w:type="paragraph" w:customStyle="1" w:styleId="tag">
    <w:name w:val="%tag"/>
    <w:basedOn w:val="Normal"/>
    <w:next w:val="Normal"/>
    <w:uiPriority w:val="99"/>
    <w:qFormat/>
    <w:rsid w:val="00FF0F63"/>
    <w:rPr>
      <w:rFonts w:eastAsia="Calibri"/>
      <w:bCs/>
      <w:sz w:val="18"/>
    </w:rPr>
  </w:style>
  <w:style w:type="character" w:customStyle="1" w:styleId="Style2Char">
    <w:name w:val="Style 2 Char"/>
    <w:link w:val="Style20"/>
    <w:uiPriority w:val="99"/>
    <w:locked/>
    <w:rsid w:val="00FF0F63"/>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FF0F63"/>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FF0F6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F0F63"/>
    <w:rPr>
      <w:rFonts w:ascii="Garamond" w:eastAsia="Times New Roman" w:hAnsi="Garamond"/>
      <w:sz w:val="24"/>
      <w:szCs w:val="20"/>
      <w:u w:val="single"/>
      <w:lang w:val="x-none" w:eastAsia="x-none"/>
    </w:rPr>
  </w:style>
  <w:style w:type="character" w:customStyle="1" w:styleId="textsmallChar0">
    <w:name w:val="textsmall Char"/>
    <w:link w:val="textsmall0"/>
    <w:locked/>
    <w:rsid w:val="00FF0F63"/>
    <w:rPr>
      <w:rFonts w:ascii="Georgia" w:eastAsia="Times New Roman" w:hAnsi="Georgia"/>
      <w:sz w:val="18"/>
      <w:szCs w:val="20"/>
      <w:lang w:val="x-none" w:eastAsia="x-none"/>
    </w:rPr>
  </w:style>
  <w:style w:type="paragraph" w:customStyle="1" w:styleId="textsmall0">
    <w:name w:val="textsmall"/>
    <w:basedOn w:val="Normal"/>
    <w:link w:val="textsmallChar0"/>
    <w:qFormat/>
    <w:rsid w:val="00FF0F63"/>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FF0F63"/>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FF0F63"/>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FF0F63"/>
    <w:rPr>
      <w:rFonts w:ascii="Arial" w:eastAsia="Times New Roman" w:hAnsi="Arial" w:cs="Arial"/>
      <w:sz w:val="12"/>
    </w:rPr>
  </w:style>
  <w:style w:type="paragraph" w:customStyle="1" w:styleId="Micro">
    <w:name w:val="Micro"/>
    <w:basedOn w:val="Normal"/>
    <w:next w:val="Normal"/>
    <w:link w:val="MicroChar"/>
    <w:qFormat/>
    <w:rsid w:val="00FF0F63"/>
    <w:rPr>
      <w:rFonts w:ascii="Arial" w:eastAsia="Times New Roman" w:hAnsi="Arial" w:cs="Arial"/>
      <w:sz w:val="12"/>
    </w:rPr>
  </w:style>
  <w:style w:type="character" w:customStyle="1" w:styleId="CardNotUnderlinedChar1">
    <w:name w:val="Card Not Underlined Char1"/>
    <w:link w:val="CardNotUnderlined"/>
    <w:locked/>
    <w:rsid w:val="00FF0F63"/>
    <w:rPr>
      <w:rFonts w:ascii="Cambria" w:eastAsia="Times New Roman" w:hAnsi="Cambria"/>
      <w:sz w:val="18"/>
      <w:szCs w:val="20"/>
    </w:rPr>
  </w:style>
  <w:style w:type="paragraph" w:customStyle="1" w:styleId="h-lead">
    <w:name w:val="h-lead"/>
    <w:basedOn w:val="Normal"/>
    <w:uiPriority w:val="99"/>
    <w:qFormat/>
    <w:rsid w:val="00FF0F63"/>
    <w:pPr>
      <w:spacing w:before="100" w:beforeAutospacing="1" w:after="100" w:afterAutospacing="1"/>
    </w:pPr>
    <w:rPr>
      <w:rFonts w:eastAsia="Times New Roman"/>
      <w:sz w:val="24"/>
    </w:rPr>
  </w:style>
  <w:style w:type="paragraph" w:customStyle="1" w:styleId="intro">
    <w:name w:val="intro"/>
    <w:basedOn w:val="Normal"/>
    <w:uiPriority w:val="99"/>
    <w:qFormat/>
    <w:rsid w:val="00FF0F63"/>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FF0F63"/>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FF0F6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F0F63"/>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FF0F63"/>
    <w:rPr>
      <w:rFonts w:eastAsia="Calibri"/>
    </w:rPr>
  </w:style>
  <w:style w:type="paragraph" w:customStyle="1" w:styleId="F3-TagAuthor">
    <w:name w:val="F3 - Tag/Author"/>
    <w:basedOn w:val="Normal"/>
    <w:uiPriority w:val="99"/>
    <w:qFormat/>
    <w:rsid w:val="00FF0F63"/>
    <w:rPr>
      <w:rFonts w:eastAsia="Times New Roman"/>
      <w:b/>
    </w:rPr>
  </w:style>
  <w:style w:type="paragraph" w:customStyle="1" w:styleId="F5-UnderlineNormal">
    <w:name w:val="F5 - Underline Normal"/>
    <w:basedOn w:val="Normal"/>
    <w:uiPriority w:val="99"/>
    <w:qFormat/>
    <w:rsid w:val="00FF0F63"/>
    <w:rPr>
      <w:rFonts w:eastAsia="Calibri"/>
      <w:u w:val="single"/>
    </w:rPr>
  </w:style>
  <w:style w:type="paragraph" w:customStyle="1" w:styleId="Brief-PrimarySource">
    <w:name w:val="Brief - Primary Source"/>
    <w:basedOn w:val="Normal"/>
    <w:uiPriority w:val="99"/>
    <w:qFormat/>
    <w:rsid w:val="00FF0F63"/>
    <w:rPr>
      <w:rFonts w:eastAsia="Times New Roman"/>
      <w:b/>
      <w:sz w:val="24"/>
      <w:u w:val="single"/>
    </w:rPr>
  </w:style>
  <w:style w:type="paragraph" w:customStyle="1" w:styleId="Brief-Underline">
    <w:name w:val="Brief - Underline"/>
    <w:basedOn w:val="Normal"/>
    <w:uiPriority w:val="99"/>
    <w:qFormat/>
    <w:rsid w:val="00FF0F63"/>
    <w:rPr>
      <w:rFonts w:eastAsia="Times New Roman"/>
      <w:u w:val="single"/>
    </w:rPr>
  </w:style>
  <w:style w:type="paragraph" w:customStyle="1" w:styleId="Brief">
    <w:name w:val="Brief"/>
    <w:basedOn w:val="Brief-PrimarySource"/>
    <w:uiPriority w:val="99"/>
    <w:qFormat/>
    <w:rsid w:val="00FF0F63"/>
    <w:rPr>
      <w:b w:val="0"/>
    </w:rPr>
  </w:style>
  <w:style w:type="paragraph" w:customStyle="1" w:styleId="CM2">
    <w:name w:val="CM2"/>
    <w:basedOn w:val="Normal"/>
    <w:next w:val="Normal"/>
    <w:uiPriority w:val="99"/>
    <w:qFormat/>
    <w:rsid w:val="00FF0F63"/>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FF0F63"/>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FF0F63"/>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FF0F63"/>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FF0F63"/>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FF0F63"/>
    <w:pPr>
      <w:widowControl w:val="0"/>
      <w:spacing w:line="276" w:lineRule="atLeast"/>
    </w:pPr>
    <w:rPr>
      <w:color w:val="auto"/>
    </w:rPr>
  </w:style>
  <w:style w:type="paragraph" w:customStyle="1" w:styleId="CM34">
    <w:name w:val="CM34"/>
    <w:basedOn w:val="Default"/>
    <w:next w:val="Default"/>
    <w:uiPriority w:val="99"/>
    <w:qFormat/>
    <w:rsid w:val="00FF0F63"/>
    <w:pPr>
      <w:widowControl w:val="0"/>
    </w:pPr>
    <w:rPr>
      <w:color w:val="auto"/>
    </w:rPr>
  </w:style>
  <w:style w:type="paragraph" w:customStyle="1" w:styleId="CM56">
    <w:name w:val="CM56"/>
    <w:basedOn w:val="Default"/>
    <w:next w:val="Default"/>
    <w:uiPriority w:val="99"/>
    <w:qFormat/>
    <w:rsid w:val="00FF0F63"/>
    <w:pPr>
      <w:widowControl w:val="0"/>
    </w:pPr>
    <w:rPr>
      <w:rFonts w:eastAsia="Calibri"/>
      <w:color w:val="auto"/>
    </w:rPr>
  </w:style>
  <w:style w:type="paragraph" w:customStyle="1" w:styleId="CM58">
    <w:name w:val="CM58"/>
    <w:basedOn w:val="Default"/>
    <w:next w:val="Default"/>
    <w:uiPriority w:val="99"/>
    <w:qFormat/>
    <w:rsid w:val="00FF0F63"/>
    <w:pPr>
      <w:widowControl w:val="0"/>
    </w:pPr>
    <w:rPr>
      <w:rFonts w:eastAsia="Calibri"/>
      <w:color w:val="auto"/>
    </w:rPr>
  </w:style>
  <w:style w:type="paragraph" w:customStyle="1" w:styleId="CM57">
    <w:name w:val="CM57"/>
    <w:basedOn w:val="Default"/>
    <w:next w:val="Default"/>
    <w:uiPriority w:val="99"/>
    <w:qFormat/>
    <w:rsid w:val="00FF0F63"/>
    <w:pPr>
      <w:widowControl w:val="0"/>
    </w:pPr>
    <w:rPr>
      <w:rFonts w:eastAsia="Calibri"/>
      <w:color w:val="auto"/>
    </w:rPr>
  </w:style>
  <w:style w:type="paragraph" w:customStyle="1" w:styleId="CM1">
    <w:name w:val="CM1"/>
    <w:basedOn w:val="Default"/>
    <w:next w:val="Default"/>
    <w:uiPriority w:val="99"/>
    <w:qFormat/>
    <w:rsid w:val="00FF0F63"/>
    <w:pPr>
      <w:widowControl w:val="0"/>
    </w:pPr>
    <w:rPr>
      <w:rFonts w:eastAsia="Calibri"/>
      <w:color w:val="auto"/>
    </w:rPr>
  </w:style>
  <w:style w:type="paragraph" w:customStyle="1" w:styleId="CM49">
    <w:name w:val="CM49"/>
    <w:basedOn w:val="Default"/>
    <w:next w:val="Default"/>
    <w:uiPriority w:val="99"/>
    <w:qFormat/>
    <w:rsid w:val="00FF0F63"/>
    <w:pPr>
      <w:widowControl w:val="0"/>
    </w:pPr>
    <w:rPr>
      <w:rFonts w:eastAsia="Calibri"/>
      <w:color w:val="auto"/>
    </w:rPr>
  </w:style>
  <w:style w:type="paragraph" w:customStyle="1" w:styleId="CM41">
    <w:name w:val="CM41"/>
    <w:basedOn w:val="Default"/>
    <w:next w:val="Default"/>
    <w:uiPriority w:val="99"/>
    <w:qFormat/>
    <w:rsid w:val="00FF0F63"/>
    <w:pPr>
      <w:widowControl w:val="0"/>
    </w:pPr>
    <w:rPr>
      <w:rFonts w:eastAsia="Calibri"/>
      <w:color w:val="auto"/>
    </w:rPr>
  </w:style>
  <w:style w:type="paragraph" w:customStyle="1" w:styleId="3rdOrderPara">
    <w:name w:val="3rd Order Para"/>
    <w:basedOn w:val="Default"/>
    <w:next w:val="Default"/>
    <w:qFormat/>
    <w:rsid w:val="00FF0F63"/>
    <w:pPr>
      <w:widowControl w:val="0"/>
    </w:pPr>
    <w:rPr>
      <w:rFonts w:eastAsia="Calibri"/>
      <w:color w:val="auto"/>
    </w:rPr>
  </w:style>
  <w:style w:type="paragraph" w:customStyle="1" w:styleId="2ndOrderPara">
    <w:name w:val="2nd Order Para"/>
    <w:basedOn w:val="Default"/>
    <w:next w:val="Default"/>
    <w:qFormat/>
    <w:rsid w:val="00FF0F63"/>
    <w:pPr>
      <w:widowControl w:val="0"/>
    </w:pPr>
    <w:rPr>
      <w:rFonts w:eastAsia="Calibri"/>
      <w:color w:val="auto"/>
    </w:rPr>
  </w:style>
  <w:style w:type="paragraph" w:customStyle="1" w:styleId="Normal-SIGN2">
    <w:name w:val="Normal-SIGN2"/>
    <w:basedOn w:val="Default"/>
    <w:next w:val="Default"/>
    <w:qFormat/>
    <w:rsid w:val="00FF0F63"/>
    <w:pPr>
      <w:widowControl w:val="0"/>
    </w:pPr>
    <w:rPr>
      <w:rFonts w:eastAsia="Calibri"/>
      <w:color w:val="auto"/>
    </w:rPr>
  </w:style>
  <w:style w:type="paragraph" w:customStyle="1" w:styleId="Normal-SIGN1">
    <w:name w:val="Normal-SIGN1"/>
    <w:basedOn w:val="Default"/>
    <w:next w:val="Default"/>
    <w:uiPriority w:val="99"/>
    <w:qFormat/>
    <w:rsid w:val="00FF0F63"/>
    <w:pPr>
      <w:widowControl w:val="0"/>
    </w:pPr>
    <w:rPr>
      <w:rFonts w:eastAsia="Calibri"/>
      <w:color w:val="auto"/>
    </w:rPr>
  </w:style>
  <w:style w:type="paragraph" w:customStyle="1" w:styleId="CM3">
    <w:name w:val="CM3"/>
    <w:basedOn w:val="Default"/>
    <w:next w:val="Default"/>
    <w:uiPriority w:val="99"/>
    <w:qFormat/>
    <w:rsid w:val="00FF0F63"/>
    <w:pPr>
      <w:widowControl w:val="0"/>
      <w:spacing w:line="553" w:lineRule="atLeast"/>
    </w:pPr>
    <w:rPr>
      <w:rFonts w:eastAsia="Calibri"/>
      <w:color w:val="auto"/>
    </w:rPr>
  </w:style>
  <w:style w:type="paragraph" w:customStyle="1" w:styleId="CM33">
    <w:name w:val="CM33"/>
    <w:basedOn w:val="Default"/>
    <w:next w:val="Default"/>
    <w:uiPriority w:val="99"/>
    <w:qFormat/>
    <w:rsid w:val="00FF0F63"/>
    <w:pPr>
      <w:widowControl w:val="0"/>
    </w:pPr>
    <w:rPr>
      <w:rFonts w:eastAsia="Calibri"/>
      <w:color w:val="auto"/>
    </w:rPr>
  </w:style>
  <w:style w:type="paragraph" w:customStyle="1" w:styleId="CM37">
    <w:name w:val="CM37"/>
    <w:basedOn w:val="Default"/>
    <w:next w:val="Default"/>
    <w:uiPriority w:val="99"/>
    <w:qFormat/>
    <w:rsid w:val="00FF0F63"/>
    <w:pPr>
      <w:widowControl w:val="0"/>
    </w:pPr>
    <w:rPr>
      <w:rFonts w:eastAsia="Calibri"/>
      <w:color w:val="auto"/>
    </w:rPr>
  </w:style>
  <w:style w:type="paragraph" w:customStyle="1" w:styleId="CM7">
    <w:name w:val="CM7"/>
    <w:basedOn w:val="Default"/>
    <w:next w:val="Default"/>
    <w:uiPriority w:val="99"/>
    <w:qFormat/>
    <w:rsid w:val="00FF0F63"/>
    <w:pPr>
      <w:widowControl w:val="0"/>
      <w:spacing w:line="553" w:lineRule="atLeast"/>
    </w:pPr>
    <w:rPr>
      <w:rFonts w:eastAsia="Calibri"/>
      <w:color w:val="auto"/>
    </w:rPr>
  </w:style>
  <w:style w:type="paragraph" w:customStyle="1" w:styleId="Brief-SecondarySource">
    <w:name w:val="Brief - Secondary Source"/>
    <w:basedOn w:val="Normal"/>
    <w:qFormat/>
    <w:rsid w:val="00FF0F63"/>
    <w:rPr>
      <w:rFonts w:eastAsia="Times New Roman"/>
      <w:sz w:val="14"/>
      <w:szCs w:val="20"/>
    </w:rPr>
  </w:style>
  <w:style w:type="paragraph" w:customStyle="1" w:styleId="Brief-Card">
    <w:name w:val="Brief - Card"/>
    <w:basedOn w:val="Normal"/>
    <w:uiPriority w:val="99"/>
    <w:qFormat/>
    <w:rsid w:val="00FF0F63"/>
    <w:rPr>
      <w:rFonts w:eastAsia="Times New Roman"/>
    </w:rPr>
  </w:style>
  <w:style w:type="paragraph" w:customStyle="1" w:styleId="Pa2">
    <w:name w:val="Pa2"/>
    <w:basedOn w:val="Default"/>
    <w:next w:val="Default"/>
    <w:uiPriority w:val="99"/>
    <w:qFormat/>
    <w:rsid w:val="00FF0F63"/>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F0F63"/>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FF0F63"/>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FF0F63"/>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FF0F63"/>
    <w:pPr>
      <w:widowControl w:val="0"/>
    </w:pPr>
    <w:rPr>
      <w:rFonts w:ascii="Arial Black" w:hAnsi="Arial Black"/>
      <w:color w:val="auto"/>
    </w:rPr>
  </w:style>
  <w:style w:type="paragraph" w:customStyle="1" w:styleId="Cover1">
    <w:name w:val="Cover 1"/>
    <w:basedOn w:val="Normal"/>
    <w:next w:val="Normal"/>
    <w:uiPriority w:val="99"/>
    <w:qFormat/>
    <w:rsid w:val="00FF0F63"/>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FF0F63"/>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FF0F63"/>
    <w:pPr>
      <w:widowControl w:val="0"/>
    </w:pPr>
    <w:rPr>
      <w:color w:val="auto"/>
    </w:rPr>
  </w:style>
  <w:style w:type="paragraph" w:customStyle="1" w:styleId="Pa11">
    <w:name w:val="Pa11"/>
    <w:basedOn w:val="Normal"/>
    <w:next w:val="Normal"/>
    <w:uiPriority w:val="99"/>
    <w:qFormat/>
    <w:rsid w:val="00FF0F63"/>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FF0F63"/>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FF0F6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FF0F63"/>
    <w:pPr>
      <w:widowControl w:val="0"/>
    </w:pPr>
    <w:rPr>
      <w:rFonts w:eastAsia="Calibri"/>
      <w:color w:val="auto"/>
    </w:rPr>
  </w:style>
  <w:style w:type="paragraph" w:customStyle="1" w:styleId="CM5">
    <w:name w:val="CM5"/>
    <w:basedOn w:val="Default"/>
    <w:next w:val="Default"/>
    <w:qFormat/>
    <w:rsid w:val="00FF0F63"/>
    <w:pPr>
      <w:widowControl w:val="0"/>
      <w:spacing w:line="553" w:lineRule="atLeast"/>
    </w:pPr>
    <w:rPr>
      <w:rFonts w:eastAsia="Calibri"/>
      <w:color w:val="auto"/>
    </w:rPr>
  </w:style>
  <w:style w:type="paragraph" w:customStyle="1" w:styleId="CM28">
    <w:name w:val="CM28"/>
    <w:basedOn w:val="Default"/>
    <w:next w:val="Default"/>
    <w:uiPriority w:val="99"/>
    <w:qFormat/>
    <w:rsid w:val="00FF0F63"/>
    <w:pPr>
      <w:widowControl w:val="0"/>
    </w:pPr>
    <w:rPr>
      <w:rFonts w:eastAsia="Calibri"/>
      <w:color w:val="auto"/>
    </w:rPr>
  </w:style>
  <w:style w:type="paragraph" w:customStyle="1" w:styleId="CM8">
    <w:name w:val="CM8"/>
    <w:basedOn w:val="Default"/>
    <w:next w:val="Default"/>
    <w:uiPriority w:val="99"/>
    <w:qFormat/>
    <w:rsid w:val="00FF0F63"/>
    <w:pPr>
      <w:widowControl w:val="0"/>
    </w:pPr>
    <w:rPr>
      <w:rFonts w:eastAsia="Calibri"/>
      <w:color w:val="auto"/>
    </w:rPr>
  </w:style>
  <w:style w:type="paragraph" w:customStyle="1" w:styleId="CM6">
    <w:name w:val="CM6"/>
    <w:basedOn w:val="Default"/>
    <w:next w:val="Default"/>
    <w:uiPriority w:val="99"/>
    <w:qFormat/>
    <w:rsid w:val="00FF0F63"/>
    <w:pPr>
      <w:widowControl w:val="0"/>
      <w:spacing w:line="553" w:lineRule="atLeast"/>
    </w:pPr>
    <w:rPr>
      <w:rFonts w:eastAsia="Calibri"/>
      <w:color w:val="auto"/>
    </w:rPr>
  </w:style>
  <w:style w:type="paragraph" w:customStyle="1" w:styleId="CM22">
    <w:name w:val="CM22"/>
    <w:basedOn w:val="Default"/>
    <w:next w:val="Default"/>
    <w:uiPriority w:val="99"/>
    <w:qFormat/>
    <w:rsid w:val="00FF0F63"/>
    <w:pPr>
      <w:widowControl w:val="0"/>
    </w:pPr>
    <w:rPr>
      <w:rFonts w:eastAsia="Calibri"/>
      <w:color w:val="auto"/>
    </w:rPr>
  </w:style>
  <w:style w:type="paragraph" w:customStyle="1" w:styleId="DoubleUnderlined">
    <w:name w:val="Double Underlined"/>
    <w:basedOn w:val="Heading2"/>
    <w:autoRedefine/>
    <w:uiPriority w:val="99"/>
    <w:qFormat/>
    <w:rsid w:val="00FF0F63"/>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FF0F6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FF0F63"/>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FF0F63"/>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FF0F63"/>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FF0F63"/>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F0F63"/>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FF0F63"/>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FF0F6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FF0F63"/>
  </w:style>
  <w:style w:type="paragraph" w:customStyle="1" w:styleId="StyleUnderliningTimesNewRomanBoldNounderlineKernat16">
    <w:name w:val="Style Underlining + Times New Roman Bold No underline Kern at 16..."/>
    <w:basedOn w:val="Normal"/>
    <w:uiPriority w:val="99"/>
    <w:qFormat/>
    <w:rsid w:val="00FF0F63"/>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F0F63"/>
    <w:rPr>
      <w:rFonts w:eastAsia="Times New Roman"/>
      <w:b/>
      <w:bCs/>
      <w:kern w:val="32"/>
      <w:sz w:val="32"/>
      <w:szCs w:val="32"/>
    </w:rPr>
  </w:style>
  <w:style w:type="paragraph" w:customStyle="1" w:styleId="StyleBoldUnderliningKernat16pt">
    <w:name w:val="Style Bold Underlining + Kern at 16 pt"/>
    <w:uiPriority w:val="99"/>
    <w:qFormat/>
    <w:rsid w:val="00FF0F63"/>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FF0F63"/>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FF0F63"/>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F0F63"/>
    <w:pPr>
      <w:ind w:left="400"/>
    </w:pPr>
    <w:rPr>
      <w:rFonts w:eastAsia="Times New Roman"/>
      <w:szCs w:val="20"/>
    </w:rPr>
  </w:style>
  <w:style w:type="paragraph" w:customStyle="1" w:styleId="Paste">
    <w:name w:val="Paste"/>
    <w:basedOn w:val="card"/>
    <w:qFormat/>
    <w:rsid w:val="00FF0F63"/>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FF0F63"/>
    <w:rPr>
      <w:rFonts w:ascii="Georgia" w:eastAsia="Times New Roman" w:hAnsi="Georgia"/>
      <w:b/>
      <w:u w:val="single"/>
    </w:rPr>
  </w:style>
  <w:style w:type="paragraph" w:customStyle="1" w:styleId="UnderlineStyle0">
    <w:name w:val="Underline Style"/>
    <w:basedOn w:val="Normal"/>
    <w:link w:val="UnderlineStyleChar"/>
    <w:qFormat/>
    <w:rsid w:val="00FF0F63"/>
    <w:rPr>
      <w:rFonts w:ascii="Georgia" w:eastAsia="Times New Roman" w:hAnsi="Georgia"/>
      <w:b/>
      <w:sz w:val="24"/>
      <w:u w:val="single"/>
    </w:rPr>
  </w:style>
  <w:style w:type="paragraph" w:customStyle="1" w:styleId="Normalization">
    <w:name w:val="Normalization"/>
    <w:basedOn w:val="Normal"/>
    <w:uiPriority w:val="99"/>
    <w:qFormat/>
    <w:rsid w:val="00FF0F63"/>
    <w:rPr>
      <w:rFonts w:eastAsia="Times New Roman"/>
      <w:sz w:val="18"/>
    </w:rPr>
  </w:style>
  <w:style w:type="paragraph" w:customStyle="1" w:styleId="BreifTitle">
    <w:name w:val="Breif Title"/>
    <w:basedOn w:val="Normal"/>
    <w:autoRedefine/>
    <w:uiPriority w:val="99"/>
    <w:qFormat/>
    <w:rsid w:val="00FF0F63"/>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FF0F6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FF0F63"/>
    <w:pPr>
      <w:spacing w:before="0" w:after="0"/>
      <w:jc w:val="center"/>
      <w:outlineLvl w:val="0"/>
    </w:pPr>
    <w:rPr>
      <w:sz w:val="32"/>
      <w:szCs w:val="32"/>
      <w:lang w:bidi="ar-SA"/>
    </w:rPr>
  </w:style>
  <w:style w:type="paragraph" w:customStyle="1" w:styleId="Tagandcite">
    <w:name w:val="Tag and cite"/>
    <w:basedOn w:val="Normal"/>
    <w:autoRedefine/>
    <w:uiPriority w:val="99"/>
    <w:qFormat/>
    <w:rsid w:val="00FF0F63"/>
    <w:rPr>
      <w:rFonts w:eastAsia="Times New Roman"/>
      <w:color w:val="333333"/>
    </w:rPr>
  </w:style>
  <w:style w:type="paragraph" w:customStyle="1" w:styleId="StyleTagandCiteFranklinGothicDemi">
    <w:name w:val="Style Tag and Cite + Franklin Gothic Demi"/>
    <w:basedOn w:val="Normal"/>
    <w:autoRedefine/>
    <w:uiPriority w:val="99"/>
    <w:qFormat/>
    <w:rsid w:val="00FF0F63"/>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FF0F63"/>
    <w:rPr>
      <w:bCs/>
    </w:rPr>
  </w:style>
  <w:style w:type="paragraph" w:customStyle="1" w:styleId="tagCharCharCharCharCharCharChar">
    <w:name w:val="tag Char Char Char Char Char Char Char"/>
    <w:basedOn w:val="Normal"/>
    <w:uiPriority w:val="99"/>
    <w:qFormat/>
    <w:rsid w:val="00FF0F63"/>
    <w:rPr>
      <w:rFonts w:eastAsia="Times New Roman"/>
      <w:b/>
      <w:sz w:val="24"/>
      <w:szCs w:val="20"/>
    </w:rPr>
  </w:style>
  <w:style w:type="paragraph" w:customStyle="1" w:styleId="title-bold-medium">
    <w:name w:val="title-bold-medium"/>
    <w:basedOn w:val="Normal"/>
    <w:uiPriority w:val="99"/>
    <w:qFormat/>
    <w:rsid w:val="00FF0F63"/>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FF0F63"/>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FF0F63"/>
    <w:rPr>
      <w:rFonts w:ascii="Arial Narrow" w:eastAsia="Times New Roman" w:hAnsi="Arial Narrow"/>
      <w:b/>
      <w:sz w:val="24"/>
    </w:rPr>
  </w:style>
  <w:style w:type="paragraph" w:customStyle="1" w:styleId="BLOCKTITLE1">
    <w:name w:val="BLOCK TITLE"/>
    <w:basedOn w:val="Heading1"/>
    <w:uiPriority w:val="99"/>
    <w:qFormat/>
    <w:rsid w:val="00FF0F6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FF0F63"/>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FF0F63"/>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FF0F63"/>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FF0F63"/>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FF0F63"/>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FF0F63"/>
    <w:pPr>
      <w:spacing w:before="100" w:beforeAutospacing="1" w:after="100" w:afterAutospacing="1"/>
    </w:pPr>
    <w:rPr>
      <w:rFonts w:eastAsia="Times New Roman"/>
    </w:rPr>
  </w:style>
  <w:style w:type="paragraph" w:customStyle="1" w:styleId="ToRead">
    <w:name w:val="To Read"/>
    <w:basedOn w:val="Normal"/>
    <w:uiPriority w:val="99"/>
    <w:qFormat/>
    <w:rsid w:val="00FF0F63"/>
    <w:pPr>
      <w:ind w:left="720"/>
    </w:pPr>
    <w:rPr>
      <w:rFonts w:ascii="Verdana" w:eastAsia="Times New Roman" w:hAnsi="Verdana"/>
      <w:b/>
      <w:u w:val="single"/>
    </w:rPr>
  </w:style>
  <w:style w:type="paragraph" w:customStyle="1" w:styleId="Style1">
    <w:name w:val="Style 1"/>
    <w:basedOn w:val="Normal"/>
    <w:uiPriority w:val="99"/>
    <w:qFormat/>
    <w:rsid w:val="00FF0F63"/>
    <w:pPr>
      <w:widowControl w:val="0"/>
      <w:ind w:firstLine="216"/>
    </w:pPr>
    <w:rPr>
      <w:rFonts w:eastAsia="Times New Roman"/>
      <w:noProof/>
      <w:color w:val="000000"/>
      <w:szCs w:val="20"/>
    </w:rPr>
  </w:style>
  <w:style w:type="paragraph" w:customStyle="1" w:styleId="Style41">
    <w:name w:val="Style 4"/>
    <w:basedOn w:val="Normal"/>
    <w:uiPriority w:val="99"/>
    <w:qFormat/>
    <w:rsid w:val="00FF0F63"/>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FF0F63"/>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FF0F63"/>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FF0F63"/>
    <w:pPr>
      <w:ind w:left="1660"/>
    </w:pPr>
  </w:style>
  <w:style w:type="paragraph" w:customStyle="1" w:styleId="PageNumber1">
    <w:name w:val="Page Number1"/>
    <w:basedOn w:val="Normal"/>
    <w:next w:val="Normal"/>
    <w:uiPriority w:val="99"/>
    <w:qFormat/>
    <w:rsid w:val="00FF0F63"/>
    <w:rPr>
      <w:rFonts w:eastAsia="Times New Roman"/>
    </w:rPr>
  </w:style>
  <w:style w:type="paragraph" w:customStyle="1" w:styleId="Card1">
    <w:name w:val="Card1"/>
    <w:uiPriority w:val="99"/>
    <w:qFormat/>
    <w:rsid w:val="00FF0F63"/>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FF0F63"/>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FF0F63"/>
    <w:pPr>
      <w:ind w:left="288" w:right="288"/>
    </w:pPr>
    <w:rPr>
      <w:rFonts w:eastAsia="Times New Roman"/>
    </w:rPr>
  </w:style>
  <w:style w:type="paragraph" w:customStyle="1" w:styleId="CaseListNormal">
    <w:name w:val="Case List Normal"/>
    <w:basedOn w:val="Normal"/>
    <w:uiPriority w:val="99"/>
    <w:qFormat/>
    <w:rsid w:val="00FF0F63"/>
    <w:rPr>
      <w:rFonts w:ascii="Times" w:eastAsia="Times New Roman" w:hAnsi="Times"/>
      <w:szCs w:val="26"/>
    </w:rPr>
  </w:style>
  <w:style w:type="paragraph" w:customStyle="1" w:styleId="Body">
    <w:name w:val="Body"/>
    <w:basedOn w:val="Normal"/>
    <w:uiPriority w:val="99"/>
    <w:qFormat/>
    <w:rsid w:val="00FF0F63"/>
    <w:pPr>
      <w:outlineLvl w:val="3"/>
    </w:pPr>
    <w:rPr>
      <w:rFonts w:eastAsia="Times New Roman"/>
      <w:szCs w:val="20"/>
    </w:rPr>
  </w:style>
  <w:style w:type="paragraph" w:customStyle="1" w:styleId="3text">
    <w:name w:val="3text"/>
    <w:basedOn w:val="Normal"/>
    <w:uiPriority w:val="99"/>
    <w:qFormat/>
    <w:rsid w:val="00FF0F63"/>
    <w:pPr>
      <w:spacing w:before="100" w:beforeAutospacing="1" w:after="100" w:afterAutospacing="1"/>
    </w:pPr>
    <w:rPr>
      <w:rFonts w:eastAsia="Times New Roman"/>
      <w:sz w:val="24"/>
    </w:rPr>
  </w:style>
  <w:style w:type="paragraph" w:customStyle="1" w:styleId="TimesNewRoman12">
    <w:name w:val="TimesNewRoman12"/>
    <w:uiPriority w:val="99"/>
    <w:qFormat/>
    <w:rsid w:val="00FF0F63"/>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FF0F63"/>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FF0F63"/>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FF0F63"/>
    <w:rPr>
      <w:rFonts w:eastAsia="Times New Roman"/>
      <w:color w:val="000000"/>
      <w:sz w:val="18"/>
    </w:rPr>
  </w:style>
  <w:style w:type="paragraph" w:customStyle="1" w:styleId="text1">
    <w:name w:val="text1"/>
    <w:basedOn w:val="Normal"/>
    <w:autoRedefine/>
    <w:uiPriority w:val="99"/>
    <w:qFormat/>
    <w:rsid w:val="00FF0F63"/>
    <w:rPr>
      <w:rFonts w:eastAsia="Times New Roman"/>
      <w:szCs w:val="20"/>
    </w:rPr>
  </w:style>
  <w:style w:type="paragraph" w:customStyle="1" w:styleId="RepeatBlockHeading">
    <w:name w:val="Repeat Block Heading"/>
    <w:basedOn w:val="Normal"/>
    <w:autoRedefine/>
    <w:uiPriority w:val="99"/>
    <w:qFormat/>
    <w:rsid w:val="00FF0F63"/>
    <w:pPr>
      <w:jc w:val="center"/>
    </w:pPr>
    <w:rPr>
      <w:rFonts w:eastAsia="Times New Roman"/>
      <w:b/>
      <w:smallCaps/>
      <w:color w:val="000000"/>
      <w:sz w:val="24"/>
      <w:u w:val="thick"/>
    </w:rPr>
  </w:style>
  <w:style w:type="paragraph" w:customStyle="1" w:styleId="story-headline">
    <w:name w:val="story-headline"/>
    <w:basedOn w:val="Normal"/>
    <w:uiPriority w:val="99"/>
    <w:qFormat/>
    <w:rsid w:val="00FF0F63"/>
    <w:pPr>
      <w:spacing w:before="72" w:after="72"/>
    </w:pPr>
    <w:rPr>
      <w:rFonts w:ascii="Arial" w:eastAsia="Times New Roman" w:hAnsi="Arial"/>
      <w:b/>
      <w:bCs/>
      <w:sz w:val="26"/>
      <w:szCs w:val="26"/>
    </w:rPr>
  </w:style>
  <w:style w:type="paragraph" w:customStyle="1" w:styleId="story-body">
    <w:name w:val="story-body"/>
    <w:basedOn w:val="Normal"/>
    <w:uiPriority w:val="99"/>
    <w:qFormat/>
    <w:rsid w:val="00FF0F63"/>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FF0F63"/>
    <w:rPr>
      <w:rFonts w:ascii="Arial" w:eastAsia="Times New Roman" w:hAnsi="Arial"/>
      <w:b/>
      <w:bCs/>
    </w:rPr>
  </w:style>
  <w:style w:type="paragraph" w:customStyle="1" w:styleId="TextofCards">
    <w:name w:val="Text of Cards"/>
    <w:basedOn w:val="Normal"/>
    <w:uiPriority w:val="99"/>
    <w:qFormat/>
    <w:rsid w:val="00FF0F63"/>
    <w:rPr>
      <w:rFonts w:eastAsia="Times New Roman"/>
      <w:color w:val="000000"/>
      <w:spacing w:val="6"/>
      <w:szCs w:val="23"/>
    </w:rPr>
  </w:style>
  <w:style w:type="paragraph" w:customStyle="1" w:styleId="Corpotesto">
    <w:name w:val="Corpo testo"/>
    <w:basedOn w:val="Normal"/>
    <w:uiPriority w:val="99"/>
    <w:qFormat/>
    <w:rsid w:val="00FF0F63"/>
    <w:pPr>
      <w:widowControl w:val="0"/>
      <w:adjustRightInd w:val="0"/>
      <w:spacing w:after="283"/>
    </w:pPr>
    <w:rPr>
      <w:rFonts w:ascii="Times" w:eastAsia="Times New Roman" w:hAnsi="Times"/>
    </w:rPr>
  </w:style>
  <w:style w:type="paragraph" w:customStyle="1" w:styleId="tagCharChar1Char">
    <w:name w:val="tag Char Char1 Char"/>
    <w:uiPriority w:val="99"/>
    <w:qFormat/>
    <w:rsid w:val="00FF0F63"/>
    <w:rPr>
      <w:rFonts w:eastAsia="Times New Roman" w:cs="Calibri"/>
      <w:b/>
      <w:bCs/>
    </w:rPr>
  </w:style>
  <w:style w:type="paragraph" w:customStyle="1" w:styleId="inside-copy">
    <w:name w:val="inside-copy"/>
    <w:basedOn w:val="Normal"/>
    <w:uiPriority w:val="99"/>
    <w:qFormat/>
    <w:rsid w:val="00FF0F63"/>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FF0F63"/>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FF0F63"/>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FF0F63"/>
    <w:rPr>
      <w:rFonts w:ascii="Arial" w:hAnsi="Arial"/>
      <w:b w:val="0"/>
      <w:caps w:val="0"/>
      <w:sz w:val="20"/>
    </w:rPr>
  </w:style>
  <w:style w:type="paragraph" w:customStyle="1" w:styleId="ProjectTitleLine">
    <w:name w:val="Project Title Line"/>
    <w:basedOn w:val="Normal"/>
    <w:next w:val="Normal"/>
    <w:autoRedefine/>
    <w:uiPriority w:val="99"/>
    <w:qFormat/>
    <w:rsid w:val="00FF0F63"/>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FF0F63"/>
    <w:rPr>
      <w:rFonts w:ascii="Arial Narrow" w:eastAsia="Times New Roman" w:hAnsi="Arial Narrow"/>
      <w:strike/>
    </w:rPr>
  </w:style>
  <w:style w:type="paragraph" w:customStyle="1" w:styleId="NormalVerdana">
    <w:name w:val="Normal + Verdana"/>
    <w:aliases w:val="10 pt,White,Normal + Arial"/>
    <w:basedOn w:val="Normal"/>
    <w:uiPriority w:val="99"/>
    <w:qFormat/>
    <w:rsid w:val="00FF0F63"/>
    <w:rPr>
      <w:rFonts w:ascii="Arial" w:eastAsia="Times New Roman" w:hAnsi="Arial"/>
      <w:szCs w:val="20"/>
      <w:u w:val="single"/>
    </w:rPr>
  </w:style>
  <w:style w:type="paragraph" w:customStyle="1" w:styleId="Normal10pt">
    <w:name w:val="Normal + 10 pt"/>
    <w:basedOn w:val="Normal"/>
    <w:uiPriority w:val="99"/>
    <w:qFormat/>
    <w:rsid w:val="00FF0F63"/>
    <w:rPr>
      <w:rFonts w:eastAsia="Times New Roman"/>
      <w:szCs w:val="20"/>
    </w:rPr>
  </w:style>
  <w:style w:type="paragraph" w:customStyle="1" w:styleId="cardChar1Char">
    <w:name w:val="card Char1 Char"/>
    <w:basedOn w:val="Normal"/>
    <w:uiPriority w:val="99"/>
    <w:qFormat/>
    <w:rsid w:val="00FF0F63"/>
    <w:pPr>
      <w:ind w:left="288" w:right="288"/>
    </w:pPr>
    <w:rPr>
      <w:rFonts w:eastAsia="Times New Roman"/>
      <w:szCs w:val="20"/>
    </w:rPr>
  </w:style>
  <w:style w:type="paragraph" w:customStyle="1" w:styleId="CM12">
    <w:name w:val="CM12"/>
    <w:basedOn w:val="Default"/>
    <w:next w:val="Default"/>
    <w:uiPriority w:val="99"/>
    <w:qFormat/>
    <w:rsid w:val="00FF0F63"/>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F0F63"/>
    <w:pPr>
      <w:widowControl w:val="0"/>
      <w:spacing w:after="480"/>
    </w:pPr>
    <w:rPr>
      <w:rFonts w:ascii="Granjon LT Std" w:hAnsi="Granjon LT Std"/>
      <w:color w:val="auto"/>
    </w:rPr>
  </w:style>
  <w:style w:type="paragraph" w:customStyle="1" w:styleId="CM10">
    <w:name w:val="CM10"/>
    <w:basedOn w:val="Default"/>
    <w:next w:val="Default"/>
    <w:uiPriority w:val="99"/>
    <w:qFormat/>
    <w:rsid w:val="00FF0F63"/>
    <w:pPr>
      <w:widowControl w:val="0"/>
      <w:spacing w:line="320" w:lineRule="atLeast"/>
    </w:pPr>
    <w:rPr>
      <w:rFonts w:ascii="Granjon LT Std" w:hAnsi="Granjon LT Std"/>
      <w:color w:val="auto"/>
    </w:rPr>
  </w:style>
  <w:style w:type="paragraph" w:customStyle="1" w:styleId="bold">
    <w:name w:val="bold"/>
    <w:basedOn w:val="Normal"/>
    <w:uiPriority w:val="99"/>
    <w:qFormat/>
    <w:rsid w:val="00FF0F63"/>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FF0F63"/>
    <w:rPr>
      <w:rFonts w:ascii="Arial Narrow" w:eastAsia="Times New Roman" w:hAnsi="Arial Narrow"/>
      <w:strike/>
      <w:szCs w:val="20"/>
    </w:rPr>
  </w:style>
  <w:style w:type="paragraph" w:customStyle="1" w:styleId="textbodyblack">
    <w:name w:val="textbodyblack"/>
    <w:basedOn w:val="Normal"/>
    <w:uiPriority w:val="99"/>
    <w:qFormat/>
    <w:rsid w:val="00FF0F63"/>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FF0F6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FF0F6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FF0F6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FF0F6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FF0F63"/>
    <w:rPr>
      <w:rFonts w:ascii="Georgia" w:eastAsia="Times New Roman" w:hAnsi="Georgia"/>
      <w:b/>
      <w:bCs/>
      <w:szCs w:val="16"/>
      <w:u w:val="single"/>
    </w:rPr>
  </w:style>
  <w:style w:type="paragraph" w:customStyle="1" w:styleId="CiteCorrected">
    <w:name w:val="Cite Corrected"/>
    <w:basedOn w:val="Normal"/>
    <w:link w:val="CiteCorrectedChar"/>
    <w:qFormat/>
    <w:rsid w:val="00FF0F63"/>
    <w:rPr>
      <w:rFonts w:ascii="Georgia" w:eastAsia="Times New Roman" w:hAnsi="Georgia"/>
      <w:b/>
      <w:bCs/>
      <w:sz w:val="24"/>
      <w:szCs w:val="16"/>
      <w:u w:val="single"/>
    </w:rPr>
  </w:style>
  <w:style w:type="paragraph" w:customStyle="1" w:styleId="CardText20">
    <w:name w:val="Card Text 2"/>
    <w:basedOn w:val="CardText10"/>
    <w:link w:val="CardText2Char"/>
    <w:qFormat/>
    <w:rsid w:val="00FF0F63"/>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FF0F63"/>
    <w:pPr>
      <w:ind w:left="288"/>
    </w:pPr>
    <w:rPr>
      <w:szCs w:val="20"/>
      <w:lang w:eastAsia="zh-CN"/>
    </w:rPr>
  </w:style>
  <w:style w:type="paragraph" w:customStyle="1" w:styleId="BriefTitle2">
    <w:name w:val="Brief Title 2"/>
    <w:basedOn w:val="BriefTitle"/>
    <w:uiPriority w:val="99"/>
    <w:qFormat/>
    <w:rsid w:val="00FF0F63"/>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FF0F63"/>
    <w:rPr>
      <w:u w:val="single"/>
    </w:rPr>
  </w:style>
  <w:style w:type="paragraph" w:customStyle="1" w:styleId="StyleCardText11ptUnderline">
    <w:name w:val="Style Card Text + 11 pt Underline"/>
    <w:link w:val="StyleCardText11ptUnderlineChar"/>
    <w:qFormat/>
    <w:rsid w:val="00FF0F63"/>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FF0F63"/>
    <w:rPr>
      <w:rFonts w:ascii="Georgia" w:hAnsi="Georgia"/>
      <w:sz w:val="16"/>
    </w:rPr>
  </w:style>
  <w:style w:type="paragraph" w:customStyle="1" w:styleId="StyleMinimizedText11pt">
    <w:name w:val="Style Minimized Text + 11 pt"/>
    <w:basedOn w:val="Normal"/>
    <w:link w:val="StyleMinimizedText11ptChar"/>
    <w:qFormat/>
    <w:rsid w:val="00FF0F63"/>
    <w:rPr>
      <w:rFonts w:ascii="Georgia" w:hAnsi="Georgia"/>
      <w:sz w:val="16"/>
    </w:rPr>
  </w:style>
  <w:style w:type="character" w:customStyle="1" w:styleId="StyleMinimizedText11pt1Char">
    <w:name w:val="Style Minimized Text + 11 pt1 Char"/>
    <w:basedOn w:val="DefaultParagraphFont"/>
    <w:link w:val="StyleMinimizedText11pt1"/>
    <w:locked/>
    <w:rsid w:val="00FF0F63"/>
    <w:rPr>
      <w:rFonts w:ascii="Georgia" w:hAnsi="Georgia"/>
      <w:sz w:val="16"/>
    </w:rPr>
  </w:style>
  <w:style w:type="paragraph" w:customStyle="1" w:styleId="StyleMinimizedText11pt1">
    <w:name w:val="Style Minimized Text + 11 pt1"/>
    <w:basedOn w:val="Normal"/>
    <w:link w:val="StyleMinimizedText11pt1Char"/>
    <w:qFormat/>
    <w:rsid w:val="00FF0F63"/>
    <w:rPr>
      <w:rFonts w:ascii="Georgia" w:hAnsi="Georgia"/>
      <w:sz w:val="16"/>
    </w:rPr>
  </w:style>
  <w:style w:type="character" w:customStyle="1" w:styleId="Debate-CardSmalltextF2Char">
    <w:name w:val="Debate- Card Small text F2 Char"/>
    <w:link w:val="Debate-CardSmalltextF2"/>
    <w:locked/>
    <w:rsid w:val="00FF0F63"/>
    <w:rPr>
      <w:rFonts w:ascii="Arial Narrow" w:hAnsi="Arial Narrow"/>
      <w:sz w:val="16"/>
    </w:rPr>
  </w:style>
  <w:style w:type="paragraph" w:customStyle="1" w:styleId="Debate-CardSmalltextF2">
    <w:name w:val="Debate- Card Small text F2"/>
    <w:basedOn w:val="Normal"/>
    <w:next w:val="Normal"/>
    <w:link w:val="Debate-CardSmalltextF2Char"/>
    <w:qFormat/>
    <w:rsid w:val="00FF0F63"/>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FF0F63"/>
    <w:rPr>
      <w:rFonts w:ascii="Arial Narrow" w:hAnsi="Arial Narrow"/>
      <w:b/>
      <w:sz w:val="18"/>
      <w:u w:val="single"/>
    </w:rPr>
  </w:style>
  <w:style w:type="paragraph" w:customStyle="1" w:styleId="Debate-EmphasizedText-F5">
    <w:name w:val="Debate- Emphasized Text- F5"/>
    <w:basedOn w:val="Normal"/>
    <w:link w:val="Debate-EmphasizedText-F5Char"/>
    <w:qFormat/>
    <w:rsid w:val="00FF0F63"/>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FF0F6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F0F63"/>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FF0F63"/>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F0F63"/>
    <w:rPr>
      <w:rFonts w:ascii="Times New Roman" w:eastAsia="Times New Roman" w:hAnsi="Times New Roman" w:cs="Calibri"/>
      <w:sz w:val="16"/>
    </w:rPr>
  </w:style>
  <w:style w:type="character" w:customStyle="1" w:styleId="CardStyleChar">
    <w:name w:val="Card Style Char"/>
    <w:link w:val="CardStyle0"/>
    <w:locked/>
    <w:rsid w:val="00FF0F63"/>
    <w:rPr>
      <w:rFonts w:ascii="Calibri" w:eastAsia="Times New Roman" w:hAnsi="Calibri"/>
      <w:sz w:val="22"/>
    </w:rPr>
  </w:style>
  <w:style w:type="paragraph" w:customStyle="1" w:styleId="emactive">
    <w:name w:val="emactive"/>
    <w:basedOn w:val="Normal"/>
    <w:uiPriority w:val="99"/>
    <w:qFormat/>
    <w:rsid w:val="00FF0F63"/>
    <w:pPr>
      <w:spacing w:before="100" w:beforeAutospacing="1" w:after="100" w:afterAutospacing="1"/>
    </w:pPr>
    <w:rPr>
      <w:rFonts w:eastAsia="Times New Roman"/>
      <w:sz w:val="24"/>
    </w:rPr>
  </w:style>
  <w:style w:type="paragraph" w:customStyle="1" w:styleId="emready">
    <w:name w:val="emready"/>
    <w:basedOn w:val="Normal"/>
    <w:uiPriority w:val="99"/>
    <w:qFormat/>
    <w:rsid w:val="00FF0F63"/>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FF0F6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F0F63"/>
    <w:rPr>
      <w:rFonts w:ascii="Georgia" w:eastAsia="Times New Roman" w:hAnsi="Georgia" w:cs="Times New Roman"/>
      <w:b/>
      <w:sz w:val="24"/>
      <w:u w:val="single"/>
    </w:rPr>
  </w:style>
  <w:style w:type="character" w:customStyle="1" w:styleId="CardHighlightChar">
    <w:name w:val="Card Highlight Char"/>
    <w:link w:val="CardHighlight"/>
    <w:locked/>
    <w:rsid w:val="00FF0F6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F0F63"/>
    <w:pPr>
      <w:shd w:val="clear" w:color="auto" w:fill="66FFFF"/>
    </w:pPr>
    <w:rPr>
      <w:rFonts w:eastAsia="Calibri" w:cs="Calibri"/>
      <w:sz w:val="24"/>
      <w:u w:val="single"/>
    </w:rPr>
  </w:style>
  <w:style w:type="character" w:customStyle="1" w:styleId="BlockHeaderHiddenChar">
    <w:name w:val="Block Header Hidden Char"/>
    <w:link w:val="BlockHeaderHidden"/>
    <w:locked/>
    <w:rsid w:val="00FF0F6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F0F63"/>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FF0F63"/>
    <w:pPr>
      <w:spacing w:before="100" w:beforeAutospacing="1" w:after="100" w:afterAutospacing="1"/>
    </w:pPr>
    <w:rPr>
      <w:rFonts w:eastAsia="Times New Roman"/>
      <w:sz w:val="24"/>
    </w:rPr>
  </w:style>
  <w:style w:type="paragraph" w:customStyle="1" w:styleId="norma">
    <w:name w:val="norma"/>
    <w:basedOn w:val="Heading3"/>
    <w:uiPriority w:val="99"/>
    <w:qFormat/>
    <w:rsid w:val="00FF0F63"/>
    <w:rPr>
      <w:rFonts w:eastAsia="MS Gothic" w:cs="Arial"/>
      <w:bCs w:val="0"/>
      <w:sz w:val="24"/>
    </w:rPr>
  </w:style>
  <w:style w:type="paragraph" w:customStyle="1" w:styleId="nromal">
    <w:name w:val="nromal"/>
    <w:basedOn w:val="Normal"/>
    <w:uiPriority w:val="99"/>
    <w:qFormat/>
    <w:rsid w:val="00FF0F63"/>
    <w:pPr>
      <w:keepNext/>
      <w:keepLines/>
      <w:spacing w:before="200"/>
      <w:outlineLvl w:val="3"/>
    </w:pPr>
    <w:rPr>
      <w:rFonts w:eastAsia="Times New Roman" w:cs="Cambria"/>
      <w:b/>
      <w:iCs/>
    </w:rPr>
  </w:style>
  <w:style w:type="paragraph" w:customStyle="1" w:styleId="natural">
    <w:name w:val="natural"/>
    <w:basedOn w:val="Normal"/>
    <w:uiPriority w:val="99"/>
    <w:qFormat/>
    <w:rsid w:val="00FF0F63"/>
    <w:pPr>
      <w:keepNext/>
      <w:keepLines/>
      <w:spacing w:before="200"/>
      <w:outlineLvl w:val="3"/>
    </w:pPr>
    <w:rPr>
      <w:rFonts w:eastAsia="Times New Roman"/>
      <w:b/>
      <w:iCs/>
    </w:rPr>
  </w:style>
  <w:style w:type="paragraph" w:customStyle="1" w:styleId="nroaml">
    <w:name w:val="nroaml"/>
    <w:basedOn w:val="Normal"/>
    <w:uiPriority w:val="99"/>
    <w:qFormat/>
    <w:rsid w:val="00FF0F63"/>
    <w:pPr>
      <w:keepNext/>
      <w:keepLines/>
      <w:spacing w:before="200"/>
      <w:outlineLvl w:val="3"/>
    </w:pPr>
    <w:rPr>
      <w:rFonts w:eastAsia="Times New Roman"/>
      <w:b/>
      <w:iCs/>
    </w:rPr>
  </w:style>
  <w:style w:type="paragraph" w:customStyle="1" w:styleId="noraml">
    <w:name w:val="noraml"/>
    <w:basedOn w:val="Normal"/>
    <w:uiPriority w:val="99"/>
    <w:qFormat/>
    <w:rsid w:val="00FF0F63"/>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FF0F63"/>
    <w:rPr>
      <w:rFonts w:ascii="Georgia" w:eastAsia="Calibri" w:hAnsi="Georgia"/>
      <w:sz w:val="16"/>
      <w:szCs w:val="16"/>
    </w:rPr>
  </w:style>
  <w:style w:type="paragraph" w:customStyle="1" w:styleId="SmallSizeParagraph">
    <w:name w:val="Small Size Paragraph"/>
    <w:basedOn w:val="Normal"/>
    <w:link w:val="SmallSizeParagraphChar"/>
    <w:qFormat/>
    <w:rsid w:val="00FF0F63"/>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FF0F6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F0F63"/>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FF0F63"/>
    <w:rPr>
      <w:rFonts w:ascii="Arial" w:eastAsia="Calibri" w:hAnsi="Arial" w:cs="Arial"/>
      <w:kern w:val="2"/>
      <w:sz w:val="14"/>
      <w:szCs w:val="14"/>
      <w:lang w:eastAsia="zh-TW"/>
    </w:rPr>
  </w:style>
  <w:style w:type="paragraph" w:customStyle="1" w:styleId="CardT1">
    <w:name w:val="CardT1"/>
    <w:basedOn w:val="Normal"/>
    <w:link w:val="CardT1Char"/>
    <w:qFormat/>
    <w:rsid w:val="00FF0F6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FF0F6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FF0F63"/>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FF0F63"/>
    <w:pPr>
      <w:spacing w:before="100" w:beforeAutospacing="1" w:after="100" w:afterAutospacing="1"/>
    </w:pPr>
    <w:rPr>
      <w:rFonts w:eastAsia="Times New Roman"/>
      <w:sz w:val="24"/>
    </w:rPr>
  </w:style>
  <w:style w:type="paragraph" w:customStyle="1" w:styleId="CiteReal">
    <w:name w:val="Cite Real"/>
    <w:basedOn w:val="Normal"/>
    <w:next w:val="Normal"/>
    <w:qFormat/>
    <w:rsid w:val="00FF0F63"/>
    <w:rPr>
      <w:rFonts w:ascii="Arial" w:eastAsia="MS Mincho" w:hAnsi="Arial"/>
      <w:b/>
      <w:sz w:val="24"/>
      <w:u w:val="single"/>
    </w:rPr>
  </w:style>
  <w:style w:type="paragraph" w:customStyle="1" w:styleId="2909F619802848F09E01365C32F34654">
    <w:name w:val="2909F619802848F09E01365C32F34654"/>
    <w:uiPriority w:val="99"/>
    <w:qFormat/>
    <w:rsid w:val="00FF0F63"/>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FF0F63"/>
    <w:rPr>
      <w:rFonts w:ascii="Georgia" w:eastAsia="Calibri" w:hAnsi="Georgia"/>
      <w:u w:val="single"/>
      <w:lang w:val="x-none" w:eastAsia="zh-CN"/>
    </w:rPr>
  </w:style>
  <w:style w:type="paragraph" w:customStyle="1" w:styleId="UnderlineS">
    <w:name w:val="Underline S"/>
    <w:basedOn w:val="Normal"/>
    <w:link w:val="UnderlineSChar"/>
    <w:qFormat/>
    <w:rsid w:val="00FF0F63"/>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FF0F63"/>
    <w:rPr>
      <w:rFonts w:ascii="Georgia" w:hAnsi="Georgia"/>
      <w:sz w:val="12"/>
    </w:rPr>
  </w:style>
  <w:style w:type="paragraph" w:customStyle="1" w:styleId="Ununderlined">
    <w:name w:val="Ununderlined"/>
    <w:basedOn w:val="Normal"/>
    <w:link w:val="UnunderlinedChar"/>
    <w:qFormat/>
    <w:rsid w:val="00FF0F63"/>
    <w:rPr>
      <w:rFonts w:ascii="Georgia" w:hAnsi="Georgia"/>
      <w:sz w:val="12"/>
    </w:rPr>
  </w:style>
  <w:style w:type="character" w:customStyle="1" w:styleId="HighlightingChar">
    <w:name w:val="Highlighting Char"/>
    <w:link w:val="Highlighting"/>
    <w:locked/>
    <w:rsid w:val="00FF0F63"/>
    <w:rPr>
      <w:rFonts w:ascii="Georgia" w:hAnsi="Georgia"/>
      <w:u w:val="thick"/>
    </w:rPr>
  </w:style>
  <w:style w:type="paragraph" w:customStyle="1" w:styleId="Highlighting">
    <w:name w:val="Highlighting"/>
    <w:basedOn w:val="Normal"/>
    <w:link w:val="HighlightingChar"/>
    <w:autoRedefine/>
    <w:qFormat/>
    <w:rsid w:val="00FF0F63"/>
    <w:rPr>
      <w:rFonts w:ascii="Georgia" w:hAnsi="Georgia"/>
      <w:sz w:val="24"/>
      <w:u w:val="thick"/>
    </w:rPr>
  </w:style>
  <w:style w:type="character" w:customStyle="1" w:styleId="CITEChar">
    <w:name w:val="CITE Char"/>
    <w:link w:val="CITE"/>
    <w:locked/>
    <w:rsid w:val="00FF0F63"/>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FF0F63"/>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FF0F63"/>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FF0F63"/>
    <w:rPr>
      <w:rFonts w:ascii="Georgia" w:hAnsi="Georgia"/>
      <w:color w:val="000000"/>
      <w:sz w:val="16"/>
      <w:szCs w:val="20"/>
      <w:lang w:val="x-none" w:eastAsia="x-none"/>
    </w:rPr>
  </w:style>
  <w:style w:type="paragraph" w:customStyle="1" w:styleId="Normaltext0">
    <w:name w:val="Normal text"/>
    <w:basedOn w:val="Normal"/>
    <w:link w:val="NormaltextCharChar"/>
    <w:autoRedefine/>
    <w:qFormat/>
    <w:rsid w:val="00FF0F63"/>
    <w:pPr>
      <w:ind w:left="432"/>
    </w:pPr>
    <w:rPr>
      <w:rFonts w:ascii="Georgia" w:hAnsi="Georgia"/>
      <w:color w:val="000000"/>
      <w:sz w:val="16"/>
      <w:szCs w:val="20"/>
      <w:lang w:val="x-none" w:eastAsia="x-none"/>
    </w:rPr>
  </w:style>
  <w:style w:type="character" w:customStyle="1" w:styleId="TagofCardChar">
    <w:name w:val="Tag of Card Char"/>
    <w:link w:val="TagofCard"/>
    <w:locked/>
    <w:rsid w:val="00FF0F63"/>
    <w:rPr>
      <w:rFonts w:ascii="Georgia"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F0F63"/>
    <w:rPr>
      <w:b/>
      <w:sz w:val="28"/>
    </w:rPr>
  </w:style>
  <w:style w:type="character" w:customStyle="1" w:styleId="SourcenameChar">
    <w:name w:val="Source name Char"/>
    <w:link w:val="Sourcename"/>
    <w:locked/>
    <w:rsid w:val="00FF0F63"/>
    <w:rPr>
      <w:rFonts w:ascii="Georgia" w:hAnsi="Georgia"/>
      <w:b/>
      <w:bCs/>
      <w:color w:val="000000"/>
      <w:sz w:val="20"/>
      <w:szCs w:val="20"/>
      <w:lang w:val="x-none" w:eastAsia="x-none"/>
    </w:rPr>
  </w:style>
  <w:style w:type="paragraph" w:customStyle="1" w:styleId="Sourcename">
    <w:name w:val="Source name"/>
    <w:basedOn w:val="Normaltext0"/>
    <w:link w:val="SourcenameChar"/>
    <w:autoRedefine/>
    <w:qFormat/>
    <w:rsid w:val="00FF0F63"/>
    <w:rPr>
      <w:b/>
      <w:bCs/>
      <w:sz w:val="20"/>
    </w:rPr>
  </w:style>
  <w:style w:type="character" w:customStyle="1" w:styleId="underlinedcardChar">
    <w:name w:val="underlined card Char"/>
    <w:link w:val="underlinedcard0"/>
    <w:locked/>
    <w:rsid w:val="00FF0F63"/>
    <w:rPr>
      <w:rFonts w:ascii="Georgia" w:hAnsi="Georgia"/>
      <w:color w:val="000000"/>
      <w:szCs w:val="20"/>
      <w:u w:val="single"/>
      <w:lang w:val="x-none" w:eastAsia="x-none"/>
    </w:rPr>
  </w:style>
  <w:style w:type="paragraph" w:customStyle="1" w:styleId="underlinedcard0">
    <w:name w:val="underlined card"/>
    <w:basedOn w:val="Normaltext0"/>
    <w:link w:val="underlinedcardChar"/>
    <w:autoRedefine/>
    <w:qFormat/>
    <w:rsid w:val="00FF0F63"/>
    <w:rPr>
      <w:sz w:val="24"/>
      <w:u w:val="single"/>
    </w:rPr>
  </w:style>
  <w:style w:type="paragraph" w:customStyle="1" w:styleId="FullText">
    <w:name w:val="Full Text"/>
    <w:basedOn w:val="Normal"/>
    <w:uiPriority w:val="99"/>
    <w:qFormat/>
    <w:rsid w:val="00FF0F63"/>
    <w:rPr>
      <w:rFonts w:eastAsia="Times New Roman"/>
      <w:sz w:val="16"/>
    </w:rPr>
  </w:style>
  <w:style w:type="character" w:customStyle="1" w:styleId="TextUnderlineChar">
    <w:name w:val="Text Underline Char"/>
    <w:link w:val="TextUnderline"/>
    <w:locked/>
    <w:rsid w:val="00FF0F63"/>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F0F63"/>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FF0F63"/>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F0F63"/>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FF0F63"/>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F0F63"/>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FF0F63"/>
    <w:pPr>
      <w:spacing w:before="240"/>
      <w:outlineLvl w:val="2"/>
    </w:pPr>
    <w:rPr>
      <w:rFonts w:eastAsia="Times New Roman"/>
      <w:b/>
    </w:rPr>
  </w:style>
  <w:style w:type="character" w:customStyle="1" w:styleId="CiteCardChar">
    <w:name w:val="Cite_Card Char"/>
    <w:link w:val="CiteCard0"/>
    <w:locked/>
    <w:rsid w:val="00FF0F63"/>
    <w:rPr>
      <w:rFonts w:ascii="Times New Roman" w:eastAsia="Times New Roman" w:hAnsi="Times New Roman" w:cs="Arial"/>
      <w:bCs/>
      <w:sz w:val="20"/>
      <w:szCs w:val="20"/>
    </w:rPr>
  </w:style>
  <w:style w:type="paragraph" w:customStyle="1" w:styleId="CiteCard0">
    <w:name w:val="Cite_Card"/>
    <w:link w:val="CiteCardChar"/>
    <w:qFormat/>
    <w:rsid w:val="00FF0F63"/>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FF0F63"/>
    <w:pPr>
      <w:widowControl w:val="0"/>
    </w:pPr>
    <w:rPr>
      <w:rFonts w:eastAsia="MS Mincho"/>
      <w:color w:val="auto"/>
    </w:rPr>
  </w:style>
  <w:style w:type="character" w:customStyle="1" w:styleId="StyleStyle49pt6Char">
    <w:name w:val="Style Style4 + 9 pt6 Char"/>
    <w:basedOn w:val="Style4Char"/>
    <w:link w:val="StyleStyle49pt6"/>
    <w:locked/>
    <w:rsid w:val="00FF0F63"/>
    <w:rPr>
      <w:rFonts w:ascii="Georgia" w:eastAsia="Times New Roman" w:hAnsi="Georgia"/>
      <w:u w:val="single"/>
      <w:lang w:val="x-none"/>
    </w:rPr>
  </w:style>
  <w:style w:type="paragraph" w:customStyle="1" w:styleId="StyleStyle49pt6">
    <w:name w:val="Style Style4 + 9 pt6"/>
    <w:basedOn w:val="Style4"/>
    <w:link w:val="StyleStyle49pt6Char"/>
    <w:qFormat/>
    <w:rsid w:val="00FF0F63"/>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FF0F6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FF0F63"/>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FF0F6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F0F63"/>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F0F6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F0F63"/>
    <w:rPr>
      <w:rFonts w:ascii="Georgia" w:hAnsi="Georgia" w:cs="Calibri"/>
      <w:b/>
      <w:bCs/>
      <w:sz w:val="24"/>
      <w:u w:val="single"/>
    </w:rPr>
  </w:style>
  <w:style w:type="character" w:customStyle="1" w:styleId="DebatenoramlChar">
    <w:name w:val="Debatenoraml Char"/>
    <w:link w:val="Debatenoraml"/>
    <w:locked/>
    <w:rsid w:val="00FF0F63"/>
    <w:rPr>
      <w:rFonts w:ascii="Times New Roman" w:hAnsi="Times New Roman" w:cs="Times New Roman"/>
    </w:rPr>
  </w:style>
  <w:style w:type="paragraph" w:customStyle="1" w:styleId="Debatenoraml">
    <w:name w:val="Debatenoraml"/>
    <w:basedOn w:val="NoSpacing"/>
    <w:link w:val="DebatenoramlChar"/>
    <w:qFormat/>
    <w:rsid w:val="00FF0F63"/>
    <w:pPr>
      <w:spacing w:before="0" w:line="240" w:lineRule="auto"/>
    </w:pPr>
    <w:rPr>
      <w:rFonts w:ascii="Times New Roman" w:hAnsi="Times New Roman" w:cs="Times New Roman"/>
    </w:rPr>
  </w:style>
  <w:style w:type="paragraph" w:customStyle="1" w:styleId="SynergyTag">
    <w:name w:val="SynergyTag"/>
    <w:basedOn w:val="Normal"/>
    <w:uiPriority w:val="99"/>
    <w:qFormat/>
    <w:rsid w:val="00FF0F63"/>
    <w:rPr>
      <w:rFonts w:eastAsia="Calibri"/>
      <w:b/>
    </w:rPr>
  </w:style>
  <w:style w:type="character" w:customStyle="1" w:styleId="QualsChar">
    <w:name w:val="Quals Char"/>
    <w:link w:val="Quals"/>
    <w:locked/>
    <w:rsid w:val="00FF0F63"/>
    <w:rPr>
      <w:rFonts w:ascii="Georgia" w:eastAsia="Calibri" w:hAnsi="Georgia"/>
      <w:sz w:val="18"/>
    </w:rPr>
  </w:style>
  <w:style w:type="paragraph" w:customStyle="1" w:styleId="Quals">
    <w:name w:val="Quals"/>
    <w:basedOn w:val="Normal"/>
    <w:link w:val="QualsChar"/>
    <w:qFormat/>
    <w:rsid w:val="00FF0F63"/>
    <w:rPr>
      <w:rFonts w:ascii="Georgia" w:eastAsia="Calibri" w:hAnsi="Georgia"/>
      <w:sz w:val="18"/>
    </w:rPr>
  </w:style>
  <w:style w:type="paragraph" w:customStyle="1" w:styleId="times">
    <w:name w:val="times"/>
    <w:basedOn w:val="Normal"/>
    <w:qFormat/>
    <w:rsid w:val="00FF0F63"/>
    <w:pPr>
      <w:spacing w:before="100" w:beforeAutospacing="1" w:after="100" w:afterAutospacing="1"/>
    </w:pPr>
    <w:rPr>
      <w:rFonts w:eastAsia="Times New Roman"/>
      <w:sz w:val="24"/>
    </w:rPr>
  </w:style>
  <w:style w:type="paragraph" w:customStyle="1" w:styleId="BodyA">
    <w:name w:val="Body A"/>
    <w:uiPriority w:val="99"/>
    <w:qFormat/>
    <w:rsid w:val="00FF0F63"/>
    <w:rPr>
      <w:rFonts w:ascii="Helvetica" w:eastAsia="ヒラギノ角ゴ Pro W3" w:hAnsi="Helvetica" w:cs="Times New Roman"/>
      <w:color w:val="000000"/>
      <w:szCs w:val="20"/>
    </w:rPr>
  </w:style>
  <w:style w:type="character" w:customStyle="1" w:styleId="StarredChar">
    <w:name w:val="Starred Char"/>
    <w:link w:val="Starred"/>
    <w:locked/>
    <w:rsid w:val="00FF0F63"/>
    <w:rPr>
      <w:rFonts w:ascii="Georgia" w:eastAsia="Times New Roman" w:hAnsi="Georgia"/>
      <w:b/>
      <w:caps/>
      <w:szCs w:val="28"/>
      <w:u w:val="single"/>
    </w:rPr>
  </w:style>
  <w:style w:type="paragraph" w:customStyle="1" w:styleId="Starred">
    <w:name w:val="Starred"/>
    <w:basedOn w:val="Normal"/>
    <w:link w:val="StarredChar"/>
    <w:qFormat/>
    <w:rsid w:val="00FF0F63"/>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FF0F63"/>
    <w:rPr>
      <w:rFonts w:ascii="Georgia" w:eastAsia="Times New Roman" w:hAnsi="Georgia"/>
      <w:b/>
      <w:caps/>
      <w:szCs w:val="28"/>
      <w:u w:val="single"/>
    </w:rPr>
  </w:style>
  <w:style w:type="paragraph" w:customStyle="1" w:styleId="NotStarred">
    <w:name w:val="NotStarred"/>
    <w:basedOn w:val="Normal"/>
    <w:link w:val="NotStarredChar"/>
    <w:qFormat/>
    <w:rsid w:val="00FF0F63"/>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FF0F63"/>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FF0F6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F0F63"/>
    <w:pPr>
      <w:pBdr>
        <w:top w:val="single" w:sz="4" w:space="0" w:color="auto"/>
        <w:left w:val="single" w:sz="4" w:space="0" w:color="auto"/>
        <w:bottom w:val="single" w:sz="4" w:space="0" w:color="auto"/>
        <w:right w:val="single" w:sz="4" w:space="0" w:color="auto"/>
      </w:pBdr>
      <w:spacing w:after="160" w:line="259" w:lineRule="auto"/>
    </w:pPr>
    <w:rPr>
      <w:rFonts w:ascii="Times New Roman" w:eastAsiaTheme="minorEastAsia" w:hAnsi="Times New Roman" w:cs="Times New Roman"/>
      <w:bdr w:val="single" w:sz="4" w:space="0" w:color="auto" w:frame="1"/>
      <w:lang w:val="en-US"/>
    </w:rPr>
  </w:style>
  <w:style w:type="character" w:customStyle="1" w:styleId="H4TagChar1">
    <w:name w:val="H4 (Tag) Char1"/>
    <w:link w:val="H4Tag"/>
    <w:locked/>
    <w:rsid w:val="00FF0F63"/>
    <w:rPr>
      <w:rFonts w:ascii="Georgia" w:eastAsia="Calibri" w:hAnsi="Georgia"/>
      <w:b/>
    </w:rPr>
  </w:style>
  <w:style w:type="paragraph" w:customStyle="1" w:styleId="H4Tag">
    <w:name w:val="H4 (Tag)"/>
    <w:basedOn w:val="Normal"/>
    <w:link w:val="H4TagChar1"/>
    <w:qFormat/>
    <w:rsid w:val="00FF0F63"/>
    <w:rPr>
      <w:rFonts w:ascii="Georgia" w:eastAsia="Calibri" w:hAnsi="Georgia"/>
      <w:b/>
      <w:sz w:val="24"/>
    </w:rPr>
  </w:style>
  <w:style w:type="paragraph" w:customStyle="1" w:styleId="CM25">
    <w:name w:val="CM25"/>
    <w:basedOn w:val="Default"/>
    <w:next w:val="Default"/>
    <w:qFormat/>
    <w:rsid w:val="00FF0F63"/>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FF0F63"/>
    <w:rPr>
      <w:rFonts w:ascii="Georgia" w:hAnsi="Georgia"/>
      <w:b/>
    </w:rPr>
  </w:style>
  <w:style w:type="paragraph" w:customStyle="1" w:styleId="Debate-CardTagandCite-F6">
    <w:name w:val="Debate- Card Tag and Cite- F6"/>
    <w:basedOn w:val="Normal"/>
    <w:link w:val="Debate-CardTagandCite-F6Char"/>
    <w:qFormat/>
    <w:rsid w:val="00FF0F63"/>
    <w:pPr>
      <w:contextualSpacing/>
    </w:pPr>
    <w:rPr>
      <w:rFonts w:ascii="Georgia" w:hAnsi="Georgia"/>
      <w:b/>
      <w:sz w:val="24"/>
    </w:rPr>
  </w:style>
  <w:style w:type="paragraph" w:customStyle="1" w:styleId="Cardtext0">
    <w:name w:val="Card text"/>
    <w:link w:val="CardtextChar0"/>
    <w:qFormat/>
    <w:rsid w:val="00FF0F63"/>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FF0F63"/>
    <w:rPr>
      <w:rFonts w:ascii="Georgia" w:eastAsia="Times New Roman" w:hAnsi="Georgia"/>
      <w:b/>
      <w:szCs w:val="28"/>
      <w:u w:val="single"/>
    </w:rPr>
  </w:style>
  <w:style w:type="paragraph" w:customStyle="1" w:styleId="NewHeading2">
    <w:name w:val="NewHeading2"/>
    <w:basedOn w:val="Normal"/>
    <w:link w:val="NewHeading2Char"/>
    <w:qFormat/>
    <w:rsid w:val="00FF0F63"/>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FF0F63"/>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FF0F63"/>
    <w:rPr>
      <w:rFonts w:eastAsia="Calibri"/>
    </w:rPr>
  </w:style>
  <w:style w:type="paragraph" w:customStyle="1" w:styleId="Card6pt">
    <w:name w:val="Card 6pt"/>
    <w:basedOn w:val="card"/>
    <w:uiPriority w:val="99"/>
    <w:qFormat/>
    <w:rsid w:val="00FF0F63"/>
    <w:rPr>
      <w:rFonts w:ascii="Georgia" w:eastAsia="Calibri" w:hAnsi="Georgia"/>
      <w:bCs/>
      <w:color w:val="000000"/>
      <w:sz w:val="12"/>
      <w:szCs w:val="20"/>
    </w:rPr>
  </w:style>
  <w:style w:type="character" w:customStyle="1" w:styleId="FullCiteChar">
    <w:name w:val="Full Cite Char"/>
    <w:link w:val="FullCite"/>
    <w:locked/>
    <w:rsid w:val="00FF0F63"/>
    <w:rPr>
      <w:rFonts w:ascii="Garamond" w:eastAsia="Calibri" w:hAnsi="Garamond"/>
    </w:rPr>
  </w:style>
  <w:style w:type="paragraph" w:customStyle="1" w:styleId="FullCite">
    <w:name w:val="Full Cite"/>
    <w:basedOn w:val="Normal"/>
    <w:next w:val="Normal"/>
    <w:link w:val="FullCiteChar"/>
    <w:qFormat/>
    <w:rsid w:val="00FF0F63"/>
    <w:rPr>
      <w:rFonts w:ascii="Garamond" w:eastAsia="Calibri" w:hAnsi="Garamond"/>
      <w:sz w:val="24"/>
    </w:rPr>
  </w:style>
  <w:style w:type="character" w:customStyle="1" w:styleId="StyleCardStyleBlackUnderlineChar">
    <w:name w:val="Style Card Style + Black Underline Char"/>
    <w:link w:val="StyleCardStyleBlackUnderline"/>
    <w:locked/>
    <w:rsid w:val="00FF0F6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F0F63"/>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FF0F63"/>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FF0F63"/>
    <w:rPr>
      <w:rFonts w:ascii="Georgia" w:hAnsi="Georgia"/>
      <w:u w:val="single"/>
      <w:lang w:eastAsia="zh-CN"/>
    </w:rPr>
  </w:style>
  <w:style w:type="paragraph" w:customStyle="1" w:styleId="StylecardThickunderline">
    <w:name w:val="Style card + Thick underline"/>
    <w:basedOn w:val="card"/>
    <w:link w:val="StylecardThickunderlineChar"/>
    <w:qFormat/>
    <w:rsid w:val="00FF0F63"/>
    <w:rPr>
      <w:rFonts w:ascii="Georgia" w:hAnsi="Georgia"/>
      <w:sz w:val="24"/>
      <w:u w:val="single"/>
      <w:lang w:eastAsia="zh-CN"/>
    </w:rPr>
  </w:style>
  <w:style w:type="character" w:customStyle="1" w:styleId="StylecardBoldThickunderlineChar">
    <w:name w:val="Style card + Bold Thick underline Char"/>
    <w:link w:val="StylecardBoldThickunderline"/>
    <w:locked/>
    <w:rsid w:val="00FF0F63"/>
    <w:rPr>
      <w:rFonts w:ascii="Georgia" w:hAnsi="Georgia"/>
      <w:b/>
      <w:bCs/>
      <w:u w:val="single"/>
      <w:lang w:eastAsia="zh-CN"/>
    </w:rPr>
  </w:style>
  <w:style w:type="paragraph" w:customStyle="1" w:styleId="StylecardBoldThickunderline">
    <w:name w:val="Style card + Bold Thick underline"/>
    <w:basedOn w:val="card"/>
    <w:link w:val="StylecardBoldThickunderlineChar"/>
    <w:qFormat/>
    <w:rsid w:val="00FF0F63"/>
    <w:rPr>
      <w:rFonts w:ascii="Georgia" w:hAnsi="Georgia"/>
      <w:b/>
      <w:bCs/>
      <w:sz w:val="24"/>
      <w:u w:val="single"/>
      <w:lang w:eastAsia="zh-CN"/>
    </w:rPr>
  </w:style>
  <w:style w:type="paragraph" w:customStyle="1" w:styleId="CM27">
    <w:name w:val="CM27"/>
    <w:basedOn w:val="Default"/>
    <w:next w:val="Default"/>
    <w:qFormat/>
    <w:rsid w:val="00FF0F63"/>
    <w:pPr>
      <w:spacing w:after="200" w:line="276" w:lineRule="auto"/>
    </w:pPr>
    <w:rPr>
      <w:rFonts w:eastAsia="Calibri"/>
      <w:color w:val="auto"/>
      <w:sz w:val="22"/>
    </w:rPr>
  </w:style>
  <w:style w:type="paragraph" w:customStyle="1" w:styleId="font-null">
    <w:name w:val="font-null"/>
    <w:basedOn w:val="Normal"/>
    <w:uiPriority w:val="99"/>
    <w:qFormat/>
    <w:rsid w:val="00FF0F63"/>
    <w:pPr>
      <w:spacing w:before="100" w:beforeAutospacing="1" w:after="100" w:afterAutospacing="1"/>
    </w:pPr>
    <w:rPr>
      <w:rFonts w:eastAsia="Times New Roman"/>
      <w:sz w:val="24"/>
    </w:rPr>
  </w:style>
  <w:style w:type="paragraph" w:customStyle="1" w:styleId="rteindent1">
    <w:name w:val="rteindent1"/>
    <w:basedOn w:val="Normal"/>
    <w:uiPriority w:val="99"/>
    <w:qFormat/>
    <w:rsid w:val="00FF0F63"/>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FF0F63"/>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FF0F63"/>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FF0F63"/>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FF0F63"/>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FF0F63"/>
    <w:pPr>
      <w:spacing w:before="100" w:beforeAutospacing="1" w:after="100" w:afterAutospacing="1"/>
    </w:pPr>
    <w:rPr>
      <w:rFonts w:eastAsia="Times New Roman"/>
      <w:sz w:val="24"/>
    </w:rPr>
  </w:style>
  <w:style w:type="paragraph" w:customStyle="1" w:styleId="class">
    <w:name w:val="class"/>
    <w:basedOn w:val="Normal"/>
    <w:uiPriority w:val="99"/>
    <w:qFormat/>
    <w:rsid w:val="00FF0F63"/>
    <w:pPr>
      <w:spacing w:before="100" w:beforeAutospacing="1" w:after="100" w:afterAutospacing="1"/>
    </w:pPr>
    <w:rPr>
      <w:rFonts w:eastAsia="Times New Roman"/>
      <w:sz w:val="24"/>
    </w:rPr>
  </w:style>
  <w:style w:type="character" w:customStyle="1" w:styleId="blocktitleChar0">
    <w:name w:val="block title Char"/>
    <w:link w:val="blocktitle0"/>
    <w:locked/>
    <w:rsid w:val="00FF0F63"/>
    <w:rPr>
      <w:rFonts w:ascii="Calibri" w:eastAsia="Calibri" w:hAnsi="Calibri"/>
      <w:b/>
      <w:caps/>
      <w:sz w:val="28"/>
      <w:szCs w:val="28"/>
      <w:lang w:val="es-ES"/>
    </w:rPr>
  </w:style>
  <w:style w:type="paragraph" w:customStyle="1" w:styleId="Pa6">
    <w:name w:val="Pa6"/>
    <w:basedOn w:val="Normal"/>
    <w:next w:val="Normal"/>
    <w:uiPriority w:val="99"/>
    <w:qFormat/>
    <w:rsid w:val="00FF0F63"/>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FF0F63"/>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FF0F63"/>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FF0F63"/>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FF0F63"/>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FF0F63"/>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FF0F63"/>
    <w:rPr>
      <w:rFonts w:ascii="Georgia"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F0F63"/>
    <w:pPr>
      <w:spacing w:after="160" w:line="259" w:lineRule="auto"/>
    </w:pPr>
    <w:rPr>
      <w:rFonts w:ascii="Georgia" w:eastAsiaTheme="minorEastAsia" w:hAnsi="Georgia"/>
      <w:b/>
      <w:bCs/>
      <w:lang w:val="en-US"/>
    </w:rPr>
  </w:style>
  <w:style w:type="paragraph" w:customStyle="1" w:styleId="summary">
    <w:name w:val="summary"/>
    <w:basedOn w:val="Normal"/>
    <w:uiPriority w:val="99"/>
    <w:qFormat/>
    <w:rsid w:val="00FF0F63"/>
    <w:pPr>
      <w:spacing w:before="100" w:beforeAutospacing="1" w:after="100" w:afterAutospacing="1"/>
    </w:pPr>
    <w:rPr>
      <w:rFonts w:eastAsia="Times New Roman"/>
      <w:sz w:val="24"/>
    </w:rPr>
  </w:style>
  <w:style w:type="paragraph" w:customStyle="1" w:styleId="Caption2">
    <w:name w:val="Caption2"/>
    <w:basedOn w:val="Normal"/>
    <w:uiPriority w:val="99"/>
    <w:qFormat/>
    <w:rsid w:val="00FF0F63"/>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FF0F6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F0F63"/>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FF0F63"/>
    <w:pPr>
      <w:jc w:val="center"/>
    </w:pPr>
    <w:rPr>
      <w:rFonts w:ascii="Book Antiqua" w:eastAsia="Times New Roman" w:hAnsi="Book Antiqua"/>
      <w:b/>
      <w:sz w:val="28"/>
    </w:rPr>
  </w:style>
  <w:style w:type="paragraph" w:customStyle="1" w:styleId="Little">
    <w:name w:val="Little"/>
    <w:basedOn w:val="Normal"/>
    <w:next w:val="Normal"/>
    <w:link w:val="LittleChar"/>
    <w:qFormat/>
    <w:rsid w:val="00FF0F63"/>
    <w:pPr>
      <w:ind w:left="288"/>
    </w:pPr>
    <w:rPr>
      <w:rFonts w:eastAsia="Times New Roman"/>
      <w:sz w:val="16"/>
    </w:rPr>
  </w:style>
  <w:style w:type="paragraph" w:customStyle="1" w:styleId="AAAcard">
    <w:name w:val="AAAcard"/>
    <w:basedOn w:val="Normal"/>
    <w:uiPriority w:val="99"/>
    <w:qFormat/>
    <w:rsid w:val="00FF0F63"/>
    <w:pPr>
      <w:ind w:left="288" w:right="288"/>
    </w:pPr>
    <w:rPr>
      <w:rFonts w:eastAsia="Times New Roman"/>
    </w:rPr>
  </w:style>
  <w:style w:type="paragraph" w:customStyle="1" w:styleId="Caption3">
    <w:name w:val="Caption3"/>
    <w:basedOn w:val="Normal"/>
    <w:uiPriority w:val="99"/>
    <w:qFormat/>
    <w:rsid w:val="00FF0F63"/>
    <w:pPr>
      <w:spacing w:before="100" w:beforeAutospacing="1" w:after="100" w:afterAutospacing="1"/>
    </w:pPr>
    <w:rPr>
      <w:rFonts w:eastAsia="Times New Roman"/>
      <w:sz w:val="24"/>
    </w:rPr>
  </w:style>
  <w:style w:type="paragraph" w:customStyle="1" w:styleId="body-12-5">
    <w:name w:val="body-12-5"/>
    <w:basedOn w:val="Normal"/>
    <w:uiPriority w:val="99"/>
    <w:qFormat/>
    <w:rsid w:val="00FF0F63"/>
    <w:pPr>
      <w:spacing w:before="100" w:beforeAutospacing="1" w:after="100" w:afterAutospacing="1"/>
    </w:pPr>
    <w:rPr>
      <w:rFonts w:eastAsia="Times New Roman"/>
      <w:sz w:val="24"/>
    </w:rPr>
  </w:style>
  <w:style w:type="paragraph" w:customStyle="1" w:styleId="infuse">
    <w:name w:val="infuse"/>
    <w:basedOn w:val="Normal"/>
    <w:uiPriority w:val="99"/>
    <w:qFormat/>
    <w:rsid w:val="00FF0F63"/>
    <w:pPr>
      <w:spacing w:before="100" w:beforeAutospacing="1" w:after="100" w:afterAutospacing="1"/>
    </w:pPr>
    <w:rPr>
      <w:rFonts w:eastAsia="Times New Roman"/>
      <w:sz w:val="24"/>
    </w:rPr>
  </w:style>
  <w:style w:type="paragraph" w:customStyle="1" w:styleId="fontreg">
    <w:name w:val="font_reg"/>
    <w:basedOn w:val="Normal"/>
    <w:uiPriority w:val="99"/>
    <w:qFormat/>
    <w:rsid w:val="00FF0F63"/>
    <w:pPr>
      <w:spacing w:before="100" w:beforeAutospacing="1" w:after="100" w:afterAutospacing="1"/>
    </w:pPr>
    <w:rPr>
      <w:rFonts w:eastAsia="Times New Roman"/>
      <w:sz w:val="24"/>
    </w:rPr>
  </w:style>
  <w:style w:type="paragraph" w:customStyle="1" w:styleId="CITEF3">
    <w:name w:val="CITE F3"/>
    <w:uiPriority w:val="99"/>
    <w:qFormat/>
    <w:rsid w:val="00FF0F63"/>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FF0F6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F0F6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F0F6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F0F63"/>
    <w:pPr>
      <w:spacing w:after="200"/>
    </w:pPr>
    <w:rPr>
      <w:rFonts w:ascii="Calibri" w:eastAsia="Calibri" w:hAnsi="Calibri" w:cs="Times New Roman"/>
      <w:sz w:val="20"/>
      <w:szCs w:val="20"/>
      <w:u w:val="single"/>
    </w:rPr>
  </w:style>
  <w:style w:type="paragraph" w:customStyle="1" w:styleId="hotroute1">
    <w:name w:val="hot route!"/>
    <w:basedOn w:val="Normal"/>
    <w:qFormat/>
    <w:rsid w:val="00FF0F63"/>
    <w:pPr>
      <w:ind w:left="144"/>
    </w:pPr>
    <w:rPr>
      <w:rFonts w:ascii="Cambria" w:eastAsia="Calibri" w:hAnsi="Cambria"/>
      <w:sz w:val="24"/>
    </w:rPr>
  </w:style>
  <w:style w:type="paragraph" w:customStyle="1" w:styleId="FreeFormA">
    <w:name w:val="Free Form A"/>
    <w:autoRedefine/>
    <w:uiPriority w:val="99"/>
    <w:qFormat/>
    <w:rsid w:val="00FF0F63"/>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FF0F63"/>
    <w:pPr>
      <w:spacing w:before="100" w:beforeAutospacing="1" w:after="100" w:afterAutospacing="1"/>
    </w:pPr>
    <w:rPr>
      <w:rFonts w:eastAsia="Times New Roman"/>
      <w:sz w:val="24"/>
    </w:rPr>
  </w:style>
  <w:style w:type="paragraph" w:customStyle="1" w:styleId="subheader">
    <w:name w:val="subheader"/>
    <w:basedOn w:val="Normal"/>
    <w:uiPriority w:val="99"/>
    <w:qFormat/>
    <w:rsid w:val="00FF0F63"/>
    <w:pPr>
      <w:spacing w:before="100" w:beforeAutospacing="1" w:after="100" w:afterAutospacing="1"/>
    </w:pPr>
    <w:rPr>
      <w:rFonts w:eastAsia="Times New Roman"/>
      <w:sz w:val="24"/>
    </w:rPr>
  </w:style>
  <w:style w:type="paragraph" w:customStyle="1" w:styleId="firstletter">
    <w:name w:val="firstletter"/>
    <w:basedOn w:val="Normal"/>
    <w:uiPriority w:val="99"/>
    <w:qFormat/>
    <w:rsid w:val="00FF0F63"/>
    <w:pPr>
      <w:spacing w:before="100" w:beforeAutospacing="1" w:after="100" w:afterAutospacing="1"/>
    </w:pPr>
    <w:rPr>
      <w:rFonts w:eastAsia="Times New Roman"/>
      <w:sz w:val="24"/>
    </w:rPr>
  </w:style>
  <w:style w:type="paragraph" w:customStyle="1" w:styleId="more">
    <w:name w:val="more"/>
    <w:basedOn w:val="Normal"/>
    <w:uiPriority w:val="99"/>
    <w:qFormat/>
    <w:rsid w:val="00FF0F63"/>
    <w:pPr>
      <w:spacing w:before="100" w:beforeAutospacing="1" w:after="100" w:afterAutospacing="1"/>
    </w:pPr>
    <w:rPr>
      <w:rFonts w:eastAsia="Times New Roman"/>
      <w:sz w:val="24"/>
    </w:rPr>
  </w:style>
  <w:style w:type="paragraph" w:customStyle="1" w:styleId="story">
    <w:name w:val="story"/>
    <w:basedOn w:val="Normal"/>
    <w:uiPriority w:val="99"/>
    <w:qFormat/>
    <w:rsid w:val="00FF0F63"/>
    <w:pPr>
      <w:spacing w:before="100" w:beforeAutospacing="1" w:after="100" w:afterAutospacing="1"/>
    </w:pPr>
    <w:rPr>
      <w:rFonts w:eastAsia="Times New Roman"/>
      <w:sz w:val="24"/>
    </w:rPr>
  </w:style>
  <w:style w:type="paragraph" w:customStyle="1" w:styleId="H1numbered">
    <w:name w:val="H1 numbered"/>
    <w:basedOn w:val="Normal"/>
    <w:uiPriority w:val="99"/>
    <w:qFormat/>
    <w:rsid w:val="00FF0F63"/>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FF0F63"/>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FF0F63"/>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FF0F63"/>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FF0F63"/>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FF0F63"/>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FF0F63"/>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FF0F63"/>
    <w:pPr>
      <w:widowControl w:val="0"/>
      <w:spacing w:after="63"/>
    </w:pPr>
    <w:rPr>
      <w:rFonts w:ascii="Arial" w:hAnsi="Arial"/>
      <w:color w:val="auto"/>
    </w:rPr>
  </w:style>
  <w:style w:type="paragraph" w:customStyle="1" w:styleId="CM35">
    <w:name w:val="CM35"/>
    <w:basedOn w:val="Default"/>
    <w:next w:val="Default"/>
    <w:uiPriority w:val="99"/>
    <w:qFormat/>
    <w:rsid w:val="00FF0F63"/>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F0F63"/>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FF0F6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F0F63"/>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F0F6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F0F63"/>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FF0F6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F0F63"/>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FF0F6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F0F63"/>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F0F6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F0F63"/>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FF0F6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F0F63"/>
    <w:rPr>
      <w:rFonts w:ascii="Georgia" w:hAnsi="Georgia"/>
      <w:sz w:val="24"/>
      <w:lang w:val="x-none" w:eastAsia="x-none"/>
    </w:rPr>
  </w:style>
  <w:style w:type="character" w:customStyle="1" w:styleId="NormalFontChar">
    <w:name w:val="Normal Font Char"/>
    <w:link w:val="NormalFont"/>
    <w:locked/>
    <w:rsid w:val="00FF0F63"/>
    <w:rPr>
      <w:rFonts w:ascii="Times New Roman" w:eastAsia="Times New Roman" w:hAnsi="Times New Roman" w:cs="Times New Roman"/>
      <w:sz w:val="20"/>
      <w:szCs w:val="20"/>
    </w:rPr>
  </w:style>
  <w:style w:type="paragraph" w:customStyle="1" w:styleId="NormalFont">
    <w:name w:val="Normal Font"/>
    <w:link w:val="NormalFontChar"/>
    <w:qFormat/>
    <w:rsid w:val="00FF0F63"/>
    <w:rPr>
      <w:rFonts w:ascii="Times New Roman" w:eastAsia="Times New Roman" w:hAnsi="Times New Roman" w:cs="Times New Roman"/>
      <w:sz w:val="20"/>
      <w:szCs w:val="20"/>
    </w:rPr>
  </w:style>
  <w:style w:type="paragraph" w:customStyle="1" w:styleId="StyleSmall11pt">
    <w:name w:val="Style Small + 11 pt"/>
    <w:uiPriority w:val="99"/>
    <w:qFormat/>
    <w:rsid w:val="00FF0F63"/>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FF0F6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F0F63"/>
    <w:rPr>
      <w:u w:val="single"/>
      <w:lang w:val="x-none" w:eastAsia="x-none"/>
    </w:rPr>
  </w:style>
  <w:style w:type="character" w:customStyle="1" w:styleId="StyleNormalFont11ptBoldUnderlineChar">
    <w:name w:val="Style Normal Font + 11 pt Bold Underline Char"/>
    <w:link w:val="StyleNormalFont11ptBoldUnderline"/>
    <w:locked/>
    <w:rsid w:val="00FF0F6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F0F63"/>
    <w:rPr>
      <w:b/>
      <w:bCs/>
      <w:u w:val="single"/>
      <w:lang w:val="x-none" w:eastAsia="x-none"/>
    </w:rPr>
  </w:style>
  <w:style w:type="paragraph" w:customStyle="1" w:styleId="Smallfont0">
    <w:name w:val="Smallfont"/>
    <w:basedOn w:val="Normal"/>
    <w:uiPriority w:val="99"/>
    <w:qFormat/>
    <w:rsid w:val="00FF0F63"/>
    <w:rPr>
      <w:rFonts w:eastAsia="Times New Roman"/>
      <w:sz w:val="15"/>
    </w:rPr>
  </w:style>
  <w:style w:type="paragraph" w:customStyle="1" w:styleId="formatvorlage2">
    <w:name w:val="formatvorlage2"/>
    <w:basedOn w:val="Normal"/>
    <w:uiPriority w:val="99"/>
    <w:qFormat/>
    <w:rsid w:val="00FF0F63"/>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FF0F6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F0F63"/>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FF0F6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F0F63"/>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FF0F63"/>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FF0F63"/>
    <w:pPr>
      <w:ind w:left="144"/>
    </w:pPr>
    <w:rPr>
      <w:rFonts w:ascii="Georgia" w:eastAsia="Times New Roman" w:hAnsi="Georgia"/>
      <w:sz w:val="24"/>
      <w:lang w:val="x-none" w:eastAsia="x-none"/>
    </w:rPr>
  </w:style>
  <w:style w:type="paragraph" w:customStyle="1" w:styleId="deck">
    <w:name w:val="deck"/>
    <w:basedOn w:val="Normal"/>
    <w:uiPriority w:val="99"/>
    <w:qFormat/>
    <w:rsid w:val="00FF0F63"/>
    <w:pPr>
      <w:spacing w:before="100" w:beforeAutospacing="1" w:after="100" w:afterAutospacing="1"/>
    </w:pPr>
    <w:rPr>
      <w:rFonts w:eastAsia="Times New Roman"/>
      <w:sz w:val="24"/>
    </w:rPr>
  </w:style>
  <w:style w:type="paragraph" w:customStyle="1" w:styleId="i1">
    <w:name w:val="i1"/>
    <w:basedOn w:val="Normal"/>
    <w:uiPriority w:val="99"/>
    <w:qFormat/>
    <w:rsid w:val="00FF0F63"/>
    <w:pPr>
      <w:spacing w:before="100" w:beforeAutospacing="1" w:after="100" w:afterAutospacing="1"/>
    </w:pPr>
    <w:rPr>
      <w:rFonts w:eastAsia="Times New Roman"/>
      <w:sz w:val="24"/>
    </w:rPr>
  </w:style>
  <w:style w:type="paragraph" w:customStyle="1" w:styleId="question">
    <w:name w:val="question"/>
    <w:basedOn w:val="Normal"/>
    <w:uiPriority w:val="99"/>
    <w:qFormat/>
    <w:rsid w:val="00FF0F63"/>
    <w:pPr>
      <w:spacing w:before="100" w:beforeAutospacing="1" w:after="100" w:afterAutospacing="1"/>
    </w:pPr>
    <w:rPr>
      <w:rFonts w:eastAsia="Times New Roman"/>
      <w:sz w:val="24"/>
    </w:rPr>
  </w:style>
  <w:style w:type="paragraph" w:customStyle="1" w:styleId="bodycopy">
    <w:name w:val="bodycopy"/>
    <w:basedOn w:val="Normal"/>
    <w:uiPriority w:val="99"/>
    <w:qFormat/>
    <w:rsid w:val="00FF0F63"/>
    <w:pPr>
      <w:spacing w:before="100" w:beforeAutospacing="1" w:after="100" w:afterAutospacing="1"/>
    </w:pPr>
    <w:rPr>
      <w:rFonts w:eastAsia="Times New Roman"/>
      <w:sz w:val="24"/>
    </w:rPr>
  </w:style>
  <w:style w:type="paragraph" w:customStyle="1" w:styleId="Fifth">
    <w:name w:val="Fifth"/>
    <w:basedOn w:val="Normal"/>
    <w:link w:val="FifthChar"/>
    <w:qFormat/>
    <w:rsid w:val="00FF0F63"/>
    <w:rPr>
      <w:rFonts w:ascii="Arial" w:eastAsia="Calibri" w:hAnsi="Arial"/>
    </w:rPr>
  </w:style>
  <w:style w:type="paragraph" w:customStyle="1" w:styleId="NoteLevel22">
    <w:name w:val="Note Level 22"/>
    <w:basedOn w:val="card"/>
    <w:next w:val="Normal"/>
    <w:uiPriority w:val="99"/>
    <w:qFormat/>
    <w:rsid w:val="00FF0F63"/>
    <w:pPr>
      <w:keepNext/>
    </w:pPr>
    <w:rPr>
      <w:rFonts w:ascii="Georgia" w:eastAsia="MS Gothic" w:hAnsi="Georgia"/>
      <w:bCs/>
      <w:szCs w:val="20"/>
    </w:rPr>
  </w:style>
  <w:style w:type="paragraph" w:customStyle="1" w:styleId="wp-caption-text">
    <w:name w:val="wp-caption-text"/>
    <w:basedOn w:val="Normal"/>
    <w:qFormat/>
    <w:rsid w:val="00FF0F63"/>
    <w:pPr>
      <w:spacing w:before="100" w:beforeAutospacing="1" w:after="100" w:afterAutospacing="1"/>
    </w:pPr>
    <w:rPr>
      <w:rFonts w:eastAsia="Times New Roman"/>
      <w:sz w:val="24"/>
    </w:rPr>
  </w:style>
  <w:style w:type="paragraph" w:customStyle="1" w:styleId="svarticle">
    <w:name w:val="svarticle"/>
    <w:basedOn w:val="Normal"/>
    <w:uiPriority w:val="99"/>
    <w:qFormat/>
    <w:rsid w:val="00FF0F63"/>
    <w:pPr>
      <w:spacing w:before="100" w:beforeAutospacing="1" w:after="100" w:afterAutospacing="1"/>
    </w:pPr>
    <w:rPr>
      <w:rFonts w:eastAsia="Times New Roman"/>
      <w:sz w:val="24"/>
    </w:rPr>
  </w:style>
  <w:style w:type="paragraph" w:customStyle="1" w:styleId="canvas-atom">
    <w:name w:val="canvas-atom"/>
    <w:basedOn w:val="Normal"/>
    <w:uiPriority w:val="99"/>
    <w:qFormat/>
    <w:rsid w:val="00FF0F63"/>
    <w:pPr>
      <w:spacing w:before="100" w:beforeAutospacing="1" w:after="100" w:afterAutospacing="1"/>
    </w:pPr>
    <w:rPr>
      <w:sz w:val="24"/>
    </w:rPr>
  </w:style>
  <w:style w:type="paragraph" w:customStyle="1" w:styleId="tweet-text">
    <w:name w:val="tweet-text"/>
    <w:basedOn w:val="Normal"/>
    <w:uiPriority w:val="99"/>
    <w:qFormat/>
    <w:rsid w:val="00FF0F63"/>
    <w:pPr>
      <w:spacing w:before="100" w:beforeAutospacing="1" w:after="100" w:afterAutospacing="1"/>
    </w:pPr>
  </w:style>
  <w:style w:type="paragraph" w:customStyle="1" w:styleId="description">
    <w:name w:val="description"/>
    <w:basedOn w:val="Normal"/>
    <w:uiPriority w:val="99"/>
    <w:qFormat/>
    <w:rsid w:val="00FF0F63"/>
    <w:pPr>
      <w:spacing w:before="100" w:beforeAutospacing="1" w:after="100" w:afterAutospacing="1"/>
    </w:pPr>
  </w:style>
  <w:style w:type="paragraph" w:customStyle="1" w:styleId="graf">
    <w:name w:val="graf"/>
    <w:basedOn w:val="Normal"/>
    <w:uiPriority w:val="99"/>
    <w:qFormat/>
    <w:rsid w:val="00FF0F63"/>
    <w:pPr>
      <w:spacing w:before="100" w:beforeAutospacing="1" w:after="100" w:afterAutospacing="1"/>
    </w:pPr>
  </w:style>
  <w:style w:type="paragraph" w:customStyle="1" w:styleId="column">
    <w:name w:val="column"/>
    <w:basedOn w:val="Normal"/>
    <w:uiPriority w:val="99"/>
    <w:qFormat/>
    <w:rsid w:val="00FF0F63"/>
    <w:pPr>
      <w:spacing w:before="100" w:beforeAutospacing="1" w:after="100" w:afterAutospacing="1"/>
    </w:pPr>
  </w:style>
  <w:style w:type="paragraph" w:customStyle="1" w:styleId="recirc-container">
    <w:name w:val="recirc-container"/>
    <w:basedOn w:val="Normal"/>
    <w:uiPriority w:val="99"/>
    <w:qFormat/>
    <w:rsid w:val="00FF0F63"/>
    <w:pPr>
      <w:spacing w:before="100" w:beforeAutospacing="1" w:after="100" w:afterAutospacing="1"/>
    </w:pPr>
    <w:rPr>
      <w:sz w:val="24"/>
    </w:rPr>
  </w:style>
  <w:style w:type="paragraph" w:customStyle="1" w:styleId="interstitial-link">
    <w:name w:val="interstitial-link"/>
    <w:basedOn w:val="Normal"/>
    <w:uiPriority w:val="99"/>
    <w:qFormat/>
    <w:rsid w:val="00FF0F63"/>
    <w:pPr>
      <w:spacing w:before="100" w:beforeAutospacing="1" w:after="100" w:afterAutospacing="1"/>
    </w:pPr>
    <w:rPr>
      <w:sz w:val="24"/>
    </w:rPr>
  </w:style>
  <w:style w:type="paragraph" w:customStyle="1" w:styleId="see-also">
    <w:name w:val="see-also"/>
    <w:basedOn w:val="Normal"/>
    <w:uiPriority w:val="99"/>
    <w:qFormat/>
    <w:rsid w:val="00FF0F63"/>
    <w:pPr>
      <w:spacing w:before="100" w:beforeAutospacing="1" w:after="100" w:afterAutospacing="1"/>
    </w:pPr>
    <w:rPr>
      <w:sz w:val="24"/>
    </w:rPr>
  </w:style>
  <w:style w:type="character" w:styleId="SubtleEmphasis">
    <w:name w:val="Subtle Emphasis"/>
    <w:uiPriority w:val="19"/>
    <w:qFormat/>
    <w:rsid w:val="00FF0F63"/>
    <w:rPr>
      <w:rFonts w:ascii="Georgia" w:hAnsi="Georgia" w:hint="default"/>
      <w:i/>
      <w:iCs/>
      <w:color w:val="808080"/>
    </w:rPr>
  </w:style>
  <w:style w:type="character" w:customStyle="1" w:styleId="cardchar00">
    <w:name w:val="cardchar0"/>
    <w:basedOn w:val="DefaultParagraphFont"/>
    <w:rsid w:val="00FF0F63"/>
  </w:style>
  <w:style w:type="character" w:customStyle="1" w:styleId="UnderlineNon-bold">
    <w:name w:val="Underline Non - bold"/>
    <w:rsid w:val="00FF0F63"/>
    <w:rPr>
      <w:rFonts w:ascii="Times New Roman" w:hAnsi="Times New Roman" w:cs="Times New Roman" w:hint="default"/>
      <w:iCs/>
      <w:sz w:val="22"/>
      <w:u w:val="single"/>
    </w:rPr>
  </w:style>
  <w:style w:type="character" w:customStyle="1" w:styleId="Heading5Char2">
    <w:name w:val="Heading 5 Char2"/>
    <w:rsid w:val="00FF0F63"/>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FF0F63"/>
    <w:rPr>
      <w:rFonts w:ascii="Arial" w:hAnsi="Arial" w:cs="Arial"/>
      <w:vanish/>
      <w:sz w:val="16"/>
      <w:szCs w:val="16"/>
    </w:rPr>
  </w:style>
  <w:style w:type="paragraph" w:styleId="z-TopofForm">
    <w:name w:val="HTML Top of Form"/>
    <w:basedOn w:val="Normal"/>
    <w:next w:val="Normal"/>
    <w:link w:val="z-TopofFormChar"/>
    <w:hidden/>
    <w:uiPriority w:val="99"/>
    <w:unhideWhenUsed/>
    <w:rsid w:val="00FF0F6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FF0F63"/>
    <w:rPr>
      <w:rFonts w:ascii="Arial" w:hAnsi="Arial" w:cs="Arial"/>
      <w:vanish/>
      <w:sz w:val="16"/>
      <w:szCs w:val="16"/>
    </w:rPr>
  </w:style>
  <w:style w:type="character" w:customStyle="1" w:styleId="z-BottomofFormChar">
    <w:name w:val="z-Bottom of Form Char"/>
    <w:basedOn w:val="DefaultParagraphFont"/>
    <w:link w:val="z-BottomofForm"/>
    <w:uiPriority w:val="99"/>
    <w:rsid w:val="00FF0F63"/>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FF0F6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FF0F63"/>
    <w:rPr>
      <w:rFonts w:ascii="Arial" w:hAnsi="Arial" w:cs="Arial"/>
      <w:vanish/>
      <w:sz w:val="16"/>
      <w:szCs w:val="16"/>
    </w:rPr>
  </w:style>
  <w:style w:type="character" w:customStyle="1" w:styleId="authordate1">
    <w:name w:val="authordate"/>
    <w:rsid w:val="00FF0F63"/>
  </w:style>
  <w:style w:type="character" w:customStyle="1" w:styleId="underline0">
    <w:name w:val="%underline"/>
    <w:qFormat/>
    <w:rsid w:val="00FF0F63"/>
    <w:rPr>
      <w:rFonts w:ascii="Times New Roman" w:hAnsi="Times New Roman" w:cs="Times New Roman" w:hint="default"/>
      <w:strike w:val="0"/>
      <w:dstrike w:val="0"/>
      <w:sz w:val="16"/>
      <w:u w:val="none"/>
      <w:effect w:val="none"/>
    </w:rPr>
  </w:style>
  <w:style w:type="character" w:customStyle="1" w:styleId="AUNDERLINE0">
    <w:name w:val="AUNDERLINE"/>
    <w:qFormat/>
    <w:rsid w:val="00FF0F63"/>
    <w:rPr>
      <w:rFonts w:ascii="Times New Roman" w:hAnsi="Times New Roman" w:cs="Times New Roman" w:hint="default"/>
      <w:sz w:val="20"/>
      <w:u w:val="single"/>
    </w:rPr>
  </w:style>
  <w:style w:type="character" w:customStyle="1" w:styleId="UnderlinedCharChar">
    <w:name w:val="Underlined Char Char"/>
    <w:rsid w:val="00FF0F63"/>
    <w:rPr>
      <w:rFonts w:ascii="Garamond" w:hAnsi="Garamond" w:hint="default"/>
      <w:szCs w:val="28"/>
      <w:u w:val="single"/>
      <w:lang w:val="en-US" w:eastAsia="en-US" w:bidi="ar-SA"/>
    </w:rPr>
  </w:style>
  <w:style w:type="character" w:customStyle="1" w:styleId="slug-doi">
    <w:name w:val="slug-doi"/>
    <w:basedOn w:val="DefaultParagraphFont"/>
    <w:rsid w:val="00FF0F63"/>
  </w:style>
  <w:style w:type="character" w:customStyle="1" w:styleId="af">
    <w:name w:val="af"/>
    <w:basedOn w:val="DefaultParagraphFont"/>
    <w:rsid w:val="00FF0F63"/>
  </w:style>
  <w:style w:type="character" w:customStyle="1" w:styleId="ab">
    <w:name w:val="ab"/>
    <w:basedOn w:val="DefaultParagraphFont"/>
    <w:rsid w:val="00FF0F63"/>
  </w:style>
  <w:style w:type="character" w:customStyle="1" w:styleId="em">
    <w:name w:val="em"/>
    <w:basedOn w:val="DefaultParagraphFont"/>
    <w:rsid w:val="00FF0F63"/>
  </w:style>
  <w:style w:type="character" w:customStyle="1" w:styleId="au">
    <w:name w:val="au"/>
    <w:basedOn w:val="DefaultParagraphFont"/>
    <w:rsid w:val="00FF0F63"/>
  </w:style>
  <w:style w:type="character" w:customStyle="1" w:styleId="ti">
    <w:name w:val="ti"/>
    <w:basedOn w:val="DefaultParagraphFont"/>
    <w:rsid w:val="00FF0F63"/>
  </w:style>
  <w:style w:type="character" w:customStyle="1" w:styleId="subheadblue">
    <w:name w:val="subhead_blue"/>
    <w:basedOn w:val="DefaultParagraphFont"/>
    <w:rsid w:val="00FF0F63"/>
  </w:style>
  <w:style w:type="character" w:customStyle="1" w:styleId="affiliation">
    <w:name w:val="affiliation"/>
    <w:basedOn w:val="DefaultParagraphFont"/>
    <w:rsid w:val="00FF0F63"/>
  </w:style>
  <w:style w:type="character" w:customStyle="1" w:styleId="slug-doi-wrapper">
    <w:name w:val="slug-doi-wrapper"/>
    <w:basedOn w:val="DefaultParagraphFont"/>
    <w:rsid w:val="00FF0F63"/>
  </w:style>
  <w:style w:type="character" w:customStyle="1" w:styleId="slug-metadata-noteahead-of-print">
    <w:name w:val="slug-metadata-note ahead-of-print"/>
    <w:basedOn w:val="DefaultParagraphFont"/>
    <w:rsid w:val="00FF0F63"/>
  </w:style>
  <w:style w:type="character" w:customStyle="1" w:styleId="slug-ahead-of-print-date">
    <w:name w:val="slug-ahead-of-print-date"/>
    <w:basedOn w:val="DefaultParagraphFont"/>
    <w:rsid w:val="00FF0F63"/>
  </w:style>
  <w:style w:type="character" w:customStyle="1" w:styleId="medium-bold">
    <w:name w:val="medium-bold"/>
    <w:basedOn w:val="DefaultParagraphFont"/>
    <w:rsid w:val="00FF0F63"/>
  </w:style>
  <w:style w:type="character" w:customStyle="1" w:styleId="updated-short-citation">
    <w:name w:val="updated-short-citation"/>
    <w:basedOn w:val="DefaultParagraphFont"/>
    <w:rsid w:val="00FF0F63"/>
  </w:style>
  <w:style w:type="character" w:customStyle="1" w:styleId="goohl0">
    <w:name w:val="goohl0"/>
    <w:basedOn w:val="DefaultParagraphFont"/>
    <w:rsid w:val="00FF0F63"/>
  </w:style>
  <w:style w:type="character" w:customStyle="1" w:styleId="CharChar6">
    <w:name w:val="Char Char6"/>
    <w:rsid w:val="00FF0F63"/>
    <w:rPr>
      <w:rFonts w:ascii="Arial" w:hAnsi="Arial" w:cs="Arial" w:hint="default"/>
      <w:bCs/>
      <w:sz w:val="16"/>
      <w:szCs w:val="26"/>
      <w:lang w:val="en-US" w:eastAsia="en-US" w:bidi="ar-SA"/>
    </w:rPr>
  </w:style>
  <w:style w:type="character" w:customStyle="1" w:styleId="TagCharChar1">
    <w:name w:val="Tag Char Char1"/>
    <w:rsid w:val="00FF0F63"/>
    <w:rPr>
      <w:b/>
      <w:bCs w:val="0"/>
      <w:sz w:val="24"/>
      <w:szCs w:val="24"/>
      <w:lang w:val="en-US" w:eastAsia="en-US" w:bidi="ar-SA"/>
    </w:rPr>
  </w:style>
  <w:style w:type="character" w:customStyle="1" w:styleId="12TimesNewRoman">
    <w:name w:val="12 Times New Roman"/>
    <w:rsid w:val="00FF0F6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F0F6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FF0F63"/>
    <w:rPr>
      <w:rFonts w:ascii="Times New Roman" w:hAnsi="Times New Roman" w:cs="Times New Roman" w:hint="default"/>
      <w:strike w:val="0"/>
      <w:dstrike w:val="0"/>
      <w:sz w:val="14"/>
      <w:u w:val="none"/>
      <w:effect w:val="none"/>
    </w:rPr>
  </w:style>
  <w:style w:type="character" w:customStyle="1" w:styleId="F8-UnderlineBold">
    <w:name w:val="F8 - Underline/Bold"/>
    <w:rsid w:val="00FF0F63"/>
    <w:rPr>
      <w:rFonts w:ascii="Times New Roman" w:hAnsi="Times New Roman" w:cs="Times New Roman" w:hint="default"/>
      <w:b/>
      <w:bCs w:val="0"/>
      <w:sz w:val="20"/>
      <w:u w:val="single"/>
    </w:rPr>
  </w:style>
  <w:style w:type="character" w:customStyle="1" w:styleId="F7-SmallFont">
    <w:name w:val="F7 - Small Font"/>
    <w:rsid w:val="00FF0F63"/>
    <w:rPr>
      <w:rFonts w:ascii="Times New Roman" w:hAnsi="Times New Roman" w:cs="Times New Roman" w:hint="default"/>
      <w:sz w:val="14"/>
    </w:rPr>
  </w:style>
  <w:style w:type="character" w:customStyle="1" w:styleId="Brief-Bold">
    <w:name w:val="Brief - Bold"/>
    <w:rsid w:val="00FF0F63"/>
    <w:rPr>
      <w:rFonts w:ascii="Times New Roman" w:hAnsi="Times New Roman" w:cs="Times New Roman" w:hint="default"/>
      <w:b/>
      <w:bCs w:val="0"/>
    </w:rPr>
  </w:style>
  <w:style w:type="character" w:customStyle="1" w:styleId="Card-Underline">
    <w:name w:val="Card - Underline"/>
    <w:rsid w:val="00FF0F63"/>
    <w:rPr>
      <w:rFonts w:ascii="Times New Roman" w:hAnsi="Times New Roman" w:cs="Times New Roman" w:hint="default"/>
      <w:u w:val="single"/>
    </w:rPr>
  </w:style>
  <w:style w:type="character" w:customStyle="1" w:styleId="beriefunderline">
    <w:name w:val="berief = underline"/>
    <w:rsid w:val="00FF0F63"/>
    <w:rPr>
      <w:rFonts w:ascii="Times New Roman" w:eastAsia="Times New Roman" w:hAnsi="Times New Roman" w:cs="Times New Roman" w:hint="default"/>
      <w:sz w:val="20"/>
      <w:u w:val="single"/>
    </w:rPr>
  </w:style>
  <w:style w:type="character" w:customStyle="1" w:styleId="BoldText10pt">
    <w:name w:val="Bold Text 10 pt"/>
    <w:rsid w:val="00FF0F6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FF0F63"/>
  </w:style>
  <w:style w:type="character" w:customStyle="1" w:styleId="SC4208902">
    <w:name w:val="SC.4.208902"/>
    <w:rsid w:val="00FF0F63"/>
    <w:rPr>
      <w:rFonts w:ascii="Century" w:hAnsi="Century" w:cs="Century" w:hint="default"/>
      <w:color w:val="000000"/>
      <w:sz w:val="22"/>
      <w:szCs w:val="22"/>
    </w:rPr>
  </w:style>
  <w:style w:type="character" w:customStyle="1" w:styleId="SC4208915">
    <w:name w:val="SC.4.208915"/>
    <w:rsid w:val="00FF0F63"/>
    <w:rPr>
      <w:rFonts w:ascii="Century" w:hAnsi="Century" w:cs="Century" w:hint="default"/>
      <w:color w:val="000000"/>
      <w:sz w:val="13"/>
      <w:szCs w:val="13"/>
    </w:rPr>
  </w:style>
  <w:style w:type="character" w:customStyle="1" w:styleId="SC273764">
    <w:name w:val="SC.2.73764"/>
    <w:rsid w:val="00FF0F63"/>
    <w:rPr>
      <w:rFonts w:ascii="Century" w:hAnsi="Century" w:cs="Century" w:hint="default"/>
      <w:color w:val="000000"/>
      <w:sz w:val="72"/>
      <w:szCs w:val="72"/>
    </w:rPr>
  </w:style>
  <w:style w:type="character" w:customStyle="1" w:styleId="SC273779">
    <w:name w:val="SC.2.73779"/>
    <w:rsid w:val="00FF0F63"/>
    <w:rPr>
      <w:rFonts w:ascii="Century" w:hAnsi="Century" w:cs="Century" w:hint="default"/>
      <w:color w:val="000000"/>
      <w:sz w:val="40"/>
      <w:szCs w:val="40"/>
    </w:rPr>
  </w:style>
  <w:style w:type="character" w:customStyle="1" w:styleId="SC273763">
    <w:name w:val="SC.2.73763"/>
    <w:rsid w:val="00FF0F63"/>
    <w:rPr>
      <w:rFonts w:ascii="Century" w:hAnsi="Century" w:cs="Century" w:hint="default"/>
      <w:b/>
      <w:bCs/>
      <w:color w:val="000000"/>
    </w:rPr>
  </w:style>
  <w:style w:type="character" w:customStyle="1" w:styleId="SC4208910">
    <w:name w:val="SC.4.208910"/>
    <w:rsid w:val="00FF0F63"/>
    <w:rPr>
      <w:rFonts w:ascii="Century" w:hAnsi="Century" w:cs="Century" w:hint="default"/>
      <w:color w:val="000000"/>
      <w:sz w:val="28"/>
      <w:szCs w:val="28"/>
    </w:rPr>
  </w:style>
  <w:style w:type="character" w:customStyle="1" w:styleId="SC4208911">
    <w:name w:val="SC.4.208911"/>
    <w:rsid w:val="00FF0F63"/>
    <w:rPr>
      <w:rFonts w:ascii="Century" w:hAnsi="Century" w:cs="Century" w:hint="default"/>
      <w:color w:val="000000"/>
    </w:rPr>
  </w:style>
  <w:style w:type="character" w:customStyle="1" w:styleId="articlesubtitle">
    <w:name w:val="article_sub_title"/>
    <w:basedOn w:val="DefaultParagraphFont"/>
    <w:rsid w:val="00FF0F63"/>
  </w:style>
  <w:style w:type="character" w:customStyle="1" w:styleId="newsdate2">
    <w:name w:val="news_date2"/>
    <w:basedOn w:val="DefaultParagraphFont"/>
    <w:rsid w:val="00FF0F63"/>
  </w:style>
  <w:style w:type="character" w:customStyle="1" w:styleId="readarticleheader">
    <w:name w:val="readarticleheader"/>
    <w:basedOn w:val="DefaultParagraphFont"/>
    <w:rsid w:val="00FF0F63"/>
  </w:style>
  <w:style w:type="character" w:customStyle="1" w:styleId="UnderlineChar20">
    <w:name w:val="Underline Char2"/>
    <w:rsid w:val="00FF0F63"/>
    <w:rPr>
      <w:rFonts w:ascii="Trebuchet MS" w:hAnsi="Trebuchet MS" w:hint="default"/>
      <w:u w:val="thick"/>
      <w:lang w:val="en-US" w:eastAsia="zh-CN" w:bidi="ar-SA"/>
    </w:rPr>
  </w:style>
  <w:style w:type="character" w:customStyle="1" w:styleId="BoldUnderliningChar">
    <w:name w:val="Bold Underlining Char"/>
    <w:rsid w:val="00FF0F63"/>
    <w:rPr>
      <w:rFonts w:ascii="Arial Narrow" w:eastAsia="Times New Roman" w:hAnsi="Arial Narrow" w:hint="default"/>
      <w:b/>
      <w:bCs w:val="0"/>
      <w:szCs w:val="24"/>
      <w:u w:val="single"/>
      <w:lang w:val="en-GB" w:eastAsia="en-US" w:bidi="ar-SA"/>
    </w:rPr>
  </w:style>
  <w:style w:type="character" w:customStyle="1" w:styleId="medium-normal1">
    <w:name w:val="medium-normal1"/>
    <w:rsid w:val="00FF0F63"/>
    <w:rPr>
      <w:rFonts w:ascii="Arial" w:hAnsi="Arial" w:cs="Arial" w:hint="default"/>
      <w:b w:val="0"/>
      <w:bCs w:val="0"/>
      <w:i w:val="0"/>
      <w:iCs w:val="0"/>
      <w:sz w:val="20"/>
      <w:szCs w:val="20"/>
    </w:rPr>
  </w:style>
  <w:style w:type="character" w:customStyle="1" w:styleId="UnderlinedCardChar0">
    <w:name w:val="Underlined Card Char"/>
    <w:rsid w:val="00FF0F63"/>
    <w:rPr>
      <w:rFonts w:ascii="Palatino Linotype" w:hAnsi="Palatino Linotype" w:hint="default"/>
      <w:u w:val="single"/>
      <w:lang w:val="en-US" w:eastAsia="en-US" w:bidi="ar-SA"/>
    </w:rPr>
  </w:style>
  <w:style w:type="character" w:customStyle="1" w:styleId="char">
    <w:name w:val="char"/>
    <w:basedOn w:val="DefaultParagraphFont"/>
    <w:rsid w:val="00FF0F63"/>
  </w:style>
  <w:style w:type="character" w:customStyle="1" w:styleId="UnderlineCharCharCharCharCharChar">
    <w:name w:val="Underline Char Char Char Char Char Char"/>
    <w:rsid w:val="00FF0F63"/>
    <w:rPr>
      <w:rFonts w:ascii="Arial Narrow" w:hAnsi="Arial Narrow" w:hint="default"/>
      <w:szCs w:val="24"/>
      <w:u w:val="single"/>
      <w:lang w:val="en-US" w:eastAsia="en-US" w:bidi="ar-SA"/>
    </w:rPr>
  </w:style>
  <w:style w:type="character" w:customStyle="1" w:styleId="klink">
    <w:name w:val="klink"/>
    <w:basedOn w:val="DefaultParagraphFont"/>
    <w:rsid w:val="00FF0F63"/>
  </w:style>
  <w:style w:type="character" w:customStyle="1" w:styleId="date10">
    <w:name w:val="date1"/>
    <w:basedOn w:val="DefaultParagraphFont"/>
    <w:rsid w:val="00FF0F63"/>
  </w:style>
  <w:style w:type="character" w:customStyle="1" w:styleId="bolding1">
    <w:name w:val="bolding1"/>
    <w:rsid w:val="00FF0F63"/>
    <w:rPr>
      <w:b/>
      <w:bCs/>
    </w:rPr>
  </w:style>
  <w:style w:type="character" w:customStyle="1" w:styleId="bookoptions1">
    <w:name w:val="book_options1"/>
    <w:rsid w:val="00FF0F63"/>
    <w:rPr>
      <w:b/>
      <w:bCs/>
      <w:color w:val="333366"/>
    </w:rPr>
  </w:style>
  <w:style w:type="character" w:customStyle="1" w:styleId="descriptionblock">
    <w:name w:val="description block"/>
    <w:basedOn w:val="DefaultParagraphFont"/>
    <w:rsid w:val="00FF0F63"/>
  </w:style>
  <w:style w:type="character" w:customStyle="1" w:styleId="detailsboxblock">
    <w:name w:val="detailsbox block"/>
    <w:basedOn w:val="DefaultParagraphFont"/>
    <w:rsid w:val="00FF0F63"/>
  </w:style>
  <w:style w:type="character" w:customStyle="1" w:styleId="Char3">
    <w:name w:val="Char3"/>
    <w:rsid w:val="00FF0F63"/>
    <w:rPr>
      <w:rFonts w:ascii="Arial" w:hAnsi="Arial" w:cs="Arial" w:hint="default"/>
      <w:bCs/>
      <w:u w:val="thick"/>
      <w:lang w:val="en-US" w:eastAsia="en-US" w:bidi="ar-SA"/>
    </w:rPr>
  </w:style>
  <w:style w:type="character" w:customStyle="1" w:styleId="texto11">
    <w:name w:val="texto11"/>
    <w:rsid w:val="00FF0F63"/>
    <w:rPr>
      <w:rFonts w:ascii="Arial" w:hAnsi="Arial" w:cs="Arial" w:hint="default"/>
      <w:b w:val="0"/>
      <w:bCs w:val="0"/>
      <w:i w:val="0"/>
      <w:iCs w:val="0"/>
      <w:caps w:val="0"/>
      <w:color w:val="000000"/>
      <w:sz w:val="26"/>
      <w:szCs w:val="26"/>
    </w:rPr>
  </w:style>
  <w:style w:type="character" w:customStyle="1" w:styleId="CardTagChar">
    <w:name w:val="Card Tag Char"/>
    <w:rsid w:val="00FF0F63"/>
    <w:rPr>
      <w:rFonts w:ascii="Arial Narrow" w:hAnsi="Arial Narrow" w:hint="default"/>
      <w:b/>
      <w:bCs w:val="0"/>
      <w:sz w:val="24"/>
      <w:szCs w:val="24"/>
      <w:lang w:val="en-US" w:eastAsia="en-US" w:bidi="ar-SA"/>
    </w:rPr>
  </w:style>
  <w:style w:type="character" w:customStyle="1" w:styleId="DebateCiteCharCharChar">
    <w:name w:val="Debate Cite Char Char Char"/>
    <w:rsid w:val="00FF0F63"/>
    <w:rPr>
      <w:b/>
      <w:bCs w:val="0"/>
      <w:sz w:val="32"/>
      <w:szCs w:val="32"/>
      <w:lang w:val="en-US" w:eastAsia="en-US" w:bidi="ar-SA"/>
    </w:rPr>
  </w:style>
  <w:style w:type="character" w:customStyle="1" w:styleId="TagandCiteChar">
    <w:name w:val="Tag and Cite Char"/>
    <w:rsid w:val="00FF0F63"/>
    <w:rPr>
      <w:color w:val="333333"/>
      <w:sz w:val="22"/>
      <w:szCs w:val="22"/>
      <w:lang w:val="en-US" w:eastAsia="en-US" w:bidi="ar-SA"/>
    </w:rPr>
  </w:style>
  <w:style w:type="character" w:customStyle="1" w:styleId="Style10ptBold">
    <w:name w:val="Style 10 pt Bold"/>
    <w:rsid w:val="00FF0F63"/>
    <w:rPr>
      <w:b/>
      <w:bCs/>
      <w:sz w:val="20"/>
    </w:rPr>
  </w:style>
  <w:style w:type="character" w:customStyle="1" w:styleId="text9">
    <w:name w:val="text9"/>
    <w:basedOn w:val="DefaultParagraphFont"/>
    <w:rsid w:val="00FF0F63"/>
  </w:style>
  <w:style w:type="character" w:customStyle="1" w:styleId="text21">
    <w:name w:val="text21"/>
    <w:basedOn w:val="DefaultParagraphFont"/>
    <w:rsid w:val="00FF0F63"/>
  </w:style>
  <w:style w:type="character" w:customStyle="1" w:styleId="text19">
    <w:name w:val="text19"/>
    <w:basedOn w:val="DefaultParagraphFont"/>
    <w:rsid w:val="00FF0F63"/>
  </w:style>
  <w:style w:type="character" w:customStyle="1" w:styleId="term2">
    <w:name w:val="term2"/>
    <w:rsid w:val="00FF0F63"/>
    <w:rPr>
      <w:b/>
      <w:bCs/>
    </w:rPr>
  </w:style>
  <w:style w:type="character" w:customStyle="1" w:styleId="pmterms12">
    <w:name w:val="pmterms12"/>
    <w:rsid w:val="00FF0F63"/>
    <w:rPr>
      <w:b/>
      <w:bCs/>
      <w:i w:val="0"/>
      <w:iCs w:val="0"/>
      <w:color w:val="000000"/>
    </w:rPr>
  </w:style>
  <w:style w:type="character" w:customStyle="1" w:styleId="ToReadChar">
    <w:name w:val="To Read Char"/>
    <w:rsid w:val="00FF0F63"/>
    <w:rPr>
      <w:rFonts w:ascii="Verdana" w:hAnsi="Verdana" w:hint="default"/>
      <w:b/>
      <w:bCs w:val="0"/>
      <w:szCs w:val="24"/>
      <w:u w:val="single"/>
      <w:lang w:val="en-US" w:eastAsia="en-US" w:bidi="ar-SA"/>
    </w:rPr>
  </w:style>
  <w:style w:type="character" w:customStyle="1" w:styleId="ToReadCharChar">
    <w:name w:val="To Read Char Char"/>
    <w:rsid w:val="00FF0F63"/>
    <w:rPr>
      <w:rFonts w:ascii="Verdana" w:hAnsi="Verdana" w:hint="default"/>
      <w:b/>
      <w:bCs w:val="0"/>
      <w:szCs w:val="24"/>
      <w:u w:val="single"/>
      <w:lang w:val="en-US" w:eastAsia="en-US" w:bidi="ar-SA"/>
    </w:rPr>
  </w:style>
  <w:style w:type="character" w:customStyle="1" w:styleId="bio">
    <w:name w:val="bio"/>
    <w:basedOn w:val="DefaultParagraphFont"/>
    <w:rsid w:val="00FF0F63"/>
  </w:style>
  <w:style w:type="character" w:customStyle="1" w:styleId="storytextstyle">
    <w:name w:val="storytextstyle"/>
    <w:basedOn w:val="DefaultParagraphFont"/>
    <w:rsid w:val="00FF0F63"/>
  </w:style>
  <w:style w:type="character" w:customStyle="1" w:styleId="cardunderlinedCharChar">
    <w:name w:val="card underlined Char Char"/>
    <w:rsid w:val="00FF0F63"/>
    <w:rPr>
      <w:rFonts w:ascii="Arial" w:hAnsi="Arial" w:cs="Arial" w:hint="default"/>
      <w:sz w:val="22"/>
      <w:szCs w:val="24"/>
      <w:u w:val="single"/>
      <w:lang w:val="en-US" w:eastAsia="en-US" w:bidi="ar-SA"/>
    </w:rPr>
  </w:style>
  <w:style w:type="character" w:customStyle="1" w:styleId="Style2Char0">
    <w:name w:val="Style2 Char"/>
    <w:rsid w:val="00FF0F63"/>
    <w:rPr>
      <w:rFonts w:ascii="Book Antiqua" w:hAnsi="Book Antiqua" w:hint="default"/>
      <w:u w:val="thick"/>
      <w:lang w:val="en-US" w:eastAsia="en-US" w:bidi="ar-SA"/>
    </w:rPr>
  </w:style>
  <w:style w:type="character" w:customStyle="1" w:styleId="Style2Char1">
    <w:name w:val="Style2 Char1"/>
    <w:rsid w:val="00FF0F63"/>
    <w:rPr>
      <w:rFonts w:ascii="Book Antiqua" w:hAnsi="Book Antiqua" w:hint="default"/>
      <w:szCs w:val="24"/>
      <w:u w:val="thick"/>
      <w:lang w:val="en-US" w:eastAsia="en-US" w:bidi="ar-SA"/>
    </w:rPr>
  </w:style>
  <w:style w:type="character" w:customStyle="1" w:styleId="articlehead21">
    <w:name w:val="articlehead21"/>
    <w:rsid w:val="00FF0F63"/>
    <w:rPr>
      <w:rFonts w:ascii="Arial" w:hAnsi="Arial" w:cs="Arial" w:hint="default"/>
      <w:b/>
      <w:bCs/>
      <w:color w:val="660000"/>
      <w:sz w:val="20"/>
      <w:szCs w:val="20"/>
    </w:rPr>
  </w:style>
  <w:style w:type="character" w:customStyle="1" w:styleId="TagCiteChar1">
    <w:name w:val="Tag/Cite Char1"/>
    <w:rsid w:val="00FF0F63"/>
    <w:rPr>
      <w:b/>
      <w:bCs w:val="0"/>
      <w:lang w:val="en-US" w:eastAsia="en-US" w:bidi="ar-SA"/>
    </w:rPr>
  </w:style>
  <w:style w:type="character" w:customStyle="1" w:styleId="goohl2">
    <w:name w:val="goohl2"/>
    <w:basedOn w:val="DefaultParagraphFont"/>
    <w:rsid w:val="00FF0F63"/>
  </w:style>
  <w:style w:type="character" w:customStyle="1" w:styleId="CardCharChar0">
    <w:name w:val="Card Char Char"/>
    <w:rsid w:val="00FF0F63"/>
    <w:rPr>
      <w:lang w:val="en-US" w:eastAsia="en-US" w:bidi="ar-SA"/>
    </w:rPr>
  </w:style>
  <w:style w:type="character" w:customStyle="1" w:styleId="BriefTitle1Char">
    <w:name w:val="Brief Title 1 Char"/>
    <w:rsid w:val="00FF0F63"/>
    <w:rPr>
      <w:b/>
      <w:bCs w:val="0"/>
      <w:u w:val="single"/>
      <w:lang w:val="en-US" w:eastAsia="en-US" w:bidi="ar-SA"/>
    </w:rPr>
  </w:style>
  <w:style w:type="character" w:customStyle="1" w:styleId="TagCiteCharChar">
    <w:name w:val="Tag/Cite Char Char"/>
    <w:rsid w:val="00FF0F63"/>
    <w:rPr>
      <w:b/>
      <w:bCs w:val="0"/>
      <w:lang w:val="en-US" w:eastAsia="en-US" w:bidi="ar-SA"/>
    </w:rPr>
  </w:style>
  <w:style w:type="character" w:customStyle="1" w:styleId="btx">
    <w:name w:val="btx"/>
    <w:basedOn w:val="DefaultParagraphFont"/>
    <w:rsid w:val="00FF0F63"/>
  </w:style>
  <w:style w:type="character" w:customStyle="1" w:styleId="CardChar1">
    <w:name w:val="Card Char1"/>
    <w:rsid w:val="00FF0F63"/>
    <w:rPr>
      <w:lang w:val="en-US" w:eastAsia="en-US" w:bidi="ar-SA"/>
    </w:rPr>
  </w:style>
  <w:style w:type="character" w:customStyle="1" w:styleId="prodgeneral1">
    <w:name w:val="prodgeneral1"/>
    <w:rsid w:val="00FF0F63"/>
    <w:rPr>
      <w:rFonts w:ascii="Verdana" w:hAnsi="Verdana" w:hint="default"/>
      <w:b w:val="0"/>
      <w:bCs w:val="0"/>
      <w:caps w:val="0"/>
      <w:color w:val="000000"/>
      <w:spacing w:val="0"/>
      <w:sz w:val="16"/>
      <w:szCs w:val="16"/>
    </w:rPr>
  </w:style>
  <w:style w:type="character" w:customStyle="1" w:styleId="summary1">
    <w:name w:val="summary1"/>
    <w:rsid w:val="00FF0F63"/>
    <w:rPr>
      <w:rFonts w:ascii="Arial" w:hAnsi="Arial" w:cs="Arial" w:hint="default"/>
      <w:sz w:val="18"/>
      <w:szCs w:val="18"/>
    </w:rPr>
  </w:style>
  <w:style w:type="character" w:customStyle="1" w:styleId="text3">
    <w:name w:val="text3"/>
    <w:basedOn w:val="DefaultParagraphFont"/>
    <w:rsid w:val="00FF0F63"/>
  </w:style>
  <w:style w:type="character" w:customStyle="1" w:styleId="cardtextsmallChar">
    <w:name w:val="card text small Char"/>
    <w:rsid w:val="00FF0F63"/>
    <w:rPr>
      <w:rFonts w:ascii="Arial Narrow" w:hAnsi="Arial Narrow" w:hint="default"/>
      <w:sz w:val="16"/>
      <w:szCs w:val="24"/>
      <w:lang w:val="en-US" w:eastAsia="en-US" w:bidi="ar-SA"/>
    </w:rPr>
  </w:style>
  <w:style w:type="character" w:customStyle="1" w:styleId="countrytitle1">
    <w:name w:val="countrytitle1"/>
    <w:rsid w:val="00FF0F63"/>
    <w:rPr>
      <w:rFonts w:ascii="Verdana" w:hAnsi="Verdana" w:hint="default"/>
      <w:b/>
      <w:bCs/>
      <w:color w:val="293643"/>
      <w:sz w:val="24"/>
      <w:szCs w:val="24"/>
    </w:rPr>
  </w:style>
  <w:style w:type="character" w:customStyle="1" w:styleId="storyheader1">
    <w:name w:val="storyheader1"/>
    <w:rsid w:val="00FF0F63"/>
    <w:rPr>
      <w:rFonts w:ascii="Verdana" w:hAnsi="Verdana" w:hint="default"/>
      <w:b/>
      <w:bCs/>
      <w:color w:val="000000"/>
      <w:sz w:val="21"/>
      <w:szCs w:val="21"/>
    </w:rPr>
  </w:style>
  <w:style w:type="character" w:customStyle="1" w:styleId="cardunderlinedChar0">
    <w:name w:val="card underlined Char"/>
    <w:rsid w:val="00FF0F63"/>
    <w:rPr>
      <w:rFonts w:ascii="Arial" w:hAnsi="Arial" w:cs="Arial" w:hint="default"/>
      <w:sz w:val="22"/>
      <w:szCs w:val="24"/>
      <w:u w:val="single"/>
      <w:lang w:val="en-US" w:eastAsia="en-US" w:bidi="ar-SA"/>
    </w:rPr>
  </w:style>
  <w:style w:type="character" w:customStyle="1" w:styleId="article1">
    <w:name w:val="article1"/>
    <w:rsid w:val="00FF0F63"/>
    <w:rPr>
      <w:rFonts w:ascii="Verdana" w:hAnsi="Verdana" w:hint="default"/>
      <w:color w:val="333333"/>
      <w:sz w:val="16"/>
      <w:szCs w:val="16"/>
    </w:rPr>
  </w:style>
  <w:style w:type="character" w:customStyle="1" w:styleId="story-posted-date1">
    <w:name w:val="story-posted-date1"/>
    <w:rsid w:val="00FF0F6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F0F63"/>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F0F63"/>
  </w:style>
  <w:style w:type="character" w:customStyle="1" w:styleId="textmedium">
    <w:name w:val="textmedium"/>
    <w:basedOn w:val="DefaultParagraphFont"/>
    <w:rsid w:val="00FF0F63"/>
  </w:style>
  <w:style w:type="character" w:customStyle="1" w:styleId="citation1">
    <w:name w:val="citation1"/>
    <w:rsid w:val="00FF0F63"/>
    <w:rPr>
      <w:rFonts w:ascii="Verdana" w:hAnsi="Verdana" w:hint="default"/>
      <w:sz w:val="17"/>
      <w:szCs w:val="17"/>
    </w:rPr>
  </w:style>
  <w:style w:type="character" w:customStyle="1" w:styleId="hithighlite">
    <w:name w:val="hithighlite"/>
    <w:basedOn w:val="DefaultParagraphFont"/>
    <w:rsid w:val="00FF0F63"/>
  </w:style>
  <w:style w:type="character" w:customStyle="1" w:styleId="articlecontent">
    <w:name w:val="articlecontent"/>
    <w:basedOn w:val="DefaultParagraphFont"/>
    <w:rsid w:val="00FF0F63"/>
  </w:style>
  <w:style w:type="character" w:customStyle="1" w:styleId="fource1">
    <w:name w:val="fource1"/>
    <w:rsid w:val="00FF0F63"/>
    <w:rPr>
      <w:sz w:val="34"/>
      <w:szCs w:val="34"/>
    </w:rPr>
  </w:style>
  <w:style w:type="character" w:customStyle="1" w:styleId="LanguageStrikeChar">
    <w:name w:val="Language Strike Char"/>
    <w:rsid w:val="00FF0F63"/>
    <w:rPr>
      <w:rFonts w:ascii="Arial Narrow" w:hAnsi="Arial Narrow" w:hint="default"/>
      <w:strike/>
      <w:szCs w:val="24"/>
      <w:lang w:val="en-US" w:eastAsia="en-US" w:bidi="ar-SA"/>
    </w:rPr>
  </w:style>
  <w:style w:type="character" w:customStyle="1" w:styleId="normal11">
    <w:name w:val="normal1"/>
    <w:basedOn w:val="DefaultParagraphFont"/>
    <w:rsid w:val="00FF0F63"/>
  </w:style>
  <w:style w:type="character" w:customStyle="1" w:styleId="ds">
    <w:name w:val="ds"/>
    <w:basedOn w:val="DefaultParagraphFont"/>
    <w:rsid w:val="00FF0F63"/>
  </w:style>
  <w:style w:type="character" w:customStyle="1" w:styleId="UnderliningChar1">
    <w:name w:val="Underlining Char1"/>
    <w:rsid w:val="00FF0F63"/>
    <w:rPr>
      <w:rFonts w:ascii="Arial Narrow" w:hAnsi="Arial Narrow" w:hint="default"/>
      <w:szCs w:val="24"/>
      <w:u w:val="single"/>
      <w:lang w:val="en-US" w:eastAsia="en-US" w:bidi="ar-SA"/>
    </w:rPr>
  </w:style>
  <w:style w:type="character" w:customStyle="1" w:styleId="UnderliningChar2">
    <w:name w:val="Underlining Char2"/>
    <w:rsid w:val="00FF0F63"/>
    <w:rPr>
      <w:rFonts w:ascii="Arial Narrow" w:hAnsi="Arial Narrow" w:hint="default"/>
      <w:szCs w:val="24"/>
      <w:u w:val="single"/>
      <w:lang w:val="en-US" w:eastAsia="en-US" w:bidi="ar-SA"/>
    </w:rPr>
  </w:style>
  <w:style w:type="character" w:customStyle="1" w:styleId="MicroTextChar1">
    <w:name w:val="MicroText Char1"/>
    <w:rsid w:val="00FF0F63"/>
    <w:rPr>
      <w:rFonts w:ascii="Arial Narrow" w:hAnsi="Arial Narrow" w:hint="default"/>
      <w:sz w:val="12"/>
      <w:szCs w:val="24"/>
      <w:lang w:val="en-US" w:eastAsia="en-US" w:bidi="ar-SA"/>
    </w:rPr>
  </w:style>
  <w:style w:type="character" w:customStyle="1" w:styleId="DefaultPara">
    <w:name w:val="Default Para"/>
    <w:rsid w:val="00FF0F63"/>
    <w:rPr>
      <w:sz w:val="20"/>
    </w:rPr>
  </w:style>
  <w:style w:type="character" w:customStyle="1" w:styleId="SYSHYPERTEXT">
    <w:name w:val="SYS_HYPERTEXT"/>
    <w:rsid w:val="00FF0F63"/>
    <w:rPr>
      <w:color w:val="0000FF"/>
      <w:u w:val="single"/>
    </w:rPr>
  </w:style>
  <w:style w:type="character" w:customStyle="1" w:styleId="Hyperlink1">
    <w:name w:val="Hyperlink1"/>
    <w:rsid w:val="00FF0F6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F0F6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F0F63"/>
    <w:rPr>
      <w:rFonts w:ascii="Arial Narrow" w:hAnsi="Arial Narrow" w:hint="default"/>
      <w:noProof w:val="0"/>
      <w:szCs w:val="24"/>
      <w:u w:val="single"/>
      <w:lang w:val="en-US" w:eastAsia="en-US" w:bidi="ar-SA"/>
    </w:rPr>
  </w:style>
  <w:style w:type="character" w:customStyle="1" w:styleId="BlockHeading1Char">
    <w:name w:val="Block Heading 1 Char"/>
    <w:rsid w:val="00FF0F63"/>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FF0F63"/>
    <w:rPr>
      <w:b/>
      <w:bCs w:val="0"/>
      <w:sz w:val="24"/>
      <w:szCs w:val="24"/>
      <w:u w:val="single"/>
      <w:lang w:val="en-US" w:eastAsia="en-US" w:bidi="ar-SA"/>
    </w:rPr>
  </w:style>
  <w:style w:type="character" w:customStyle="1" w:styleId="StyleTagTimesNewRomanChar">
    <w:name w:val="Style Tag + Times New Roman Char"/>
    <w:rsid w:val="00FF0F6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F0F63"/>
    <w:rPr>
      <w:rFonts w:ascii="Arial Narrow" w:hAnsi="Arial Narrow" w:cs="Arial" w:hint="default"/>
      <w:b/>
      <w:bCs/>
      <w:iCs/>
      <w:sz w:val="24"/>
      <w:szCs w:val="28"/>
      <w:lang w:val="en-US" w:eastAsia="en-US" w:bidi="ar-SA"/>
    </w:rPr>
  </w:style>
  <w:style w:type="character" w:customStyle="1" w:styleId="UnderliningCharChar">
    <w:name w:val="Underlining Char Char"/>
    <w:rsid w:val="00FF0F63"/>
    <w:rPr>
      <w:rFonts w:ascii="Arial Narrow" w:hAnsi="Arial Narrow" w:hint="default"/>
      <w:szCs w:val="24"/>
      <w:u w:val="single"/>
      <w:lang w:val="en-US" w:eastAsia="en-US" w:bidi="ar-SA"/>
    </w:rPr>
  </w:style>
  <w:style w:type="character" w:customStyle="1" w:styleId="StyleArialNarrow12ptBold">
    <w:name w:val="Style Arial Narrow 12 pt Bold"/>
    <w:rsid w:val="00FF0F63"/>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FF0F63"/>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FF0F63"/>
    <w:rPr>
      <w:u w:val="single"/>
    </w:rPr>
  </w:style>
  <w:style w:type="character" w:customStyle="1" w:styleId="UnderlinedCharChar1">
    <w:name w:val="Underlined Char Char1"/>
    <w:rsid w:val="00FF0F63"/>
    <w:rPr>
      <w:rFonts w:ascii="Bell MT" w:eastAsia="Times New Roman" w:hAnsi="Bell MT" w:hint="default"/>
      <w:bCs/>
      <w:iCs/>
      <w:sz w:val="22"/>
      <w:u w:val="single"/>
    </w:rPr>
  </w:style>
  <w:style w:type="character" w:customStyle="1" w:styleId="Heading2CharChar2">
    <w:name w:val="Heading 2 Char Char2"/>
    <w:rsid w:val="00FF0F63"/>
    <w:rPr>
      <w:rFonts w:ascii="Arial" w:hAnsi="Arial" w:cs="Arial" w:hint="default"/>
      <w:b/>
      <w:bCs/>
      <w:iCs/>
      <w:sz w:val="22"/>
      <w:szCs w:val="28"/>
      <w:lang w:val="en-US" w:eastAsia="en-US" w:bidi="ar-SA"/>
    </w:rPr>
  </w:style>
  <w:style w:type="character" w:customStyle="1" w:styleId="doctitle">
    <w:name w:val="doctitle"/>
    <w:rsid w:val="00FF0F63"/>
  </w:style>
  <w:style w:type="character" w:customStyle="1" w:styleId="cardtext-underlined0">
    <w:name w:val="card text- underlined"/>
    <w:rsid w:val="00FF0F63"/>
    <w:rPr>
      <w:rFonts w:ascii="Garamond" w:hAnsi="Garamond" w:hint="default"/>
      <w:u w:val="single"/>
    </w:rPr>
  </w:style>
  <w:style w:type="character" w:customStyle="1" w:styleId="BodyText1">
    <w:name w:val="Body Text1"/>
    <w:basedOn w:val="DefaultParagraphFont"/>
    <w:rsid w:val="00FF0F63"/>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FF0F63"/>
  </w:style>
  <w:style w:type="character" w:customStyle="1" w:styleId="BriefTitleChar">
    <w:name w:val="Brief Title Char"/>
    <w:basedOn w:val="DefaultParagraphFont"/>
    <w:rsid w:val="00FF0F63"/>
    <w:rPr>
      <w:b/>
      <w:bCs w:val="0"/>
      <w:sz w:val="24"/>
      <w:szCs w:val="24"/>
      <w:u w:val="single"/>
      <w:lang w:val="en-US" w:eastAsia="en-US" w:bidi="ar-SA"/>
    </w:rPr>
  </w:style>
  <w:style w:type="character" w:customStyle="1" w:styleId="BriefTitle2Char">
    <w:name w:val="Brief Title 2 Char"/>
    <w:basedOn w:val="BriefTitleChar"/>
    <w:rsid w:val="00FF0F6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F0F63"/>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FF0F63"/>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F0F63"/>
    <w:rPr>
      <w:rFonts w:ascii="AGaramond" w:hAnsi="AGaramond" w:cs="AGaramond" w:hint="default"/>
      <w:color w:val="211D1E"/>
      <w:sz w:val="14"/>
      <w:szCs w:val="14"/>
    </w:rPr>
  </w:style>
  <w:style w:type="character" w:customStyle="1" w:styleId="CharacterStyle2">
    <w:name w:val="Character Style 2"/>
    <w:uiPriority w:val="99"/>
    <w:rsid w:val="00FF0F63"/>
    <w:rPr>
      <w:sz w:val="20"/>
      <w:szCs w:val="20"/>
    </w:rPr>
  </w:style>
  <w:style w:type="character" w:customStyle="1" w:styleId="cross-head">
    <w:name w:val="cross-head"/>
    <w:rsid w:val="00FF0F63"/>
  </w:style>
  <w:style w:type="character" w:customStyle="1" w:styleId="Subtitle1">
    <w:name w:val="Subtitle1"/>
    <w:rsid w:val="00FF0F63"/>
  </w:style>
  <w:style w:type="character" w:customStyle="1" w:styleId="metaorigin">
    <w:name w:val="meta_origin"/>
    <w:rsid w:val="00FF0F63"/>
  </w:style>
  <w:style w:type="character" w:customStyle="1" w:styleId="mandelbrotrefrag">
    <w:name w:val="mandelbrot_refrag"/>
    <w:rsid w:val="00FF0F63"/>
  </w:style>
  <w:style w:type="character" w:customStyle="1" w:styleId="eminfo">
    <w:name w:val="eminfo"/>
    <w:rsid w:val="00FF0F63"/>
  </w:style>
  <w:style w:type="character" w:customStyle="1" w:styleId="emhighlight">
    <w:name w:val="emhighlight"/>
    <w:rsid w:val="00FF0F63"/>
  </w:style>
  <w:style w:type="character" w:customStyle="1" w:styleId="name">
    <w:name w:val="name"/>
    <w:rsid w:val="00FF0F63"/>
  </w:style>
  <w:style w:type="character" w:customStyle="1" w:styleId="tkrname">
    <w:name w:val="tkrname"/>
    <w:rsid w:val="00FF0F63"/>
  </w:style>
  <w:style w:type="character" w:customStyle="1" w:styleId="tkrchange">
    <w:name w:val="tkrchange"/>
    <w:rsid w:val="00FF0F63"/>
  </w:style>
  <w:style w:type="character" w:customStyle="1" w:styleId="source-org">
    <w:name w:val="source-org"/>
    <w:rsid w:val="00FF0F63"/>
  </w:style>
  <w:style w:type="character" w:customStyle="1" w:styleId="updated">
    <w:name w:val="updated"/>
    <w:rsid w:val="00FF0F63"/>
  </w:style>
  <w:style w:type="character" w:customStyle="1" w:styleId="last">
    <w:name w:val="last"/>
    <w:rsid w:val="00FF0F63"/>
  </w:style>
  <w:style w:type="character" w:customStyle="1" w:styleId="Style11ptBoldUnderline1">
    <w:name w:val="Style 11 pt Bold Underline1"/>
    <w:rsid w:val="00FF0F63"/>
    <w:rPr>
      <w:b/>
      <w:bCs/>
      <w:sz w:val="20"/>
      <w:u w:val="single"/>
    </w:rPr>
  </w:style>
  <w:style w:type="character" w:customStyle="1" w:styleId="StyleStyleunderlineBold11pt">
    <w:name w:val="Style Style underline + Bold + 11 pt"/>
    <w:rsid w:val="00FF0F63"/>
    <w:rPr>
      <w:bCs/>
      <w:sz w:val="20"/>
      <w:u w:val="single"/>
    </w:rPr>
  </w:style>
  <w:style w:type="character" w:customStyle="1" w:styleId="StyleunderlineAsianTimesNewRomanBold">
    <w:name w:val="Style underline + (Asian) Times New Roman Bold"/>
    <w:rsid w:val="00FF0F6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F0F63"/>
    <w:rPr>
      <w:b/>
      <w:bCs/>
      <w:sz w:val="20"/>
      <w:u w:val="single"/>
      <w:bdr w:val="single" w:sz="4" w:space="0" w:color="auto" w:frame="1"/>
    </w:rPr>
  </w:style>
  <w:style w:type="character" w:customStyle="1" w:styleId="A5">
    <w:name w:val="A5"/>
    <w:uiPriority w:val="99"/>
    <w:rsid w:val="00FF0F63"/>
    <w:rPr>
      <w:rFonts w:ascii="Times New Roman" w:hAnsi="Times New Roman" w:cs="Times New Roman" w:hint="default"/>
      <w:color w:val="000000"/>
      <w:sz w:val="13"/>
      <w:szCs w:val="13"/>
    </w:rPr>
  </w:style>
  <w:style w:type="character" w:customStyle="1" w:styleId="quotepeekbase">
    <w:name w:val="quotepeekbase"/>
    <w:rsid w:val="00FF0F63"/>
  </w:style>
  <w:style w:type="character" w:customStyle="1" w:styleId="cardChar10">
    <w:name w:val="card Char1"/>
    <w:rsid w:val="00FF0F63"/>
    <w:rPr>
      <w:rFonts w:ascii="Calibri" w:eastAsia="Calibri" w:hAnsi="Calibri" w:cs="Calibri" w:hint="default"/>
      <w:sz w:val="24"/>
      <w:szCs w:val="22"/>
      <w:lang w:val="x-none" w:eastAsia="x-none"/>
    </w:rPr>
  </w:style>
  <w:style w:type="character" w:customStyle="1" w:styleId="NormalCard">
    <w:name w:val="Normal Card"/>
    <w:uiPriority w:val="1"/>
    <w:qFormat/>
    <w:rsid w:val="00FF0F63"/>
    <w:rPr>
      <w:rFonts w:ascii="Times New Roman" w:hAnsi="Times New Roman" w:cs="Times New Roman" w:hint="default"/>
      <w:sz w:val="24"/>
    </w:rPr>
  </w:style>
  <w:style w:type="character" w:customStyle="1" w:styleId="HighlightedUnderline0">
    <w:name w:val="Highlighted Underline"/>
    <w:uiPriority w:val="1"/>
    <w:qFormat/>
    <w:rsid w:val="00FF0F6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F0F63"/>
    <w:rPr>
      <w:rFonts w:ascii="Times New Roman" w:hAnsi="Times New Roman" w:cs="Times New Roman" w:hint="default"/>
      <w:sz w:val="16"/>
      <w:szCs w:val="16"/>
    </w:rPr>
  </w:style>
  <w:style w:type="character" w:customStyle="1" w:styleId="timebox">
    <w:name w:val="timebox"/>
    <w:rsid w:val="00FF0F63"/>
  </w:style>
  <w:style w:type="character" w:customStyle="1" w:styleId="Heading2Subtext">
    <w:name w:val="Heading 2 Subtext"/>
    <w:rsid w:val="00FF0F63"/>
    <w:rPr>
      <w:rFonts w:ascii="Times New Roman" w:hAnsi="Times New Roman" w:cs="Times New Roman" w:hint="default"/>
      <w:sz w:val="16"/>
    </w:rPr>
  </w:style>
  <w:style w:type="character" w:customStyle="1" w:styleId="-SmallText-">
    <w:name w:val="-Small Text-"/>
    <w:rsid w:val="00FF0F63"/>
    <w:rPr>
      <w:rFonts w:ascii="Garamond" w:hAnsi="Garamond" w:hint="default"/>
      <w:sz w:val="16"/>
    </w:rPr>
  </w:style>
  <w:style w:type="character" w:customStyle="1" w:styleId="label">
    <w:name w:val="label"/>
    <w:rsid w:val="00FF0F63"/>
  </w:style>
  <w:style w:type="character" w:customStyle="1" w:styleId="BoldUnderlineCharChar">
    <w:name w:val="BoldUnderline Char Char"/>
    <w:rsid w:val="00FF0F63"/>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F0F63"/>
  </w:style>
  <w:style w:type="character" w:customStyle="1" w:styleId="FontStyle477">
    <w:name w:val="Font Style477"/>
    <w:basedOn w:val="DefaultParagraphFont"/>
    <w:uiPriority w:val="99"/>
    <w:rsid w:val="00FF0F63"/>
    <w:rPr>
      <w:rFonts w:ascii="Times New Roman" w:hAnsi="Times New Roman" w:cs="Times New Roman" w:hint="default"/>
      <w:sz w:val="18"/>
      <w:szCs w:val="18"/>
    </w:rPr>
  </w:style>
  <w:style w:type="character" w:customStyle="1" w:styleId="FontStyle505">
    <w:name w:val="Font Style505"/>
    <w:basedOn w:val="DefaultParagraphFont"/>
    <w:uiPriority w:val="99"/>
    <w:rsid w:val="00FF0F63"/>
    <w:rPr>
      <w:rFonts w:ascii="Times New Roman" w:hAnsi="Times New Roman" w:cs="Times New Roman" w:hint="default"/>
      <w:sz w:val="18"/>
      <w:szCs w:val="18"/>
    </w:rPr>
  </w:style>
  <w:style w:type="character" w:customStyle="1" w:styleId="FontStyle514">
    <w:name w:val="Font Style514"/>
    <w:basedOn w:val="DefaultParagraphFont"/>
    <w:uiPriority w:val="99"/>
    <w:rsid w:val="00FF0F63"/>
    <w:rPr>
      <w:rFonts w:ascii="Times New Roman" w:hAnsi="Times New Roman" w:cs="Times New Roman" w:hint="default"/>
      <w:sz w:val="14"/>
      <w:szCs w:val="14"/>
    </w:rPr>
  </w:style>
  <w:style w:type="character" w:customStyle="1" w:styleId="FontStyle500">
    <w:name w:val="Font Style500"/>
    <w:basedOn w:val="DefaultParagraphFont"/>
    <w:uiPriority w:val="99"/>
    <w:rsid w:val="00FF0F63"/>
    <w:rPr>
      <w:rFonts w:ascii="Times New Roman" w:hAnsi="Times New Roman" w:cs="Times New Roman" w:hint="default"/>
      <w:b/>
      <w:bCs/>
      <w:sz w:val="16"/>
      <w:szCs w:val="16"/>
    </w:rPr>
  </w:style>
  <w:style w:type="character" w:customStyle="1" w:styleId="CardCite1">
    <w:name w:val="CardCite1"/>
    <w:qFormat/>
    <w:rsid w:val="00FF0F6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FF0F6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F0F63"/>
    <w:rPr>
      <w:rFonts w:ascii="Times New Roman" w:hAnsi="Times New Roman" w:cs="Times New Roman" w:hint="default"/>
      <w:b/>
      <w:bCs/>
      <w:sz w:val="22"/>
      <w:szCs w:val="22"/>
    </w:rPr>
  </w:style>
  <w:style w:type="character" w:customStyle="1" w:styleId="CharacterStyle3">
    <w:name w:val="Character Style 3"/>
    <w:uiPriority w:val="99"/>
    <w:rsid w:val="00FF0F63"/>
    <w:rPr>
      <w:rFonts w:ascii="Bookman Old Style" w:hAnsi="Bookman Old Style" w:cs="Bookman Old Style" w:hint="default"/>
      <w:spacing w:val="-5"/>
      <w:sz w:val="18"/>
      <w:szCs w:val="18"/>
    </w:rPr>
  </w:style>
  <w:style w:type="character" w:customStyle="1" w:styleId="UnderlineStyleChar7">
    <w:name w:val="Underline Style Char7"/>
    <w:rsid w:val="00FF0F63"/>
    <w:rPr>
      <w:rFonts w:ascii="Garamond" w:hAnsi="Garamond" w:hint="default"/>
      <w:sz w:val="22"/>
      <w:szCs w:val="24"/>
      <w:u w:val="single"/>
      <w:lang w:val="en-US" w:eastAsia="en-US" w:bidi="ar-SA"/>
    </w:rPr>
  </w:style>
  <w:style w:type="character" w:customStyle="1" w:styleId="StyleArial6ptBold">
    <w:name w:val="Style Arial 6 pt Bold"/>
    <w:rsid w:val="00FF0F63"/>
    <w:rPr>
      <w:rFonts w:ascii="Arial" w:hAnsi="Arial" w:cs="Arial" w:hint="default"/>
      <w:bCs/>
      <w:sz w:val="12"/>
    </w:rPr>
  </w:style>
  <w:style w:type="character" w:customStyle="1" w:styleId="Heading2Char5">
    <w:name w:val="Heading 2 Char5"/>
    <w:rsid w:val="00FF0F63"/>
    <w:rPr>
      <w:rFonts w:ascii="Garamond" w:hAnsi="Garamond" w:cs="Arial" w:hint="default"/>
      <w:b/>
      <w:bCs/>
      <w:iCs/>
      <w:sz w:val="24"/>
      <w:szCs w:val="28"/>
      <w:lang w:val="en-US" w:eastAsia="en-US" w:bidi="ar-SA"/>
    </w:rPr>
  </w:style>
  <w:style w:type="character" w:customStyle="1" w:styleId="TagGreg">
    <w:name w:val="TagGreg"/>
    <w:uiPriority w:val="1"/>
    <w:qFormat/>
    <w:rsid w:val="00FF0F63"/>
    <w:rPr>
      <w:b/>
      <w:bCs w:val="0"/>
      <w:sz w:val="24"/>
    </w:rPr>
  </w:style>
  <w:style w:type="character" w:customStyle="1" w:styleId="StyleDebateUnderline10pt">
    <w:name w:val="Style Debate Underline + 10 pt"/>
    <w:rsid w:val="00FF0F63"/>
    <w:rPr>
      <w:rFonts w:ascii="Times New Roman" w:hAnsi="Times New Roman" w:cs="Times New Roman" w:hint="default"/>
      <w:sz w:val="20"/>
      <w:szCs w:val="20"/>
      <w:u w:val="single"/>
    </w:rPr>
  </w:style>
  <w:style w:type="character" w:customStyle="1" w:styleId="underlinedCharChar0">
    <w:name w:val="underlined Char Char"/>
    <w:locked/>
    <w:rsid w:val="00FF0F63"/>
    <w:rPr>
      <w:u w:val="single"/>
    </w:rPr>
  </w:style>
  <w:style w:type="character" w:customStyle="1" w:styleId="SourceBold">
    <w:name w:val="Source Bold"/>
    <w:rsid w:val="00FF0F63"/>
    <w:rPr>
      <w:rFonts w:ascii="Arial Narrow" w:hAnsi="Arial Narrow" w:hint="default"/>
      <w:b/>
      <w:bCs w:val="0"/>
      <w:strike w:val="0"/>
      <w:dstrike w:val="0"/>
      <w:sz w:val="24"/>
      <w:u w:val="none"/>
      <w:effect w:val="none"/>
    </w:rPr>
  </w:style>
  <w:style w:type="character" w:customStyle="1" w:styleId="2xBoldUnderline">
    <w:name w:val="2x_Bold_Underline"/>
    <w:rsid w:val="00FF0F63"/>
    <w:rPr>
      <w:b/>
      <w:bCs/>
      <w:sz w:val="24"/>
      <w:u w:val="thick"/>
    </w:rPr>
  </w:style>
  <w:style w:type="character" w:customStyle="1" w:styleId="Dottedunderline">
    <w:name w:val="Dotted underline"/>
    <w:rsid w:val="00FF0F63"/>
    <w:rPr>
      <w:u w:val="dotted"/>
    </w:rPr>
  </w:style>
  <w:style w:type="character" w:customStyle="1" w:styleId="readChar">
    <w:name w:val="read Char"/>
    <w:rsid w:val="00FF0F63"/>
    <w:rPr>
      <w:szCs w:val="22"/>
      <w:u w:val="single"/>
      <w:lang w:val="en-US" w:eastAsia="en-US" w:bidi="ar-SA"/>
    </w:rPr>
  </w:style>
  <w:style w:type="character" w:customStyle="1" w:styleId="underlining0">
    <w:name w:val="underlining"/>
    <w:rsid w:val="00FF0F63"/>
    <w:rPr>
      <w:u w:val="single"/>
    </w:rPr>
  </w:style>
  <w:style w:type="character" w:customStyle="1" w:styleId="btitle">
    <w:name w:val="btitle"/>
    <w:rsid w:val="00FF0F63"/>
  </w:style>
  <w:style w:type="character" w:customStyle="1" w:styleId="green">
    <w:name w:val="green"/>
    <w:rsid w:val="00FF0F63"/>
  </w:style>
  <w:style w:type="character" w:customStyle="1" w:styleId="BodyText20">
    <w:name w:val="Body Text2"/>
    <w:rsid w:val="00FF0F6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Italic"/>
    <w:uiPriority w:val="99"/>
    <w:rsid w:val="00FF0F6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F0F6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F0F6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F0F6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F0F6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FF0F6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FF0F63"/>
    <w:rPr>
      <w:rFonts w:ascii="Sylfaen" w:hAnsi="Sylfaen" w:cs="Sylfaen" w:hint="default"/>
      <w:i/>
      <w:iCs/>
      <w:strike w:val="0"/>
      <w:dstrike w:val="0"/>
      <w:sz w:val="19"/>
      <w:szCs w:val="19"/>
      <w:u w:val="none"/>
      <w:effect w:val="none"/>
      <w:shd w:val="clear" w:color="auto" w:fill="FFFFFF"/>
    </w:rPr>
  </w:style>
  <w:style w:type="character" w:customStyle="1" w:styleId="1">
    <w:name w:val="1"/>
    <w:rsid w:val="00FF0F63"/>
    <w:rPr>
      <w:rFonts w:ascii="Arial" w:hAnsi="Arial" w:cs="Arial" w:hint="default"/>
      <w:bCs/>
      <w:sz w:val="20"/>
      <w:u w:val="single"/>
      <w:lang w:val="en-US" w:eastAsia="en-US" w:bidi="ar-SA"/>
    </w:rPr>
  </w:style>
  <w:style w:type="character" w:customStyle="1" w:styleId="CharChar31">
    <w:name w:val="Char Char31"/>
    <w:rsid w:val="00FF0F63"/>
    <w:rPr>
      <w:rFonts w:ascii="Arial" w:hAnsi="Arial" w:cs="Arial" w:hint="default"/>
      <w:b/>
      <w:bCs/>
      <w:iCs/>
      <w:lang w:val="en-US" w:eastAsia="en-US" w:bidi="ar-SA"/>
    </w:rPr>
  </w:style>
  <w:style w:type="character" w:customStyle="1" w:styleId="Subtitle2">
    <w:name w:val="Subtitle2"/>
    <w:rsid w:val="00FF0F63"/>
  </w:style>
  <w:style w:type="character" w:customStyle="1" w:styleId="drop">
    <w:name w:val="drop"/>
    <w:rsid w:val="00FF0F63"/>
  </w:style>
  <w:style w:type="character" w:customStyle="1" w:styleId="bioline">
    <w:name w:val="bioline"/>
    <w:rsid w:val="00FF0F63"/>
  </w:style>
  <w:style w:type="character" w:customStyle="1" w:styleId="articletitle0">
    <w:name w:val="article_title"/>
    <w:rsid w:val="00FF0F63"/>
  </w:style>
  <w:style w:type="character" w:customStyle="1" w:styleId="A4">
    <w:name w:val="A4"/>
    <w:uiPriority w:val="99"/>
    <w:rsid w:val="00FF0F63"/>
    <w:rPr>
      <w:color w:val="000000"/>
    </w:rPr>
  </w:style>
  <w:style w:type="character" w:customStyle="1" w:styleId="s2">
    <w:name w:val="s2"/>
    <w:rsid w:val="00FF0F63"/>
  </w:style>
  <w:style w:type="character" w:customStyle="1" w:styleId="s4">
    <w:name w:val="s4"/>
    <w:rsid w:val="00FF0F63"/>
  </w:style>
  <w:style w:type="character" w:customStyle="1" w:styleId="s5">
    <w:name w:val="s5"/>
    <w:rsid w:val="00FF0F63"/>
  </w:style>
  <w:style w:type="character" w:customStyle="1" w:styleId="cap">
    <w:name w:val="cap"/>
    <w:rsid w:val="00FF0F63"/>
  </w:style>
  <w:style w:type="character" w:customStyle="1" w:styleId="rightsnotice">
    <w:name w:val="rightsnotice"/>
    <w:rsid w:val="00FF0F63"/>
  </w:style>
  <w:style w:type="character" w:customStyle="1" w:styleId="Caption1">
    <w:name w:val="Caption1"/>
    <w:rsid w:val="00FF0F63"/>
  </w:style>
  <w:style w:type="character" w:customStyle="1" w:styleId="credit">
    <w:name w:val="credit"/>
    <w:rsid w:val="00FF0F63"/>
  </w:style>
  <w:style w:type="character" w:customStyle="1" w:styleId="scaps">
    <w:name w:val="scaps"/>
    <w:rsid w:val="00FF0F63"/>
  </w:style>
  <w:style w:type="character" w:customStyle="1" w:styleId="current-article">
    <w:name w:val="current-article"/>
    <w:rsid w:val="00FF0F63"/>
  </w:style>
  <w:style w:type="character" w:customStyle="1" w:styleId="related-current-indicator">
    <w:name w:val="related-current-indicator"/>
    <w:rsid w:val="00FF0F63"/>
  </w:style>
  <w:style w:type="character" w:customStyle="1" w:styleId="bylclear">
    <w:name w:val="bylclear"/>
    <w:rsid w:val="00FF0F63"/>
  </w:style>
  <w:style w:type="character" w:customStyle="1" w:styleId="timestamp">
    <w:name w:val="timestamp"/>
    <w:rsid w:val="00FF0F63"/>
  </w:style>
  <w:style w:type="character" w:customStyle="1" w:styleId="comments">
    <w:name w:val="comments"/>
    <w:rsid w:val="00FF0F63"/>
  </w:style>
  <w:style w:type="character" w:customStyle="1" w:styleId="essaytext">
    <w:name w:val="essaytext"/>
    <w:rsid w:val="00FF0F63"/>
  </w:style>
  <w:style w:type="character" w:customStyle="1" w:styleId="username">
    <w:name w:val="username"/>
    <w:rsid w:val="00FF0F63"/>
  </w:style>
  <w:style w:type="character" w:customStyle="1" w:styleId="toplinks">
    <w:name w:val="toplinks"/>
    <w:rsid w:val="00FF0F63"/>
  </w:style>
  <w:style w:type="character" w:customStyle="1" w:styleId="A3">
    <w:name w:val="A3"/>
    <w:uiPriority w:val="99"/>
    <w:rsid w:val="00FF0F63"/>
    <w:rPr>
      <w:rFonts w:ascii="Perpetua" w:hAnsi="Perpetua" w:cs="Perpetua" w:hint="default"/>
      <w:color w:val="000000"/>
      <w:sz w:val="15"/>
      <w:szCs w:val="15"/>
    </w:rPr>
  </w:style>
  <w:style w:type="character" w:customStyle="1" w:styleId="see">
    <w:name w:val="see"/>
    <w:rsid w:val="00FF0F63"/>
  </w:style>
  <w:style w:type="character" w:customStyle="1" w:styleId="first-letter">
    <w:name w:val="first-letter"/>
    <w:rsid w:val="00FF0F63"/>
  </w:style>
  <w:style w:type="character" w:customStyle="1" w:styleId="focusparagraph">
    <w:name w:val="focusparagraph"/>
    <w:rsid w:val="00FF0F63"/>
  </w:style>
  <w:style w:type="character" w:customStyle="1" w:styleId="lightblue">
    <w:name w:val="lightblue"/>
    <w:rsid w:val="00FF0F63"/>
  </w:style>
  <w:style w:type="character" w:customStyle="1" w:styleId="StyleUnderlineCharChar9pt">
    <w:name w:val="Style Underline Char Char + 9 pt"/>
    <w:rsid w:val="00FF0F6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FF0F63"/>
  </w:style>
  <w:style w:type="character" w:customStyle="1" w:styleId="Title10">
    <w:name w:val="Title1"/>
    <w:rsid w:val="00FF0F63"/>
  </w:style>
  <w:style w:type="character" w:customStyle="1" w:styleId="BoldandUnderlineCharCharCharChar">
    <w:name w:val="Bold and Underline Char Char Char Char"/>
    <w:rsid w:val="00FF0F63"/>
    <w:rPr>
      <w:b/>
      <w:bCs w:val="0"/>
      <w:noProof w:val="0"/>
      <w:u w:val="single"/>
      <w:lang w:val="en-US" w:eastAsia="en-US" w:bidi="ar-SA"/>
    </w:rPr>
  </w:style>
  <w:style w:type="character" w:customStyle="1" w:styleId="FontStyle29">
    <w:name w:val="Font Style29"/>
    <w:uiPriority w:val="99"/>
    <w:rsid w:val="00FF0F63"/>
    <w:rPr>
      <w:rFonts w:ascii="Arial" w:hAnsi="Arial" w:cs="Arial" w:hint="default"/>
      <w:sz w:val="14"/>
      <w:szCs w:val="14"/>
    </w:rPr>
  </w:style>
  <w:style w:type="character" w:customStyle="1" w:styleId="titles">
    <w:name w:val="titles"/>
    <w:rsid w:val="00FF0F63"/>
  </w:style>
  <w:style w:type="character" w:customStyle="1" w:styleId="articletext0">
    <w:name w:val="article_text"/>
    <w:rsid w:val="00FF0F63"/>
  </w:style>
  <w:style w:type="character" w:customStyle="1" w:styleId="contentauthor">
    <w:name w:val="contentauthor"/>
    <w:rsid w:val="00FF0F63"/>
  </w:style>
  <w:style w:type="character" w:customStyle="1" w:styleId="subarticleheader">
    <w:name w:val="subarticleheader"/>
    <w:rsid w:val="00FF0F63"/>
  </w:style>
  <w:style w:type="character" w:customStyle="1" w:styleId="spelle">
    <w:name w:val="spelle"/>
    <w:rsid w:val="00FF0F63"/>
  </w:style>
  <w:style w:type="character" w:customStyle="1" w:styleId="grame">
    <w:name w:val="grame"/>
    <w:rsid w:val="00FF0F63"/>
  </w:style>
  <w:style w:type="character" w:customStyle="1" w:styleId="newstitle1">
    <w:name w:val="newstitle1"/>
    <w:rsid w:val="00FF0F63"/>
  </w:style>
  <w:style w:type="character" w:customStyle="1" w:styleId="copy">
    <w:name w:val="copy"/>
    <w:rsid w:val="00FF0F63"/>
  </w:style>
  <w:style w:type="character" w:customStyle="1" w:styleId="topheadline">
    <w:name w:val="topheadline"/>
    <w:rsid w:val="00FF0F63"/>
  </w:style>
  <w:style w:type="character" w:customStyle="1" w:styleId="Stylereduce27pt">
    <w:name w:val="Style reduce2 + 7 pt"/>
    <w:rsid w:val="00FF0F63"/>
    <w:rPr>
      <w:rFonts w:ascii="Times New Roman" w:hAnsi="Times New Roman" w:cs="Arial" w:hint="default"/>
      <w:color w:val="000000"/>
      <w:sz w:val="14"/>
      <w:szCs w:val="22"/>
    </w:rPr>
  </w:style>
  <w:style w:type="character" w:customStyle="1" w:styleId="srtitle">
    <w:name w:val="srtitle"/>
    <w:rsid w:val="00FF0F63"/>
  </w:style>
  <w:style w:type="character" w:customStyle="1" w:styleId="st1">
    <w:name w:val="st1"/>
    <w:rsid w:val="00FF0F63"/>
  </w:style>
  <w:style w:type="character" w:customStyle="1" w:styleId="StyleStyleGaramond">
    <w:name w:val="Style Style Garamond +"/>
    <w:rsid w:val="00FF0F63"/>
    <w:rPr>
      <w:rFonts w:ascii="Garamond" w:hAnsi="Garamond" w:cs="Times New Roman" w:hint="default"/>
      <w:sz w:val="20"/>
    </w:rPr>
  </w:style>
  <w:style w:type="character" w:customStyle="1" w:styleId="quotechar0">
    <w:name w:val="quotechar"/>
    <w:rsid w:val="00FF0F63"/>
  </w:style>
  <w:style w:type="character" w:customStyle="1" w:styleId="boldunderline1">
    <w:name w:val="boldunderline"/>
    <w:rsid w:val="00FF0F63"/>
  </w:style>
  <w:style w:type="character" w:customStyle="1" w:styleId="A8">
    <w:name w:val="A8"/>
    <w:rsid w:val="00FF0F63"/>
    <w:rPr>
      <w:rFonts w:ascii="Scala" w:hAnsi="Scala" w:cs="Scala" w:hint="default"/>
      <w:color w:val="000000"/>
      <w:sz w:val="15"/>
      <w:szCs w:val="15"/>
    </w:rPr>
  </w:style>
  <w:style w:type="character" w:customStyle="1" w:styleId="A0">
    <w:name w:val="A0"/>
    <w:uiPriority w:val="99"/>
    <w:rsid w:val="00FF0F63"/>
    <w:rPr>
      <w:rFonts w:ascii="Scala" w:hAnsi="Scala" w:cs="Scala" w:hint="default"/>
      <w:color w:val="000000"/>
      <w:sz w:val="16"/>
      <w:szCs w:val="16"/>
    </w:rPr>
  </w:style>
  <w:style w:type="character" w:customStyle="1" w:styleId="Date11">
    <w:name w:val="Date11"/>
    <w:rsid w:val="00FF0F63"/>
  </w:style>
  <w:style w:type="character" w:customStyle="1" w:styleId="Boxout">
    <w:name w:val="Box out"/>
    <w:uiPriority w:val="1"/>
    <w:qFormat/>
    <w:rsid w:val="00FF0F63"/>
    <w:rPr>
      <w:rFonts w:ascii="Tahoma" w:hAnsi="Tahoma" w:cs="Tahoma" w:hint="default"/>
      <w:b/>
      <w:bCs w:val="0"/>
      <w:sz w:val="20"/>
      <w:u w:val="single"/>
      <w:bdr w:val="none" w:sz="0" w:space="0" w:color="auto" w:frame="1"/>
      <w:shd w:val="clear" w:color="auto" w:fill="A9E8F5"/>
    </w:rPr>
  </w:style>
  <w:style w:type="character" w:customStyle="1" w:styleId="metad">
    <w:name w:val="metad"/>
    <w:rsid w:val="00FF0F63"/>
  </w:style>
  <w:style w:type="character" w:customStyle="1" w:styleId="sifr-alternate">
    <w:name w:val="sifr-alternate"/>
    <w:rsid w:val="00FF0F63"/>
  </w:style>
  <w:style w:type="character" w:customStyle="1" w:styleId="justify1">
    <w:name w:val="justify1"/>
    <w:rsid w:val="00FF0F63"/>
  </w:style>
  <w:style w:type="character" w:customStyle="1" w:styleId="artbody1">
    <w:name w:val="art_body1"/>
    <w:rsid w:val="00FF0F63"/>
    <w:rPr>
      <w:rFonts w:ascii="Arial" w:hAnsi="Arial" w:cs="Arial" w:hint="default"/>
    </w:rPr>
  </w:style>
  <w:style w:type="character" w:customStyle="1" w:styleId="A1">
    <w:name w:val="A1"/>
    <w:uiPriority w:val="99"/>
    <w:rsid w:val="00FF0F63"/>
    <w:rPr>
      <w:rFonts w:ascii="Book Antiqua" w:hAnsi="Book Antiqua" w:cs="Book Antiqua" w:hint="default"/>
      <w:color w:val="221E1F"/>
      <w:sz w:val="22"/>
      <w:szCs w:val="22"/>
    </w:rPr>
  </w:style>
  <w:style w:type="character" w:customStyle="1" w:styleId="reality">
    <w:name w:val="reality"/>
    <w:rsid w:val="00FF0F63"/>
  </w:style>
  <w:style w:type="character" w:customStyle="1" w:styleId="text2">
    <w:name w:val="text2"/>
    <w:rsid w:val="00FF0F63"/>
  </w:style>
  <w:style w:type="character" w:customStyle="1" w:styleId="StyleUnderlineChar2CharChar11pt">
    <w:name w:val="Style Underline Char2 Char Char + 11 pt"/>
    <w:rsid w:val="00FF0F63"/>
    <w:rPr>
      <w:rFonts w:ascii="Times New Roman" w:hAnsi="Times New Roman" w:cs="Times New Roman" w:hint="default"/>
      <w:sz w:val="20"/>
      <w:u w:val="single"/>
    </w:rPr>
  </w:style>
  <w:style w:type="character" w:customStyle="1" w:styleId="StyleStyleBoldUnderline11pt">
    <w:name w:val="Style Style Bold Underline + 11 pt"/>
    <w:rsid w:val="00FF0F63"/>
    <w:rPr>
      <w:b/>
      <w:bCs/>
      <w:sz w:val="20"/>
      <w:u w:val="single"/>
    </w:rPr>
  </w:style>
  <w:style w:type="character" w:customStyle="1" w:styleId="articlehead2">
    <w:name w:val="articlehead2"/>
    <w:rsid w:val="00FF0F63"/>
  </w:style>
  <w:style w:type="character" w:customStyle="1" w:styleId="pronset">
    <w:name w:val="pronset"/>
    <w:rsid w:val="00FF0F63"/>
  </w:style>
  <w:style w:type="character" w:customStyle="1" w:styleId="prondelim">
    <w:name w:val="prondelim"/>
    <w:rsid w:val="00FF0F63"/>
  </w:style>
  <w:style w:type="character" w:customStyle="1" w:styleId="prontoggle">
    <w:name w:val="pron_toggle"/>
    <w:rsid w:val="00FF0F63"/>
  </w:style>
  <w:style w:type="character" w:customStyle="1" w:styleId="boldface">
    <w:name w:val="boldface"/>
    <w:rsid w:val="00FF0F63"/>
  </w:style>
  <w:style w:type="character" w:customStyle="1" w:styleId="secondary-bf">
    <w:name w:val="secondary-bf"/>
    <w:rsid w:val="00FF0F63"/>
  </w:style>
  <w:style w:type="table" w:styleId="ColorfulGrid-Accent1">
    <w:name w:val="Colorful Grid Accent 1"/>
    <w:basedOn w:val="TableNormal"/>
    <w:link w:val="ColorfulGrid-Accent1Char"/>
    <w:uiPriority w:val="29"/>
    <w:unhideWhenUsed/>
    <w:rsid w:val="00FF0F63"/>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FF0F63"/>
    <w:rPr>
      <w:rFonts w:ascii="Times New Roman" w:hAnsi="Times New Roman" w:cs="Times New Roman" w:hint="default"/>
      <w:iCs/>
      <w:color w:val="000000"/>
      <w:sz w:val="16"/>
    </w:rPr>
  </w:style>
  <w:style w:type="character" w:customStyle="1" w:styleId="Boxout0">
    <w:name w:val="Boxout"/>
    <w:uiPriority w:val="1"/>
    <w:qFormat/>
    <w:rsid w:val="00FF0F6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FF0F63"/>
  </w:style>
  <w:style w:type="character" w:customStyle="1" w:styleId="detailtitle">
    <w:name w:val="detailtitle"/>
    <w:rsid w:val="00FF0F63"/>
  </w:style>
  <w:style w:type="character" w:customStyle="1" w:styleId="storydate">
    <w:name w:val="storydate"/>
    <w:rsid w:val="00FF0F63"/>
  </w:style>
  <w:style w:type="character" w:customStyle="1" w:styleId="preloadwrap">
    <w:name w:val="preloadwrap"/>
    <w:rsid w:val="00FF0F63"/>
  </w:style>
  <w:style w:type="character" w:customStyle="1" w:styleId="creditwrap">
    <w:name w:val="creditwrap"/>
    <w:rsid w:val="00FF0F63"/>
  </w:style>
  <w:style w:type="character" w:customStyle="1" w:styleId="DefaultChar1">
    <w:name w:val="Default Char1"/>
    <w:rsid w:val="00FF0F63"/>
    <w:rPr>
      <w:noProof w:val="0"/>
      <w:color w:val="000000"/>
      <w:lang w:val="en-US" w:eastAsia="en-US" w:bidi="ar-SA"/>
    </w:rPr>
  </w:style>
  <w:style w:type="character" w:customStyle="1" w:styleId="textunderlineChar0">
    <w:name w:val="text underline Char"/>
    <w:link w:val="textunderline0"/>
    <w:rsid w:val="00FF0F63"/>
    <w:rPr>
      <w:u w:val="thick"/>
    </w:rPr>
  </w:style>
  <w:style w:type="character" w:customStyle="1" w:styleId="BoldChar">
    <w:name w:val="Bold Char"/>
    <w:rsid w:val="00FF0F63"/>
    <w:rPr>
      <w:rFonts w:ascii="Times New Roman" w:eastAsia="Times New Roman" w:hAnsi="Times New Roman" w:cs="Times New Roman" w:hint="default"/>
      <w:b/>
      <w:bCs w:val="0"/>
      <w:szCs w:val="24"/>
    </w:rPr>
  </w:style>
  <w:style w:type="character" w:customStyle="1" w:styleId="pmterms31">
    <w:name w:val="pmterms31"/>
    <w:rsid w:val="00FF0F63"/>
    <w:rPr>
      <w:b/>
      <w:bCs/>
      <w:i w:val="0"/>
      <w:iCs w:val="0"/>
      <w:color w:val="000000"/>
    </w:rPr>
  </w:style>
  <w:style w:type="character" w:customStyle="1" w:styleId="ft01">
    <w:name w:val="ft01"/>
    <w:rsid w:val="00FF0F63"/>
    <w:rPr>
      <w:rFonts w:ascii="Times" w:hAnsi="Times" w:cs="Times" w:hint="default"/>
      <w:color w:val="000000"/>
      <w:sz w:val="14"/>
      <w:szCs w:val="14"/>
    </w:rPr>
  </w:style>
  <w:style w:type="character" w:customStyle="1" w:styleId="ft11">
    <w:name w:val="ft11"/>
    <w:rsid w:val="00FF0F63"/>
    <w:rPr>
      <w:rFonts w:ascii="Times" w:hAnsi="Times" w:cs="Times" w:hint="default"/>
      <w:color w:val="000000"/>
      <w:sz w:val="17"/>
      <w:szCs w:val="17"/>
    </w:rPr>
  </w:style>
  <w:style w:type="character" w:customStyle="1" w:styleId="ft21">
    <w:name w:val="ft21"/>
    <w:rsid w:val="00FF0F63"/>
    <w:rPr>
      <w:rFonts w:ascii="Times" w:hAnsi="Times" w:cs="Times" w:hint="default"/>
      <w:color w:val="000000"/>
      <w:sz w:val="15"/>
      <w:szCs w:val="15"/>
    </w:rPr>
  </w:style>
  <w:style w:type="character" w:customStyle="1" w:styleId="ft31">
    <w:name w:val="ft31"/>
    <w:rsid w:val="00FF0F63"/>
    <w:rPr>
      <w:rFonts w:ascii="Times" w:hAnsi="Times" w:cs="Times" w:hint="default"/>
      <w:color w:val="000000"/>
      <w:sz w:val="15"/>
      <w:szCs w:val="15"/>
    </w:rPr>
  </w:style>
  <w:style w:type="character" w:customStyle="1" w:styleId="dquo">
    <w:name w:val="dquo"/>
    <w:rsid w:val="00FF0F63"/>
  </w:style>
  <w:style w:type="character" w:customStyle="1" w:styleId="caps2">
    <w:name w:val="caps2"/>
    <w:rsid w:val="00FF0F63"/>
  </w:style>
  <w:style w:type="character" w:customStyle="1" w:styleId="CardsFont12ptCharCharCharChar">
    <w:name w:val="Cards + Font: 12 pt Char Char Char Char"/>
    <w:rsid w:val="00FF0F63"/>
    <w:rPr>
      <w:sz w:val="24"/>
      <w:szCs w:val="24"/>
      <w:u w:val="thick"/>
      <w:lang w:val="en-US" w:eastAsia="en-US" w:bidi="ar-SA"/>
    </w:rPr>
  </w:style>
  <w:style w:type="character" w:customStyle="1" w:styleId="ccs">
    <w:name w:val="c cs"/>
    <w:rsid w:val="00FF0F63"/>
  </w:style>
  <w:style w:type="character" w:customStyle="1" w:styleId="UnderlinedEvChar">
    <w:name w:val="Underlined Ev Char"/>
    <w:link w:val="UnderlinedEv"/>
    <w:rsid w:val="00FF0F63"/>
    <w:rPr>
      <w:rFonts w:ascii="Times New Roman" w:eastAsia="Times New Roman" w:hAnsi="Times New Roman" w:cs="Times New Roman"/>
      <w:u w:val="single"/>
    </w:rPr>
  </w:style>
  <w:style w:type="character" w:customStyle="1" w:styleId="dropshadow">
    <w:name w:val="dropshadow"/>
    <w:rsid w:val="00FF0F63"/>
  </w:style>
  <w:style w:type="character" w:customStyle="1" w:styleId="d05ws">
    <w:name w:val="d05ws"/>
    <w:rsid w:val="00FF0F63"/>
  </w:style>
  <w:style w:type="character" w:customStyle="1" w:styleId="rzibod">
    <w:name w:val="rzibod"/>
    <w:rsid w:val="00FF0F63"/>
  </w:style>
  <w:style w:type="character" w:customStyle="1" w:styleId="StyleBold1">
    <w:name w:val="Style Bold1"/>
    <w:rsid w:val="00FF0F63"/>
    <w:rPr>
      <w:rFonts w:ascii="Georgia" w:hAnsi="Georgia" w:hint="default"/>
      <w:b/>
      <w:bCs/>
      <w:sz w:val="22"/>
    </w:rPr>
  </w:style>
  <w:style w:type="character" w:customStyle="1" w:styleId="headertext">
    <w:name w:val="headertext"/>
    <w:rsid w:val="00FF0F63"/>
  </w:style>
  <w:style w:type="character" w:customStyle="1" w:styleId="endnote-reference">
    <w:name w:val="endnote-reference"/>
    <w:rsid w:val="00FF0F63"/>
  </w:style>
  <w:style w:type="character" w:customStyle="1" w:styleId="officialsname">
    <w:name w:val="official_s_name"/>
    <w:rsid w:val="00FF0F63"/>
  </w:style>
  <w:style w:type="character" w:customStyle="1" w:styleId="audience">
    <w:name w:val="audience"/>
    <w:rsid w:val="00FF0F63"/>
  </w:style>
  <w:style w:type="character" w:customStyle="1" w:styleId="A7">
    <w:name w:val="A7"/>
    <w:uiPriority w:val="99"/>
    <w:rsid w:val="00FF0F63"/>
    <w:rPr>
      <w:rFonts w:ascii="Myriad Pro" w:hAnsi="Myriad Pro" w:cs="Myriad Pro" w:hint="default"/>
      <w:color w:val="0066B1"/>
      <w:sz w:val="22"/>
      <w:szCs w:val="22"/>
    </w:rPr>
  </w:style>
  <w:style w:type="character" w:customStyle="1" w:styleId="normalchar">
    <w:name w:val="normal__char"/>
    <w:rsid w:val="00FF0F63"/>
  </w:style>
  <w:style w:type="character" w:customStyle="1" w:styleId="hyperlink002cheading0020100200028block0020title0029char">
    <w:name w:val="hyperlink_002cheading_00201_0020_0028block_0020title_0029__char"/>
    <w:rsid w:val="00FF0F63"/>
  </w:style>
  <w:style w:type="character" w:customStyle="1" w:styleId="underline002cstyle0020bold0020underlinechar">
    <w:name w:val="underline_002cstyle_0020bold_0020underline__char"/>
    <w:rsid w:val="00FF0F63"/>
  </w:style>
  <w:style w:type="character" w:customStyle="1" w:styleId="copyboldblack">
    <w:name w:val="copyboldblack"/>
    <w:rsid w:val="00FF0F63"/>
  </w:style>
  <w:style w:type="character" w:customStyle="1" w:styleId="copybold">
    <w:name w:val="copybold"/>
    <w:rsid w:val="00FF0F63"/>
  </w:style>
  <w:style w:type="character" w:customStyle="1" w:styleId="author-date0">
    <w:name w:val="author-date"/>
    <w:rsid w:val="00FF0F63"/>
  </w:style>
  <w:style w:type="character" w:customStyle="1" w:styleId="hidden">
    <w:name w:val="hidden"/>
    <w:rsid w:val="00FF0F63"/>
  </w:style>
  <w:style w:type="character" w:customStyle="1" w:styleId="articlebegin">
    <w:name w:val="articlebegin"/>
    <w:rsid w:val="00FF0F63"/>
  </w:style>
  <w:style w:type="character" w:customStyle="1" w:styleId="mediaoverlay">
    <w:name w:val="mediaoverlay"/>
    <w:rsid w:val="00FF0F63"/>
  </w:style>
  <w:style w:type="character" w:customStyle="1" w:styleId="blogcaption">
    <w:name w:val="blog_caption"/>
    <w:rsid w:val="00FF0F63"/>
  </w:style>
  <w:style w:type="character" w:customStyle="1" w:styleId="commnet-abuzz">
    <w:name w:val="commnet-abuzz"/>
    <w:rsid w:val="00FF0F63"/>
  </w:style>
  <w:style w:type="character" w:customStyle="1" w:styleId="fbconnectbuttontext">
    <w:name w:val="fbconnectbutton_text"/>
    <w:rsid w:val="00FF0F63"/>
  </w:style>
  <w:style w:type="character" w:customStyle="1" w:styleId="fbsharecountinner">
    <w:name w:val="fb_share_count_inner"/>
    <w:rsid w:val="00FF0F63"/>
  </w:style>
  <w:style w:type="character" w:customStyle="1" w:styleId="stbuttontext">
    <w:name w:val="stbuttontext"/>
    <w:rsid w:val="00FF0F63"/>
  </w:style>
  <w:style w:type="character" w:customStyle="1" w:styleId="source">
    <w:name w:val="source"/>
    <w:rsid w:val="00FF0F63"/>
  </w:style>
  <w:style w:type="character" w:customStyle="1" w:styleId="pubdate">
    <w:name w:val="pubdate"/>
    <w:rsid w:val="00FF0F63"/>
  </w:style>
  <w:style w:type="character" w:customStyle="1" w:styleId="grey">
    <w:name w:val="grey"/>
    <w:rsid w:val="00FF0F63"/>
  </w:style>
  <w:style w:type="character" w:customStyle="1" w:styleId="postdate">
    <w:name w:val="post_date"/>
    <w:rsid w:val="00FF0F63"/>
  </w:style>
  <w:style w:type="character" w:customStyle="1" w:styleId="bdx">
    <w:name w:val="bdx"/>
    <w:rsid w:val="00FF0F63"/>
  </w:style>
  <w:style w:type="character" w:customStyle="1" w:styleId="bdl">
    <w:name w:val="bdl"/>
    <w:rsid w:val="00FF0F63"/>
  </w:style>
  <w:style w:type="character" w:customStyle="1" w:styleId="breadcrumbitemcurrent">
    <w:name w:val="breadcrumbitemcurrent"/>
    <w:rsid w:val="00FF0F63"/>
  </w:style>
  <w:style w:type="character" w:customStyle="1" w:styleId="bbl">
    <w:name w:val="bbl"/>
    <w:rsid w:val="00FF0F63"/>
  </w:style>
  <w:style w:type="character" w:customStyle="1" w:styleId="Date2">
    <w:name w:val="Date2"/>
    <w:rsid w:val="00FF0F63"/>
  </w:style>
  <w:style w:type="character" w:customStyle="1" w:styleId="company">
    <w:name w:val="company"/>
    <w:rsid w:val="00FF0F63"/>
  </w:style>
  <w:style w:type="character" w:customStyle="1" w:styleId="itxtnewhookspan">
    <w:name w:val="itxtnewhookspan"/>
    <w:rsid w:val="00FF0F63"/>
  </w:style>
  <w:style w:type="character" w:customStyle="1" w:styleId="gstxthlt">
    <w:name w:val="gstxt_hlt"/>
    <w:rsid w:val="00FF0F63"/>
  </w:style>
  <w:style w:type="character" w:customStyle="1" w:styleId="SubtleEmphasis1">
    <w:name w:val="Subtle Emphasis1"/>
    <w:uiPriority w:val="19"/>
    <w:qFormat/>
    <w:rsid w:val="00FF0F63"/>
    <w:rPr>
      <w:rFonts w:ascii="Times New Roman" w:hAnsi="Times New Roman" w:cs="Times New Roman" w:hint="default"/>
      <w:b/>
      <w:bCs w:val="0"/>
      <w:iCs/>
      <w:color w:val="auto"/>
      <w:sz w:val="22"/>
    </w:rPr>
  </w:style>
  <w:style w:type="character" w:customStyle="1" w:styleId="StyleBoldRed">
    <w:name w:val="Style Bold Red"/>
    <w:rsid w:val="00FF0F63"/>
    <w:rPr>
      <w:b/>
      <w:bCs/>
      <w:color w:val="auto"/>
    </w:rPr>
  </w:style>
  <w:style w:type="character" w:customStyle="1" w:styleId="StyleTimesNewRoman8pt">
    <w:name w:val="Style Times New Roman 8 pt"/>
    <w:rsid w:val="00FF0F63"/>
    <w:rPr>
      <w:rFonts w:ascii="Georgia" w:hAnsi="Georgia" w:hint="default"/>
      <w:sz w:val="16"/>
    </w:rPr>
  </w:style>
  <w:style w:type="character" w:customStyle="1" w:styleId="StyleStyle7pt8pt">
    <w:name w:val="Style Style 7 pt + 8 pt"/>
    <w:rsid w:val="00FF0F63"/>
    <w:rPr>
      <w:sz w:val="16"/>
    </w:rPr>
  </w:style>
  <w:style w:type="character" w:customStyle="1" w:styleId="StyleStyleThickunderlineBold1">
    <w:name w:val="Style Style Thick underline + Bold1"/>
    <w:rsid w:val="00FF0F63"/>
    <w:rPr>
      <w:b/>
      <w:bCs/>
      <w:u w:val="thick"/>
    </w:rPr>
  </w:style>
  <w:style w:type="character" w:customStyle="1" w:styleId="StyleUnderline2">
    <w:name w:val="Style Underline2"/>
    <w:rsid w:val="00FF0F63"/>
    <w:rPr>
      <w:u w:val="single"/>
    </w:rPr>
  </w:style>
  <w:style w:type="character" w:customStyle="1" w:styleId="ShrinkText">
    <w:name w:val="Shrink Text"/>
    <w:rsid w:val="00FF0F63"/>
    <w:rPr>
      <w:sz w:val="16"/>
    </w:rPr>
  </w:style>
  <w:style w:type="character" w:customStyle="1" w:styleId="smallcaps">
    <w:name w:val="smallcaps"/>
    <w:rsid w:val="00FF0F63"/>
  </w:style>
  <w:style w:type="character" w:customStyle="1" w:styleId="goldbldtext">
    <w:name w:val="goldbldtext"/>
    <w:rsid w:val="00FF0F63"/>
  </w:style>
  <w:style w:type="character" w:customStyle="1" w:styleId="cardshighlight0">
    <w:name w:val="cardshighlight"/>
    <w:rsid w:val="00FF0F63"/>
  </w:style>
  <w:style w:type="character" w:customStyle="1" w:styleId="cardsfont12pt1">
    <w:name w:val="cardsfont12pt"/>
    <w:rsid w:val="00FF0F63"/>
  </w:style>
  <w:style w:type="character" w:customStyle="1" w:styleId="ft6">
    <w:name w:val="ft6"/>
    <w:rsid w:val="00FF0F63"/>
  </w:style>
  <w:style w:type="character" w:customStyle="1" w:styleId="kicker">
    <w:name w:val="kicker"/>
    <w:rsid w:val="00FF0F63"/>
  </w:style>
  <w:style w:type="character" w:customStyle="1" w:styleId="backcontent">
    <w:name w:val="backcontent"/>
    <w:rsid w:val="00FF0F63"/>
  </w:style>
  <w:style w:type="character" w:customStyle="1" w:styleId="daystmp">
    <w:name w:val="daystmp"/>
    <w:rsid w:val="00FF0F63"/>
  </w:style>
  <w:style w:type="character" w:customStyle="1" w:styleId="cardsfont12ptchar">
    <w:name w:val="cardsfont12ptchar"/>
    <w:rsid w:val="00FF0F63"/>
  </w:style>
  <w:style w:type="character" w:customStyle="1" w:styleId="gal">
    <w:name w:val="gal"/>
    <w:rsid w:val="00FF0F63"/>
  </w:style>
  <w:style w:type="character" w:customStyle="1" w:styleId="submitted">
    <w:name w:val="submitted"/>
    <w:rsid w:val="00FF0F63"/>
  </w:style>
  <w:style w:type="character" w:customStyle="1" w:styleId="imagedateline">
    <w:name w:val="image_dateline"/>
    <w:rsid w:val="00FF0F63"/>
  </w:style>
  <w:style w:type="character" w:customStyle="1" w:styleId="authordatecharchar">
    <w:name w:val="authordatecharchar"/>
    <w:rsid w:val="00FF0F63"/>
  </w:style>
  <w:style w:type="character" w:customStyle="1" w:styleId="style1char0">
    <w:name w:val="style1char"/>
    <w:rsid w:val="00FF0F63"/>
  </w:style>
  <w:style w:type="character" w:customStyle="1" w:styleId="tagcharchar0">
    <w:name w:val="tagcharchar"/>
    <w:rsid w:val="00FF0F63"/>
  </w:style>
  <w:style w:type="character" w:customStyle="1" w:styleId="underlinedcharchar2">
    <w:name w:val="underlinedcharchar"/>
    <w:rsid w:val="00FF0F63"/>
  </w:style>
  <w:style w:type="character" w:customStyle="1" w:styleId="BoxedChar">
    <w:name w:val="Boxed Char"/>
    <w:rsid w:val="00FF0F63"/>
    <w:rPr>
      <w:rFonts w:ascii="Arial Narrow" w:hAnsi="Arial Narrow" w:hint="default"/>
      <w:b/>
      <w:bCs w:val="0"/>
      <w:sz w:val="18"/>
      <w:bdr w:val="single" w:sz="6" w:space="0" w:color="auto" w:frame="1"/>
    </w:rPr>
  </w:style>
  <w:style w:type="character" w:customStyle="1" w:styleId="Style11ptUnderline2">
    <w:name w:val="Style 11 pt Underline2"/>
    <w:rsid w:val="00FF0F63"/>
    <w:rPr>
      <w:sz w:val="20"/>
      <w:u w:val="single"/>
    </w:rPr>
  </w:style>
  <w:style w:type="character" w:customStyle="1" w:styleId="Style11ptBoldUnderline2">
    <w:name w:val="Style 11 pt Bold Underline2"/>
    <w:rsid w:val="00FF0F63"/>
    <w:rPr>
      <w:b/>
      <w:bCs/>
      <w:sz w:val="20"/>
      <w:u w:val="single"/>
    </w:rPr>
  </w:style>
  <w:style w:type="character" w:customStyle="1" w:styleId="nw">
    <w:name w:val="nw"/>
    <w:rsid w:val="00FF0F63"/>
  </w:style>
  <w:style w:type="character" w:customStyle="1" w:styleId="Styleunderline11ptBoldBorderSinglesolidlineAuto">
    <w:name w:val="Style underline + 11 pt Bold Border: : (Single solid line Auto ..."/>
    <w:rsid w:val="00FF0F63"/>
    <w:rPr>
      <w:b/>
      <w:bCs/>
      <w:sz w:val="20"/>
      <w:u w:val="single"/>
      <w:bdr w:val="single" w:sz="4" w:space="0" w:color="auto" w:frame="1"/>
    </w:rPr>
  </w:style>
  <w:style w:type="character" w:customStyle="1" w:styleId="cardCharCharChar1">
    <w:name w:val="card Char Char Char1"/>
    <w:rsid w:val="00FF0F63"/>
    <w:rPr>
      <w:lang w:val="en-US" w:eastAsia="en-US" w:bidi="ar-SA"/>
    </w:rPr>
  </w:style>
  <w:style w:type="character" w:customStyle="1" w:styleId="authors1">
    <w:name w:val="authors1"/>
    <w:rsid w:val="00FF0F63"/>
    <w:rPr>
      <w:rFonts w:ascii="Verdana" w:hAnsi="Verdana" w:hint="default"/>
      <w:b/>
      <w:bCs/>
      <w:color w:val="006699"/>
      <w:sz w:val="20"/>
      <w:szCs w:val="20"/>
    </w:rPr>
  </w:style>
  <w:style w:type="character" w:customStyle="1" w:styleId="headlinesectionlarge">
    <w:name w:val="headline_section_large"/>
    <w:rsid w:val="00FF0F63"/>
  </w:style>
  <w:style w:type="character" w:customStyle="1" w:styleId="Styleunderline11ptBlack">
    <w:name w:val="Style underline + 11 pt Black"/>
    <w:rsid w:val="00FF0F63"/>
    <w:rPr>
      <w:color w:val="000000"/>
      <w:sz w:val="20"/>
      <w:u w:val="single"/>
    </w:rPr>
  </w:style>
  <w:style w:type="character" w:customStyle="1" w:styleId="Styleunderline11ptBoldBlack">
    <w:name w:val="Style underline + 11 pt Bold Black"/>
    <w:rsid w:val="00FF0F63"/>
    <w:rPr>
      <w:b/>
      <w:bCs/>
      <w:color w:val="000000"/>
      <w:sz w:val="20"/>
      <w:u w:val="single"/>
    </w:rPr>
  </w:style>
  <w:style w:type="character" w:customStyle="1" w:styleId="Style11ptBoldBlackUnderline">
    <w:name w:val="Style 11 pt Bold Black Underline"/>
    <w:rsid w:val="00FF0F63"/>
    <w:rPr>
      <w:b/>
      <w:bCs/>
      <w:color w:val="000000"/>
      <w:sz w:val="20"/>
      <w:u w:val="single"/>
    </w:rPr>
  </w:style>
  <w:style w:type="character" w:customStyle="1" w:styleId="Style11ptBoldBlackUnderlineBorderSinglesolidline">
    <w:name w:val="Style 11 pt Bold Black Underline Border: : (Single solid line ..."/>
    <w:rsid w:val="00FF0F63"/>
    <w:rPr>
      <w:b/>
      <w:bCs/>
      <w:color w:val="000000"/>
      <w:sz w:val="20"/>
      <w:u w:val="single"/>
      <w:bdr w:val="single" w:sz="4" w:space="0" w:color="auto" w:frame="1"/>
    </w:rPr>
  </w:style>
  <w:style w:type="character" w:customStyle="1" w:styleId="StyleLatinMeridien-Italic11ptItalicUnderline">
    <w:name w:val="Style (Latin) Meridien-Italic 11 pt Italic Underline"/>
    <w:rsid w:val="00FF0F63"/>
    <w:rPr>
      <w:rFonts w:ascii="Meridien-Italic" w:hAnsi="Meridien-Italic" w:hint="default"/>
      <w:i/>
      <w:iCs/>
      <w:sz w:val="20"/>
      <w:u w:val="single"/>
    </w:rPr>
  </w:style>
  <w:style w:type="character" w:customStyle="1" w:styleId="Citation-AuthorDate">
    <w:name w:val="Citation - Author/Date"/>
    <w:rsid w:val="00FF0F63"/>
    <w:rPr>
      <w:b/>
      <w:bCs w:val="0"/>
      <w:smallCaps/>
      <w:sz w:val="24"/>
      <w:u w:val="single"/>
    </w:rPr>
  </w:style>
  <w:style w:type="character" w:customStyle="1" w:styleId="underlinestylechar0">
    <w:name w:val="underlinestylechar"/>
    <w:rsid w:val="00FF0F63"/>
  </w:style>
  <w:style w:type="character" w:customStyle="1" w:styleId="highlight">
    <w:name w:val="highlight"/>
    <w:rsid w:val="00FF0F63"/>
  </w:style>
  <w:style w:type="character" w:customStyle="1" w:styleId="DottedUnderline0">
    <w:name w:val="Dotted Underline"/>
    <w:rsid w:val="00FF0F63"/>
    <w:rPr>
      <w:rFonts w:ascii="Times New Roman" w:hAnsi="Times New Roman" w:cs="Times New Roman" w:hint="default"/>
      <w:sz w:val="20"/>
      <w:u w:val="dottedHeavy"/>
    </w:rPr>
  </w:style>
  <w:style w:type="character" w:customStyle="1" w:styleId="titleauthoretc">
    <w:name w:val="titleauthoretc"/>
    <w:rsid w:val="00FF0F63"/>
  </w:style>
  <w:style w:type="character" w:customStyle="1" w:styleId="labeltext">
    <w:name w:val="labeltext"/>
    <w:rsid w:val="00FF0F63"/>
  </w:style>
  <w:style w:type="character" w:customStyle="1" w:styleId="viewlink">
    <w:name w:val="viewlink"/>
    <w:rsid w:val="00FF0F63"/>
  </w:style>
  <w:style w:type="character" w:customStyle="1" w:styleId="share">
    <w:name w:val="share"/>
    <w:rsid w:val="00FF0F63"/>
  </w:style>
  <w:style w:type="character" w:customStyle="1" w:styleId="inlinkchart">
    <w:name w:val="inlink_chart"/>
    <w:rsid w:val="00FF0F63"/>
  </w:style>
  <w:style w:type="character" w:customStyle="1" w:styleId="underLight">
    <w:name w:val="underLight"/>
    <w:uiPriority w:val="1"/>
    <w:qFormat/>
    <w:rsid w:val="00FF0F6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F0F63"/>
  </w:style>
  <w:style w:type="character" w:customStyle="1" w:styleId="author-rss">
    <w:name w:val="author-rss"/>
    <w:rsid w:val="00FF0F63"/>
  </w:style>
  <w:style w:type="character" w:customStyle="1" w:styleId="fbsharecountwrapper">
    <w:name w:val="fb_share_count_wrapper"/>
    <w:rsid w:val="00FF0F63"/>
  </w:style>
  <w:style w:type="character" w:customStyle="1" w:styleId="fbbuttontext">
    <w:name w:val="fb_button_text"/>
    <w:rsid w:val="00FF0F63"/>
  </w:style>
  <w:style w:type="character" w:customStyle="1" w:styleId="hw">
    <w:name w:val="hw"/>
    <w:rsid w:val="00FF0F63"/>
  </w:style>
  <w:style w:type="character" w:customStyle="1" w:styleId="linktotop">
    <w:name w:val="linktotop"/>
    <w:rsid w:val="00FF0F63"/>
  </w:style>
  <w:style w:type="character" w:customStyle="1" w:styleId="maintextbldleft">
    <w:name w:val="maintextbldleft"/>
    <w:rsid w:val="00FF0F63"/>
  </w:style>
  <w:style w:type="character" w:customStyle="1" w:styleId="maintextleft">
    <w:name w:val="maintextleft"/>
    <w:rsid w:val="00FF0F63"/>
  </w:style>
  <w:style w:type="character" w:customStyle="1" w:styleId="descriptionstyle1block">
    <w:name w:val="description style1 block"/>
    <w:rsid w:val="00FF0F63"/>
  </w:style>
  <w:style w:type="character" w:customStyle="1" w:styleId="gutter-right-1">
    <w:name w:val="gutter-right-1"/>
    <w:basedOn w:val="DefaultParagraphFont"/>
    <w:rsid w:val="00FF0F63"/>
  </w:style>
  <w:style w:type="character" w:customStyle="1" w:styleId="ssl3">
    <w:name w:val="ss_l3"/>
    <w:rsid w:val="00FF0F63"/>
  </w:style>
  <w:style w:type="character" w:customStyle="1" w:styleId="FontStyle39">
    <w:name w:val="Font Style39"/>
    <w:uiPriority w:val="99"/>
    <w:rsid w:val="00FF0F63"/>
    <w:rPr>
      <w:rFonts w:ascii="Constantia" w:hAnsi="Constantia" w:cs="Constantia" w:hint="default"/>
      <w:b/>
      <w:bCs/>
      <w:sz w:val="18"/>
      <w:szCs w:val="18"/>
    </w:rPr>
  </w:style>
  <w:style w:type="character" w:customStyle="1" w:styleId="6">
    <w:name w:val="6"/>
    <w:rsid w:val="00FF0F63"/>
    <w:rPr>
      <w:rFonts w:ascii="Arial" w:hAnsi="Arial" w:cs="Arial" w:hint="default"/>
      <w:bCs/>
      <w:sz w:val="20"/>
      <w:u w:val="single"/>
      <w:lang w:val="en-US" w:eastAsia="en-US" w:bidi="ar-SA"/>
    </w:rPr>
  </w:style>
  <w:style w:type="character" w:customStyle="1" w:styleId="Header11">
    <w:name w:val="Header11"/>
    <w:rsid w:val="00FF0F63"/>
  </w:style>
  <w:style w:type="character" w:customStyle="1" w:styleId="posa">
    <w:name w:val="pos(a)"/>
    <w:basedOn w:val="DefaultParagraphFont"/>
    <w:rsid w:val="00FF0F63"/>
  </w:style>
  <w:style w:type="character" w:customStyle="1" w:styleId="u-hiddeninnarrowenv">
    <w:name w:val="u-hiddeninnarrowenv"/>
    <w:basedOn w:val="DefaultParagraphFont"/>
    <w:rsid w:val="00FF0F63"/>
  </w:style>
  <w:style w:type="character" w:customStyle="1" w:styleId="followbutton-bird">
    <w:name w:val="followbutton-bird"/>
    <w:basedOn w:val="DefaultParagraphFont"/>
    <w:rsid w:val="00FF0F63"/>
  </w:style>
  <w:style w:type="character" w:customStyle="1" w:styleId="tweetauthor-name">
    <w:name w:val="tweetauthor-name"/>
    <w:basedOn w:val="DefaultParagraphFont"/>
    <w:rsid w:val="00FF0F63"/>
  </w:style>
  <w:style w:type="character" w:customStyle="1" w:styleId="tweetauthor-verifiedbadge">
    <w:name w:val="tweetauthor-verifiedbadge"/>
    <w:basedOn w:val="DefaultParagraphFont"/>
    <w:rsid w:val="00FF0F63"/>
  </w:style>
  <w:style w:type="character" w:customStyle="1" w:styleId="tweetauthor-screenname">
    <w:name w:val="tweetauthor-screenname"/>
    <w:basedOn w:val="DefaultParagraphFont"/>
    <w:rsid w:val="00FF0F63"/>
  </w:style>
  <w:style w:type="character" w:customStyle="1" w:styleId="u-hiddenvisually">
    <w:name w:val="u-hiddenvisually"/>
    <w:basedOn w:val="DefaultParagraphFont"/>
    <w:rsid w:val="00FF0F63"/>
  </w:style>
  <w:style w:type="character" w:customStyle="1" w:styleId="tweetaction-stat">
    <w:name w:val="tweetaction-stat"/>
    <w:basedOn w:val="DefaultParagraphFont"/>
    <w:rsid w:val="00FF0F63"/>
  </w:style>
  <w:style w:type="character" w:customStyle="1" w:styleId="related">
    <w:name w:val="related"/>
    <w:basedOn w:val="DefaultParagraphFont"/>
    <w:rsid w:val="00FF0F63"/>
  </w:style>
  <w:style w:type="character" w:customStyle="1" w:styleId="related-content">
    <w:name w:val="related-content"/>
    <w:basedOn w:val="DefaultParagraphFont"/>
    <w:rsid w:val="00FF0F63"/>
  </w:style>
  <w:style w:type="character" w:customStyle="1" w:styleId="name-of-author">
    <w:name w:val="name-of-author"/>
    <w:basedOn w:val="DefaultParagraphFont"/>
    <w:rsid w:val="00FF0F63"/>
  </w:style>
  <w:style w:type="character" w:customStyle="1" w:styleId="first-name">
    <w:name w:val="first-name"/>
    <w:basedOn w:val="DefaultParagraphFont"/>
    <w:rsid w:val="00FF0F63"/>
  </w:style>
  <w:style w:type="character" w:customStyle="1" w:styleId="last-name">
    <w:name w:val="last-name"/>
    <w:basedOn w:val="DefaultParagraphFont"/>
    <w:rsid w:val="00FF0F63"/>
  </w:style>
  <w:style w:type="character" w:customStyle="1" w:styleId="caption10">
    <w:name w:val="caption1"/>
    <w:basedOn w:val="DefaultParagraphFont"/>
    <w:rsid w:val="00FF0F63"/>
  </w:style>
  <w:style w:type="character" w:customStyle="1" w:styleId="recirc-text">
    <w:name w:val="&quot;recirc-text”"/>
    <w:basedOn w:val="DefaultParagraphFont"/>
    <w:rsid w:val="00FF0F63"/>
  </w:style>
  <w:style w:type="character" w:customStyle="1" w:styleId="video-icon">
    <w:name w:val="video-icon"/>
    <w:basedOn w:val="DefaultParagraphFont"/>
    <w:rsid w:val="00FF0F63"/>
  </w:style>
  <w:style w:type="character" w:customStyle="1" w:styleId="powa-shot-play-btn-text">
    <w:name w:val="powa-shot-play-btn-text"/>
    <w:basedOn w:val="DefaultParagraphFont"/>
    <w:rsid w:val="00FF0F63"/>
  </w:style>
  <w:style w:type="character" w:customStyle="1" w:styleId="powa-shot-click">
    <w:name w:val="powa-shot-click"/>
    <w:basedOn w:val="DefaultParagraphFont"/>
    <w:rsid w:val="00FF0F63"/>
  </w:style>
  <w:style w:type="character" w:customStyle="1" w:styleId="wpv-blurb">
    <w:name w:val="wpv-blurb"/>
    <w:basedOn w:val="DefaultParagraphFont"/>
    <w:rsid w:val="00FF0F63"/>
  </w:style>
  <w:style w:type="character" w:customStyle="1" w:styleId="pb-caption">
    <w:name w:val="pb-caption"/>
    <w:basedOn w:val="DefaultParagraphFont"/>
    <w:rsid w:val="00FF0F63"/>
  </w:style>
  <w:style w:type="character" w:customStyle="1" w:styleId="Heading5Char1">
    <w:name w:val="Heading 5 Char1"/>
    <w:aliases w:val="Text Char1"/>
    <w:basedOn w:val="DefaultParagraphFont"/>
    <w:semiHidden/>
    <w:rsid w:val="00FF0F63"/>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FF0F63"/>
    <w:rPr>
      <w:vertAlign w:val="baseline"/>
    </w:rPr>
  </w:style>
  <w:style w:type="character" w:customStyle="1" w:styleId="Heading7Char1">
    <w:name w:val="Heading 7 Char1"/>
    <w:basedOn w:val="DefaultParagraphFont"/>
    <w:semiHidden/>
    <w:rsid w:val="00FF0F63"/>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FF0F63"/>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FF0F63"/>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FF0F63"/>
    <w:rPr>
      <w:rFonts w:ascii="Calibri" w:hAnsi="Calibri" w:cs="Calibri"/>
    </w:rPr>
  </w:style>
  <w:style w:type="numbering" w:customStyle="1" w:styleId="NoList2">
    <w:name w:val="No List2"/>
    <w:next w:val="NoList"/>
    <w:uiPriority w:val="99"/>
    <w:semiHidden/>
    <w:unhideWhenUsed/>
    <w:rsid w:val="00FF0F63"/>
  </w:style>
  <w:style w:type="numbering" w:customStyle="1" w:styleId="NoList3">
    <w:name w:val="No List3"/>
    <w:next w:val="NoList"/>
    <w:uiPriority w:val="99"/>
    <w:semiHidden/>
    <w:unhideWhenUsed/>
    <w:rsid w:val="00FF0F63"/>
  </w:style>
  <w:style w:type="numbering" w:customStyle="1" w:styleId="NoList4">
    <w:name w:val="No List4"/>
    <w:next w:val="NoList"/>
    <w:uiPriority w:val="99"/>
    <w:semiHidden/>
    <w:unhideWhenUsed/>
    <w:rsid w:val="00FF0F63"/>
  </w:style>
  <w:style w:type="numbering" w:customStyle="1" w:styleId="NoList5">
    <w:name w:val="No List5"/>
    <w:next w:val="NoList"/>
    <w:semiHidden/>
    <w:unhideWhenUsed/>
    <w:rsid w:val="00FF0F63"/>
  </w:style>
  <w:style w:type="paragraph" w:styleId="BlockText">
    <w:name w:val="Block Text"/>
    <w:basedOn w:val="Normal"/>
    <w:rsid w:val="00FF0F63"/>
    <w:pPr>
      <w:ind w:left="229" w:right="229"/>
    </w:pPr>
    <w:rPr>
      <w:rFonts w:ascii="Verdana" w:eastAsia="Times New Roman" w:hAnsi="Verdana"/>
      <w:sz w:val="16"/>
      <w:szCs w:val="20"/>
    </w:rPr>
  </w:style>
  <w:style w:type="paragraph" w:styleId="NormalIndent">
    <w:name w:val="Normal Indent"/>
    <w:basedOn w:val="Normal"/>
    <w:rsid w:val="00FF0F63"/>
    <w:pPr>
      <w:ind w:left="720"/>
    </w:pPr>
    <w:rPr>
      <w:rFonts w:eastAsia="Times New Roman"/>
      <w:szCs w:val="20"/>
    </w:rPr>
  </w:style>
  <w:style w:type="paragraph" w:styleId="EnvelopeReturn">
    <w:name w:val="envelope return"/>
    <w:basedOn w:val="Normal"/>
    <w:rsid w:val="00FF0F63"/>
    <w:rPr>
      <w:rFonts w:ascii="Arial" w:eastAsia="Times New Roman" w:hAnsi="Arial"/>
      <w:sz w:val="24"/>
      <w:szCs w:val="20"/>
    </w:rPr>
  </w:style>
  <w:style w:type="paragraph" w:styleId="EnvelopeAddress">
    <w:name w:val="envelope address"/>
    <w:basedOn w:val="Normal"/>
    <w:rsid w:val="00FF0F63"/>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FF0F63"/>
  </w:style>
  <w:style w:type="numbering" w:customStyle="1" w:styleId="NoList7">
    <w:name w:val="No List7"/>
    <w:next w:val="NoList"/>
    <w:semiHidden/>
    <w:unhideWhenUsed/>
    <w:rsid w:val="00FF0F63"/>
  </w:style>
  <w:style w:type="paragraph" w:styleId="ListBullet">
    <w:name w:val="List Bullet"/>
    <w:basedOn w:val="Normal"/>
    <w:link w:val="ListBulletChar"/>
    <w:uiPriority w:val="99"/>
    <w:unhideWhenUsed/>
    <w:rsid w:val="00FF0F63"/>
    <w:pPr>
      <w:tabs>
        <w:tab w:val="num" w:pos="360"/>
      </w:tabs>
      <w:ind w:left="360" w:hanging="360"/>
      <w:contextualSpacing/>
    </w:pPr>
    <w:rPr>
      <w:rFonts w:eastAsia="Calibri"/>
    </w:rPr>
  </w:style>
  <w:style w:type="table" w:styleId="MediumGrid1">
    <w:name w:val="Medium Grid 1"/>
    <w:basedOn w:val="TableNormal"/>
    <w:uiPriority w:val="67"/>
    <w:rsid w:val="00FF0F63"/>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FF0F63"/>
  </w:style>
  <w:style w:type="numbering" w:customStyle="1" w:styleId="NoList111">
    <w:name w:val="No List111"/>
    <w:next w:val="NoList"/>
    <w:uiPriority w:val="99"/>
    <w:semiHidden/>
    <w:unhideWhenUsed/>
    <w:rsid w:val="00FF0F63"/>
  </w:style>
  <w:style w:type="numbering" w:customStyle="1" w:styleId="NoList1111">
    <w:name w:val="No List1111"/>
    <w:next w:val="NoList"/>
    <w:uiPriority w:val="99"/>
    <w:semiHidden/>
    <w:unhideWhenUsed/>
    <w:rsid w:val="00FF0F63"/>
  </w:style>
  <w:style w:type="numbering" w:customStyle="1" w:styleId="NoList11111">
    <w:name w:val="No List11111"/>
    <w:next w:val="NoList"/>
    <w:uiPriority w:val="99"/>
    <w:semiHidden/>
    <w:unhideWhenUsed/>
    <w:rsid w:val="00FF0F63"/>
  </w:style>
  <w:style w:type="numbering" w:customStyle="1" w:styleId="NoList111111">
    <w:name w:val="No List111111"/>
    <w:next w:val="NoList"/>
    <w:uiPriority w:val="99"/>
    <w:semiHidden/>
    <w:unhideWhenUsed/>
    <w:rsid w:val="00FF0F63"/>
  </w:style>
  <w:style w:type="numbering" w:customStyle="1" w:styleId="NoList1111111">
    <w:name w:val="No List1111111"/>
    <w:next w:val="NoList"/>
    <w:uiPriority w:val="99"/>
    <w:semiHidden/>
    <w:unhideWhenUsed/>
    <w:rsid w:val="00FF0F63"/>
  </w:style>
  <w:style w:type="numbering" w:customStyle="1" w:styleId="NoList11111111">
    <w:name w:val="No List11111111"/>
    <w:next w:val="NoList"/>
    <w:uiPriority w:val="99"/>
    <w:semiHidden/>
    <w:unhideWhenUsed/>
    <w:rsid w:val="00FF0F63"/>
  </w:style>
  <w:style w:type="numbering" w:customStyle="1" w:styleId="NoList111111111">
    <w:name w:val="No List111111111"/>
    <w:next w:val="NoList"/>
    <w:uiPriority w:val="99"/>
    <w:semiHidden/>
    <w:unhideWhenUsed/>
    <w:rsid w:val="00FF0F63"/>
  </w:style>
  <w:style w:type="numbering" w:customStyle="1" w:styleId="NoList1111111111">
    <w:name w:val="No List1111111111"/>
    <w:next w:val="NoList"/>
    <w:uiPriority w:val="99"/>
    <w:semiHidden/>
    <w:unhideWhenUsed/>
    <w:rsid w:val="00FF0F63"/>
  </w:style>
  <w:style w:type="numbering" w:customStyle="1" w:styleId="NoList11111111111">
    <w:name w:val="No List11111111111"/>
    <w:next w:val="NoList"/>
    <w:uiPriority w:val="99"/>
    <w:semiHidden/>
    <w:unhideWhenUsed/>
    <w:rsid w:val="00FF0F63"/>
  </w:style>
  <w:style w:type="numbering" w:customStyle="1" w:styleId="NoList111111111111">
    <w:name w:val="No List111111111111"/>
    <w:next w:val="NoList"/>
    <w:uiPriority w:val="99"/>
    <w:semiHidden/>
    <w:unhideWhenUsed/>
    <w:rsid w:val="00FF0F63"/>
  </w:style>
  <w:style w:type="numbering" w:customStyle="1" w:styleId="NoList1111111111111">
    <w:name w:val="No List1111111111111"/>
    <w:next w:val="NoList"/>
    <w:uiPriority w:val="99"/>
    <w:semiHidden/>
    <w:unhideWhenUsed/>
    <w:rsid w:val="00FF0F63"/>
  </w:style>
  <w:style w:type="numbering" w:customStyle="1" w:styleId="NoList11111111111111">
    <w:name w:val="No List11111111111111"/>
    <w:next w:val="NoList"/>
    <w:uiPriority w:val="99"/>
    <w:semiHidden/>
    <w:unhideWhenUsed/>
    <w:rsid w:val="00FF0F63"/>
  </w:style>
  <w:style w:type="numbering" w:customStyle="1" w:styleId="NoList111111111111111">
    <w:name w:val="No List111111111111111"/>
    <w:next w:val="NoList"/>
    <w:uiPriority w:val="99"/>
    <w:semiHidden/>
    <w:unhideWhenUsed/>
    <w:rsid w:val="00FF0F63"/>
  </w:style>
  <w:style w:type="numbering" w:customStyle="1" w:styleId="NoList1111111111111111">
    <w:name w:val="No List1111111111111111"/>
    <w:next w:val="NoList"/>
    <w:uiPriority w:val="99"/>
    <w:semiHidden/>
    <w:unhideWhenUsed/>
    <w:rsid w:val="00FF0F63"/>
  </w:style>
  <w:style w:type="numbering" w:customStyle="1" w:styleId="NoList11111111111111111">
    <w:name w:val="No List11111111111111111"/>
    <w:next w:val="NoList"/>
    <w:uiPriority w:val="99"/>
    <w:semiHidden/>
    <w:unhideWhenUsed/>
    <w:rsid w:val="00FF0F63"/>
  </w:style>
  <w:style w:type="character" w:customStyle="1" w:styleId="FontStyle220">
    <w:name w:val="Font Style220"/>
    <w:basedOn w:val="DefaultParagraphFont"/>
    <w:uiPriority w:val="99"/>
    <w:rsid w:val="00FF0F63"/>
    <w:rPr>
      <w:rFonts w:ascii="Candara" w:hAnsi="Candara" w:cs="Candara" w:hint="default"/>
      <w:i/>
      <w:iCs/>
      <w:sz w:val="18"/>
      <w:szCs w:val="18"/>
    </w:rPr>
  </w:style>
  <w:style w:type="character" w:customStyle="1" w:styleId="FontStyle290">
    <w:name w:val="Font Style290"/>
    <w:basedOn w:val="DefaultParagraphFont"/>
    <w:uiPriority w:val="99"/>
    <w:rsid w:val="00FF0F6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F0F63"/>
    <w:rPr>
      <w:rFonts w:ascii="Arial" w:hAnsi="Arial" w:cs="Arial"/>
      <w:b/>
      <w:bCs/>
      <w:sz w:val="16"/>
      <w:szCs w:val="16"/>
    </w:rPr>
  </w:style>
  <w:style w:type="paragraph" w:customStyle="1" w:styleId="articlebodynormaltext">
    <w:name w:val="articlebody_normaltext"/>
    <w:basedOn w:val="Normal"/>
    <w:rsid w:val="00FF0F63"/>
    <w:pPr>
      <w:spacing w:before="100" w:beforeAutospacing="1" w:after="100" w:afterAutospacing="1"/>
    </w:pPr>
    <w:rPr>
      <w:rFonts w:ascii="Georgia" w:hAnsi="Georgia"/>
    </w:rPr>
  </w:style>
  <w:style w:type="character" w:customStyle="1" w:styleId="Bodytext21">
    <w:name w:val="Body text (2)_"/>
    <w:basedOn w:val="DefaultParagraphFont"/>
    <w:link w:val="Bodytext22"/>
    <w:rsid w:val="00FF0F63"/>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FF0F63"/>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FF0F63"/>
    <w:rPr>
      <w:color w:val="000000"/>
      <w:sz w:val="28"/>
      <w:szCs w:val="28"/>
    </w:rPr>
  </w:style>
  <w:style w:type="character" w:customStyle="1" w:styleId="Style9ptItalicUnderline">
    <w:name w:val="Style 9 pt Italic Underline"/>
    <w:rsid w:val="00FF0F63"/>
    <w:rPr>
      <w:i/>
      <w:iCs/>
      <w:sz w:val="20"/>
      <w:u w:val="single"/>
    </w:rPr>
  </w:style>
  <w:style w:type="paragraph" w:customStyle="1" w:styleId="StyleHeading4TagsmalltextBigcardbodyNormalTagNotBold">
    <w:name w:val="Style Heading 4Tagsmall textBig cardbodyNormal Tag + Not Bold"/>
    <w:basedOn w:val="Heading4"/>
    <w:rsid w:val="00FF0F63"/>
    <w:rPr>
      <w:bCs w:val="0"/>
      <w:sz w:val="22"/>
    </w:rPr>
  </w:style>
  <w:style w:type="character" w:customStyle="1" w:styleId="StyleBox12ptBold">
    <w:name w:val="Style Box + 12 pt Bold"/>
    <w:basedOn w:val="DefaultParagraphFont"/>
    <w:rsid w:val="00FF0F63"/>
    <w:rPr>
      <w:rFonts w:ascii="Georgia" w:hAnsi="Georgia"/>
      <w:b/>
      <w:bCs/>
      <w:sz w:val="22"/>
      <w:u w:val="single"/>
      <w:bdr w:val="none" w:sz="0" w:space="0" w:color="auto"/>
    </w:rPr>
  </w:style>
  <w:style w:type="character" w:customStyle="1" w:styleId="StyleBox12pt">
    <w:name w:val="Style Box + 12 pt"/>
    <w:basedOn w:val="DefaultParagraphFont"/>
    <w:rsid w:val="00FF0F63"/>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FF0F63"/>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FF0F63"/>
    <w:rPr>
      <w:bCs w:val="0"/>
    </w:rPr>
  </w:style>
  <w:style w:type="character" w:customStyle="1" w:styleId="StyleGaramondText1">
    <w:name w:val="Style Garamond Text 1"/>
    <w:basedOn w:val="DefaultParagraphFont"/>
    <w:rsid w:val="00FF0F63"/>
    <w:rPr>
      <w:rFonts w:ascii="Georgia" w:hAnsi="Georgia"/>
      <w:color w:val="0D0D0D" w:themeColor="text1" w:themeTint="F2"/>
      <w:sz w:val="22"/>
    </w:rPr>
  </w:style>
  <w:style w:type="character" w:customStyle="1" w:styleId="StyleGaramondText1Underline">
    <w:name w:val="Style Garamond Text 1 Underline"/>
    <w:basedOn w:val="DefaultParagraphFont"/>
    <w:rsid w:val="00FF0F63"/>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FF0F63"/>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FF0F63"/>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FF0F63"/>
    <w:rPr>
      <w:b w:val="0"/>
      <w:bCs w:val="0"/>
      <w:sz w:val="14"/>
      <w:u w:val="none"/>
    </w:rPr>
  </w:style>
  <w:style w:type="character" w:customStyle="1" w:styleId="Style7ptBold">
    <w:name w:val="Style 7 pt Bold"/>
    <w:basedOn w:val="DefaultParagraphFont"/>
    <w:rsid w:val="00FF0F63"/>
    <w:rPr>
      <w:b w:val="0"/>
      <w:bCs/>
      <w:sz w:val="14"/>
    </w:rPr>
  </w:style>
  <w:style w:type="paragraph" w:customStyle="1" w:styleId="Stylecardtext8pt">
    <w:name w:val="Style card text + 8 pt"/>
    <w:basedOn w:val="Normal"/>
    <w:rsid w:val="00FF0F63"/>
    <w:pPr>
      <w:ind w:right="288"/>
    </w:pPr>
    <w:rPr>
      <w:sz w:val="16"/>
    </w:rPr>
  </w:style>
  <w:style w:type="paragraph" w:customStyle="1" w:styleId="Stylecardtext5pt">
    <w:name w:val="Style card text + 5 pt"/>
    <w:basedOn w:val="Normal"/>
    <w:rsid w:val="00FF0F63"/>
    <w:pPr>
      <w:ind w:right="288"/>
    </w:pPr>
    <w:rPr>
      <w:sz w:val="10"/>
    </w:rPr>
  </w:style>
  <w:style w:type="character" w:customStyle="1" w:styleId="StyleStyleBoldUnderlineUnderlineIntenseEmphasis1apple-style-">
    <w:name w:val="Style Style Bold UnderlineUnderlineIntense Emphasis1apple-style-..."/>
    <w:basedOn w:val="DefaultParagraphFont"/>
    <w:rsid w:val="00FF0F6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FF0F6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FF0F63"/>
    <w:rPr>
      <w:rFonts w:ascii="Georgia" w:hAnsi="Georgia"/>
      <w:u w:val="single"/>
    </w:rPr>
  </w:style>
  <w:style w:type="paragraph" w:customStyle="1" w:styleId="StyleCardsGeorgia12ptBoldThickunderlineBorderSin">
    <w:name w:val="Style Cards + Georgia 12 pt Bold Thick underline Border: : (Sin..."/>
    <w:basedOn w:val="Normal"/>
    <w:rsid w:val="00FF0F63"/>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FF0F63"/>
    <w:rPr>
      <w:rFonts w:ascii="Georgia" w:hAnsi="Georgia"/>
      <w:sz w:val="24"/>
      <w:u w:val="single"/>
    </w:rPr>
  </w:style>
  <w:style w:type="paragraph" w:customStyle="1" w:styleId="StyleCardsGeorgia">
    <w:name w:val="Style Cards + Georgia"/>
    <w:basedOn w:val="Normal"/>
    <w:rsid w:val="00FF0F63"/>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FF0F63"/>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FF0F63"/>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FF0F63"/>
    <w:rPr>
      <w:rFonts w:eastAsia="Times New Roman"/>
      <w:i/>
      <w:iCs/>
    </w:rPr>
  </w:style>
  <w:style w:type="character" w:customStyle="1" w:styleId="HTMLAddressChar">
    <w:name w:val="HTML Address Char"/>
    <w:basedOn w:val="DefaultParagraphFont"/>
    <w:link w:val="HTMLAddress"/>
    <w:uiPriority w:val="99"/>
    <w:rsid w:val="00FF0F63"/>
    <w:rPr>
      <w:rFonts w:ascii="Calibri" w:eastAsia="Times New Roman" w:hAnsi="Calibri"/>
      <w:i/>
      <w:iCs/>
      <w:sz w:val="22"/>
    </w:rPr>
  </w:style>
  <w:style w:type="paragraph" w:styleId="Index1">
    <w:name w:val="index 1"/>
    <w:basedOn w:val="Normal"/>
    <w:next w:val="Normal"/>
    <w:autoRedefine/>
    <w:unhideWhenUsed/>
    <w:rsid w:val="00FF0F63"/>
    <w:pPr>
      <w:ind w:left="220" w:hanging="220"/>
    </w:pPr>
  </w:style>
  <w:style w:type="character" w:customStyle="1" w:styleId="CardsFont6ptChar1">
    <w:name w:val="Cards + Font: 6 pt Char1"/>
    <w:link w:val="CardsFont6pt"/>
    <w:locked/>
    <w:rsid w:val="00FF0F63"/>
    <w:rPr>
      <w:rFonts w:ascii="Calibri" w:eastAsia="Times New Roman" w:hAnsi="Calibri"/>
      <w:sz w:val="12"/>
      <w:szCs w:val="20"/>
    </w:rPr>
  </w:style>
  <w:style w:type="paragraph" w:customStyle="1" w:styleId="Quote2">
    <w:name w:val="Quote2"/>
    <w:basedOn w:val="Default"/>
    <w:next w:val="Default"/>
    <w:rsid w:val="00FF0F6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FF0F63"/>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FF0F63"/>
    <w:pPr>
      <w:keepNext/>
      <w:keepLines/>
      <w:spacing w:before="200"/>
      <w:outlineLvl w:val="3"/>
    </w:pPr>
    <w:rPr>
      <w:rFonts w:eastAsia="Times New Roman"/>
      <w:b/>
      <w:bCs/>
      <w:iCs/>
      <w:sz w:val="26"/>
    </w:rPr>
  </w:style>
  <w:style w:type="paragraph" w:customStyle="1" w:styleId="post-subtitle">
    <w:name w:val="post-subtitle"/>
    <w:basedOn w:val="Normal"/>
    <w:rsid w:val="00FF0F63"/>
    <w:pPr>
      <w:spacing w:before="100" w:beforeAutospacing="1" w:after="100" w:afterAutospacing="1"/>
    </w:pPr>
    <w:rPr>
      <w:rFonts w:eastAsia="Times New Roman"/>
    </w:rPr>
  </w:style>
  <w:style w:type="paragraph" w:customStyle="1" w:styleId="Pa0">
    <w:name w:val="Pa0"/>
    <w:basedOn w:val="Default"/>
    <w:next w:val="Default"/>
    <w:uiPriority w:val="99"/>
    <w:rsid w:val="00FF0F6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FF0F6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FF0F63"/>
    <w:pPr>
      <w:spacing w:before="100" w:beforeAutospacing="1" w:after="100" w:afterAutospacing="1"/>
    </w:pPr>
    <w:rPr>
      <w:rFonts w:eastAsia="Times New Roman"/>
    </w:rPr>
  </w:style>
  <w:style w:type="paragraph" w:customStyle="1" w:styleId="tagline1">
    <w:name w:val="tagline"/>
    <w:basedOn w:val="Normal"/>
    <w:rsid w:val="00FF0F63"/>
    <w:pPr>
      <w:spacing w:before="100" w:beforeAutospacing="1" w:after="100" w:afterAutospacing="1"/>
    </w:pPr>
    <w:rPr>
      <w:rFonts w:eastAsia="Times New Roman"/>
    </w:rPr>
  </w:style>
  <w:style w:type="paragraph" w:customStyle="1" w:styleId="Block1">
    <w:name w:val="Block1"/>
    <w:basedOn w:val="Normal"/>
    <w:next w:val="Normal"/>
    <w:uiPriority w:val="3"/>
    <w:qFormat/>
    <w:rsid w:val="00FF0F63"/>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FF0F63"/>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FF0F63"/>
    <w:rPr>
      <w:sz w:val="10"/>
    </w:rPr>
  </w:style>
  <w:style w:type="paragraph" w:customStyle="1" w:styleId="ReallySamllText">
    <w:name w:val="ReallySamllText"/>
    <w:basedOn w:val="Normal"/>
    <w:link w:val="ReallySamllTextChar"/>
    <w:autoRedefine/>
    <w:rsid w:val="00FF0F63"/>
    <w:rPr>
      <w:rFonts w:asciiTheme="minorHAnsi" w:hAnsiTheme="minorHAnsi"/>
      <w:sz w:val="10"/>
    </w:rPr>
  </w:style>
  <w:style w:type="paragraph" w:customStyle="1" w:styleId="CardCites">
    <w:name w:val="Card Cites"/>
    <w:basedOn w:val="Normal"/>
    <w:next w:val="Normal"/>
    <w:qFormat/>
    <w:rsid w:val="00FF0F63"/>
    <w:rPr>
      <w:rFonts w:eastAsia="Times New Roman"/>
      <w:b/>
      <w:sz w:val="20"/>
    </w:rPr>
  </w:style>
  <w:style w:type="paragraph" w:customStyle="1" w:styleId="NormalWeb3">
    <w:name w:val="Normal (Web)3"/>
    <w:basedOn w:val="Normal"/>
    <w:rsid w:val="00FF0F63"/>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FF0F63"/>
    <w:pPr>
      <w:ind w:left="400"/>
    </w:pPr>
    <w:rPr>
      <w:rFonts w:eastAsia="Times New Roman"/>
    </w:rPr>
  </w:style>
  <w:style w:type="paragraph" w:customStyle="1" w:styleId="TagCiteChar2">
    <w:name w:val="Tag / Cite Char"/>
    <w:basedOn w:val="Normal"/>
    <w:rsid w:val="00FF0F63"/>
    <w:rPr>
      <w:rFonts w:eastAsia="Times New Roman"/>
      <w:b/>
      <w:color w:val="000000"/>
    </w:rPr>
  </w:style>
  <w:style w:type="paragraph" w:customStyle="1" w:styleId="PageNumber2">
    <w:name w:val="Page Number2"/>
    <w:basedOn w:val="Normal"/>
    <w:next w:val="Normal"/>
    <w:rsid w:val="00FF0F63"/>
    <w:rPr>
      <w:rFonts w:eastAsia="Times New Roman"/>
      <w:sz w:val="20"/>
    </w:rPr>
  </w:style>
  <w:style w:type="paragraph" w:customStyle="1" w:styleId="HeaderFooter">
    <w:name w:val="Header &amp; Footer"/>
    <w:rsid w:val="00FF0F63"/>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FF0F63"/>
    <w:rPr>
      <w:rFonts w:ascii="Arial Narrow" w:eastAsia="Times New Roman" w:hAnsi="Arial Narrow"/>
      <w:color w:val="000000"/>
      <w:sz w:val="16"/>
    </w:rPr>
  </w:style>
  <w:style w:type="paragraph" w:customStyle="1" w:styleId="CardTextUnderlined">
    <w:name w:val="Card Text Underlined"/>
    <w:basedOn w:val="Normal"/>
    <w:uiPriority w:val="99"/>
    <w:qFormat/>
    <w:rsid w:val="00FF0F63"/>
    <w:rPr>
      <w:rFonts w:ascii="Arial Narrow" w:eastAsia="Times New Roman" w:hAnsi="Arial Narrow"/>
      <w:u w:val="single"/>
    </w:rPr>
  </w:style>
  <w:style w:type="paragraph" w:customStyle="1" w:styleId="HeaderDebate">
    <w:name w:val="Header Debate"/>
    <w:basedOn w:val="Normal"/>
    <w:rsid w:val="00FF0F63"/>
    <w:pPr>
      <w:jc w:val="center"/>
      <w:outlineLvl w:val="0"/>
    </w:pPr>
    <w:rPr>
      <w:rFonts w:eastAsia="Times New Roman"/>
      <w:b/>
      <w:sz w:val="48"/>
      <w:u w:val="words"/>
    </w:rPr>
  </w:style>
  <w:style w:type="paragraph" w:customStyle="1" w:styleId="NormalWeb1">
    <w:name w:val="Normal (Web)1"/>
    <w:basedOn w:val="Normal"/>
    <w:uiPriority w:val="99"/>
    <w:qFormat/>
    <w:rsid w:val="00FF0F63"/>
    <w:pPr>
      <w:spacing w:before="100" w:beforeAutospacing="1" w:after="100" w:afterAutospacing="1"/>
    </w:pPr>
    <w:rPr>
      <w:rFonts w:eastAsia="Times New Roman"/>
      <w:sz w:val="20"/>
      <w:szCs w:val="20"/>
    </w:rPr>
  </w:style>
  <w:style w:type="paragraph" w:customStyle="1" w:styleId="CardTagCharChar">
    <w:name w:val="Card Tag Char Char"/>
    <w:basedOn w:val="Normal"/>
    <w:rsid w:val="00FF0F63"/>
    <w:rPr>
      <w:rFonts w:eastAsia="Times New Roman"/>
      <w:b/>
    </w:rPr>
  </w:style>
  <w:style w:type="paragraph" w:customStyle="1" w:styleId="fixed">
    <w:name w:val="fixed"/>
    <w:basedOn w:val="Normal"/>
    <w:rsid w:val="00FF0F63"/>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FF0F63"/>
    <w:pPr>
      <w:spacing w:before="100" w:beforeAutospacing="1" w:after="100" w:afterAutospacing="1"/>
    </w:pPr>
    <w:rPr>
      <w:rFonts w:eastAsia="Times New Roman"/>
    </w:rPr>
  </w:style>
  <w:style w:type="paragraph" w:customStyle="1" w:styleId="ExecutiveSummarytext">
    <w:name w:val="Executive Summary text"/>
    <w:basedOn w:val="Normal"/>
    <w:next w:val="Normal"/>
    <w:rsid w:val="00FF0F63"/>
    <w:pPr>
      <w:autoSpaceDE w:val="0"/>
      <w:autoSpaceDN w:val="0"/>
      <w:adjustRightInd w:val="0"/>
    </w:pPr>
    <w:rPr>
      <w:rFonts w:ascii="Arial" w:eastAsia="Times New Roman" w:hAnsi="Arial"/>
    </w:rPr>
  </w:style>
  <w:style w:type="character" w:customStyle="1" w:styleId="NormalUnderlineChar1">
    <w:name w:val="Normal Underline Char1"/>
    <w:locked/>
    <w:rsid w:val="00FF0F63"/>
    <w:rPr>
      <w:u w:val="single"/>
    </w:rPr>
  </w:style>
  <w:style w:type="character" w:customStyle="1" w:styleId="CardUpSize-LightChar">
    <w:name w:val="CardUpSize - Light Char"/>
    <w:link w:val="CardUpSize-Light"/>
    <w:locked/>
    <w:rsid w:val="00FF0F63"/>
    <w:rPr>
      <w:rFonts w:ascii="Times New Roman" w:eastAsia="Times New Roman" w:hAnsi="Times New Roman"/>
      <w:szCs w:val="32"/>
      <w:u w:val="single"/>
    </w:rPr>
  </w:style>
  <w:style w:type="paragraph" w:customStyle="1" w:styleId="CardUpSize-Light">
    <w:name w:val="CardUpSize - Light"/>
    <w:basedOn w:val="Normal"/>
    <w:link w:val="CardUpSize-LightChar"/>
    <w:rsid w:val="00FF0F63"/>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FF0F63"/>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FF0F63"/>
    <w:pPr>
      <w:jc w:val="both"/>
    </w:pPr>
    <w:rPr>
      <w:rFonts w:ascii="Times New Roman" w:eastAsia="Times New Roman" w:hAnsi="Times New Roman"/>
      <w:b/>
      <w:sz w:val="24"/>
      <w:szCs w:val="32"/>
      <w:u w:val="single"/>
    </w:rPr>
  </w:style>
  <w:style w:type="paragraph" w:customStyle="1" w:styleId="SmallCite">
    <w:name w:val="Small Cite"/>
    <w:basedOn w:val="Normal"/>
    <w:rsid w:val="00FF0F63"/>
    <w:rPr>
      <w:rFonts w:ascii="Verdana" w:eastAsia="Times New Roman" w:hAnsi="Verdana"/>
      <w:sz w:val="16"/>
    </w:rPr>
  </w:style>
  <w:style w:type="paragraph" w:customStyle="1" w:styleId="clearformatting">
    <w:name w:val="clear formatting"/>
    <w:basedOn w:val="Heading2"/>
    <w:rsid w:val="00FF0F63"/>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FF0F63"/>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FF0F63"/>
    <w:pPr>
      <w:spacing w:after="240" w:line="360" w:lineRule="atLeast"/>
    </w:pPr>
    <w:rPr>
      <w:rFonts w:eastAsia="Times New Roman"/>
      <w:b/>
      <w:bCs/>
      <w:sz w:val="16"/>
      <w:szCs w:val="16"/>
    </w:rPr>
  </w:style>
  <w:style w:type="paragraph" w:customStyle="1" w:styleId="PlaceholderText1">
    <w:name w:val="Placeholder Text1"/>
    <w:basedOn w:val="Normal"/>
    <w:rsid w:val="00FF0F63"/>
    <w:pPr>
      <w:keepNext/>
      <w:numPr>
        <w:numId w:val="2"/>
      </w:numPr>
      <w:outlineLvl w:val="0"/>
    </w:pPr>
    <w:rPr>
      <w:rFonts w:eastAsia="MS Gothic"/>
    </w:rPr>
  </w:style>
  <w:style w:type="character" w:customStyle="1" w:styleId="ImportantTextChar">
    <w:name w:val="Important Text Char"/>
    <w:link w:val="ImportantText"/>
    <w:locked/>
    <w:rsid w:val="00FF0F63"/>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FF0F63"/>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FF0F63"/>
    <w:rPr>
      <w:rFonts w:ascii="HNKAOE+Arial" w:hAnsi="HNKAOE+Arial"/>
    </w:rPr>
  </w:style>
  <w:style w:type="paragraph" w:customStyle="1" w:styleId="StyleBodyText11ptBlackUnderline">
    <w:name w:val="Style Body Text + 11 pt Black Underline"/>
    <w:basedOn w:val="BodyText"/>
    <w:link w:val="StyleBodyText11ptBlackUnderlineChar"/>
    <w:rsid w:val="00FF0F63"/>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FF0F63"/>
    <w:rPr>
      <w:rFonts w:ascii="HNKAOE+Arial" w:hAnsi="HNKAOE+Arial"/>
    </w:rPr>
  </w:style>
  <w:style w:type="paragraph" w:customStyle="1" w:styleId="StyleBodyText11ptBoldBlack">
    <w:name w:val="Style Body Text + 11 pt Bold Black"/>
    <w:basedOn w:val="BodyText"/>
    <w:link w:val="StyleBodyText11ptBoldBlackChar"/>
    <w:rsid w:val="00FF0F63"/>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FF0F63"/>
    <w:rPr>
      <w:rFonts w:ascii="Times New Roman" w:eastAsia="Malgun Gothic" w:hAnsi="Times New Roman"/>
      <w:bCs/>
    </w:rPr>
  </w:style>
  <w:style w:type="paragraph" w:customStyle="1" w:styleId="StyletinyBold">
    <w:name w:val="Style tiny + Bold"/>
    <w:basedOn w:val="tiny"/>
    <w:link w:val="StyletinyBoldChar"/>
    <w:qFormat/>
    <w:rsid w:val="00FF0F63"/>
    <w:rPr>
      <w:rFonts w:cstheme="minorBidi"/>
      <w:bCs/>
      <w:sz w:val="24"/>
    </w:rPr>
  </w:style>
  <w:style w:type="character" w:customStyle="1" w:styleId="Heading5SizeDownChar">
    <w:name w:val="Heading 5 Size Down Char"/>
    <w:link w:val="Heading5SizeDown"/>
    <w:locked/>
    <w:rsid w:val="00FF0F63"/>
    <w:rPr>
      <w:rFonts w:ascii="Times New Roman" w:eastAsia="Times New Roman" w:hAnsi="Times New Roman"/>
      <w:szCs w:val="16"/>
    </w:rPr>
  </w:style>
  <w:style w:type="paragraph" w:customStyle="1" w:styleId="Heading5SizeDown">
    <w:name w:val="Heading 5 Size Down"/>
    <w:basedOn w:val="Normal"/>
    <w:link w:val="Heading5SizeDownChar"/>
    <w:autoRedefine/>
    <w:rsid w:val="00FF0F63"/>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FF0F63"/>
    <w:rPr>
      <w:rFonts w:ascii="Times New Roman" w:eastAsia="Times New Roman" w:hAnsi="Times New Roman" w:cs="Arial"/>
      <w:b/>
      <w:szCs w:val="44"/>
    </w:rPr>
  </w:style>
  <w:style w:type="paragraph" w:customStyle="1" w:styleId="Normal2Bold">
    <w:name w:val="Normal2 + Bold"/>
    <w:basedOn w:val="Normal"/>
    <w:link w:val="Normal2BoldChar"/>
    <w:rsid w:val="00FF0F63"/>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FF0F63"/>
    <w:rPr>
      <w:rFonts w:ascii="Times New Roman" w:eastAsia="Times New Roman" w:hAnsi="Times New Roman"/>
      <w:lang w:eastAsia="ar-SA"/>
    </w:rPr>
  </w:style>
  <w:style w:type="paragraph" w:customStyle="1" w:styleId="ListContents">
    <w:name w:val="List Contents"/>
    <w:basedOn w:val="Normal"/>
    <w:link w:val="ListContentsChar"/>
    <w:rsid w:val="00FF0F63"/>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FF0F63"/>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FF0F63"/>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FF0F63"/>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FF0F63"/>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FF0F63"/>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FF0F63"/>
    <w:rPr>
      <w:rFonts w:ascii="Arial" w:eastAsia="Times New Roman" w:hAnsi="Arial"/>
      <w:sz w:val="12"/>
    </w:rPr>
  </w:style>
  <w:style w:type="paragraph" w:customStyle="1" w:styleId="Unimportant">
    <w:name w:val="Unimportant"/>
    <w:basedOn w:val="Normal"/>
    <w:link w:val="UnimportantCharChar"/>
    <w:rsid w:val="00FF0F63"/>
    <w:pPr>
      <w:jc w:val="both"/>
    </w:pPr>
    <w:rPr>
      <w:rFonts w:ascii="Arial" w:eastAsia="Times New Roman" w:hAnsi="Arial"/>
      <w:sz w:val="12"/>
    </w:rPr>
  </w:style>
  <w:style w:type="character" w:customStyle="1" w:styleId="TagCiteChar3">
    <w:name w:val="Tag &amp; Cite Char"/>
    <w:link w:val="TagCite2"/>
    <w:locked/>
    <w:rsid w:val="00FF0F63"/>
    <w:rPr>
      <w:rFonts w:ascii="Arial" w:eastAsia="Times New Roman" w:hAnsi="Arial"/>
      <w:b/>
    </w:rPr>
  </w:style>
  <w:style w:type="paragraph" w:customStyle="1" w:styleId="TagCite2">
    <w:name w:val="Tag &amp; Cite"/>
    <w:basedOn w:val="Normal"/>
    <w:link w:val="TagCiteChar3"/>
    <w:rsid w:val="00FF0F63"/>
    <w:pPr>
      <w:jc w:val="both"/>
    </w:pPr>
    <w:rPr>
      <w:rFonts w:ascii="Arial" w:eastAsia="Times New Roman" w:hAnsi="Arial"/>
      <w:b/>
      <w:sz w:val="24"/>
    </w:rPr>
  </w:style>
  <w:style w:type="character" w:customStyle="1" w:styleId="HighlightedTextChar">
    <w:name w:val="Highlighted Text Char"/>
    <w:link w:val="HighlightedText"/>
    <w:locked/>
    <w:rsid w:val="00FF0F63"/>
    <w:rPr>
      <w:rFonts w:ascii="Arial" w:eastAsia="Times New Roman" w:hAnsi="Arial"/>
      <w:b/>
      <w:u w:val="thick"/>
    </w:rPr>
  </w:style>
  <w:style w:type="paragraph" w:customStyle="1" w:styleId="HighlightedText">
    <w:name w:val="Highlighted Text"/>
    <w:basedOn w:val="Normal"/>
    <w:link w:val="HighlightedTextChar"/>
    <w:rsid w:val="00FF0F63"/>
    <w:pPr>
      <w:jc w:val="both"/>
    </w:pPr>
    <w:rPr>
      <w:rFonts w:ascii="Arial" w:eastAsia="Times New Roman" w:hAnsi="Arial"/>
      <w:b/>
      <w:sz w:val="24"/>
      <w:u w:val="thick"/>
    </w:rPr>
  </w:style>
  <w:style w:type="paragraph" w:customStyle="1" w:styleId="StyleHeading1Justified">
    <w:name w:val="Style Heading 1 + Justified"/>
    <w:basedOn w:val="Normal"/>
    <w:next w:val="Normal"/>
    <w:rsid w:val="00FF0F63"/>
    <w:rPr>
      <w:rFonts w:ascii="Arial" w:eastAsia="Times New Roman" w:hAnsi="Arial"/>
      <w:sz w:val="20"/>
      <w:szCs w:val="20"/>
    </w:rPr>
  </w:style>
  <w:style w:type="paragraph" w:customStyle="1" w:styleId="textunderline0">
    <w:name w:val="text underline"/>
    <w:basedOn w:val="Normal"/>
    <w:link w:val="textunderlineChar0"/>
    <w:autoRedefine/>
    <w:rsid w:val="00FF0F63"/>
    <w:rPr>
      <w:rFonts w:asciiTheme="minorHAnsi" w:hAnsiTheme="minorHAnsi"/>
      <w:sz w:val="24"/>
      <w:u w:val="thick"/>
    </w:rPr>
  </w:style>
  <w:style w:type="character" w:customStyle="1" w:styleId="DebateTagChar">
    <w:name w:val="Debate Tag Char"/>
    <w:link w:val="DebateTag"/>
    <w:locked/>
    <w:rsid w:val="00FF0F63"/>
    <w:rPr>
      <w:rFonts w:ascii="Garamond" w:hAnsi="Garamond"/>
      <w:b/>
    </w:rPr>
  </w:style>
  <w:style w:type="paragraph" w:customStyle="1" w:styleId="DebateTag">
    <w:name w:val="Debate Tag"/>
    <w:basedOn w:val="Normal"/>
    <w:link w:val="DebateTagChar"/>
    <w:autoRedefine/>
    <w:rsid w:val="00FF0F63"/>
    <w:pPr>
      <w:tabs>
        <w:tab w:val="left" w:pos="270"/>
      </w:tabs>
    </w:pPr>
    <w:rPr>
      <w:rFonts w:ascii="Garamond" w:hAnsi="Garamond"/>
      <w:b/>
      <w:sz w:val="24"/>
    </w:rPr>
  </w:style>
  <w:style w:type="paragraph" w:customStyle="1" w:styleId="DebateCite">
    <w:name w:val="Debate Cite"/>
    <w:basedOn w:val="Normal"/>
    <w:autoRedefine/>
    <w:rsid w:val="00FF0F63"/>
    <w:pPr>
      <w:tabs>
        <w:tab w:val="left" w:pos="270"/>
      </w:tabs>
    </w:pPr>
    <w:rPr>
      <w:rFonts w:eastAsia="Times New Roman"/>
      <w:sz w:val="20"/>
    </w:rPr>
  </w:style>
  <w:style w:type="paragraph" w:customStyle="1" w:styleId="BlockTitle10">
    <w:name w:val="Block Title #1"/>
    <w:basedOn w:val="Heading1"/>
    <w:rsid w:val="00FF0F63"/>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FF0F63"/>
    <w:pPr>
      <w:widowControl w:val="0"/>
      <w:suppressAutoHyphens/>
    </w:pPr>
    <w:rPr>
      <w:rFonts w:ascii="Courier New" w:eastAsia="Courier New" w:hAnsi="Courier New"/>
      <w:sz w:val="20"/>
      <w:szCs w:val="20"/>
    </w:rPr>
  </w:style>
  <w:style w:type="paragraph" w:customStyle="1" w:styleId="MaggieTag">
    <w:name w:val="MaggieTag"/>
    <w:basedOn w:val="Heading2"/>
    <w:rsid w:val="00FF0F63"/>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FF0F63"/>
    <w:rPr>
      <w:rFonts w:ascii="Times New Roman" w:eastAsia="Times New Roman" w:hAnsi="Times New Roman"/>
    </w:rPr>
  </w:style>
  <w:style w:type="paragraph" w:customStyle="1" w:styleId="Heading4Cite">
    <w:name w:val="Heading 4 Cite"/>
    <w:basedOn w:val="Normal"/>
    <w:link w:val="Heading4CiteChar"/>
    <w:autoRedefine/>
    <w:rsid w:val="00FF0F63"/>
    <w:rPr>
      <w:rFonts w:ascii="Times New Roman" w:eastAsia="Times New Roman" w:hAnsi="Times New Roman"/>
      <w:sz w:val="24"/>
    </w:rPr>
  </w:style>
  <w:style w:type="paragraph" w:customStyle="1" w:styleId="4">
    <w:name w:val="4"/>
    <w:basedOn w:val="Normal"/>
    <w:rsid w:val="00FF0F63"/>
    <w:rPr>
      <w:rFonts w:eastAsia="Times New Roman"/>
      <w:sz w:val="20"/>
    </w:rPr>
  </w:style>
  <w:style w:type="character" w:customStyle="1" w:styleId="UnunderlinedTextChar">
    <w:name w:val="Ununderlined Text Char"/>
    <w:link w:val="UnunderlinedText"/>
    <w:locked/>
    <w:rsid w:val="00FF0F63"/>
    <w:rPr>
      <w:rFonts w:eastAsia="Times New Roman"/>
      <w:bCs/>
      <w:sz w:val="12"/>
    </w:rPr>
  </w:style>
  <w:style w:type="paragraph" w:customStyle="1" w:styleId="UnunderlinedText">
    <w:name w:val="Ununderlined Text"/>
    <w:basedOn w:val="Normal"/>
    <w:link w:val="UnunderlinedTextChar"/>
    <w:autoRedefine/>
    <w:rsid w:val="00FF0F63"/>
    <w:pPr>
      <w:spacing w:after="200" w:line="276" w:lineRule="auto"/>
    </w:pPr>
    <w:rPr>
      <w:rFonts w:asciiTheme="minorHAnsi" w:eastAsia="Times New Roman" w:hAnsiTheme="minorHAnsi"/>
      <w:bCs/>
      <w:sz w:val="12"/>
    </w:rPr>
  </w:style>
  <w:style w:type="paragraph" w:customStyle="1" w:styleId="card2">
    <w:name w:val="%card"/>
    <w:basedOn w:val="Normal"/>
    <w:link w:val="cardChar2"/>
    <w:autoRedefine/>
    <w:uiPriority w:val="99"/>
    <w:qFormat/>
    <w:rsid w:val="00FF0F63"/>
    <w:pPr>
      <w:spacing w:after="200" w:line="276" w:lineRule="auto"/>
      <w:ind w:left="288" w:right="288"/>
    </w:pPr>
    <w:rPr>
      <w:rFonts w:eastAsia="Times New Roman"/>
      <w:bCs/>
    </w:rPr>
  </w:style>
  <w:style w:type="paragraph" w:customStyle="1" w:styleId="BlockTitle4">
    <w:name w:val="%Block Title"/>
    <w:basedOn w:val="Heading1"/>
    <w:rsid w:val="00FF0F63"/>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FF0F63"/>
    <w:pPr>
      <w:widowControl w:val="0"/>
      <w:autoSpaceDE/>
      <w:autoSpaceDN/>
      <w:adjustRightInd/>
      <w:outlineLvl w:val="9"/>
    </w:pPr>
    <w:rPr>
      <w:rFonts w:cs="Courier New"/>
      <w:bCs/>
      <w:sz w:val="28"/>
      <w:szCs w:val="22"/>
    </w:rPr>
  </w:style>
  <w:style w:type="paragraph" w:customStyle="1" w:styleId="ThickUnderline">
    <w:name w:val="ThickUnderline"/>
    <w:rsid w:val="00FF0F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FF0F63"/>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FF0F63"/>
    <w:rPr>
      <w:rFonts w:ascii="Century Gothic" w:eastAsia="Cambria" w:hAnsi="Century Gothic"/>
      <w:u w:val="thick"/>
    </w:rPr>
  </w:style>
  <w:style w:type="paragraph" w:customStyle="1" w:styleId="Card-Underline0">
    <w:name w:val="Card-Underline"/>
    <w:basedOn w:val="Normal"/>
    <w:link w:val="Card-UnderlineChar"/>
    <w:qFormat/>
    <w:rsid w:val="00FF0F63"/>
    <w:rPr>
      <w:rFonts w:ascii="Century Gothic" w:eastAsia="Cambria" w:hAnsi="Century Gothic"/>
      <w:sz w:val="24"/>
      <w:u w:val="thick"/>
    </w:rPr>
  </w:style>
  <w:style w:type="paragraph" w:customStyle="1" w:styleId="PageNumber3">
    <w:name w:val="Page Number3"/>
    <w:basedOn w:val="Normal"/>
    <w:next w:val="Normal"/>
    <w:rsid w:val="00FF0F63"/>
    <w:rPr>
      <w:rFonts w:eastAsia="Times New Roman"/>
      <w:sz w:val="20"/>
    </w:rPr>
  </w:style>
  <w:style w:type="paragraph" w:customStyle="1" w:styleId="PageNumber4">
    <w:name w:val="Page Number4"/>
    <w:basedOn w:val="Normal"/>
    <w:next w:val="Normal"/>
    <w:rsid w:val="00FF0F63"/>
    <w:rPr>
      <w:rFonts w:eastAsia="Times New Roman"/>
      <w:sz w:val="20"/>
    </w:rPr>
  </w:style>
  <w:style w:type="paragraph" w:customStyle="1" w:styleId="PageNumber5">
    <w:name w:val="Page Number5"/>
    <w:basedOn w:val="Normal"/>
    <w:next w:val="Normal"/>
    <w:rsid w:val="00FF0F63"/>
    <w:rPr>
      <w:rFonts w:eastAsia="Times New Roman"/>
      <w:sz w:val="20"/>
    </w:rPr>
  </w:style>
  <w:style w:type="paragraph" w:customStyle="1" w:styleId="smalltext1">
    <w:name w:val="small text1"/>
    <w:basedOn w:val="Normal"/>
    <w:next w:val="Normal"/>
    <w:uiPriority w:val="4"/>
    <w:qFormat/>
    <w:rsid w:val="00FF0F63"/>
    <w:pPr>
      <w:keepNext/>
      <w:keepLines/>
      <w:spacing w:before="200"/>
      <w:outlineLvl w:val="3"/>
    </w:pPr>
    <w:rPr>
      <w:rFonts w:eastAsia="Times New Roman"/>
      <w:b/>
      <w:bCs/>
      <w:iCs/>
      <w:sz w:val="26"/>
    </w:rPr>
  </w:style>
  <w:style w:type="character" w:customStyle="1" w:styleId="CircleChar">
    <w:name w:val="Circle Char"/>
    <w:link w:val="Circle"/>
    <w:locked/>
    <w:rsid w:val="00FF0F63"/>
    <w:rPr>
      <w:rFonts w:ascii="Times New Roman" w:eastAsia="Times New Roman" w:hAnsi="Times New Roman"/>
      <w:b/>
      <w:u w:val="words"/>
    </w:rPr>
  </w:style>
  <w:style w:type="paragraph" w:customStyle="1" w:styleId="Circle">
    <w:name w:val="Circle"/>
    <w:basedOn w:val="Normal"/>
    <w:link w:val="CircleChar"/>
    <w:rsid w:val="00FF0F63"/>
    <w:rPr>
      <w:rFonts w:ascii="Times New Roman" w:eastAsia="Times New Roman" w:hAnsi="Times New Roman"/>
      <w:b/>
      <w:sz w:val="24"/>
      <w:u w:val="words"/>
    </w:rPr>
  </w:style>
  <w:style w:type="paragraph" w:customStyle="1" w:styleId="PageNumber6">
    <w:name w:val="Page Number6"/>
    <w:basedOn w:val="Normal"/>
    <w:next w:val="Normal"/>
    <w:rsid w:val="00FF0F63"/>
    <w:rPr>
      <w:rFonts w:eastAsia="Times New Roman"/>
      <w:sz w:val="20"/>
    </w:rPr>
  </w:style>
  <w:style w:type="paragraph" w:customStyle="1" w:styleId="user">
    <w:name w:val="user"/>
    <w:basedOn w:val="Normal"/>
    <w:rsid w:val="00FF0F63"/>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FF0F63"/>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FF0F63"/>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FF0F63"/>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FF0F63"/>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FF0F63"/>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FF0F63"/>
    <w:rPr>
      <w:rFonts w:eastAsia="Times New Roman"/>
      <w:sz w:val="20"/>
    </w:rPr>
  </w:style>
  <w:style w:type="paragraph" w:customStyle="1" w:styleId="DebateTag0">
    <w:name w:val="DebateTag"/>
    <w:basedOn w:val="Normal"/>
    <w:qFormat/>
    <w:rsid w:val="00FF0F63"/>
    <w:rPr>
      <w:b/>
    </w:rPr>
  </w:style>
  <w:style w:type="paragraph" w:customStyle="1" w:styleId="date-comments">
    <w:name w:val="date-comments"/>
    <w:basedOn w:val="Normal"/>
    <w:uiPriority w:val="99"/>
    <w:rsid w:val="00FF0F63"/>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FF0F6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FF0F6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FF0F63"/>
    <w:rPr>
      <w:rFonts w:ascii="Garamond" w:eastAsia="Calibri" w:hAnsi="Garamond" w:hint="default"/>
      <w:sz w:val="16"/>
      <w:szCs w:val="22"/>
    </w:rPr>
  </w:style>
  <w:style w:type="character" w:customStyle="1" w:styleId="message-item">
    <w:name w:val="message-item"/>
    <w:rsid w:val="00FF0F63"/>
  </w:style>
  <w:style w:type="character" w:customStyle="1" w:styleId="lightheader">
    <w:name w:val="lightheader"/>
    <w:rsid w:val="00FF0F63"/>
  </w:style>
  <w:style w:type="character" w:customStyle="1" w:styleId="datestamp">
    <w:name w:val="datestamp"/>
    <w:rsid w:val="00FF0F63"/>
  </w:style>
  <w:style w:type="character" w:customStyle="1" w:styleId="i">
    <w:name w:val="i"/>
    <w:uiPriority w:val="99"/>
    <w:rsid w:val="00FF0F63"/>
  </w:style>
  <w:style w:type="character" w:customStyle="1" w:styleId="forenames">
    <w:name w:val="forenames"/>
    <w:rsid w:val="00FF0F63"/>
  </w:style>
  <w:style w:type="character" w:customStyle="1" w:styleId="surname">
    <w:name w:val="surname"/>
    <w:rsid w:val="00FF0F63"/>
  </w:style>
  <w:style w:type="character" w:customStyle="1" w:styleId="medium-font">
    <w:name w:val="medium-font"/>
    <w:rsid w:val="00FF0F63"/>
  </w:style>
  <w:style w:type="character" w:customStyle="1" w:styleId="title-link-wrapper">
    <w:name w:val="title-link-wrapper"/>
    <w:rsid w:val="00FF0F63"/>
  </w:style>
  <w:style w:type="character" w:customStyle="1" w:styleId="refpreview">
    <w:name w:val="refpreview"/>
    <w:rsid w:val="00FF0F63"/>
  </w:style>
  <w:style w:type="character" w:customStyle="1" w:styleId="loose1">
    <w:name w:val="loose1"/>
    <w:rsid w:val="00FF0F63"/>
  </w:style>
  <w:style w:type="character" w:customStyle="1" w:styleId="email">
    <w:name w:val="email"/>
    <w:rsid w:val="00FF0F63"/>
  </w:style>
  <w:style w:type="character" w:customStyle="1" w:styleId="gsa">
    <w:name w:val="gs_a"/>
    <w:rsid w:val="00FF0F63"/>
  </w:style>
  <w:style w:type="character" w:customStyle="1" w:styleId="goohl1">
    <w:name w:val="goohl1"/>
    <w:rsid w:val="00FF0F63"/>
  </w:style>
  <w:style w:type="character" w:customStyle="1" w:styleId="mainarttitle">
    <w:name w:val="mainarttitle"/>
    <w:rsid w:val="00FF0F63"/>
  </w:style>
  <w:style w:type="character" w:customStyle="1" w:styleId="mainartauthor">
    <w:name w:val="mainartauthor"/>
    <w:rsid w:val="00FF0F63"/>
  </w:style>
  <w:style w:type="character" w:customStyle="1" w:styleId="mainartdate">
    <w:name w:val="mainartdate"/>
    <w:rsid w:val="00FF0F63"/>
  </w:style>
  <w:style w:type="character" w:customStyle="1" w:styleId="gsggs">
    <w:name w:val="gs_ggs"/>
    <w:rsid w:val="00FF0F63"/>
  </w:style>
  <w:style w:type="character" w:customStyle="1" w:styleId="ahead">
    <w:name w:val="a_head"/>
    <w:rsid w:val="00FF0F63"/>
  </w:style>
  <w:style w:type="character" w:customStyle="1" w:styleId="articleauthor">
    <w:name w:val="articleauthor"/>
    <w:rsid w:val="00FF0F63"/>
  </w:style>
  <w:style w:type="character" w:customStyle="1" w:styleId="footnote">
    <w:name w:val="footnote"/>
    <w:rsid w:val="00FF0F63"/>
  </w:style>
  <w:style w:type="character" w:customStyle="1" w:styleId="docbody">
    <w:name w:val="docbody"/>
    <w:rsid w:val="00FF0F63"/>
  </w:style>
  <w:style w:type="character" w:customStyle="1" w:styleId="superscript">
    <w:name w:val="superscript"/>
    <w:rsid w:val="00FF0F63"/>
  </w:style>
  <w:style w:type="character" w:customStyle="1" w:styleId="citeChar2">
    <w:name w:val="cite Char"/>
    <w:locked/>
    <w:rsid w:val="00FF0F63"/>
    <w:rPr>
      <w:b/>
      <w:bCs w:val="0"/>
      <w:u w:val="single"/>
    </w:rPr>
  </w:style>
  <w:style w:type="character" w:customStyle="1" w:styleId="StyleUnderlineChar">
    <w:name w:val="Style Underline Char"/>
    <w:locked/>
    <w:rsid w:val="00FF0F63"/>
    <w:rPr>
      <w:u w:val="single"/>
    </w:rPr>
  </w:style>
  <w:style w:type="character" w:customStyle="1" w:styleId="CitesCharChar">
    <w:name w:val="Cites Char Char"/>
    <w:locked/>
    <w:rsid w:val="00FF0F63"/>
    <w:rPr>
      <w:b/>
      <w:bCs/>
    </w:rPr>
  </w:style>
  <w:style w:type="character" w:customStyle="1" w:styleId="bwxsm">
    <w:name w:val="b w xsm"/>
    <w:rsid w:val="00FF0F63"/>
  </w:style>
  <w:style w:type="character" w:customStyle="1" w:styleId="fstd">
    <w:name w:val="f std"/>
    <w:rsid w:val="00FF0F63"/>
  </w:style>
  <w:style w:type="character" w:customStyle="1" w:styleId="gl">
    <w:name w:val="gl"/>
    <w:rsid w:val="00FF0F63"/>
  </w:style>
  <w:style w:type="character" w:customStyle="1" w:styleId="heading2char2charchar1">
    <w:name w:val="heading2char2charchar1"/>
    <w:rsid w:val="00FF0F63"/>
  </w:style>
  <w:style w:type="character" w:customStyle="1" w:styleId="charchar60">
    <w:name w:val="charchar6"/>
    <w:rsid w:val="00FF0F63"/>
  </w:style>
  <w:style w:type="character" w:customStyle="1" w:styleId="bio1">
    <w:name w:val="bio1"/>
    <w:rsid w:val="00FF0F63"/>
    <w:rPr>
      <w:rFonts w:ascii="Arial" w:hAnsi="Arial" w:cs="Arial" w:hint="default"/>
      <w:i/>
      <w:iCs/>
      <w:color w:val="000000"/>
      <w:sz w:val="20"/>
      <w:szCs w:val="20"/>
    </w:rPr>
  </w:style>
  <w:style w:type="character" w:customStyle="1" w:styleId="cardCharCharCharCharCharChar">
    <w:name w:val="card Char Char Char Char Char Char"/>
    <w:rsid w:val="00FF0F63"/>
    <w:rPr>
      <w:sz w:val="24"/>
      <w:szCs w:val="24"/>
      <w:lang w:val="en-US" w:eastAsia="en-US" w:bidi="ar-SA"/>
    </w:rPr>
  </w:style>
  <w:style w:type="character" w:customStyle="1" w:styleId="Style24ptBoldUnderlineCenteredCharChar">
    <w:name w:val="Style 24 pt Bold Underline Centered Char Char"/>
    <w:rsid w:val="00FF0F63"/>
    <w:rPr>
      <w:b/>
      <w:bCs/>
      <w:sz w:val="48"/>
      <w:szCs w:val="24"/>
      <w:u w:val="single"/>
      <w:lang w:val="en-US" w:eastAsia="en-US" w:bidi="ar-SA"/>
    </w:rPr>
  </w:style>
  <w:style w:type="character" w:customStyle="1" w:styleId="TagCiteCharChar0">
    <w:name w:val="Tag / Cite Char Char"/>
    <w:rsid w:val="00FF0F63"/>
    <w:rPr>
      <w:b/>
      <w:bCs w:val="0"/>
      <w:color w:val="000000"/>
      <w:sz w:val="24"/>
      <w:szCs w:val="24"/>
      <w:lang w:val="en-US" w:eastAsia="en-US" w:bidi="ar-SA"/>
    </w:rPr>
  </w:style>
  <w:style w:type="character" w:customStyle="1" w:styleId="CardTextUnderlinedCharChar">
    <w:name w:val="Card Text Underlined Char Char"/>
    <w:rsid w:val="00FF0F63"/>
    <w:rPr>
      <w:rFonts w:ascii="Arial Narrow" w:hAnsi="Arial Narrow" w:hint="default"/>
      <w:szCs w:val="24"/>
      <w:u w:val="single"/>
      <w:lang w:val="en-US" w:eastAsia="en-US" w:bidi="ar-SA"/>
    </w:rPr>
  </w:style>
  <w:style w:type="character" w:customStyle="1" w:styleId="CardTagCharCharChar">
    <w:name w:val="Card Tag Char Char Char"/>
    <w:rsid w:val="00FF0F63"/>
    <w:rPr>
      <w:b/>
      <w:bCs w:val="0"/>
      <w:sz w:val="24"/>
      <w:szCs w:val="24"/>
      <w:lang w:val="en-US" w:eastAsia="en-US" w:bidi="ar-SA"/>
    </w:rPr>
  </w:style>
  <w:style w:type="character" w:customStyle="1" w:styleId="mainbody">
    <w:name w:val="mainbody"/>
    <w:rsid w:val="00FF0F63"/>
  </w:style>
  <w:style w:type="character" w:customStyle="1" w:styleId="UnderlineStyleChar2">
    <w:name w:val="Underline Style Char2"/>
    <w:rsid w:val="00FF0F63"/>
    <w:rPr>
      <w:rFonts w:ascii="Garamond" w:hAnsi="Garamond" w:hint="default"/>
      <w:sz w:val="22"/>
      <w:szCs w:val="24"/>
      <w:u w:val="single"/>
      <w:lang w:val="en-US" w:eastAsia="en-US" w:bidi="ar-SA"/>
    </w:rPr>
  </w:style>
  <w:style w:type="character" w:customStyle="1" w:styleId="Style1Char2">
    <w:name w:val="Style1 Char2"/>
    <w:rsid w:val="00FF0F63"/>
    <w:rPr>
      <w:szCs w:val="24"/>
    </w:rPr>
  </w:style>
  <w:style w:type="character" w:customStyle="1" w:styleId="t13">
    <w:name w:val="t13"/>
    <w:rsid w:val="00FF0F63"/>
  </w:style>
  <w:style w:type="character" w:customStyle="1" w:styleId="lead">
    <w:name w:val="lead"/>
    <w:rsid w:val="00FF0F63"/>
  </w:style>
  <w:style w:type="paragraph" w:customStyle="1" w:styleId="CardDownx1">
    <w:name w:val="CardDown x1"/>
    <w:basedOn w:val="Normal"/>
    <w:link w:val="CardDownx1Char"/>
    <w:rsid w:val="00FF0F63"/>
  </w:style>
  <w:style w:type="character" w:customStyle="1" w:styleId="CardDownx1Char">
    <w:name w:val="CardDown x1 Char"/>
    <w:link w:val="CardDownx1"/>
    <w:locked/>
    <w:rsid w:val="00FF0F63"/>
    <w:rPr>
      <w:rFonts w:ascii="Calibri" w:hAnsi="Calibri"/>
      <w:sz w:val="22"/>
    </w:rPr>
  </w:style>
  <w:style w:type="character" w:customStyle="1" w:styleId="CharChar17">
    <w:name w:val="Char Char17"/>
    <w:locked/>
    <w:rsid w:val="00FF0F63"/>
    <w:rPr>
      <w:rFonts w:ascii="Arial" w:hAnsi="Arial" w:cs="Arial" w:hint="default"/>
      <w:b/>
      <w:bCs/>
      <w:sz w:val="26"/>
      <w:szCs w:val="26"/>
    </w:rPr>
  </w:style>
  <w:style w:type="character" w:customStyle="1" w:styleId="address">
    <w:name w:val="address"/>
    <w:rsid w:val="00FF0F63"/>
  </w:style>
  <w:style w:type="character" w:customStyle="1" w:styleId="ilspan">
    <w:name w:val="il_span"/>
    <w:rsid w:val="00FF0F63"/>
  </w:style>
  <w:style w:type="character" w:customStyle="1" w:styleId="articletitle1">
    <w:name w:val="articletitle1"/>
    <w:rsid w:val="00FF0F63"/>
    <w:rPr>
      <w:rFonts w:ascii="Times New Roman" w:hAnsi="Times New Roman" w:cs="Times New Roman" w:hint="default"/>
      <w:b/>
      <w:bCs/>
      <w:sz w:val="36"/>
      <w:szCs w:val="36"/>
    </w:rPr>
  </w:style>
  <w:style w:type="character" w:customStyle="1" w:styleId="leftidx1">
    <w:name w:val="leftidx1"/>
    <w:rsid w:val="00FF0F63"/>
    <w:rPr>
      <w:rFonts w:ascii="Verdana" w:hAnsi="Verdana" w:hint="default"/>
      <w:sz w:val="22"/>
      <w:szCs w:val="22"/>
    </w:rPr>
  </w:style>
  <w:style w:type="character" w:customStyle="1" w:styleId="blue1">
    <w:name w:val="blue1"/>
    <w:rsid w:val="00FF0F63"/>
    <w:rPr>
      <w:color w:val="0000FF"/>
    </w:rPr>
  </w:style>
  <w:style w:type="character" w:customStyle="1" w:styleId="author-link1">
    <w:name w:val="author-link1"/>
    <w:rsid w:val="00FF0F63"/>
    <w:rPr>
      <w:b w:val="0"/>
      <w:bCs w:val="0"/>
    </w:rPr>
  </w:style>
  <w:style w:type="character" w:customStyle="1" w:styleId="black1">
    <w:name w:val="black1"/>
    <w:rsid w:val="00FF0F63"/>
    <w:rPr>
      <w:color w:val="000000"/>
    </w:rPr>
  </w:style>
  <w:style w:type="character" w:customStyle="1" w:styleId="StyleunderlinedCharBold">
    <w:name w:val="Style underlined Char + Bold"/>
    <w:rsid w:val="00FF0F63"/>
    <w:rPr>
      <w:rFonts w:ascii="Times New Roman" w:hAnsi="Times New Roman" w:cs="Times New Roman" w:hint="default"/>
      <w:b/>
      <w:bCs/>
      <w:sz w:val="21"/>
      <w:szCs w:val="24"/>
      <w:u w:val="single"/>
    </w:rPr>
  </w:style>
  <w:style w:type="character" w:customStyle="1" w:styleId="ThickUnderlineCharChar">
    <w:name w:val="Thick Underline Char Char"/>
    <w:rsid w:val="00FF0F63"/>
    <w:rPr>
      <w:rFonts w:ascii="Calibri" w:eastAsia="Calibri" w:hAnsi="Calibri" w:hint="default"/>
    </w:rPr>
  </w:style>
  <w:style w:type="character" w:customStyle="1" w:styleId="CardUnderline">
    <w:name w:val="Card Underline"/>
    <w:rsid w:val="00FF0F63"/>
    <w:rPr>
      <w:rFonts w:ascii="Times New Roman" w:hAnsi="Times New Roman" w:cs="Times New Roman" w:hint="default"/>
      <w:sz w:val="20"/>
      <w:u w:val="single"/>
    </w:rPr>
  </w:style>
  <w:style w:type="character" w:customStyle="1" w:styleId="lingoregion">
    <w:name w:val="lingo_region"/>
    <w:rsid w:val="00FF0F63"/>
  </w:style>
  <w:style w:type="character" w:customStyle="1" w:styleId="cite0">
    <w:name w:val="%cite"/>
    <w:rsid w:val="00FF0F63"/>
    <w:rPr>
      <w:rFonts w:ascii="Times New Roman" w:hAnsi="Times New Roman" w:cs="Times New Roman" w:hint="default"/>
      <w:b/>
      <w:bCs w:val="0"/>
      <w:sz w:val="24"/>
    </w:rPr>
  </w:style>
  <w:style w:type="character" w:customStyle="1" w:styleId="Emphasis21">
    <w:name w:val="%Emphasis2"/>
    <w:rsid w:val="00FF0F63"/>
    <w:rPr>
      <w:rFonts w:ascii="Cooper Black" w:hAnsi="Cooper Black" w:hint="default"/>
      <w:iCs/>
      <w:u w:val="single"/>
    </w:rPr>
  </w:style>
  <w:style w:type="character" w:customStyle="1" w:styleId="bodycontentlink">
    <w:name w:val="bodycontentlink"/>
    <w:rsid w:val="00FF0F63"/>
  </w:style>
  <w:style w:type="character" w:customStyle="1" w:styleId="AAAcite">
    <w:name w:val="AAAcite"/>
    <w:rsid w:val="00FF0F63"/>
    <w:rPr>
      <w:rFonts w:ascii="Times New Roman" w:hAnsi="Times New Roman" w:cs="Times New Roman" w:hint="default"/>
      <w:b/>
      <w:bCs w:val="0"/>
      <w:sz w:val="24"/>
    </w:rPr>
  </w:style>
  <w:style w:type="character" w:customStyle="1" w:styleId="tmplheaderlink">
    <w:name w:val="tmplheaderlink"/>
    <w:rsid w:val="00FF0F63"/>
    <w:rPr>
      <w:rFonts w:ascii="Times New Roman" w:hAnsi="Times New Roman" w:cs="Times New Roman" w:hint="default"/>
    </w:rPr>
  </w:style>
  <w:style w:type="character" w:customStyle="1" w:styleId="UnderlinedEvidenceCharChar">
    <w:name w:val="Underlined Evidence Char Char"/>
    <w:rsid w:val="00FF0F63"/>
    <w:rPr>
      <w:rFonts w:ascii="Verdana" w:hAnsi="Verdana" w:hint="default"/>
      <w:sz w:val="21"/>
      <w:szCs w:val="21"/>
      <w:u w:val="thick"/>
      <w:lang w:val="en-US" w:eastAsia="en-US" w:bidi="ar-SA"/>
    </w:rPr>
  </w:style>
  <w:style w:type="character" w:customStyle="1" w:styleId="role">
    <w:name w:val="role"/>
    <w:rsid w:val="00FF0F63"/>
  </w:style>
  <w:style w:type="character" w:customStyle="1" w:styleId="pagination">
    <w:name w:val="pagination"/>
    <w:rsid w:val="00FF0F63"/>
  </w:style>
  <w:style w:type="character" w:customStyle="1" w:styleId="doi">
    <w:name w:val="doi"/>
    <w:rsid w:val="00FF0F63"/>
  </w:style>
  <w:style w:type="character" w:customStyle="1" w:styleId="bodycontents">
    <w:name w:val="bodycontents"/>
    <w:rsid w:val="00FF0F63"/>
  </w:style>
  <w:style w:type="character" w:customStyle="1" w:styleId="comma">
    <w:name w:val="comma"/>
    <w:rsid w:val="00FF0F63"/>
  </w:style>
  <w:style w:type="character" w:customStyle="1" w:styleId="pad5right">
    <w:name w:val="pad5right"/>
    <w:rsid w:val="00FF0F63"/>
  </w:style>
  <w:style w:type="character" w:customStyle="1" w:styleId="entry-date">
    <w:name w:val="entry-date"/>
    <w:rsid w:val="00FF0F63"/>
  </w:style>
  <w:style w:type="character" w:customStyle="1" w:styleId="desc">
    <w:name w:val="desc"/>
    <w:rsid w:val="00FF0F63"/>
  </w:style>
  <w:style w:type="character" w:customStyle="1" w:styleId="divider">
    <w:name w:val="divider"/>
    <w:rsid w:val="00FF0F63"/>
  </w:style>
  <w:style w:type="character" w:customStyle="1" w:styleId="blogdate">
    <w:name w:val="blogdate"/>
    <w:rsid w:val="00FF0F63"/>
  </w:style>
  <w:style w:type="character" w:customStyle="1" w:styleId="ticker">
    <w:name w:val="ticker"/>
    <w:rsid w:val="00FF0F63"/>
  </w:style>
  <w:style w:type="character" w:customStyle="1" w:styleId="posted">
    <w:name w:val="posted"/>
    <w:rsid w:val="00FF0F63"/>
  </w:style>
  <w:style w:type="character" w:customStyle="1" w:styleId="time">
    <w:name w:val="time"/>
    <w:rsid w:val="00FF0F63"/>
  </w:style>
  <w:style w:type="character" w:customStyle="1" w:styleId="dot">
    <w:name w:val="dot"/>
    <w:rsid w:val="00FF0F63"/>
  </w:style>
  <w:style w:type="character" w:customStyle="1" w:styleId="hn-date">
    <w:name w:val="hn-date"/>
    <w:rsid w:val="00FF0F63"/>
  </w:style>
  <w:style w:type="character" w:customStyle="1" w:styleId="location">
    <w:name w:val="location"/>
    <w:rsid w:val="00FF0F63"/>
  </w:style>
  <w:style w:type="character" w:customStyle="1" w:styleId="arial11">
    <w:name w:val="arial_11"/>
    <w:rsid w:val="00FF0F63"/>
  </w:style>
  <w:style w:type="character" w:customStyle="1" w:styleId="dropcap-letter">
    <w:name w:val="dropcap-letter"/>
    <w:rsid w:val="00FF0F63"/>
  </w:style>
  <w:style w:type="character" w:customStyle="1" w:styleId="offscreen">
    <w:name w:val="offscreen"/>
    <w:rsid w:val="00FF0F63"/>
  </w:style>
  <w:style w:type="character" w:customStyle="1" w:styleId="linked-in">
    <w:name w:val="linked-in"/>
    <w:rsid w:val="00FF0F63"/>
  </w:style>
  <w:style w:type="character" w:customStyle="1" w:styleId="in-widget">
    <w:name w:val="in-widget"/>
    <w:rsid w:val="00FF0F63"/>
  </w:style>
  <w:style w:type="character" w:customStyle="1" w:styleId="in-right">
    <w:name w:val="in-right"/>
    <w:rsid w:val="00FF0F63"/>
  </w:style>
  <w:style w:type="character" w:customStyle="1" w:styleId="tickerwrap">
    <w:name w:val="ticker_wrap"/>
    <w:rsid w:val="00FF0F63"/>
  </w:style>
  <w:style w:type="character" w:customStyle="1" w:styleId="divs">
    <w:name w:val="divs"/>
    <w:rsid w:val="00FF0F63"/>
  </w:style>
  <w:style w:type="character" w:customStyle="1" w:styleId="in-top">
    <w:name w:val="in-top"/>
    <w:rsid w:val="00FF0F63"/>
  </w:style>
  <w:style w:type="character" w:customStyle="1" w:styleId="article-date">
    <w:name w:val="article-date"/>
    <w:rsid w:val="00FF0F63"/>
  </w:style>
  <w:style w:type="character" w:customStyle="1" w:styleId="bodysubtoc">
    <w:name w:val="bodysubtoc"/>
    <w:rsid w:val="00FF0F63"/>
  </w:style>
  <w:style w:type="character" w:customStyle="1" w:styleId="lefttitlesmaller">
    <w:name w:val="lefttitlesmaller"/>
    <w:rsid w:val="00FF0F63"/>
  </w:style>
  <w:style w:type="character" w:customStyle="1" w:styleId="mb">
    <w:name w:val="mb"/>
    <w:rsid w:val="00FF0F63"/>
  </w:style>
  <w:style w:type="character" w:customStyle="1" w:styleId="field-content">
    <w:name w:val="field-content"/>
    <w:rsid w:val="00FF0F63"/>
  </w:style>
  <w:style w:type="character" w:customStyle="1" w:styleId="submitted-date">
    <w:name w:val="submitted-date"/>
    <w:rsid w:val="00FF0F63"/>
  </w:style>
  <w:style w:type="character" w:customStyle="1" w:styleId="submitted-time">
    <w:name w:val="submitted-time"/>
    <w:rsid w:val="00FF0F63"/>
  </w:style>
  <w:style w:type="character" w:customStyle="1" w:styleId="A2">
    <w:name w:val="A2"/>
    <w:uiPriority w:val="99"/>
    <w:rsid w:val="00FF0F63"/>
    <w:rPr>
      <w:rFonts w:ascii="Sabon LT Std" w:hAnsi="Sabon LT Std" w:cs="Sabon LT Std" w:hint="default"/>
      <w:color w:val="000000"/>
      <w:sz w:val="15"/>
      <w:szCs w:val="15"/>
    </w:rPr>
  </w:style>
  <w:style w:type="character" w:customStyle="1" w:styleId="searchword">
    <w:name w:val="searchword"/>
    <w:rsid w:val="00FF0F63"/>
  </w:style>
  <w:style w:type="character" w:customStyle="1" w:styleId="meta-prep">
    <w:name w:val="meta-prep"/>
    <w:rsid w:val="00FF0F63"/>
  </w:style>
  <w:style w:type="numbering" w:customStyle="1" w:styleId="1ai1">
    <w:name w:val="1 / a / i1"/>
    <w:rsid w:val="00FF0F63"/>
    <w:pPr>
      <w:numPr>
        <w:numId w:val="2"/>
      </w:numPr>
    </w:pPr>
  </w:style>
  <w:style w:type="numbering" w:styleId="1ai">
    <w:name w:val="Outline List 1"/>
    <w:basedOn w:val="NoList"/>
    <w:unhideWhenUsed/>
    <w:rsid w:val="00FF0F63"/>
    <w:pPr>
      <w:numPr>
        <w:numId w:val="3"/>
      </w:numPr>
    </w:pPr>
  </w:style>
  <w:style w:type="character" w:customStyle="1" w:styleId="FontStyle310">
    <w:name w:val="Font Style310"/>
    <w:uiPriority w:val="99"/>
    <w:rsid w:val="00FF0F63"/>
    <w:rPr>
      <w:rFonts w:ascii="Times New Roman" w:hAnsi="Times New Roman" w:cs="Times New Roman"/>
      <w:b/>
      <w:bCs/>
      <w:i/>
      <w:iCs/>
      <w:spacing w:val="-10"/>
      <w:sz w:val="18"/>
      <w:szCs w:val="18"/>
    </w:rPr>
  </w:style>
  <w:style w:type="character" w:customStyle="1" w:styleId="FontStyle329">
    <w:name w:val="Font Style329"/>
    <w:uiPriority w:val="99"/>
    <w:rsid w:val="00FF0F63"/>
    <w:rPr>
      <w:rFonts w:ascii="Times New Roman" w:hAnsi="Times New Roman" w:cs="Times New Roman"/>
      <w:b/>
      <w:bCs/>
      <w:spacing w:val="-10"/>
      <w:sz w:val="18"/>
      <w:szCs w:val="18"/>
    </w:rPr>
  </w:style>
  <w:style w:type="character" w:customStyle="1" w:styleId="FontStyle370">
    <w:name w:val="Font Style370"/>
    <w:uiPriority w:val="99"/>
    <w:rsid w:val="00FF0F63"/>
    <w:rPr>
      <w:rFonts w:ascii="Cambria" w:hAnsi="Cambria" w:cs="Cambria"/>
      <w:b/>
      <w:bCs/>
      <w:spacing w:val="-10"/>
      <w:sz w:val="18"/>
      <w:szCs w:val="18"/>
    </w:rPr>
  </w:style>
  <w:style w:type="character" w:customStyle="1" w:styleId="FontStyle302">
    <w:name w:val="Font Style302"/>
    <w:uiPriority w:val="99"/>
    <w:rsid w:val="00FF0F63"/>
    <w:rPr>
      <w:rFonts w:ascii="Times New Roman" w:hAnsi="Times New Roman" w:cs="Times New Roman"/>
      <w:b/>
      <w:bCs/>
      <w:sz w:val="22"/>
      <w:szCs w:val="22"/>
    </w:rPr>
  </w:style>
  <w:style w:type="character" w:customStyle="1" w:styleId="FontStyle347">
    <w:name w:val="Font Style347"/>
    <w:uiPriority w:val="99"/>
    <w:rsid w:val="00FF0F63"/>
    <w:rPr>
      <w:rFonts w:ascii="Times New Roman" w:hAnsi="Times New Roman" w:cs="Times New Roman"/>
      <w:b/>
      <w:bCs/>
      <w:spacing w:val="-10"/>
      <w:sz w:val="20"/>
      <w:szCs w:val="20"/>
    </w:rPr>
  </w:style>
  <w:style w:type="paragraph" w:customStyle="1" w:styleId="Style27">
    <w:name w:val="Style27"/>
    <w:basedOn w:val="Normal"/>
    <w:uiPriority w:val="99"/>
    <w:rsid w:val="00FF0F63"/>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FF0F63"/>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FF0F63"/>
    <w:rPr>
      <w:rFonts w:ascii="Times New Roman" w:hAnsi="Times New Roman" w:cs="Times New Roman"/>
      <w:spacing w:val="-10"/>
      <w:sz w:val="18"/>
      <w:szCs w:val="18"/>
    </w:rPr>
  </w:style>
  <w:style w:type="character" w:customStyle="1" w:styleId="FontStyle312">
    <w:name w:val="Font Style312"/>
    <w:uiPriority w:val="99"/>
    <w:rsid w:val="00FF0F63"/>
    <w:rPr>
      <w:rFonts w:ascii="Times New Roman" w:hAnsi="Times New Roman" w:cs="Times New Roman"/>
      <w:b/>
      <w:bCs/>
      <w:spacing w:val="-10"/>
      <w:sz w:val="16"/>
      <w:szCs w:val="16"/>
    </w:rPr>
  </w:style>
  <w:style w:type="character" w:customStyle="1" w:styleId="FontStyle346">
    <w:name w:val="Font Style346"/>
    <w:uiPriority w:val="99"/>
    <w:rsid w:val="00FF0F63"/>
    <w:rPr>
      <w:rFonts w:ascii="Times New Roman" w:hAnsi="Times New Roman" w:cs="Times New Roman"/>
      <w:b/>
      <w:bCs/>
      <w:spacing w:val="-10"/>
      <w:sz w:val="18"/>
      <w:szCs w:val="18"/>
    </w:rPr>
  </w:style>
  <w:style w:type="character" w:customStyle="1" w:styleId="FontStyle330">
    <w:name w:val="Font Style330"/>
    <w:uiPriority w:val="99"/>
    <w:rsid w:val="00FF0F63"/>
    <w:rPr>
      <w:rFonts w:ascii="Times New Roman" w:hAnsi="Times New Roman" w:cs="Times New Roman"/>
      <w:b/>
      <w:bCs/>
      <w:sz w:val="16"/>
      <w:szCs w:val="16"/>
    </w:rPr>
  </w:style>
  <w:style w:type="character" w:customStyle="1" w:styleId="FontStyle372">
    <w:name w:val="Font Style372"/>
    <w:uiPriority w:val="99"/>
    <w:rsid w:val="00FF0F63"/>
    <w:rPr>
      <w:rFonts w:ascii="Times New Roman" w:hAnsi="Times New Roman" w:cs="Times New Roman"/>
      <w:b/>
      <w:bCs/>
      <w:sz w:val="16"/>
      <w:szCs w:val="16"/>
    </w:rPr>
  </w:style>
  <w:style w:type="paragraph" w:customStyle="1" w:styleId="Style59">
    <w:name w:val="Style59"/>
    <w:basedOn w:val="Normal"/>
    <w:uiPriority w:val="99"/>
    <w:rsid w:val="00FF0F63"/>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FF0F63"/>
    <w:rPr>
      <w:rFonts w:ascii="Times New Roman" w:hAnsi="Times New Roman" w:cs="Times New Roman"/>
      <w:b/>
      <w:bCs/>
      <w:i/>
      <w:iCs/>
      <w:sz w:val="16"/>
      <w:szCs w:val="16"/>
    </w:rPr>
  </w:style>
  <w:style w:type="paragraph" w:customStyle="1" w:styleId="Style200">
    <w:name w:val="Style20"/>
    <w:basedOn w:val="Normal"/>
    <w:uiPriority w:val="99"/>
    <w:rsid w:val="00FF0F63"/>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FF0F63"/>
    <w:rPr>
      <w:rFonts w:ascii="Times New Roman" w:hAnsi="Times New Roman" w:cs="Times New Roman"/>
      <w:smallCaps/>
      <w:sz w:val="14"/>
      <w:szCs w:val="14"/>
    </w:rPr>
  </w:style>
  <w:style w:type="paragraph" w:customStyle="1" w:styleId="Style89">
    <w:name w:val="Style89"/>
    <w:basedOn w:val="Normal"/>
    <w:uiPriority w:val="99"/>
    <w:rsid w:val="00FF0F63"/>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FF0F63"/>
    <w:rPr>
      <w:rFonts w:ascii="Times New Roman" w:hAnsi="Times New Roman" w:cs="Times New Roman"/>
      <w:b/>
      <w:bCs/>
      <w:spacing w:val="-10"/>
      <w:sz w:val="22"/>
      <w:szCs w:val="22"/>
    </w:rPr>
  </w:style>
  <w:style w:type="character" w:customStyle="1" w:styleId="FontStyle320">
    <w:name w:val="Font Style320"/>
    <w:uiPriority w:val="99"/>
    <w:rsid w:val="00FF0F63"/>
    <w:rPr>
      <w:rFonts w:ascii="Times New Roman" w:hAnsi="Times New Roman" w:cs="Times New Roman"/>
      <w:b/>
      <w:bCs/>
      <w:spacing w:val="-10"/>
      <w:sz w:val="22"/>
      <w:szCs w:val="22"/>
    </w:rPr>
  </w:style>
  <w:style w:type="character" w:customStyle="1" w:styleId="FontStyle352">
    <w:name w:val="Font Style352"/>
    <w:uiPriority w:val="99"/>
    <w:rsid w:val="00FF0F63"/>
    <w:rPr>
      <w:rFonts w:ascii="Times New Roman" w:hAnsi="Times New Roman" w:cs="Times New Roman"/>
      <w:b/>
      <w:bCs/>
      <w:sz w:val="16"/>
      <w:szCs w:val="16"/>
    </w:rPr>
  </w:style>
  <w:style w:type="character" w:customStyle="1" w:styleId="FontStyle356">
    <w:name w:val="Font Style356"/>
    <w:uiPriority w:val="99"/>
    <w:rsid w:val="00FF0F63"/>
    <w:rPr>
      <w:rFonts w:ascii="Times New Roman" w:hAnsi="Times New Roman" w:cs="Times New Roman"/>
      <w:b/>
      <w:bCs/>
      <w:spacing w:val="-10"/>
      <w:sz w:val="22"/>
      <w:szCs w:val="22"/>
    </w:rPr>
  </w:style>
  <w:style w:type="character" w:customStyle="1" w:styleId="FontStyle298">
    <w:name w:val="Font Style298"/>
    <w:uiPriority w:val="99"/>
    <w:rsid w:val="00FF0F63"/>
    <w:rPr>
      <w:rFonts w:ascii="Times New Roman" w:hAnsi="Times New Roman" w:cs="Times New Roman"/>
      <w:sz w:val="18"/>
      <w:szCs w:val="18"/>
    </w:rPr>
  </w:style>
  <w:style w:type="character" w:customStyle="1" w:styleId="FontStyle311">
    <w:name w:val="Font Style311"/>
    <w:uiPriority w:val="99"/>
    <w:rsid w:val="00FF0F63"/>
    <w:rPr>
      <w:rFonts w:ascii="Times New Roman" w:hAnsi="Times New Roman" w:cs="Times New Roman"/>
      <w:b/>
      <w:bCs/>
      <w:spacing w:val="-10"/>
      <w:sz w:val="18"/>
      <w:szCs w:val="18"/>
    </w:rPr>
  </w:style>
  <w:style w:type="character" w:customStyle="1" w:styleId="FontStyle332">
    <w:name w:val="Font Style332"/>
    <w:uiPriority w:val="99"/>
    <w:rsid w:val="00FF0F63"/>
    <w:rPr>
      <w:rFonts w:ascii="Times New Roman" w:hAnsi="Times New Roman" w:cs="Times New Roman"/>
      <w:b/>
      <w:bCs/>
      <w:i/>
      <w:iCs/>
      <w:spacing w:val="-10"/>
      <w:sz w:val="20"/>
      <w:szCs w:val="20"/>
    </w:rPr>
  </w:style>
  <w:style w:type="character" w:customStyle="1" w:styleId="FontStyle371">
    <w:name w:val="Font Style371"/>
    <w:uiPriority w:val="99"/>
    <w:rsid w:val="00FF0F63"/>
    <w:rPr>
      <w:rFonts w:ascii="Times New Roman" w:hAnsi="Times New Roman" w:cs="Times New Roman"/>
      <w:sz w:val="16"/>
      <w:szCs w:val="16"/>
    </w:rPr>
  </w:style>
  <w:style w:type="character" w:customStyle="1" w:styleId="FontStyle350">
    <w:name w:val="Font Style350"/>
    <w:uiPriority w:val="99"/>
    <w:rsid w:val="00FF0F63"/>
    <w:rPr>
      <w:rFonts w:ascii="Times New Roman" w:hAnsi="Times New Roman" w:cs="Times New Roman"/>
      <w:b/>
      <w:bCs/>
      <w:i/>
      <w:iCs/>
      <w:sz w:val="20"/>
      <w:szCs w:val="20"/>
    </w:rPr>
  </w:style>
  <w:style w:type="paragraph" w:customStyle="1" w:styleId="Style8">
    <w:name w:val="Style8"/>
    <w:basedOn w:val="Normal"/>
    <w:uiPriority w:val="99"/>
    <w:rsid w:val="00FF0F63"/>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FF0F63"/>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FF0F63"/>
    <w:pPr>
      <w:widowControl w:val="0"/>
      <w:autoSpaceDE w:val="0"/>
      <w:autoSpaceDN w:val="0"/>
      <w:adjustRightInd w:val="0"/>
    </w:pPr>
    <w:rPr>
      <w:rFonts w:eastAsia="Times New Roman"/>
      <w:sz w:val="24"/>
    </w:rPr>
  </w:style>
  <w:style w:type="character" w:customStyle="1" w:styleId="FontStyle351">
    <w:name w:val="Font Style351"/>
    <w:uiPriority w:val="99"/>
    <w:rsid w:val="00FF0F63"/>
    <w:rPr>
      <w:rFonts w:ascii="Times New Roman" w:hAnsi="Times New Roman" w:cs="Times New Roman"/>
      <w:b/>
      <w:bCs/>
      <w:sz w:val="22"/>
      <w:szCs w:val="22"/>
    </w:rPr>
  </w:style>
  <w:style w:type="paragraph" w:customStyle="1" w:styleId="Style10">
    <w:name w:val="Style10"/>
    <w:basedOn w:val="Normal"/>
    <w:link w:val="Style10Char"/>
    <w:qFormat/>
    <w:rsid w:val="00FF0F63"/>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FF0F63"/>
    <w:pPr>
      <w:widowControl w:val="0"/>
      <w:autoSpaceDE w:val="0"/>
      <w:autoSpaceDN w:val="0"/>
      <w:adjustRightInd w:val="0"/>
      <w:jc w:val="both"/>
    </w:pPr>
    <w:rPr>
      <w:rFonts w:eastAsia="Times New Roman"/>
      <w:sz w:val="24"/>
    </w:rPr>
  </w:style>
  <w:style w:type="character" w:customStyle="1" w:styleId="FontStyle369">
    <w:name w:val="Font Style369"/>
    <w:uiPriority w:val="99"/>
    <w:rsid w:val="00FF0F63"/>
    <w:rPr>
      <w:rFonts w:ascii="Times New Roman" w:hAnsi="Times New Roman" w:cs="Times New Roman"/>
      <w:b/>
      <w:bCs/>
      <w:spacing w:val="-10"/>
      <w:sz w:val="20"/>
      <w:szCs w:val="20"/>
    </w:rPr>
  </w:style>
  <w:style w:type="character" w:customStyle="1" w:styleId="FontStyle357">
    <w:name w:val="Font Style357"/>
    <w:uiPriority w:val="99"/>
    <w:rsid w:val="00FF0F63"/>
    <w:rPr>
      <w:rFonts w:ascii="Times New Roman" w:hAnsi="Times New Roman" w:cs="Times New Roman"/>
      <w:b/>
      <w:bCs/>
      <w:spacing w:val="-10"/>
      <w:sz w:val="22"/>
      <w:szCs w:val="22"/>
    </w:rPr>
  </w:style>
  <w:style w:type="paragraph" w:customStyle="1" w:styleId="Style67">
    <w:name w:val="Style67"/>
    <w:basedOn w:val="Normal"/>
    <w:uiPriority w:val="99"/>
    <w:rsid w:val="00FF0F63"/>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FF0F63"/>
    <w:rPr>
      <w:rFonts w:ascii="Times New Roman" w:hAnsi="Times New Roman" w:cs="Times New Roman"/>
      <w:sz w:val="20"/>
      <w:szCs w:val="20"/>
    </w:rPr>
  </w:style>
  <w:style w:type="character" w:customStyle="1" w:styleId="FontStyle374">
    <w:name w:val="Font Style374"/>
    <w:uiPriority w:val="99"/>
    <w:rsid w:val="00FF0F63"/>
    <w:rPr>
      <w:rFonts w:ascii="Times New Roman" w:hAnsi="Times New Roman" w:cs="Times New Roman"/>
      <w:b/>
      <w:bCs/>
      <w:spacing w:val="-10"/>
      <w:sz w:val="22"/>
      <w:szCs w:val="22"/>
    </w:rPr>
  </w:style>
  <w:style w:type="paragraph" w:customStyle="1" w:styleId="Style30">
    <w:name w:val="Style30"/>
    <w:basedOn w:val="Normal"/>
    <w:uiPriority w:val="99"/>
    <w:rsid w:val="00FF0F63"/>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FF0F63"/>
    <w:rPr>
      <w:rFonts w:ascii="Times New Roman" w:hAnsi="Times New Roman" w:cs="Times New Roman"/>
      <w:smallCaps/>
      <w:sz w:val="16"/>
      <w:szCs w:val="16"/>
    </w:rPr>
  </w:style>
  <w:style w:type="paragraph" w:customStyle="1" w:styleId="Style93">
    <w:name w:val="Style93"/>
    <w:basedOn w:val="Normal"/>
    <w:uiPriority w:val="99"/>
    <w:rsid w:val="00FF0F63"/>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FF0F63"/>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FF0F63"/>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FF0F63"/>
    <w:rPr>
      <w:u w:val="single"/>
    </w:rPr>
  </w:style>
  <w:style w:type="character" w:customStyle="1" w:styleId="SmalltextCharCharCharChar0">
    <w:name w:val="Small text Char Char Char Char"/>
    <w:rsid w:val="00FF0F63"/>
    <w:rPr>
      <w:sz w:val="16"/>
      <w:szCs w:val="24"/>
      <w:lang w:val="en-US" w:eastAsia="en-US" w:bidi="ar-SA"/>
    </w:rPr>
  </w:style>
  <w:style w:type="paragraph" w:customStyle="1" w:styleId="boldcitation">
    <w:name w:val="bold citation"/>
    <w:basedOn w:val="Normal"/>
    <w:rsid w:val="00FF0F63"/>
    <w:rPr>
      <w:rFonts w:ascii="Arial" w:eastAsia="Times New Roman" w:hAnsi="Arial"/>
      <w:b/>
      <w:sz w:val="28"/>
      <w:u w:val="thick"/>
    </w:rPr>
  </w:style>
  <w:style w:type="character" w:customStyle="1" w:styleId="underlinecardChar">
    <w:name w:val="underline card Char"/>
    <w:rsid w:val="00FF0F63"/>
    <w:rPr>
      <w:rFonts w:ascii="Arial" w:hAnsi="Arial"/>
      <w:noProof w:val="0"/>
      <w:sz w:val="18"/>
      <w:szCs w:val="24"/>
      <w:u w:val="single"/>
      <w:lang w:val="en-US" w:eastAsia="en-US" w:bidi="ar-SA"/>
    </w:rPr>
  </w:style>
  <w:style w:type="character" w:customStyle="1" w:styleId="CardsCharCharChar">
    <w:name w:val="Cards Char Char Char"/>
    <w:rsid w:val="00FF0F63"/>
    <w:rPr>
      <w:szCs w:val="24"/>
      <w:lang w:val="en-US" w:eastAsia="en-US" w:bidi="ar-SA"/>
    </w:rPr>
  </w:style>
  <w:style w:type="character" w:customStyle="1" w:styleId="HiddenBlockHeaderChar">
    <w:name w:val="Hidden Block Header Char"/>
    <w:link w:val="HiddenBlockHeader"/>
    <w:rsid w:val="00FF0F63"/>
    <w:rPr>
      <w:rFonts w:ascii="Calibri" w:eastAsia="Times New Roman" w:hAnsi="Calibri" w:cs="Courier New"/>
      <w:b/>
      <w:bCs/>
      <w:sz w:val="28"/>
      <w:szCs w:val="22"/>
    </w:rPr>
  </w:style>
  <w:style w:type="paragraph" w:customStyle="1" w:styleId="NothingCharChar">
    <w:name w:val="Nothing Char Char"/>
    <w:link w:val="NothingCharCharChar"/>
    <w:rsid w:val="00FF0F63"/>
    <w:pPr>
      <w:jc w:val="both"/>
    </w:pPr>
    <w:rPr>
      <w:rFonts w:ascii="Times New Roman" w:eastAsia="MS Mincho" w:hAnsi="Times New Roman" w:cs="Times New Roman"/>
    </w:rPr>
  </w:style>
  <w:style w:type="character" w:customStyle="1" w:styleId="NothingCharCharChar">
    <w:name w:val="Nothing Char Char Char"/>
    <w:link w:val="NothingCharChar"/>
    <w:rsid w:val="00FF0F63"/>
    <w:rPr>
      <w:rFonts w:ascii="Times New Roman" w:eastAsia="MS Mincho" w:hAnsi="Times New Roman" w:cs="Times New Roman"/>
    </w:rPr>
  </w:style>
  <w:style w:type="character" w:customStyle="1" w:styleId="CardsCharChar">
    <w:name w:val="Cards Char Char"/>
    <w:rsid w:val="00FF0F63"/>
    <w:rPr>
      <w:szCs w:val="24"/>
      <w:lang w:val="en-US" w:eastAsia="en-US" w:bidi="ar-SA"/>
    </w:rPr>
  </w:style>
  <w:style w:type="character" w:customStyle="1" w:styleId="CardsCharCharCharChar">
    <w:name w:val="Cards Char Char Char Char"/>
    <w:rsid w:val="00FF0F63"/>
    <w:rPr>
      <w:szCs w:val="24"/>
      <w:lang w:val="en-US" w:eastAsia="en-US" w:bidi="ar-SA"/>
    </w:rPr>
  </w:style>
  <w:style w:type="character" w:customStyle="1" w:styleId="BlockHeadingsCharChar">
    <w:name w:val="Block Headings Char Char"/>
    <w:rsid w:val="00FF0F63"/>
    <w:rPr>
      <w:b/>
      <w:sz w:val="36"/>
      <w:szCs w:val="24"/>
      <w:u w:val="single"/>
      <w:lang w:val="en-US" w:eastAsia="en-US" w:bidi="ar-SA"/>
    </w:rPr>
  </w:style>
  <w:style w:type="character" w:customStyle="1" w:styleId="NothingChar1">
    <w:name w:val="Nothing Char1"/>
    <w:rsid w:val="00FF0F63"/>
    <w:rPr>
      <w:szCs w:val="24"/>
      <w:lang w:val="en-US" w:eastAsia="en-US" w:bidi="ar-SA"/>
    </w:rPr>
  </w:style>
  <w:style w:type="paragraph" w:customStyle="1" w:styleId="bloctitles">
    <w:name w:val="bloc titles"/>
    <w:basedOn w:val="Heading1"/>
    <w:next w:val="Normal"/>
    <w:link w:val="bloctitlesChar"/>
    <w:autoRedefine/>
    <w:rsid w:val="00FF0F63"/>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FF0F63"/>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FF0F63"/>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FF0F63"/>
  </w:style>
  <w:style w:type="character" w:customStyle="1" w:styleId="RegularChar">
    <w:name w:val="Regular Char"/>
    <w:link w:val="Regular"/>
    <w:rsid w:val="00FF0F63"/>
    <w:rPr>
      <w:rFonts w:ascii="Garamond" w:eastAsia="Times New Roman" w:hAnsi="Garamond" w:cs="Arial"/>
      <w:bCs/>
      <w:kern w:val="20"/>
      <w:sz w:val="20"/>
      <w:szCs w:val="32"/>
    </w:rPr>
  </w:style>
  <w:style w:type="character" w:customStyle="1" w:styleId="StyleTimesNewRoman">
    <w:name w:val="Style Times New Roman"/>
    <w:rsid w:val="00FF0F63"/>
    <w:rPr>
      <w:rFonts w:ascii="Garamond" w:hAnsi="Garamond"/>
    </w:rPr>
  </w:style>
  <w:style w:type="paragraph" w:customStyle="1" w:styleId="INDENTEDPARAGRAPH">
    <w:name w:val="INDENTED PARAGRAPH"/>
    <w:rsid w:val="00FF0F63"/>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FF0F63"/>
    <w:rPr>
      <w:rFonts w:cs="Arial"/>
      <w:bCs/>
      <w:caps/>
      <w:color w:val="FFFFFF"/>
      <w:sz w:val="2"/>
      <w:szCs w:val="2"/>
      <w:lang w:val="en-US" w:eastAsia="en-US" w:bidi="ar-SA"/>
    </w:rPr>
  </w:style>
  <w:style w:type="paragraph" w:customStyle="1" w:styleId="Numbering">
    <w:name w:val="Numbering"/>
    <w:basedOn w:val="Normal"/>
    <w:next w:val="Normal"/>
    <w:rsid w:val="00FF0F63"/>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FF0F63"/>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FF0F63"/>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FF0F63"/>
    <w:pPr>
      <w:numPr>
        <w:numId w:val="6"/>
      </w:numPr>
    </w:pPr>
  </w:style>
  <w:style w:type="paragraph" w:customStyle="1" w:styleId="Lettering">
    <w:name w:val="Lettering"/>
    <w:basedOn w:val="Numbering"/>
    <w:next w:val="Normal"/>
    <w:rsid w:val="00FF0F63"/>
    <w:pPr>
      <w:numPr>
        <w:numId w:val="4"/>
      </w:numPr>
    </w:pPr>
    <w:rPr>
      <w:szCs w:val="22"/>
    </w:rPr>
  </w:style>
  <w:style w:type="paragraph" w:customStyle="1" w:styleId="FileName">
    <w:name w:val="File Name"/>
    <w:basedOn w:val="Normal"/>
    <w:next w:val="Normal"/>
    <w:rsid w:val="00FF0F63"/>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FF0F63"/>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FF0F63"/>
    <w:pPr>
      <w:numPr>
        <w:numId w:val="7"/>
      </w:numPr>
      <w:tabs>
        <w:tab w:val="num" w:pos="360"/>
      </w:tabs>
      <w:ind w:left="360"/>
    </w:pPr>
  </w:style>
  <w:style w:type="paragraph" w:customStyle="1" w:styleId="CardContinued1">
    <w:name w:val="Card Continued 1"/>
    <w:basedOn w:val="Normal"/>
    <w:next w:val="Normal"/>
    <w:rsid w:val="00FF0F63"/>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FF0F63"/>
    <w:pPr>
      <w:numPr>
        <w:numId w:val="0"/>
      </w:numPr>
      <w:spacing w:before="0" w:after="120"/>
      <w:jc w:val="left"/>
    </w:pPr>
  </w:style>
  <w:style w:type="paragraph" w:customStyle="1" w:styleId="Clearformatting0">
    <w:name w:val="Clear formatting"/>
    <w:basedOn w:val="Normal"/>
    <w:rsid w:val="00FF0F63"/>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FF0F63"/>
  </w:style>
  <w:style w:type="paragraph" w:customStyle="1" w:styleId="SmallCardText">
    <w:name w:val="Small Card Text"/>
    <w:rsid w:val="00FF0F63"/>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FF0F63"/>
    <w:rPr>
      <w:sz w:val="16"/>
      <w:szCs w:val="16"/>
      <w:lang w:val="en-US" w:eastAsia="en-US" w:bidi="ar-SA"/>
    </w:rPr>
  </w:style>
  <w:style w:type="paragraph" w:customStyle="1" w:styleId="TAGFONT">
    <w:name w:val="TAG FONT"/>
    <w:basedOn w:val="Normal"/>
    <w:autoRedefine/>
    <w:rsid w:val="00FF0F63"/>
    <w:rPr>
      <w:rFonts w:eastAsia="Times New Roman"/>
      <w:sz w:val="24"/>
    </w:rPr>
  </w:style>
  <w:style w:type="character" w:customStyle="1" w:styleId="mainarttxt">
    <w:name w:val="mainarttxt"/>
    <w:basedOn w:val="DefaultParagraphFont"/>
    <w:rsid w:val="00FF0F63"/>
  </w:style>
  <w:style w:type="paragraph" w:customStyle="1" w:styleId="TagChar1CharCharCharChar">
    <w:name w:val="Tag Char1 Char Char Char Char"/>
    <w:basedOn w:val="Normal"/>
    <w:rsid w:val="00FF0F63"/>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FF0F63"/>
    <w:rPr>
      <w:sz w:val="20"/>
    </w:rPr>
  </w:style>
  <w:style w:type="character" w:customStyle="1" w:styleId="highlightChar">
    <w:name w:val="highlight Char"/>
    <w:rsid w:val="00FF0F63"/>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FF0F63"/>
    <w:rPr>
      <w:rFonts w:eastAsia="Batang" w:cs="Arial"/>
      <w:b/>
      <w:bCs/>
      <w:iCs/>
      <w:sz w:val="24"/>
      <w:szCs w:val="28"/>
      <w:lang w:val="en-US" w:eastAsia="en-US" w:bidi="ar-SA"/>
    </w:rPr>
  </w:style>
  <w:style w:type="paragraph" w:customStyle="1" w:styleId="formfldssel">
    <w:name w:val="formfldssel"/>
    <w:basedOn w:val="Normal"/>
    <w:rsid w:val="00FF0F63"/>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FF0F63"/>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FF0F63"/>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FF0F63"/>
  </w:style>
  <w:style w:type="character" w:customStyle="1" w:styleId="StyleCardTextUnderline3Char">
    <w:name w:val="Style Card Text + Underline3 Char"/>
    <w:rsid w:val="00FF0F63"/>
    <w:rPr>
      <w:rFonts w:eastAsia="SimSun"/>
      <w:szCs w:val="24"/>
      <w:u w:val="thick"/>
      <w:lang w:val="en-US" w:eastAsia="zh-CN" w:bidi="ar-SA"/>
    </w:rPr>
  </w:style>
  <w:style w:type="character" w:customStyle="1" w:styleId="BoldandUnderlineChar1Char2CharChar">
    <w:name w:val="Bold and Underline Char1 Char2 Char Char"/>
    <w:rsid w:val="00FF0F63"/>
    <w:rPr>
      <w:b/>
      <w:noProof w:val="0"/>
      <w:szCs w:val="24"/>
      <w:u w:val="single"/>
      <w:lang w:val="en-US" w:eastAsia="en-US" w:bidi="ar-SA"/>
    </w:rPr>
  </w:style>
  <w:style w:type="character" w:customStyle="1" w:styleId="UnderlineChar1Char1">
    <w:name w:val="Underline Char1 Char1"/>
    <w:rsid w:val="00FF0F63"/>
    <w:rPr>
      <w:noProof w:val="0"/>
      <w:szCs w:val="24"/>
      <w:u w:val="single"/>
      <w:lang w:val="en-US" w:eastAsia="en-US" w:bidi="ar-SA"/>
    </w:rPr>
  </w:style>
  <w:style w:type="paragraph" w:customStyle="1" w:styleId="Underlinestyle1">
    <w:name w:val="Underlinestyle"/>
    <w:basedOn w:val="Normal"/>
    <w:rsid w:val="00FF0F63"/>
    <w:pPr>
      <w:tabs>
        <w:tab w:val="left" w:pos="720"/>
      </w:tabs>
      <w:ind w:left="720"/>
    </w:pPr>
    <w:rPr>
      <w:rFonts w:eastAsia="Times New Roman"/>
      <w:szCs w:val="20"/>
      <w:u w:val="single"/>
    </w:rPr>
  </w:style>
  <w:style w:type="character" w:customStyle="1" w:styleId="featurecontentgray1">
    <w:name w:val="featurecontentgray1"/>
    <w:rsid w:val="00FF0F63"/>
    <w:rPr>
      <w:rFonts w:ascii="Arial" w:hAnsi="Arial" w:cs="Arial" w:hint="default"/>
      <w:color w:val="666666"/>
    </w:rPr>
  </w:style>
  <w:style w:type="character" w:customStyle="1" w:styleId="CardCharCharChar0">
    <w:name w:val="Card Char Char Char"/>
    <w:rsid w:val="00FF0F63"/>
    <w:rPr>
      <w:rFonts w:ascii="Book Antiqua" w:hAnsi="Book Antiqua"/>
      <w:szCs w:val="24"/>
      <w:lang w:val="en-US" w:eastAsia="en-US" w:bidi="ar-SA"/>
    </w:rPr>
  </w:style>
  <w:style w:type="character" w:customStyle="1" w:styleId="big1">
    <w:name w:val="big1"/>
    <w:rsid w:val="00FF0F63"/>
    <w:rPr>
      <w:sz w:val="28"/>
      <w:szCs w:val="28"/>
    </w:rPr>
  </w:style>
  <w:style w:type="character" w:customStyle="1" w:styleId="prodgeneral">
    <w:name w:val="prodgeneral"/>
    <w:basedOn w:val="DefaultParagraphFont"/>
    <w:rsid w:val="00FF0F63"/>
  </w:style>
  <w:style w:type="character" w:customStyle="1" w:styleId="StyleUnderlineChar0">
    <w:name w:val="Style Underline + Char"/>
    <w:rsid w:val="00FF0F63"/>
    <w:rPr>
      <w:rFonts w:eastAsia="SimSun" w:cs="Arial"/>
      <w:b/>
      <w:bCs/>
      <w:iCs/>
      <w:caps/>
      <w:sz w:val="24"/>
      <w:szCs w:val="24"/>
      <w:u w:val="single"/>
      <w:lang w:val="en-US" w:eastAsia="en-US" w:bidi="ar-SA"/>
    </w:rPr>
  </w:style>
  <w:style w:type="character" w:customStyle="1" w:styleId="StyleciteChar">
    <w:name w:val="Style cite + Char"/>
    <w:basedOn w:val="citeChar2"/>
    <w:rsid w:val="00FF0F63"/>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FF0F63"/>
    <w:rPr>
      <w:rFonts w:eastAsia="Times New Roman"/>
      <w:b/>
      <w:sz w:val="24"/>
    </w:rPr>
  </w:style>
  <w:style w:type="paragraph" w:customStyle="1" w:styleId="RepeatHeader">
    <w:name w:val="Repeat Header"/>
    <w:basedOn w:val="HeaderDebate"/>
    <w:rsid w:val="00FF0F63"/>
    <w:pPr>
      <w:outlineLvl w:val="1"/>
    </w:pPr>
    <w:rPr>
      <w:szCs w:val="48"/>
    </w:rPr>
  </w:style>
  <w:style w:type="character" w:customStyle="1" w:styleId="sectiontitle">
    <w:name w:val="sectiontitle"/>
    <w:basedOn w:val="DefaultParagraphFont"/>
    <w:rsid w:val="00FF0F63"/>
  </w:style>
  <w:style w:type="character" w:customStyle="1" w:styleId="sectionsubtitle">
    <w:name w:val="sectionsubtitle"/>
    <w:basedOn w:val="DefaultParagraphFont"/>
    <w:rsid w:val="00FF0F63"/>
  </w:style>
  <w:style w:type="character" w:customStyle="1" w:styleId="copyright">
    <w:name w:val="copyright"/>
    <w:basedOn w:val="DefaultParagraphFont"/>
    <w:rsid w:val="00FF0F63"/>
  </w:style>
  <w:style w:type="character" w:customStyle="1" w:styleId="EvidenceTag">
    <w:name w:val="Evidence Tag"/>
    <w:rsid w:val="00FF0F63"/>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FF0F6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FF0F6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FF0F6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FF0F6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FF0F63"/>
    <w:rPr>
      <w:rFonts w:eastAsia="Times New Roman"/>
      <w:sz w:val="16"/>
    </w:rPr>
  </w:style>
  <w:style w:type="paragraph" w:customStyle="1" w:styleId="citationunderline">
    <w:name w:val="citation/underline"/>
    <w:autoRedefine/>
    <w:rsid w:val="00FF0F63"/>
    <w:rPr>
      <w:rFonts w:ascii="Times New Roman" w:eastAsia="Times New Roman" w:hAnsi="Times New Roman" w:cs="Times New Roman"/>
      <w:b/>
      <w:u w:val="single"/>
    </w:rPr>
  </w:style>
  <w:style w:type="character" w:customStyle="1" w:styleId="smcaps">
    <w:name w:val="smcaps"/>
    <w:basedOn w:val="DefaultParagraphFont"/>
    <w:rsid w:val="00FF0F63"/>
  </w:style>
  <w:style w:type="character" w:customStyle="1" w:styleId="inside-head1">
    <w:name w:val="inside-head1"/>
    <w:rsid w:val="00FF0F63"/>
    <w:rPr>
      <w:rFonts w:ascii="Arial" w:hAnsi="Arial" w:cs="Arial" w:hint="default"/>
      <w:b/>
      <w:bCs/>
      <w:color w:val="000000"/>
      <w:spacing w:val="-15"/>
      <w:sz w:val="45"/>
      <w:szCs w:val="45"/>
    </w:rPr>
  </w:style>
  <w:style w:type="character" w:customStyle="1" w:styleId="datestamp1">
    <w:name w:val="datestamp1"/>
    <w:rsid w:val="00FF0F63"/>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FF0F63"/>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FF0F63"/>
  </w:style>
  <w:style w:type="paragraph" w:customStyle="1" w:styleId="links1">
    <w:name w:val="links1"/>
    <w:basedOn w:val="Normal"/>
    <w:rsid w:val="00FF0F63"/>
    <w:pPr>
      <w:spacing w:before="100" w:beforeAutospacing="1" w:after="100" w:afterAutospacing="1"/>
    </w:pPr>
    <w:rPr>
      <w:rFonts w:eastAsia="Times New Roman"/>
      <w:color w:val="FFFFFF"/>
      <w:sz w:val="16"/>
      <w:szCs w:val="16"/>
    </w:rPr>
  </w:style>
  <w:style w:type="paragraph" w:customStyle="1" w:styleId="endtext">
    <w:name w:val="endtext"/>
    <w:basedOn w:val="Normal"/>
    <w:rsid w:val="00FF0F63"/>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FF0F63"/>
    <w:rPr>
      <w:rFonts w:ascii="Verdana" w:hAnsi="Verdana" w:hint="default"/>
      <w:b/>
      <w:bCs/>
      <w:sz w:val="32"/>
      <w:szCs w:val="32"/>
    </w:rPr>
  </w:style>
  <w:style w:type="character" w:customStyle="1" w:styleId="storydeck31">
    <w:name w:val="storydeck31"/>
    <w:rsid w:val="00FF0F63"/>
    <w:rPr>
      <w:rFonts w:ascii="Verdana" w:hAnsi="Verdana" w:hint="default"/>
      <w:i w:val="0"/>
      <w:iCs w:val="0"/>
      <w:sz w:val="21"/>
      <w:szCs w:val="21"/>
    </w:rPr>
  </w:style>
  <w:style w:type="character" w:customStyle="1" w:styleId="subtitle10">
    <w:name w:val="subtitle1"/>
    <w:rsid w:val="00FF0F63"/>
    <w:rPr>
      <w:rFonts w:ascii="Verdana" w:hAnsi="Verdana" w:hint="default"/>
      <w:b w:val="0"/>
      <w:bCs w:val="0"/>
      <w:vanish w:val="0"/>
      <w:webHidden w:val="0"/>
      <w:color w:val="484848"/>
      <w:sz w:val="14"/>
      <w:szCs w:val="14"/>
      <w:specVanish w:val="0"/>
    </w:rPr>
  </w:style>
  <w:style w:type="paragraph" w:customStyle="1" w:styleId="g">
    <w:name w:val="g"/>
    <w:basedOn w:val="Normal"/>
    <w:rsid w:val="00FF0F63"/>
    <w:pPr>
      <w:spacing w:before="240" w:after="240"/>
    </w:pPr>
    <w:rPr>
      <w:rFonts w:eastAsia="Times New Roman"/>
      <w:sz w:val="24"/>
    </w:rPr>
  </w:style>
  <w:style w:type="character" w:customStyle="1" w:styleId="clsbiolink">
    <w:name w:val="clsbiolink"/>
    <w:basedOn w:val="DefaultParagraphFont"/>
    <w:rsid w:val="00FF0F63"/>
  </w:style>
  <w:style w:type="character" w:customStyle="1" w:styleId="clssmaller">
    <w:name w:val="clssmaller"/>
    <w:basedOn w:val="DefaultParagraphFont"/>
    <w:rsid w:val="00FF0F63"/>
  </w:style>
  <w:style w:type="character" w:customStyle="1" w:styleId="sm1">
    <w:name w:val="sm1"/>
    <w:rsid w:val="00FF0F63"/>
    <w:rPr>
      <w:rFonts w:ascii="Verdana" w:hAnsi="Verdana" w:hint="default"/>
      <w:i w:val="0"/>
      <w:iCs w:val="0"/>
      <w:smallCaps w:val="0"/>
      <w:color w:val="000000"/>
      <w:sz w:val="17"/>
      <w:szCs w:val="17"/>
    </w:rPr>
  </w:style>
  <w:style w:type="character" w:customStyle="1" w:styleId="noindentChar">
    <w:name w:val="noindent Char"/>
    <w:rsid w:val="00FF0F63"/>
    <w:rPr>
      <w:rFonts w:ascii="Arial" w:hAnsi="Arial" w:cs="Arial"/>
      <w:sz w:val="24"/>
      <w:szCs w:val="24"/>
      <w:lang w:val="en-US" w:eastAsia="en-US" w:bidi="ar-SA"/>
    </w:rPr>
  </w:style>
  <w:style w:type="character" w:customStyle="1" w:styleId="SmallChar1">
    <w:name w:val="Small Char1"/>
    <w:rsid w:val="00FF0F63"/>
    <w:rPr>
      <w:sz w:val="16"/>
      <w:szCs w:val="24"/>
      <w:lang w:val="en-US" w:eastAsia="en-US" w:bidi="ar-SA"/>
    </w:rPr>
  </w:style>
  <w:style w:type="character" w:customStyle="1" w:styleId="fullcite0">
    <w:name w:val="fullcite"/>
    <w:basedOn w:val="DefaultParagraphFont"/>
    <w:rsid w:val="00FF0F63"/>
  </w:style>
  <w:style w:type="character" w:customStyle="1" w:styleId="Style9ptThickunderline">
    <w:name w:val="Style 9 pt Thick underline"/>
    <w:rsid w:val="00FF0F63"/>
    <w:rPr>
      <w:sz w:val="24"/>
      <w:u w:val="thick"/>
    </w:rPr>
  </w:style>
  <w:style w:type="paragraph" w:customStyle="1" w:styleId="Repeatheader0">
    <w:name w:val="Repeat header"/>
    <w:basedOn w:val="Normal"/>
    <w:autoRedefine/>
    <w:rsid w:val="00FF0F63"/>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FF0F63"/>
    <w:rPr>
      <w:rFonts w:ascii="Times New Roman" w:hAnsi="Times New Roman" w:cs="Calibri"/>
      <w:sz w:val="16"/>
    </w:rPr>
  </w:style>
  <w:style w:type="character" w:customStyle="1" w:styleId="CardNotUnderlinedChar">
    <w:name w:val="Card Not Underlined Char"/>
    <w:rsid w:val="00FF0F63"/>
    <w:rPr>
      <w:sz w:val="16"/>
      <w:lang w:val="en-US" w:eastAsia="en-US" w:bidi="ar-SA"/>
    </w:rPr>
  </w:style>
  <w:style w:type="paragraph" w:customStyle="1" w:styleId="CardNotUnderlined3">
    <w:name w:val="Card Not Underlined 3"/>
    <w:basedOn w:val="CardNotUnderlined"/>
    <w:rsid w:val="00FF0F63"/>
    <w:rPr>
      <w:rFonts w:ascii="Times New Roman" w:hAnsi="Times New Roman" w:cs="Calibri"/>
    </w:rPr>
  </w:style>
  <w:style w:type="paragraph" w:customStyle="1" w:styleId="CardNotUnderlinedFinal">
    <w:name w:val="Card Not Underlined Final"/>
    <w:basedOn w:val="CardNotUnderlined3"/>
    <w:rsid w:val="00FF0F63"/>
    <w:rPr>
      <w:sz w:val="20"/>
    </w:rPr>
  </w:style>
  <w:style w:type="character" w:customStyle="1" w:styleId="tagChar3">
    <w:name w:val="tag Char3"/>
    <w:rsid w:val="00FF0F63"/>
    <w:rPr>
      <w:b/>
      <w:sz w:val="24"/>
      <w:szCs w:val="24"/>
      <w:lang w:val="en-US" w:eastAsia="en-US" w:bidi="ar-SA"/>
    </w:rPr>
  </w:style>
  <w:style w:type="character" w:customStyle="1" w:styleId="link-mailto">
    <w:name w:val="link-mailto"/>
    <w:basedOn w:val="DefaultParagraphFont"/>
    <w:rsid w:val="00FF0F63"/>
  </w:style>
  <w:style w:type="character" w:customStyle="1" w:styleId="StyleUnderlineUnderlineChar">
    <w:name w:val="Style Underline + Underline Char"/>
    <w:rsid w:val="00FF0F63"/>
    <w:rPr>
      <w:rFonts w:ascii="Trebuchet MS" w:hAnsi="Trebuchet MS"/>
      <w:szCs w:val="18"/>
      <w:u w:val="single"/>
      <w:lang w:val="en-US" w:eastAsia="en-US" w:bidi="ar-SA"/>
    </w:rPr>
  </w:style>
  <w:style w:type="paragraph" w:customStyle="1" w:styleId="formfld">
    <w:name w:val="formfld"/>
    <w:basedOn w:val="Normal"/>
    <w:rsid w:val="00FF0F63"/>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FF0F63"/>
    <w:pPr>
      <w:keepLines w:val="0"/>
      <w:pageBreakBefore w:val="0"/>
      <w:numPr>
        <w:numId w:val="9"/>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FF0F63"/>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FF0F63"/>
    <w:rPr>
      <w:rFonts w:ascii="Times New Roman" w:eastAsia="Times New Roman" w:hAnsi="Times New Roman" w:cs="Times New Roman"/>
      <w:sz w:val="20"/>
      <w:u w:val="thick"/>
    </w:rPr>
  </w:style>
  <w:style w:type="paragraph" w:customStyle="1" w:styleId="SmallCards">
    <w:name w:val="Small Cards"/>
    <w:basedOn w:val="Cards"/>
    <w:link w:val="SmallCardsChar"/>
    <w:rsid w:val="00FF0F63"/>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FF0F63"/>
    <w:rPr>
      <w:rFonts w:ascii="Times New Roman" w:eastAsia="Times New Roman" w:hAnsi="Times New Roman" w:cs="Times New Roman"/>
      <w:sz w:val="14"/>
    </w:rPr>
  </w:style>
  <w:style w:type="paragraph" w:customStyle="1" w:styleId="ReadingCites">
    <w:name w:val="Reading Cites"/>
    <w:basedOn w:val="Normal"/>
    <w:link w:val="ReadingCitesChar"/>
    <w:rsid w:val="00FF0F63"/>
    <w:rPr>
      <w:rFonts w:eastAsia="Times New Roman"/>
      <w:b/>
      <w:sz w:val="20"/>
      <w:szCs w:val="20"/>
    </w:rPr>
  </w:style>
  <w:style w:type="character" w:customStyle="1" w:styleId="ReadingCitesChar">
    <w:name w:val="Reading Cites Char"/>
    <w:link w:val="ReadingCites"/>
    <w:rsid w:val="00FF0F63"/>
    <w:rPr>
      <w:rFonts w:ascii="Calibri" w:eastAsia="Times New Roman" w:hAnsi="Calibri"/>
      <w:b/>
      <w:sz w:val="20"/>
      <w:szCs w:val="20"/>
    </w:rPr>
  </w:style>
  <w:style w:type="paragraph" w:customStyle="1" w:styleId="ContentsHeading">
    <w:name w:val="Contents Heading"/>
    <w:basedOn w:val="Heading1"/>
    <w:next w:val="Normal"/>
    <w:rsid w:val="00FF0F63"/>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FF0F63"/>
    <w:pPr>
      <w:spacing w:before="100" w:beforeAutospacing="1" w:after="100" w:afterAutospacing="1"/>
    </w:pPr>
    <w:rPr>
      <w:rFonts w:eastAsia="Times New Roman"/>
      <w:sz w:val="20"/>
    </w:rPr>
  </w:style>
  <w:style w:type="character" w:customStyle="1" w:styleId="CharacterStyle8">
    <w:name w:val="Character Style 8"/>
    <w:rsid w:val="00FF0F63"/>
    <w:rPr>
      <w:sz w:val="22"/>
      <w:szCs w:val="22"/>
    </w:rPr>
  </w:style>
  <w:style w:type="paragraph" w:customStyle="1" w:styleId="Style110">
    <w:name w:val="Style 11"/>
    <w:rsid w:val="00FF0F63"/>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FF0F63"/>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FF0F63"/>
    <w:rPr>
      <w:b/>
      <w:sz w:val="24"/>
    </w:rPr>
  </w:style>
  <w:style w:type="character" w:customStyle="1" w:styleId="CardText1CharChar">
    <w:name w:val="Card Text 1 Char Char"/>
    <w:rsid w:val="00FF0F63"/>
    <w:rPr>
      <w:rFonts w:ascii="Arial Narrow" w:hAnsi="Arial Narrow"/>
      <w:color w:val="000000"/>
      <w:sz w:val="22"/>
      <w:szCs w:val="22"/>
      <w:u w:val="single"/>
      <w:lang w:val="en-US" w:eastAsia="en-US" w:bidi="ar-SA"/>
    </w:rPr>
  </w:style>
  <w:style w:type="character" w:customStyle="1" w:styleId="CardText1Char1">
    <w:name w:val="Card Text 1 Char1"/>
    <w:rsid w:val="00FF0F63"/>
    <w:rPr>
      <w:rFonts w:ascii="Arial Narrow" w:hAnsi="Arial Narrow"/>
      <w:color w:val="000000"/>
      <w:sz w:val="22"/>
      <w:szCs w:val="22"/>
      <w:u w:val="single"/>
      <w:lang w:val="en-US" w:eastAsia="en-US" w:bidi="ar-SA"/>
    </w:rPr>
  </w:style>
  <w:style w:type="paragraph" w:customStyle="1" w:styleId="Style70">
    <w:name w:val="Style 7"/>
    <w:rsid w:val="00FF0F63"/>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FF0F63"/>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FF0F63"/>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FF0F63"/>
  </w:style>
  <w:style w:type="paragraph" w:customStyle="1" w:styleId="Header1">
    <w:name w:val="Header1"/>
    <w:aliases w:val="Header Char Char,Header Char Char Char Char Char Char Char Cha,Char Char Char Cha"/>
    <w:basedOn w:val="Heading1"/>
    <w:next w:val="Heading1"/>
    <w:qFormat/>
    <w:rsid w:val="00FF0F63"/>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FF0F63"/>
    <w:rPr>
      <w:b/>
      <w:bCs/>
      <w:color w:val="695B54"/>
    </w:rPr>
  </w:style>
  <w:style w:type="paragraph" w:customStyle="1" w:styleId="Heading11">
    <w:name w:val="Heading 11"/>
    <w:basedOn w:val="Normal"/>
    <w:next w:val="Normal"/>
    <w:rsid w:val="00FF0F63"/>
    <w:pPr>
      <w:keepNext/>
      <w:widowControl w:val="0"/>
      <w:suppressAutoHyphens/>
      <w:jc w:val="center"/>
    </w:pPr>
    <w:rPr>
      <w:rFonts w:eastAsia="Tahoma"/>
      <w:b/>
      <w:sz w:val="48"/>
      <w:szCs w:val="32"/>
      <w:u w:val="single"/>
    </w:rPr>
  </w:style>
  <w:style w:type="paragraph" w:customStyle="1" w:styleId="TextHeading">
    <w:name w:val="Text Heading"/>
    <w:basedOn w:val="Heading3"/>
    <w:rsid w:val="00FF0F63"/>
    <w:pPr>
      <w:keepLines w:val="0"/>
      <w:pageBreakBefore w:val="0"/>
      <w:spacing w:before="0"/>
      <w:jc w:val="left"/>
    </w:pPr>
    <w:rPr>
      <w:rFonts w:eastAsia="Times New Roman" w:cs="Arial"/>
      <w:bCs w:val="0"/>
      <w:sz w:val="22"/>
      <w:szCs w:val="26"/>
    </w:rPr>
  </w:style>
  <w:style w:type="character" w:customStyle="1" w:styleId="TextHeadingChar">
    <w:name w:val="Text Heading Char"/>
    <w:rsid w:val="00FF0F63"/>
    <w:rPr>
      <w:rFonts w:cs="Arial"/>
      <w:b/>
      <w:bCs/>
      <w:sz w:val="22"/>
      <w:szCs w:val="26"/>
      <w:u w:val="single"/>
      <w:lang w:val="en-US" w:eastAsia="en-US" w:bidi="ar-SA"/>
    </w:rPr>
  </w:style>
  <w:style w:type="character" w:customStyle="1" w:styleId="FootnoteCharacters">
    <w:name w:val="Footnote Characters"/>
    <w:rsid w:val="00FF0F63"/>
    <w:rPr>
      <w:vertAlign w:val="superscript"/>
    </w:rPr>
  </w:style>
  <w:style w:type="paragraph" w:customStyle="1" w:styleId="StyleHeading1BlockTitleHeading1Char1ALEXHeadingBrief-He2">
    <w:name w:val="Style Heading 1Block TitleHeading 1 Char1ALEXHeadingBrief - He...2"/>
    <w:basedOn w:val="Heading1"/>
    <w:autoRedefine/>
    <w:rsid w:val="00FF0F6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FF0F6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FF0F63"/>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FF0F63"/>
    <w:rPr>
      <w:rFonts w:ascii="Arial" w:eastAsia="Times New Roman" w:hAnsi="Arial"/>
      <w:smallCaps/>
    </w:rPr>
  </w:style>
  <w:style w:type="paragraph" w:customStyle="1" w:styleId="DebateBody">
    <w:name w:val="Debate Body"/>
    <w:basedOn w:val="Normal"/>
    <w:qFormat/>
    <w:rsid w:val="00FF0F63"/>
    <w:rPr>
      <w:rFonts w:ascii="Cambria" w:eastAsia="Cambria" w:hAnsi="Cambria"/>
      <w:b/>
      <w:caps/>
      <w:sz w:val="24"/>
    </w:rPr>
  </w:style>
  <w:style w:type="paragraph" w:customStyle="1" w:styleId="StyleDebateBodyBefore12pt">
    <w:name w:val="Style Debate Body + Before:  12 pt"/>
    <w:basedOn w:val="Normal"/>
    <w:next w:val="Normal"/>
    <w:rsid w:val="00FF0F63"/>
    <w:pPr>
      <w:spacing w:before="240"/>
    </w:pPr>
    <w:rPr>
      <w:rFonts w:eastAsia="Times New Roman"/>
      <w:bCs/>
      <w:sz w:val="20"/>
      <w:szCs w:val="20"/>
    </w:rPr>
  </w:style>
  <w:style w:type="paragraph" w:customStyle="1" w:styleId="StyleDebateBodyBefore12pt1">
    <w:name w:val="Style Debate Body + Before:  12 pt1"/>
    <w:basedOn w:val="Normal"/>
    <w:rsid w:val="00FF0F63"/>
    <w:pPr>
      <w:spacing w:before="240"/>
    </w:pPr>
    <w:rPr>
      <w:rFonts w:eastAsia="Times New Roman"/>
      <w:bCs/>
      <w:sz w:val="20"/>
      <w:szCs w:val="20"/>
    </w:rPr>
  </w:style>
  <w:style w:type="character" w:customStyle="1" w:styleId="10ptnotbold">
    <w:name w:val="10ptnotbold"/>
    <w:rsid w:val="00FF0F63"/>
    <w:rPr>
      <w:sz w:val="20"/>
    </w:rPr>
  </w:style>
  <w:style w:type="paragraph" w:customStyle="1" w:styleId="PageNumber11">
    <w:name w:val="Page Number11"/>
    <w:basedOn w:val="Normal"/>
    <w:next w:val="Normal"/>
    <w:rsid w:val="00FF0F63"/>
    <w:rPr>
      <w:rFonts w:eastAsia="Times New Roman"/>
      <w:sz w:val="20"/>
    </w:rPr>
  </w:style>
  <w:style w:type="character" w:customStyle="1" w:styleId="Heading2CharCharCharCharCharCharCharCharCharCharCharCharCharChar1">
    <w:name w:val="Heading 2 Char Char Char Char Char Char Char Char Char Char Char Char Char Char1"/>
    <w:rsid w:val="00FF0F63"/>
    <w:rPr>
      <w:rFonts w:eastAsia="SimSun" w:cs="Arial"/>
      <w:b/>
      <w:bCs/>
      <w:iCs/>
      <w:sz w:val="24"/>
      <w:szCs w:val="28"/>
      <w:lang w:val="en-US" w:eastAsia="zh-CN" w:bidi="ar-SA"/>
    </w:rPr>
  </w:style>
  <w:style w:type="character" w:customStyle="1" w:styleId="Char31">
    <w:name w:val="Char31"/>
    <w:rsid w:val="00FF0F63"/>
    <w:rPr>
      <w:rFonts w:cs="Arial"/>
      <w:bCs/>
      <w:u w:val="thick"/>
      <w:lang w:val="en-US" w:eastAsia="en-US" w:bidi="ar-SA"/>
    </w:rPr>
  </w:style>
  <w:style w:type="paragraph" w:customStyle="1" w:styleId="StyleHeading1Centered">
    <w:name w:val="Style Heading 1 + Centered"/>
    <w:basedOn w:val="Heading1"/>
    <w:rsid w:val="00FF0F6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FF0F6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FF0F6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FF0F63"/>
    <w:pPr>
      <w:spacing w:before="120"/>
    </w:pPr>
    <w:rPr>
      <w:rFonts w:eastAsia="Times New Roman"/>
      <w:sz w:val="20"/>
    </w:rPr>
  </w:style>
  <w:style w:type="character" w:customStyle="1" w:styleId="underliningChar0">
    <w:name w:val="underlining Char"/>
    <w:rsid w:val="00FF0F63"/>
    <w:rPr>
      <w:b/>
      <w:szCs w:val="24"/>
      <w:u w:val="single"/>
      <w:lang w:val="en-US" w:eastAsia="en-US" w:bidi="ar-SA"/>
    </w:rPr>
  </w:style>
  <w:style w:type="character" w:customStyle="1" w:styleId="notreadChar">
    <w:name w:val="not read Char"/>
    <w:rsid w:val="00FF0F63"/>
    <w:rPr>
      <w:sz w:val="18"/>
      <w:szCs w:val="24"/>
      <w:lang w:val="en-US" w:eastAsia="en-US" w:bidi="ar-SA"/>
    </w:rPr>
  </w:style>
  <w:style w:type="paragraph" w:customStyle="1" w:styleId="StyleStrong10ptNotBold">
    <w:name w:val="Style Strong + 10 pt Not Bold"/>
    <w:basedOn w:val="Normal"/>
    <w:autoRedefine/>
    <w:rsid w:val="00FF0F63"/>
    <w:pPr>
      <w:ind w:left="720" w:hanging="360"/>
    </w:pPr>
    <w:rPr>
      <w:rFonts w:eastAsia="Times New Roman"/>
      <w:sz w:val="26"/>
      <w:szCs w:val="26"/>
    </w:rPr>
  </w:style>
  <w:style w:type="character" w:customStyle="1" w:styleId="prbodytext1">
    <w:name w:val="pr_bodytext1"/>
    <w:rsid w:val="00FF0F63"/>
    <w:rPr>
      <w:rFonts w:ascii="Arial" w:hAnsi="Arial" w:cs="Arial" w:hint="default"/>
      <w:sz w:val="20"/>
      <w:szCs w:val="20"/>
    </w:rPr>
  </w:style>
  <w:style w:type="character" w:customStyle="1" w:styleId="smallCharChar">
    <w:name w:val="small Char Char"/>
    <w:rsid w:val="00FF0F63"/>
    <w:rPr>
      <w:rFonts w:ascii="Times New Roman" w:eastAsia="Times New Roman" w:hAnsi="Times New Roman" w:cs="Times New Roman"/>
      <w:sz w:val="12"/>
      <w:szCs w:val="16"/>
    </w:rPr>
  </w:style>
  <w:style w:type="character" w:customStyle="1" w:styleId="Undlerine">
    <w:name w:val="Undlerine"/>
    <w:qFormat/>
    <w:rsid w:val="00FF0F63"/>
    <w:rPr>
      <w:rFonts w:ascii="Times New Roman" w:hAnsi="Times New Roman"/>
      <w:w w:val="110"/>
      <w:sz w:val="20"/>
      <w:szCs w:val="20"/>
      <w:u w:val="single"/>
      <w:bdr w:val="none" w:sz="0" w:space="0" w:color="auto"/>
      <w:lang w:bidi="he-IL"/>
    </w:rPr>
  </w:style>
  <w:style w:type="character" w:customStyle="1" w:styleId="Aunderline1">
    <w:name w:val="Aunderline"/>
    <w:qFormat/>
    <w:rsid w:val="00FF0F63"/>
    <w:rPr>
      <w:rFonts w:ascii="Times New Roman" w:hAnsi="Times New Roman"/>
      <w:sz w:val="20"/>
      <w:u w:val="single"/>
    </w:rPr>
  </w:style>
  <w:style w:type="paragraph" w:customStyle="1" w:styleId="NormalUnderline0">
    <w:name w:val="Normal + Underline"/>
    <w:basedOn w:val="Normal"/>
    <w:link w:val="NormalUnderlineChar0"/>
    <w:rsid w:val="00FF0F63"/>
    <w:pPr>
      <w:ind w:left="720"/>
    </w:pPr>
    <w:rPr>
      <w:rFonts w:eastAsia="Times New Roman"/>
      <w:b/>
      <w:sz w:val="20"/>
      <w:u w:val="single"/>
      <w:lang w:val="x-none" w:eastAsia="x-none"/>
    </w:rPr>
  </w:style>
  <w:style w:type="character" w:customStyle="1" w:styleId="NormalUnderlineChar0">
    <w:name w:val="Normal + Underline Char"/>
    <w:link w:val="NormalUnderline0"/>
    <w:rsid w:val="00FF0F63"/>
    <w:rPr>
      <w:rFonts w:ascii="Calibri" w:eastAsia="Times New Roman" w:hAnsi="Calibri"/>
      <w:b/>
      <w:sz w:val="20"/>
      <w:u w:val="single"/>
      <w:lang w:val="x-none" w:eastAsia="x-none"/>
    </w:rPr>
  </w:style>
  <w:style w:type="character" w:customStyle="1" w:styleId="Boxes">
    <w:name w:val="Boxes"/>
    <w:qFormat/>
    <w:rsid w:val="00FF0F63"/>
    <w:rPr>
      <w:rFonts w:ascii="Times New Roman" w:hAnsi="Times New Roman"/>
      <w:sz w:val="20"/>
      <w:u w:val="single"/>
      <w:bdr w:val="single" w:sz="4" w:space="0" w:color="auto"/>
    </w:rPr>
  </w:style>
  <w:style w:type="character" w:customStyle="1" w:styleId="tim">
    <w:name w:val="tim"/>
    <w:qFormat/>
    <w:rsid w:val="00FF0F63"/>
    <w:rPr>
      <w:rFonts w:ascii="Times New Roman" w:hAnsi="Times New Roman"/>
      <w:sz w:val="20"/>
      <w:u w:val="single"/>
    </w:rPr>
  </w:style>
  <w:style w:type="character" w:customStyle="1" w:styleId="hl">
    <w:name w:val="hl"/>
    <w:basedOn w:val="DefaultParagraphFont"/>
    <w:rsid w:val="00FF0F63"/>
  </w:style>
  <w:style w:type="character" w:customStyle="1" w:styleId="clock1">
    <w:name w:val="clock1"/>
    <w:rsid w:val="00FF0F63"/>
    <w:rPr>
      <w:color w:val="B51B1B"/>
    </w:rPr>
  </w:style>
  <w:style w:type="character" w:customStyle="1" w:styleId="smallChar10">
    <w:name w:val="small Char1"/>
    <w:rsid w:val="00FF0F63"/>
    <w:rPr>
      <w:sz w:val="12"/>
      <w:szCs w:val="16"/>
      <w:lang w:val="en-US" w:eastAsia="en-US" w:bidi="ar-SA"/>
    </w:rPr>
  </w:style>
  <w:style w:type="character" w:customStyle="1" w:styleId="SmallCardsCharChar">
    <w:name w:val="Small Cards Char Char"/>
    <w:rsid w:val="00FF0F63"/>
    <w:rPr>
      <w:sz w:val="14"/>
      <w:szCs w:val="24"/>
      <w:lang w:val="en-US" w:eastAsia="en-US" w:bidi="ar-SA"/>
    </w:rPr>
  </w:style>
  <w:style w:type="paragraph" w:customStyle="1" w:styleId="NormalCards">
    <w:name w:val="Normal Cards"/>
    <w:basedOn w:val="Normal"/>
    <w:rsid w:val="00FF0F63"/>
    <w:pPr>
      <w:ind w:left="288"/>
    </w:pPr>
    <w:rPr>
      <w:rFonts w:eastAsia="Times New Roman"/>
      <w:sz w:val="20"/>
    </w:rPr>
  </w:style>
  <w:style w:type="character" w:customStyle="1" w:styleId="iniciales">
    <w:name w:val="iniciales"/>
    <w:basedOn w:val="DefaultParagraphFont"/>
    <w:rsid w:val="00FF0F63"/>
  </w:style>
  <w:style w:type="character" w:customStyle="1" w:styleId="Style10ptBoldUnderline">
    <w:name w:val="Style 10 pt Bold Underline"/>
    <w:rsid w:val="00FF0F63"/>
    <w:rPr>
      <w:b/>
      <w:bCs/>
      <w:sz w:val="20"/>
      <w:u w:val="single"/>
    </w:rPr>
  </w:style>
  <w:style w:type="paragraph" w:customStyle="1" w:styleId="outdent">
    <w:name w:val="outdent"/>
    <w:basedOn w:val="Normal"/>
    <w:rsid w:val="00FF0F63"/>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FF0F63"/>
    <w:pPr>
      <w:spacing w:before="100" w:beforeAutospacing="1" w:after="100" w:afterAutospacing="1"/>
    </w:pPr>
    <w:rPr>
      <w:rFonts w:eastAsia="Times New Roman"/>
      <w:sz w:val="24"/>
    </w:rPr>
  </w:style>
  <w:style w:type="paragraph" w:customStyle="1" w:styleId="separator">
    <w:name w:val="separator"/>
    <w:basedOn w:val="Normal"/>
    <w:rsid w:val="00FF0F63"/>
    <w:pPr>
      <w:spacing w:before="100" w:beforeAutospacing="1" w:after="100" w:afterAutospacing="1"/>
    </w:pPr>
    <w:rPr>
      <w:rFonts w:eastAsia="Times New Roman"/>
      <w:sz w:val="24"/>
    </w:rPr>
  </w:style>
  <w:style w:type="paragraph" w:customStyle="1" w:styleId="bulletfollow">
    <w:name w:val="bulletfollow"/>
    <w:basedOn w:val="Normal"/>
    <w:rsid w:val="00FF0F63"/>
    <w:pPr>
      <w:spacing w:before="100" w:beforeAutospacing="1" w:after="100" w:afterAutospacing="1"/>
    </w:pPr>
    <w:rPr>
      <w:rFonts w:eastAsia="Times New Roman"/>
      <w:sz w:val="24"/>
    </w:rPr>
  </w:style>
  <w:style w:type="paragraph" w:customStyle="1" w:styleId="bulleted">
    <w:name w:val="bulleted"/>
    <w:basedOn w:val="Normal"/>
    <w:rsid w:val="00FF0F63"/>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FF0F63"/>
    <w:rPr>
      <w:rFonts w:ascii="Times New Roman" w:eastAsia="Times New Roman" w:hAnsi="Times New Roman" w:cs="Times New Roman"/>
      <w:strike/>
      <w:sz w:val="20"/>
      <w:szCs w:val="20"/>
    </w:rPr>
  </w:style>
  <w:style w:type="character" w:customStyle="1" w:styleId="StrikethroughChar">
    <w:name w:val="Strikethrough Char"/>
    <w:link w:val="Strikethrough0"/>
    <w:rsid w:val="00FF0F63"/>
    <w:rPr>
      <w:rFonts w:ascii="Times New Roman" w:eastAsia="Times New Roman" w:hAnsi="Times New Roman" w:cs="Times New Roman"/>
      <w:strike/>
      <w:sz w:val="20"/>
      <w:szCs w:val="20"/>
    </w:rPr>
  </w:style>
  <w:style w:type="character" w:customStyle="1" w:styleId="UnderlineCardsCharChar">
    <w:name w:val="Underline Cards Char Char"/>
    <w:rsid w:val="00FF0F63"/>
    <w:rPr>
      <w:rFonts w:eastAsia="SimSun"/>
      <w:szCs w:val="24"/>
      <w:u w:val="thick"/>
      <w:lang w:val="en-US" w:eastAsia="en-US" w:bidi="ar-SA"/>
    </w:rPr>
  </w:style>
  <w:style w:type="character" w:customStyle="1" w:styleId="head">
    <w:name w:val="head"/>
    <w:basedOn w:val="DefaultParagraphFont"/>
    <w:rsid w:val="00FF0F63"/>
  </w:style>
  <w:style w:type="paragraph" w:customStyle="1" w:styleId="authorgroup">
    <w:name w:val="authorgroup"/>
    <w:basedOn w:val="Normal"/>
    <w:rsid w:val="00FF0F63"/>
    <w:pPr>
      <w:spacing w:before="100" w:beforeAutospacing="1" w:after="100" w:afterAutospacing="1"/>
    </w:pPr>
    <w:rPr>
      <w:rFonts w:eastAsia="Calibri"/>
      <w:sz w:val="24"/>
    </w:rPr>
  </w:style>
  <w:style w:type="paragraph" w:customStyle="1" w:styleId="affiliation1">
    <w:name w:val="affiliation1"/>
    <w:basedOn w:val="Normal"/>
    <w:rsid w:val="00FF0F63"/>
    <w:pPr>
      <w:spacing w:before="100" w:beforeAutospacing="1" w:after="100" w:afterAutospacing="1"/>
    </w:pPr>
    <w:rPr>
      <w:rFonts w:eastAsia="Calibri"/>
      <w:sz w:val="24"/>
    </w:rPr>
  </w:style>
  <w:style w:type="paragraph" w:customStyle="1" w:styleId="norm">
    <w:name w:val="norm"/>
    <w:basedOn w:val="Normal"/>
    <w:rsid w:val="00FF0F63"/>
    <w:pPr>
      <w:spacing w:before="100" w:beforeAutospacing="1" w:after="100" w:afterAutospacing="1"/>
    </w:pPr>
    <w:rPr>
      <w:rFonts w:eastAsia="Calibri"/>
      <w:sz w:val="24"/>
    </w:rPr>
  </w:style>
  <w:style w:type="character" w:customStyle="1" w:styleId="smallcapitals">
    <w:name w:val="smallcapitals"/>
    <w:basedOn w:val="DefaultParagraphFont"/>
    <w:rsid w:val="00FF0F63"/>
  </w:style>
  <w:style w:type="character" w:customStyle="1" w:styleId="number0">
    <w:name w:val="number"/>
    <w:basedOn w:val="DefaultParagraphFont"/>
    <w:rsid w:val="00FF0F63"/>
  </w:style>
  <w:style w:type="character" w:customStyle="1" w:styleId="swauthor">
    <w:name w:val="sw_author"/>
    <w:rsid w:val="00FF0F63"/>
  </w:style>
  <w:style w:type="character" w:customStyle="1" w:styleId="articlebody1">
    <w:name w:val="articlebody1"/>
    <w:rsid w:val="00FF0F63"/>
  </w:style>
  <w:style w:type="character" w:customStyle="1" w:styleId="small1">
    <w:name w:val="small1"/>
    <w:rsid w:val="00FF0F63"/>
  </w:style>
  <w:style w:type="paragraph" w:customStyle="1" w:styleId="AuthorDate2">
    <w:name w:val="Author/Date"/>
    <w:basedOn w:val="Normal"/>
    <w:link w:val="AuthorDateChar1"/>
    <w:rsid w:val="00FF0F63"/>
    <w:rPr>
      <w:rFonts w:eastAsia="Times New Roman"/>
      <w:b/>
      <w:sz w:val="24"/>
      <w:u w:val="single"/>
    </w:rPr>
  </w:style>
  <w:style w:type="character" w:customStyle="1" w:styleId="AuthorDateChar1">
    <w:name w:val="Author/Date Char1"/>
    <w:link w:val="AuthorDate2"/>
    <w:rsid w:val="00FF0F63"/>
    <w:rPr>
      <w:rFonts w:ascii="Calibri" w:eastAsia="Times New Roman" w:hAnsi="Calibri"/>
      <w:b/>
      <w:u w:val="single"/>
    </w:rPr>
  </w:style>
  <w:style w:type="character" w:customStyle="1" w:styleId="Shortcite">
    <w:name w:val="Shortcite"/>
    <w:basedOn w:val="DefaultParagraphFont"/>
    <w:rsid w:val="00FF0F63"/>
    <w:rPr>
      <w:rFonts w:ascii="Times New Roman" w:hAnsi="Times New Roman"/>
      <w:b/>
      <w:bCs/>
      <w:sz w:val="20"/>
    </w:rPr>
  </w:style>
  <w:style w:type="character" w:customStyle="1" w:styleId="Longcite">
    <w:name w:val="Longcite"/>
    <w:basedOn w:val="DefaultParagraphFont"/>
    <w:rsid w:val="00FF0F63"/>
    <w:rPr>
      <w:sz w:val="16"/>
    </w:rPr>
  </w:style>
  <w:style w:type="paragraph" w:customStyle="1" w:styleId="analytic0">
    <w:name w:val="analytic"/>
    <w:basedOn w:val="Normal"/>
    <w:link w:val="analyticChar0"/>
    <w:uiPriority w:val="4"/>
    <w:qFormat/>
    <w:rsid w:val="00FF0F63"/>
    <w:pPr>
      <w:spacing w:before="120"/>
    </w:pPr>
    <w:rPr>
      <w:rFonts w:ascii="Arial" w:hAnsi="Arial"/>
      <w:b/>
      <w:sz w:val="20"/>
    </w:rPr>
  </w:style>
  <w:style w:type="character" w:customStyle="1" w:styleId="analyticChar0">
    <w:name w:val="analytic Char"/>
    <w:basedOn w:val="DefaultParagraphFont"/>
    <w:link w:val="analytic0"/>
    <w:uiPriority w:val="4"/>
    <w:rsid w:val="00FF0F63"/>
    <w:rPr>
      <w:rFonts w:ascii="Arial" w:hAnsi="Arial"/>
      <w:b/>
      <w:sz w:val="20"/>
    </w:rPr>
  </w:style>
  <w:style w:type="character" w:customStyle="1" w:styleId="Normal30">
    <w:name w:val="Normal3"/>
    <w:basedOn w:val="DefaultParagraphFont"/>
    <w:rsid w:val="00FF0F63"/>
  </w:style>
  <w:style w:type="paragraph" w:customStyle="1" w:styleId="PageNumber8">
    <w:name w:val="Page Number8"/>
    <w:basedOn w:val="Normal"/>
    <w:next w:val="Normal"/>
    <w:rsid w:val="00FF0F63"/>
    <w:pPr>
      <w:spacing w:after="0" w:line="240" w:lineRule="auto"/>
    </w:pPr>
    <w:rPr>
      <w:rFonts w:eastAsia="Times New Roman"/>
      <w:sz w:val="20"/>
    </w:rPr>
  </w:style>
  <w:style w:type="paragraph" w:customStyle="1" w:styleId="Header2">
    <w:name w:val="Header2"/>
    <w:basedOn w:val="Heading1"/>
    <w:next w:val="Heading1"/>
    <w:rsid w:val="00FF0F63"/>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val="0"/>
      <w:kern w:val="32"/>
      <w:sz w:val="48"/>
      <w:szCs w:val="24"/>
      <w:u w:val="single"/>
    </w:rPr>
  </w:style>
  <w:style w:type="paragraph" w:customStyle="1" w:styleId="Heading12">
    <w:name w:val="Heading 12"/>
    <w:basedOn w:val="Normal"/>
    <w:next w:val="Normal"/>
    <w:rsid w:val="00FF0F63"/>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FF0F63"/>
    <w:rPr>
      <w:rFonts w:cs="New Baskerville"/>
      <w:color w:val="000000"/>
    </w:rPr>
  </w:style>
  <w:style w:type="character" w:customStyle="1" w:styleId="postauthor">
    <w:name w:val="postauthor"/>
    <w:basedOn w:val="DefaultParagraphFont"/>
    <w:rsid w:val="00FF0F63"/>
  </w:style>
  <w:style w:type="paragraph" w:customStyle="1" w:styleId="notes-source-hasnotes">
    <w:name w:val="notes-source-hasnotes"/>
    <w:basedOn w:val="Normal"/>
    <w:rsid w:val="00FF0F63"/>
    <w:pPr>
      <w:spacing w:before="100" w:beforeAutospacing="1" w:after="100" w:afterAutospacing="1"/>
    </w:pPr>
    <w:rPr>
      <w:rFonts w:ascii="Times" w:hAnsi="Times"/>
      <w:sz w:val="20"/>
      <w:szCs w:val="20"/>
    </w:rPr>
  </w:style>
  <w:style w:type="character" w:customStyle="1" w:styleId="span">
    <w:name w:val="span"/>
    <w:basedOn w:val="DefaultParagraphFont"/>
    <w:rsid w:val="00FF0F63"/>
  </w:style>
  <w:style w:type="character" w:customStyle="1" w:styleId="maintitle">
    <w:name w:val="maintitle"/>
    <w:basedOn w:val="DefaultParagraphFont"/>
    <w:rsid w:val="00FF0F63"/>
  </w:style>
  <w:style w:type="character" w:customStyle="1" w:styleId="thirdparty-logo">
    <w:name w:val="thirdparty-logo"/>
    <w:basedOn w:val="DefaultParagraphFont"/>
    <w:rsid w:val="00FF0F63"/>
  </w:style>
  <w:style w:type="paragraph" w:customStyle="1" w:styleId="articlemeta">
    <w:name w:val="articlemeta"/>
    <w:basedOn w:val="Normal"/>
    <w:rsid w:val="00FF0F63"/>
    <w:pPr>
      <w:spacing w:before="100" w:beforeAutospacing="1" w:after="100" w:afterAutospacing="1"/>
    </w:pPr>
    <w:rPr>
      <w:rFonts w:ascii="Times" w:hAnsi="Times"/>
      <w:sz w:val="20"/>
      <w:szCs w:val="20"/>
    </w:rPr>
  </w:style>
  <w:style w:type="character" w:customStyle="1" w:styleId="vcard">
    <w:name w:val="vcard"/>
    <w:basedOn w:val="DefaultParagraphFont"/>
    <w:rsid w:val="00FF0F63"/>
  </w:style>
  <w:style w:type="character" w:customStyle="1" w:styleId="print-footnote">
    <w:name w:val="print-footnote"/>
    <w:basedOn w:val="DefaultParagraphFont"/>
    <w:rsid w:val="00FF0F63"/>
  </w:style>
  <w:style w:type="character" w:customStyle="1" w:styleId="datestring">
    <w:name w:val="datestring"/>
    <w:basedOn w:val="DefaultParagraphFont"/>
    <w:rsid w:val="00FF0F63"/>
  </w:style>
  <w:style w:type="paragraph" w:customStyle="1" w:styleId="left">
    <w:name w:val="left"/>
    <w:basedOn w:val="Normal"/>
    <w:rsid w:val="00FF0F63"/>
    <w:pPr>
      <w:spacing w:before="100" w:beforeAutospacing="1" w:after="100" w:afterAutospacing="1"/>
    </w:pPr>
    <w:rPr>
      <w:rFonts w:ascii="Times" w:hAnsi="Times"/>
      <w:sz w:val="20"/>
      <w:szCs w:val="20"/>
    </w:rPr>
  </w:style>
  <w:style w:type="paragraph" w:customStyle="1" w:styleId="right">
    <w:name w:val="right"/>
    <w:basedOn w:val="Normal"/>
    <w:rsid w:val="00FF0F63"/>
    <w:pPr>
      <w:spacing w:before="100" w:beforeAutospacing="1" w:after="100" w:afterAutospacing="1"/>
    </w:pPr>
    <w:rPr>
      <w:rFonts w:ascii="Times" w:hAnsi="Times"/>
      <w:sz w:val="20"/>
      <w:szCs w:val="20"/>
    </w:rPr>
  </w:style>
  <w:style w:type="character" w:customStyle="1" w:styleId="gptad">
    <w:name w:val="gptad"/>
    <w:basedOn w:val="DefaultParagraphFont"/>
    <w:rsid w:val="00FF0F63"/>
  </w:style>
  <w:style w:type="paragraph" w:customStyle="1" w:styleId="creditpostedmodified">
    <w:name w:val="credit_posted_modified"/>
    <w:basedOn w:val="Normal"/>
    <w:rsid w:val="00FF0F63"/>
    <w:pPr>
      <w:spacing w:before="100" w:beforeAutospacing="1" w:after="100" w:afterAutospacing="1"/>
    </w:pPr>
    <w:rPr>
      <w:rFonts w:ascii="Times" w:hAnsi="Times"/>
      <w:sz w:val="20"/>
      <w:szCs w:val="20"/>
    </w:rPr>
  </w:style>
  <w:style w:type="character" w:customStyle="1" w:styleId="creditline">
    <w:name w:val="creditline"/>
    <w:basedOn w:val="DefaultParagraphFont"/>
    <w:rsid w:val="00FF0F63"/>
  </w:style>
  <w:style w:type="character" w:customStyle="1" w:styleId="grd">
    <w:name w:val="grd"/>
    <w:basedOn w:val="DefaultParagraphFont"/>
    <w:rsid w:val="00FF0F63"/>
  </w:style>
  <w:style w:type="paragraph" w:customStyle="1" w:styleId="hs-text-container">
    <w:name w:val="hs-text-container"/>
    <w:basedOn w:val="Normal"/>
    <w:rsid w:val="00FF0F63"/>
    <w:pPr>
      <w:spacing w:before="100" w:beforeAutospacing="1" w:after="100" w:afterAutospacing="1"/>
    </w:pPr>
    <w:rPr>
      <w:rFonts w:ascii="Times" w:hAnsi="Times"/>
      <w:sz w:val="20"/>
      <w:szCs w:val="20"/>
    </w:rPr>
  </w:style>
  <w:style w:type="character" w:customStyle="1" w:styleId="created">
    <w:name w:val="created"/>
    <w:basedOn w:val="DefaultParagraphFont"/>
    <w:rsid w:val="00FF0F63"/>
  </w:style>
  <w:style w:type="character" w:customStyle="1" w:styleId="changed">
    <w:name w:val="changed"/>
    <w:basedOn w:val="DefaultParagraphFont"/>
    <w:rsid w:val="00FF0F63"/>
  </w:style>
  <w:style w:type="character" w:customStyle="1" w:styleId="article-author-name">
    <w:name w:val="article-author-name"/>
    <w:basedOn w:val="DefaultParagraphFont"/>
    <w:rsid w:val="00FF0F63"/>
  </w:style>
  <w:style w:type="character" w:customStyle="1" w:styleId="bioexcerpt">
    <w:name w:val="bio_excerpt"/>
    <w:basedOn w:val="DefaultParagraphFont"/>
    <w:rsid w:val="00FF0F63"/>
  </w:style>
  <w:style w:type="character" w:customStyle="1" w:styleId="commentcount">
    <w:name w:val="comment_count"/>
    <w:basedOn w:val="DefaultParagraphFont"/>
    <w:rsid w:val="00FF0F63"/>
  </w:style>
  <w:style w:type="character" w:customStyle="1" w:styleId="searchtermshighlighted">
    <w:name w:val="searchtermshighlighted"/>
    <w:basedOn w:val="DefaultParagraphFont"/>
    <w:rsid w:val="00FF0F63"/>
  </w:style>
  <w:style w:type="character" w:customStyle="1" w:styleId="contributornametrigger">
    <w:name w:val="contributornametrigger"/>
    <w:basedOn w:val="DefaultParagraphFont"/>
    <w:rsid w:val="00FF0F63"/>
  </w:style>
  <w:style w:type="character" w:customStyle="1" w:styleId="bylinepipe">
    <w:name w:val="bylinepipe"/>
    <w:basedOn w:val="DefaultParagraphFont"/>
    <w:rsid w:val="00FF0F63"/>
  </w:style>
  <w:style w:type="character" w:customStyle="1" w:styleId="lucenesearchresulturlb">
    <w:name w:val="lucene_search_result_url_b"/>
    <w:basedOn w:val="DefaultParagraphFont"/>
    <w:rsid w:val="00FF0F63"/>
  </w:style>
  <w:style w:type="character" w:customStyle="1" w:styleId="faculty-title">
    <w:name w:val="faculty-title"/>
    <w:basedOn w:val="DefaultParagraphFont"/>
    <w:rsid w:val="00FF0F63"/>
  </w:style>
  <w:style w:type="character" w:customStyle="1" w:styleId="count">
    <w:name w:val="count"/>
    <w:basedOn w:val="DefaultParagraphFont"/>
    <w:rsid w:val="00FF0F63"/>
  </w:style>
  <w:style w:type="character" w:customStyle="1" w:styleId="volume">
    <w:name w:val="volume"/>
    <w:basedOn w:val="DefaultParagraphFont"/>
    <w:rsid w:val="00FF0F63"/>
  </w:style>
  <w:style w:type="character" w:customStyle="1" w:styleId="issue">
    <w:name w:val="issue"/>
    <w:basedOn w:val="DefaultParagraphFont"/>
    <w:rsid w:val="00FF0F63"/>
  </w:style>
  <w:style w:type="character" w:customStyle="1" w:styleId="pages">
    <w:name w:val="pages"/>
    <w:basedOn w:val="DefaultParagraphFont"/>
    <w:rsid w:val="00FF0F63"/>
  </w:style>
  <w:style w:type="character" w:customStyle="1" w:styleId="person">
    <w:name w:val="person"/>
    <w:basedOn w:val="DefaultParagraphFont"/>
    <w:rsid w:val="00FF0F63"/>
  </w:style>
  <w:style w:type="character" w:customStyle="1" w:styleId="corresponding">
    <w:name w:val="corresponding"/>
    <w:basedOn w:val="DefaultParagraphFont"/>
    <w:rsid w:val="00FF0F63"/>
  </w:style>
  <w:style w:type="paragraph" w:customStyle="1" w:styleId="entry-meta">
    <w:name w:val="entry-meta"/>
    <w:basedOn w:val="Normal"/>
    <w:rsid w:val="00FF0F63"/>
    <w:pPr>
      <w:spacing w:before="100" w:beforeAutospacing="1" w:after="100" w:afterAutospacing="1"/>
    </w:pPr>
    <w:rPr>
      <w:rFonts w:ascii="Times" w:hAnsi="Times"/>
      <w:sz w:val="20"/>
      <w:szCs w:val="20"/>
    </w:rPr>
  </w:style>
  <w:style w:type="character" w:customStyle="1" w:styleId="post-time">
    <w:name w:val="post-time"/>
    <w:basedOn w:val="DefaultParagraphFont"/>
    <w:rsid w:val="00FF0F63"/>
  </w:style>
  <w:style w:type="character" w:customStyle="1" w:styleId="post-category">
    <w:name w:val="post-category"/>
    <w:basedOn w:val="DefaultParagraphFont"/>
    <w:rsid w:val="00FF0F63"/>
  </w:style>
  <w:style w:type="character" w:customStyle="1" w:styleId="post-author">
    <w:name w:val="post-author"/>
    <w:basedOn w:val="DefaultParagraphFont"/>
    <w:rsid w:val="00FF0F63"/>
  </w:style>
  <w:style w:type="character" w:customStyle="1" w:styleId="A10">
    <w:name w:val="A10"/>
    <w:uiPriority w:val="99"/>
    <w:rsid w:val="00FF0F63"/>
    <w:rPr>
      <w:rFonts w:cs="Trebuchet MS"/>
      <w:color w:val="000000"/>
      <w:sz w:val="11"/>
      <w:szCs w:val="11"/>
    </w:rPr>
  </w:style>
  <w:style w:type="paragraph" w:customStyle="1" w:styleId="Pa10">
    <w:name w:val="Pa10"/>
    <w:basedOn w:val="Default"/>
    <w:next w:val="Default"/>
    <w:uiPriority w:val="99"/>
    <w:rsid w:val="00FF0F63"/>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FF0F63"/>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FF0F63"/>
  </w:style>
  <w:style w:type="paragraph" w:customStyle="1" w:styleId="aff">
    <w:name w:val="aff"/>
    <w:basedOn w:val="Normal"/>
    <w:rsid w:val="00FF0F63"/>
    <w:pPr>
      <w:spacing w:before="100" w:beforeAutospacing="1" w:after="100" w:afterAutospacing="1"/>
    </w:pPr>
    <w:rPr>
      <w:rFonts w:ascii="Times" w:hAnsi="Times"/>
      <w:sz w:val="20"/>
      <w:szCs w:val="20"/>
    </w:rPr>
  </w:style>
  <w:style w:type="character" w:customStyle="1" w:styleId="entry-author">
    <w:name w:val="entry-author"/>
    <w:basedOn w:val="DefaultParagraphFont"/>
    <w:rsid w:val="00FF0F63"/>
  </w:style>
  <w:style w:type="character" w:customStyle="1" w:styleId="entry-author-name">
    <w:name w:val="entry-author-name"/>
    <w:basedOn w:val="DefaultParagraphFont"/>
    <w:rsid w:val="00FF0F63"/>
  </w:style>
  <w:style w:type="character" w:customStyle="1" w:styleId="contrib-degrees">
    <w:name w:val="contrib-degrees"/>
    <w:basedOn w:val="DefaultParagraphFont"/>
    <w:rsid w:val="00FF0F63"/>
  </w:style>
  <w:style w:type="character" w:customStyle="1" w:styleId="contrib-on-behalf-of">
    <w:name w:val="contrib-on-behalf-of"/>
    <w:basedOn w:val="DefaultParagraphFont"/>
    <w:rsid w:val="00FF0F63"/>
  </w:style>
  <w:style w:type="character" w:customStyle="1" w:styleId="pubtime">
    <w:name w:val="pubtime"/>
    <w:basedOn w:val="DefaultParagraphFont"/>
    <w:rsid w:val="00FF0F63"/>
  </w:style>
  <w:style w:type="character" w:customStyle="1" w:styleId="fbcommentscount">
    <w:name w:val="fb_comments_count"/>
    <w:basedOn w:val="DefaultParagraphFont"/>
    <w:rsid w:val="00FF0F63"/>
  </w:style>
  <w:style w:type="character" w:customStyle="1" w:styleId="stsharethiscustom">
    <w:name w:val="st_sharethis_custom"/>
    <w:basedOn w:val="DefaultParagraphFont"/>
    <w:rsid w:val="00FF0F63"/>
  </w:style>
  <w:style w:type="paragraph" w:customStyle="1" w:styleId="permalinkable">
    <w:name w:val="permalinkable"/>
    <w:basedOn w:val="Normal"/>
    <w:rsid w:val="00FF0F63"/>
    <w:pPr>
      <w:spacing w:before="100" w:beforeAutospacing="1" w:after="100" w:afterAutospacing="1"/>
    </w:pPr>
    <w:rPr>
      <w:rFonts w:ascii="Times" w:hAnsi="Times"/>
      <w:sz w:val="20"/>
      <w:szCs w:val="20"/>
    </w:rPr>
  </w:style>
  <w:style w:type="character" w:customStyle="1" w:styleId="post-date">
    <w:name w:val="post-date"/>
    <w:basedOn w:val="DefaultParagraphFont"/>
    <w:rsid w:val="00FF0F63"/>
  </w:style>
  <w:style w:type="character" w:customStyle="1" w:styleId="link-external">
    <w:name w:val="link-external"/>
    <w:basedOn w:val="DefaultParagraphFont"/>
    <w:rsid w:val="00FF0F63"/>
  </w:style>
  <w:style w:type="character" w:customStyle="1" w:styleId="articleauthor0">
    <w:name w:val="article_author"/>
    <w:basedOn w:val="DefaultParagraphFont"/>
    <w:rsid w:val="00FF0F63"/>
  </w:style>
  <w:style w:type="character" w:customStyle="1" w:styleId="articleissue">
    <w:name w:val="article_issue"/>
    <w:basedOn w:val="DefaultParagraphFont"/>
    <w:rsid w:val="00FF0F63"/>
  </w:style>
  <w:style w:type="character" w:customStyle="1" w:styleId="a-size-large">
    <w:name w:val="a-size-large"/>
    <w:basedOn w:val="DefaultParagraphFont"/>
    <w:rsid w:val="00FF0F63"/>
  </w:style>
  <w:style w:type="character" w:customStyle="1" w:styleId="a-size-medium">
    <w:name w:val="a-size-medium"/>
    <w:basedOn w:val="DefaultParagraphFont"/>
    <w:rsid w:val="00FF0F63"/>
  </w:style>
  <w:style w:type="character" w:customStyle="1" w:styleId="contribution">
    <w:name w:val="contribution"/>
    <w:basedOn w:val="DefaultParagraphFont"/>
    <w:rsid w:val="00FF0F63"/>
  </w:style>
  <w:style w:type="character" w:customStyle="1" w:styleId="a-color-secondary">
    <w:name w:val="a-color-secondary"/>
    <w:basedOn w:val="DefaultParagraphFont"/>
    <w:rsid w:val="00FF0F63"/>
  </w:style>
  <w:style w:type="paragraph" w:customStyle="1" w:styleId="sbyline">
    <w:name w:val="sbyline"/>
    <w:basedOn w:val="Normal"/>
    <w:rsid w:val="00FF0F63"/>
    <w:pPr>
      <w:spacing w:before="100" w:beforeAutospacing="1" w:after="100" w:afterAutospacing="1"/>
    </w:pPr>
    <w:rPr>
      <w:rFonts w:ascii="Times" w:hAnsi="Times"/>
      <w:sz w:val="20"/>
      <w:szCs w:val="20"/>
    </w:rPr>
  </w:style>
  <w:style w:type="character" w:customStyle="1" w:styleId="ui-author">
    <w:name w:val="ui-author"/>
    <w:basedOn w:val="DefaultParagraphFont"/>
    <w:rsid w:val="00FF0F63"/>
  </w:style>
  <w:style w:type="character" w:customStyle="1" w:styleId="ui-staffline">
    <w:name w:val="ui-staffline"/>
    <w:basedOn w:val="DefaultParagraphFont"/>
    <w:rsid w:val="00FF0F63"/>
  </w:style>
  <w:style w:type="paragraph" w:customStyle="1" w:styleId="promotion-tag-p">
    <w:name w:val="promotion-tag-p"/>
    <w:basedOn w:val="Normal"/>
    <w:rsid w:val="00FF0F63"/>
    <w:pPr>
      <w:spacing w:before="100" w:beforeAutospacing="1" w:after="100" w:afterAutospacing="1"/>
    </w:pPr>
    <w:rPr>
      <w:rFonts w:ascii="Times" w:hAnsi="Times"/>
      <w:sz w:val="20"/>
      <w:szCs w:val="20"/>
    </w:rPr>
  </w:style>
  <w:style w:type="paragraph" w:customStyle="1" w:styleId="heading">
    <w:name w:val="heading"/>
    <w:basedOn w:val="Normal"/>
    <w:rsid w:val="00FF0F63"/>
    <w:pPr>
      <w:spacing w:before="100" w:beforeAutospacing="1" w:after="100" w:afterAutospacing="1"/>
    </w:pPr>
    <w:rPr>
      <w:rFonts w:ascii="Times" w:hAnsi="Times"/>
      <w:sz w:val="20"/>
      <w:szCs w:val="20"/>
    </w:rPr>
  </w:style>
  <w:style w:type="character" w:customStyle="1" w:styleId="value">
    <w:name w:val="value"/>
    <w:basedOn w:val="DefaultParagraphFont"/>
    <w:rsid w:val="00FF0F63"/>
  </w:style>
  <w:style w:type="character" w:customStyle="1" w:styleId="specialissuelabel">
    <w:name w:val="specialissuelabel"/>
    <w:basedOn w:val="DefaultParagraphFont"/>
    <w:rsid w:val="00FF0F63"/>
  </w:style>
  <w:style w:type="character" w:customStyle="1" w:styleId="referencediv">
    <w:name w:val="referencediv"/>
    <w:basedOn w:val="DefaultParagraphFont"/>
    <w:rsid w:val="00FF0F63"/>
  </w:style>
  <w:style w:type="character" w:customStyle="1" w:styleId="wp-smiley">
    <w:name w:val="wp-smiley"/>
    <w:basedOn w:val="DefaultParagraphFont"/>
    <w:rsid w:val="00FF0F63"/>
  </w:style>
  <w:style w:type="character" w:customStyle="1" w:styleId="artjournal">
    <w:name w:val="art_journal"/>
    <w:basedOn w:val="DefaultParagraphFont"/>
    <w:rsid w:val="00FF0F63"/>
  </w:style>
  <w:style w:type="character" w:customStyle="1" w:styleId="artdatevolumeissuepart">
    <w:name w:val="art_datevolumeissuepart"/>
    <w:basedOn w:val="DefaultParagraphFont"/>
    <w:rsid w:val="00FF0F63"/>
  </w:style>
  <w:style w:type="character" w:customStyle="1" w:styleId="artpages">
    <w:name w:val="art_pages"/>
    <w:basedOn w:val="DefaultParagraphFont"/>
    <w:rsid w:val="00FF0F63"/>
  </w:style>
  <w:style w:type="character" w:customStyle="1" w:styleId="singlehighlightclass">
    <w:name w:val="single_highlight_class"/>
    <w:basedOn w:val="DefaultParagraphFont"/>
    <w:rsid w:val="00FF0F63"/>
  </w:style>
  <w:style w:type="character" w:customStyle="1" w:styleId="degree">
    <w:name w:val="degree"/>
    <w:basedOn w:val="DefaultParagraphFont"/>
    <w:rsid w:val="00FF0F63"/>
  </w:style>
  <w:style w:type="character" w:customStyle="1" w:styleId="major">
    <w:name w:val="major"/>
    <w:basedOn w:val="DefaultParagraphFont"/>
    <w:rsid w:val="00FF0F63"/>
  </w:style>
  <w:style w:type="character" w:customStyle="1" w:styleId="authors">
    <w:name w:val="authors"/>
    <w:basedOn w:val="DefaultParagraphFont"/>
    <w:rsid w:val="00FF0F63"/>
  </w:style>
  <w:style w:type="character" w:customStyle="1" w:styleId="views">
    <w:name w:val="views"/>
    <w:basedOn w:val="DefaultParagraphFont"/>
    <w:rsid w:val="00FF0F63"/>
  </w:style>
  <w:style w:type="character" w:customStyle="1" w:styleId="stmainservices">
    <w:name w:val="stmainservices"/>
    <w:basedOn w:val="DefaultParagraphFont"/>
    <w:rsid w:val="00FF0F63"/>
  </w:style>
  <w:style w:type="character" w:customStyle="1" w:styleId="stbubblehcount">
    <w:name w:val="stbubble_hcount"/>
    <w:basedOn w:val="DefaultParagraphFont"/>
    <w:rsid w:val="00FF0F63"/>
  </w:style>
  <w:style w:type="paragraph" w:customStyle="1" w:styleId="Document">
    <w:name w:val="_Document"/>
    <w:basedOn w:val="Default"/>
    <w:next w:val="Default"/>
    <w:uiPriority w:val="99"/>
    <w:rsid w:val="00FF0F63"/>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FF0F63"/>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FF0F63"/>
    <w:pPr>
      <w:widowControl w:val="0"/>
    </w:pPr>
    <w:rPr>
      <w:rFonts w:ascii="New Baskerville" w:eastAsiaTheme="minorEastAsia" w:hAnsi="New Baskerville"/>
      <w:color w:val="auto"/>
    </w:rPr>
  </w:style>
  <w:style w:type="paragraph" w:customStyle="1" w:styleId="collapsed-hide">
    <w:name w:val="collapsed-hide"/>
    <w:basedOn w:val="Normal"/>
    <w:rsid w:val="00FF0F63"/>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FF0F63"/>
    <w:pPr>
      <w:widowControl w:val="0"/>
      <w:spacing w:line="211" w:lineRule="atLeast"/>
    </w:pPr>
    <w:rPr>
      <w:rFonts w:ascii="Mokka" w:eastAsiaTheme="minorEastAsia" w:hAnsi="Mokka"/>
      <w:color w:val="auto"/>
    </w:rPr>
  </w:style>
  <w:style w:type="paragraph" w:customStyle="1" w:styleId="odd">
    <w:name w:val="odd"/>
    <w:basedOn w:val="Normal"/>
    <w:rsid w:val="00FF0F63"/>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FF0F63"/>
  </w:style>
  <w:style w:type="character" w:customStyle="1" w:styleId="tolocaltime">
    <w:name w:val="tolocaltime"/>
    <w:basedOn w:val="DefaultParagraphFont"/>
    <w:rsid w:val="00FF0F63"/>
  </w:style>
  <w:style w:type="character" w:customStyle="1" w:styleId="pb-byline">
    <w:name w:val="pb-byline"/>
    <w:basedOn w:val="DefaultParagraphFont"/>
    <w:rsid w:val="00FF0F63"/>
  </w:style>
  <w:style w:type="character" w:customStyle="1" w:styleId="pb-timestamp">
    <w:name w:val="pb-timestamp"/>
    <w:basedOn w:val="DefaultParagraphFont"/>
    <w:rsid w:val="00FF0F63"/>
  </w:style>
  <w:style w:type="character" w:customStyle="1" w:styleId="posted-on">
    <w:name w:val="posted-on"/>
    <w:basedOn w:val="DefaultParagraphFont"/>
    <w:rsid w:val="00FF0F63"/>
  </w:style>
  <w:style w:type="character" w:customStyle="1" w:styleId="even">
    <w:name w:val="even"/>
    <w:basedOn w:val="DefaultParagraphFont"/>
    <w:rsid w:val="00FF0F63"/>
  </w:style>
  <w:style w:type="paragraph" w:customStyle="1" w:styleId="volissue">
    <w:name w:val="volissue"/>
    <w:basedOn w:val="Normal"/>
    <w:rsid w:val="00FF0F63"/>
    <w:pPr>
      <w:spacing w:before="100" w:beforeAutospacing="1" w:after="100" w:afterAutospacing="1"/>
    </w:pPr>
    <w:rPr>
      <w:rFonts w:ascii="Times" w:hAnsi="Times"/>
      <w:sz w:val="20"/>
      <w:szCs w:val="20"/>
    </w:rPr>
  </w:style>
  <w:style w:type="character" w:customStyle="1" w:styleId="cat-date-line4">
    <w:name w:val="cat-date-line4"/>
    <w:basedOn w:val="DefaultParagraphFont"/>
    <w:rsid w:val="00FF0F63"/>
  </w:style>
  <w:style w:type="character" w:customStyle="1" w:styleId="articledate">
    <w:name w:val="articledate"/>
    <w:basedOn w:val="DefaultParagraphFont"/>
    <w:rsid w:val="00FF0F63"/>
  </w:style>
  <w:style w:type="character" w:customStyle="1" w:styleId="post-byline">
    <w:name w:val="post-byline"/>
    <w:basedOn w:val="DefaultParagraphFont"/>
    <w:rsid w:val="00FF0F63"/>
  </w:style>
  <w:style w:type="character" w:customStyle="1" w:styleId="metadate">
    <w:name w:val="meta_date"/>
    <w:basedOn w:val="DefaultParagraphFont"/>
    <w:rsid w:val="00FF0F63"/>
  </w:style>
  <w:style w:type="character" w:customStyle="1" w:styleId="fa">
    <w:name w:val="fa"/>
    <w:basedOn w:val="DefaultParagraphFont"/>
    <w:rsid w:val="00FF0F63"/>
  </w:style>
  <w:style w:type="character" w:customStyle="1" w:styleId="longname">
    <w:name w:val="longname"/>
    <w:basedOn w:val="DefaultParagraphFont"/>
    <w:rsid w:val="00FF0F63"/>
  </w:style>
  <w:style w:type="character" w:customStyle="1" w:styleId="echocontainer">
    <w:name w:val="echo_container"/>
    <w:basedOn w:val="DefaultParagraphFont"/>
    <w:rsid w:val="00FF0F63"/>
  </w:style>
  <w:style w:type="character" w:customStyle="1" w:styleId="comment-display">
    <w:name w:val="comment-display"/>
    <w:basedOn w:val="DefaultParagraphFont"/>
    <w:rsid w:val="00FF0F63"/>
  </w:style>
  <w:style w:type="paragraph" w:customStyle="1" w:styleId="comment-count-label">
    <w:name w:val="comment-count-label"/>
    <w:basedOn w:val="Normal"/>
    <w:rsid w:val="00FF0F63"/>
    <w:pPr>
      <w:spacing w:before="100" w:beforeAutospacing="1" w:after="100" w:afterAutospacing="1"/>
    </w:pPr>
    <w:rPr>
      <w:rFonts w:ascii="Times" w:hAnsi="Times"/>
      <w:sz w:val="20"/>
      <w:szCs w:val="20"/>
    </w:rPr>
  </w:style>
  <w:style w:type="character" w:customStyle="1" w:styleId="echo-counter">
    <w:name w:val="echo-counter"/>
    <w:basedOn w:val="DefaultParagraphFont"/>
    <w:rsid w:val="00FF0F63"/>
  </w:style>
  <w:style w:type="character" w:customStyle="1" w:styleId="discussion-policy">
    <w:name w:val="discussion-policy"/>
    <w:basedOn w:val="DefaultParagraphFont"/>
    <w:rsid w:val="00FF0F63"/>
  </w:style>
  <w:style w:type="character" w:customStyle="1" w:styleId="echo-apps-conversations-streamcaption">
    <w:name w:val="echo-apps-conversations-streamcaption"/>
    <w:basedOn w:val="DefaultParagraphFont"/>
    <w:rsid w:val="00FF0F63"/>
  </w:style>
  <w:style w:type="character" w:customStyle="1" w:styleId="echo-streamserver-controls-stream-item-text">
    <w:name w:val="echo-streamserver-controls-stream-item-text"/>
    <w:basedOn w:val="DefaultParagraphFont"/>
    <w:rsid w:val="00FF0F63"/>
  </w:style>
  <w:style w:type="character" w:customStyle="1" w:styleId="echo-streamserver-controls-facepile-more">
    <w:name w:val="echo-streamserver-controls-facepile-more"/>
    <w:basedOn w:val="DefaultParagraphFont"/>
    <w:rsid w:val="00FF0F63"/>
  </w:style>
  <w:style w:type="character" w:customStyle="1" w:styleId="echo-primaryfont">
    <w:name w:val="echo-primaryfont"/>
    <w:basedOn w:val="DefaultParagraphFont"/>
    <w:rsid w:val="00FF0F63"/>
  </w:style>
  <w:style w:type="character" w:customStyle="1" w:styleId="section">
    <w:name w:val="section"/>
    <w:basedOn w:val="DefaultParagraphFont"/>
    <w:rsid w:val="00FF0F63"/>
  </w:style>
  <w:style w:type="character" w:customStyle="1" w:styleId="wpsr-txt-headline">
    <w:name w:val="wpsr-txt-headline"/>
    <w:basedOn w:val="DefaultParagraphFont"/>
    <w:rsid w:val="00FF0F63"/>
  </w:style>
  <w:style w:type="character" w:customStyle="1" w:styleId="asset-metabar-author">
    <w:name w:val="asset-metabar-author"/>
    <w:basedOn w:val="DefaultParagraphFont"/>
    <w:rsid w:val="00FF0F63"/>
  </w:style>
  <w:style w:type="character" w:customStyle="1" w:styleId="eza-dateline">
    <w:name w:val="eza-dateline"/>
    <w:basedOn w:val="DefaultParagraphFont"/>
    <w:rsid w:val="00FF0F63"/>
  </w:style>
  <w:style w:type="character" w:customStyle="1" w:styleId="eza-authors">
    <w:name w:val="eza-authors"/>
    <w:basedOn w:val="DefaultParagraphFont"/>
    <w:rsid w:val="00FF0F63"/>
  </w:style>
  <w:style w:type="character" w:customStyle="1" w:styleId="csmstaff">
    <w:name w:val="csm_staff"/>
    <w:basedOn w:val="DefaultParagraphFont"/>
    <w:rsid w:val="00FF0F63"/>
  </w:style>
  <w:style w:type="paragraph" w:customStyle="1" w:styleId="mol-para-with-font">
    <w:name w:val="mol-para-with-font"/>
    <w:basedOn w:val="Normal"/>
    <w:rsid w:val="00FF0F63"/>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FF0F63"/>
  </w:style>
  <w:style w:type="character" w:customStyle="1" w:styleId="byline-text">
    <w:name w:val="byline-text"/>
    <w:basedOn w:val="DefaultParagraphFont"/>
    <w:rsid w:val="00FF0F63"/>
  </w:style>
  <w:style w:type="character" w:customStyle="1" w:styleId="itemauthor">
    <w:name w:val="itemauthor"/>
    <w:basedOn w:val="DefaultParagraphFont"/>
    <w:rsid w:val="00FF0F63"/>
  </w:style>
  <w:style w:type="character" w:customStyle="1" w:styleId="itemdatecreated">
    <w:name w:val="itemdatecreated"/>
    <w:basedOn w:val="DefaultParagraphFont"/>
    <w:rsid w:val="00FF0F63"/>
  </w:style>
  <w:style w:type="character" w:customStyle="1" w:styleId="slug-metadata-note">
    <w:name w:val="slug-metadata-note"/>
    <w:basedOn w:val="DefaultParagraphFont"/>
    <w:rsid w:val="00FF0F63"/>
  </w:style>
  <w:style w:type="character" w:customStyle="1" w:styleId="drop-capped">
    <w:name w:val="drop-capped"/>
    <w:basedOn w:val="DefaultParagraphFont"/>
    <w:rsid w:val="00FF0F63"/>
  </w:style>
  <w:style w:type="character" w:customStyle="1" w:styleId="published">
    <w:name w:val="published"/>
    <w:basedOn w:val="DefaultParagraphFont"/>
    <w:rsid w:val="00FF0F63"/>
  </w:style>
  <w:style w:type="paragraph" w:customStyle="1" w:styleId="articleopinion-standfirst">
    <w:name w:val="articleopinion-standfirst"/>
    <w:basedOn w:val="Normal"/>
    <w:rsid w:val="00FF0F63"/>
    <w:pPr>
      <w:spacing w:before="100" w:beforeAutospacing="1" w:after="100" w:afterAutospacing="1"/>
    </w:pPr>
    <w:rPr>
      <w:rFonts w:ascii="Times" w:hAnsi="Times"/>
      <w:sz w:val="20"/>
      <w:szCs w:val="20"/>
    </w:rPr>
  </w:style>
  <w:style w:type="paragraph" w:customStyle="1" w:styleId="snippet">
    <w:name w:val="snippet"/>
    <w:basedOn w:val="Normal"/>
    <w:rsid w:val="00FF0F63"/>
    <w:pPr>
      <w:spacing w:before="100" w:beforeAutospacing="1" w:after="100" w:afterAutospacing="1"/>
    </w:pPr>
    <w:rPr>
      <w:rFonts w:ascii="Times" w:hAnsi="Times"/>
      <w:sz w:val="20"/>
      <w:szCs w:val="20"/>
    </w:rPr>
  </w:style>
  <w:style w:type="character" w:customStyle="1" w:styleId="thetitle">
    <w:name w:val="the_title"/>
    <w:basedOn w:val="DefaultParagraphFont"/>
    <w:rsid w:val="00FF0F63"/>
  </w:style>
  <w:style w:type="character" w:customStyle="1" w:styleId="view-count">
    <w:name w:val="view-count"/>
    <w:basedOn w:val="DefaultParagraphFont"/>
    <w:rsid w:val="00FF0F63"/>
  </w:style>
  <w:style w:type="character" w:customStyle="1" w:styleId="rupee">
    <w:name w:val="rupee"/>
    <w:basedOn w:val="DefaultParagraphFont"/>
    <w:rsid w:val="00FF0F63"/>
  </w:style>
  <w:style w:type="character" w:customStyle="1" w:styleId="grey1">
    <w:name w:val="grey1"/>
    <w:basedOn w:val="DefaultParagraphFont"/>
    <w:rsid w:val="00FF0F63"/>
  </w:style>
  <w:style w:type="paragraph" w:customStyle="1" w:styleId="Pa13">
    <w:name w:val="Pa13"/>
    <w:basedOn w:val="Default"/>
    <w:next w:val="Default"/>
    <w:uiPriority w:val="99"/>
    <w:rsid w:val="00FF0F63"/>
    <w:pPr>
      <w:widowControl w:val="0"/>
      <w:spacing w:line="201" w:lineRule="atLeast"/>
    </w:pPr>
    <w:rPr>
      <w:rFonts w:eastAsiaTheme="minorEastAsia"/>
      <w:color w:val="auto"/>
    </w:rPr>
  </w:style>
  <w:style w:type="paragraph" w:customStyle="1" w:styleId="Pa14">
    <w:name w:val="Pa14"/>
    <w:basedOn w:val="Default"/>
    <w:next w:val="Default"/>
    <w:uiPriority w:val="99"/>
    <w:rsid w:val="00FF0F63"/>
    <w:pPr>
      <w:widowControl w:val="0"/>
      <w:spacing w:line="241" w:lineRule="atLeast"/>
    </w:pPr>
    <w:rPr>
      <w:rFonts w:eastAsiaTheme="minorEastAsia"/>
      <w:color w:val="auto"/>
    </w:rPr>
  </w:style>
  <w:style w:type="paragraph" w:customStyle="1" w:styleId="Pa9">
    <w:name w:val="Pa9"/>
    <w:basedOn w:val="Default"/>
    <w:next w:val="Default"/>
    <w:uiPriority w:val="99"/>
    <w:rsid w:val="00FF0F63"/>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FF0F63"/>
  </w:style>
  <w:style w:type="character" w:customStyle="1" w:styleId="reporttitle">
    <w:name w:val="report_title"/>
    <w:basedOn w:val="DefaultParagraphFont"/>
    <w:rsid w:val="00FF0F63"/>
  </w:style>
  <w:style w:type="character" w:customStyle="1" w:styleId="documenttype-longreleases">
    <w:name w:val="document_type_-_long_releases"/>
    <w:basedOn w:val="DefaultParagraphFont"/>
    <w:rsid w:val="00FF0F63"/>
  </w:style>
  <w:style w:type="character" w:customStyle="1" w:styleId="alt-date">
    <w:name w:val="alt-date"/>
    <w:basedOn w:val="DefaultParagraphFont"/>
    <w:rsid w:val="00FF0F63"/>
  </w:style>
  <w:style w:type="character" w:customStyle="1" w:styleId="entry-byline">
    <w:name w:val="entry-byline"/>
    <w:basedOn w:val="DefaultParagraphFont"/>
    <w:rsid w:val="00FF0F63"/>
  </w:style>
  <w:style w:type="character" w:customStyle="1" w:styleId="taglinecontrib">
    <w:name w:val="tagline_contrib"/>
    <w:basedOn w:val="DefaultParagraphFont"/>
    <w:rsid w:val="00FF0F63"/>
  </w:style>
  <w:style w:type="character" w:customStyle="1" w:styleId="articledate0">
    <w:name w:val="article_date"/>
    <w:basedOn w:val="DefaultParagraphFont"/>
    <w:rsid w:val="00FF0F63"/>
  </w:style>
  <w:style w:type="paragraph" w:customStyle="1" w:styleId="hg-daily">
    <w:name w:val="hg-daily"/>
    <w:basedOn w:val="Normal"/>
    <w:rsid w:val="00FF0F63"/>
    <w:pPr>
      <w:spacing w:before="100" w:beforeAutospacing="1" w:after="100" w:afterAutospacing="1"/>
    </w:pPr>
    <w:rPr>
      <w:rFonts w:ascii="Times" w:hAnsi="Times"/>
      <w:sz w:val="20"/>
      <w:szCs w:val="20"/>
    </w:rPr>
  </w:style>
  <w:style w:type="character" w:customStyle="1" w:styleId="cit">
    <w:name w:val="cit"/>
    <w:basedOn w:val="DefaultParagraphFont"/>
    <w:rsid w:val="00FF0F63"/>
  </w:style>
  <w:style w:type="paragraph" w:customStyle="1" w:styleId="buttonheading">
    <w:name w:val="buttonheading"/>
    <w:basedOn w:val="Normal"/>
    <w:rsid w:val="00FF0F63"/>
    <w:pPr>
      <w:spacing w:before="100" w:beforeAutospacing="1" w:after="100" w:afterAutospacing="1"/>
    </w:pPr>
    <w:rPr>
      <w:rFonts w:ascii="Times" w:hAnsi="Times"/>
      <w:sz w:val="20"/>
      <w:szCs w:val="20"/>
    </w:rPr>
  </w:style>
  <w:style w:type="character" w:customStyle="1" w:styleId="createdate">
    <w:name w:val="createdate"/>
    <w:basedOn w:val="DefaultParagraphFont"/>
    <w:rsid w:val="00FF0F63"/>
  </w:style>
  <w:style w:type="character" w:customStyle="1" w:styleId="text-label">
    <w:name w:val="text-label"/>
    <w:basedOn w:val="DefaultParagraphFont"/>
    <w:rsid w:val="00FF0F63"/>
  </w:style>
  <w:style w:type="paragraph" w:customStyle="1" w:styleId="TOC3Char">
    <w:name w:val="TOC 3 Char"/>
    <w:basedOn w:val="Normal"/>
    <w:next w:val="Normal"/>
    <w:rsid w:val="00FF0F63"/>
    <w:rPr>
      <w:rFonts w:eastAsia="Times New Roman"/>
      <w:sz w:val="24"/>
      <w:szCs w:val="20"/>
    </w:rPr>
  </w:style>
  <w:style w:type="paragraph" w:customStyle="1" w:styleId="TOC1Char">
    <w:name w:val="TOC 1 Char"/>
    <w:basedOn w:val="Normal"/>
    <w:next w:val="Normal"/>
    <w:rsid w:val="00FF0F63"/>
    <w:rPr>
      <w:rFonts w:eastAsia="Times New Roman"/>
      <w:b/>
      <w:sz w:val="24"/>
      <w:szCs w:val="20"/>
    </w:rPr>
  </w:style>
  <w:style w:type="character" w:customStyle="1" w:styleId="StyleCardtextChar10pt">
    <w:name w:val="Style Card text Char + 10 pt"/>
    <w:rsid w:val="00FF0F63"/>
    <w:rPr>
      <w:rFonts w:ascii="Georgia" w:eastAsia="Calibri" w:hAnsi="Georgia"/>
      <w:sz w:val="20"/>
      <w:u w:val="single"/>
      <w:lang w:bidi="ar-SA"/>
    </w:rPr>
  </w:style>
  <w:style w:type="paragraph" w:customStyle="1" w:styleId="ColorfulList-Accent11">
    <w:name w:val="Colorful List - Accent 11"/>
    <w:basedOn w:val="Normal"/>
    <w:uiPriority w:val="34"/>
    <w:qFormat/>
    <w:rsid w:val="00FF0F63"/>
    <w:pPr>
      <w:ind w:left="720"/>
      <w:contextualSpacing/>
      <w:jc w:val="both"/>
    </w:pPr>
    <w:rPr>
      <w:rFonts w:eastAsia="Times New Roman"/>
      <w:sz w:val="20"/>
      <w:szCs w:val="20"/>
    </w:rPr>
  </w:style>
  <w:style w:type="paragraph" w:customStyle="1" w:styleId="NoteLevel11">
    <w:name w:val="Note Level 11"/>
    <w:basedOn w:val="Normal"/>
    <w:uiPriority w:val="99"/>
    <w:rsid w:val="00FF0F63"/>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FF0F63"/>
    <w:pPr>
      <w:keepNext/>
      <w:tabs>
        <w:tab w:val="num" w:pos="1440"/>
      </w:tabs>
      <w:ind w:left="1800" w:hanging="360"/>
      <w:outlineLvl w:val="2"/>
    </w:pPr>
    <w:rPr>
      <w:rFonts w:eastAsia="MS Gothic"/>
    </w:rPr>
  </w:style>
  <w:style w:type="paragraph" w:customStyle="1" w:styleId="NoteLevel41">
    <w:name w:val="Note Level 41"/>
    <w:basedOn w:val="Normal"/>
    <w:rsid w:val="00FF0F63"/>
    <w:pPr>
      <w:keepNext/>
      <w:tabs>
        <w:tab w:val="num" w:pos="2160"/>
      </w:tabs>
      <w:ind w:left="2520" w:hanging="360"/>
      <w:outlineLvl w:val="3"/>
    </w:pPr>
    <w:rPr>
      <w:rFonts w:eastAsia="MS Gothic"/>
    </w:rPr>
  </w:style>
  <w:style w:type="paragraph" w:customStyle="1" w:styleId="NoteLevel51">
    <w:name w:val="Note Level 51"/>
    <w:basedOn w:val="Normal"/>
    <w:rsid w:val="00FF0F63"/>
    <w:pPr>
      <w:keepNext/>
      <w:tabs>
        <w:tab w:val="num" w:pos="2880"/>
      </w:tabs>
      <w:ind w:left="3240" w:hanging="360"/>
      <w:outlineLvl w:val="4"/>
    </w:pPr>
    <w:rPr>
      <w:rFonts w:eastAsia="MS Gothic"/>
    </w:rPr>
  </w:style>
  <w:style w:type="paragraph" w:customStyle="1" w:styleId="NoteLevel61">
    <w:name w:val="Note Level 61"/>
    <w:basedOn w:val="Normal"/>
    <w:rsid w:val="00FF0F63"/>
    <w:pPr>
      <w:keepNext/>
      <w:tabs>
        <w:tab w:val="num" w:pos="3600"/>
      </w:tabs>
      <w:ind w:left="3960" w:hanging="360"/>
      <w:outlineLvl w:val="5"/>
    </w:pPr>
    <w:rPr>
      <w:rFonts w:eastAsia="MS Gothic"/>
    </w:rPr>
  </w:style>
  <w:style w:type="paragraph" w:customStyle="1" w:styleId="NoteLevel71">
    <w:name w:val="Note Level 71"/>
    <w:basedOn w:val="Normal"/>
    <w:rsid w:val="00FF0F63"/>
    <w:pPr>
      <w:keepNext/>
      <w:tabs>
        <w:tab w:val="num" w:pos="4320"/>
      </w:tabs>
      <w:ind w:left="4680" w:hanging="360"/>
      <w:outlineLvl w:val="6"/>
    </w:pPr>
    <w:rPr>
      <w:rFonts w:eastAsia="MS Gothic"/>
    </w:rPr>
  </w:style>
  <w:style w:type="paragraph" w:customStyle="1" w:styleId="NoteLevel81">
    <w:name w:val="Note Level 81"/>
    <w:basedOn w:val="Normal"/>
    <w:rsid w:val="00FF0F63"/>
    <w:pPr>
      <w:keepNext/>
      <w:tabs>
        <w:tab w:val="num" w:pos="5040"/>
      </w:tabs>
      <w:ind w:left="5400" w:hanging="360"/>
      <w:outlineLvl w:val="7"/>
    </w:pPr>
    <w:rPr>
      <w:rFonts w:eastAsia="MS Gothic"/>
    </w:rPr>
  </w:style>
  <w:style w:type="paragraph" w:customStyle="1" w:styleId="NoteLevel91">
    <w:name w:val="Note Level 91"/>
    <w:basedOn w:val="Normal"/>
    <w:rsid w:val="00FF0F63"/>
    <w:pPr>
      <w:keepNext/>
      <w:tabs>
        <w:tab w:val="num" w:pos="5760"/>
      </w:tabs>
      <w:ind w:left="6120" w:hanging="360"/>
      <w:outlineLvl w:val="8"/>
    </w:pPr>
    <w:rPr>
      <w:rFonts w:eastAsia="MS Gothic"/>
    </w:rPr>
  </w:style>
  <w:style w:type="paragraph" w:styleId="Index2">
    <w:name w:val="index 2"/>
    <w:basedOn w:val="Normal"/>
    <w:next w:val="Normal"/>
    <w:autoRedefine/>
    <w:rsid w:val="00FF0F63"/>
    <w:pPr>
      <w:spacing w:after="200" w:line="276" w:lineRule="auto"/>
      <w:ind w:left="400" w:hanging="200"/>
    </w:pPr>
    <w:rPr>
      <w:rFonts w:eastAsia="Times New Roman"/>
      <w:bCs/>
    </w:rPr>
  </w:style>
  <w:style w:type="paragraph" w:styleId="Index3">
    <w:name w:val="index 3"/>
    <w:basedOn w:val="Normal"/>
    <w:next w:val="Normal"/>
    <w:autoRedefine/>
    <w:rsid w:val="00FF0F63"/>
    <w:pPr>
      <w:spacing w:after="200" w:line="276" w:lineRule="auto"/>
      <w:ind w:left="600" w:hanging="200"/>
    </w:pPr>
    <w:rPr>
      <w:rFonts w:eastAsia="Times New Roman"/>
      <w:bCs/>
    </w:rPr>
  </w:style>
  <w:style w:type="paragraph" w:styleId="Index4">
    <w:name w:val="index 4"/>
    <w:basedOn w:val="Normal"/>
    <w:next w:val="Normal"/>
    <w:autoRedefine/>
    <w:rsid w:val="00FF0F63"/>
    <w:pPr>
      <w:spacing w:after="200" w:line="276" w:lineRule="auto"/>
      <w:ind w:left="800" w:hanging="200"/>
    </w:pPr>
    <w:rPr>
      <w:rFonts w:eastAsia="Times New Roman"/>
      <w:bCs/>
    </w:rPr>
  </w:style>
  <w:style w:type="paragraph" w:styleId="Index5">
    <w:name w:val="index 5"/>
    <w:basedOn w:val="Normal"/>
    <w:next w:val="Normal"/>
    <w:autoRedefine/>
    <w:rsid w:val="00FF0F63"/>
    <w:pPr>
      <w:spacing w:after="200" w:line="276" w:lineRule="auto"/>
      <w:ind w:left="1000" w:hanging="200"/>
    </w:pPr>
    <w:rPr>
      <w:rFonts w:eastAsia="Times New Roman"/>
      <w:bCs/>
    </w:rPr>
  </w:style>
  <w:style w:type="paragraph" w:styleId="Index6">
    <w:name w:val="index 6"/>
    <w:basedOn w:val="Normal"/>
    <w:next w:val="Normal"/>
    <w:autoRedefine/>
    <w:rsid w:val="00FF0F63"/>
    <w:pPr>
      <w:spacing w:after="200" w:line="276" w:lineRule="auto"/>
      <w:ind w:left="1200" w:hanging="200"/>
    </w:pPr>
    <w:rPr>
      <w:rFonts w:eastAsia="Times New Roman"/>
      <w:bCs/>
    </w:rPr>
  </w:style>
  <w:style w:type="paragraph" w:styleId="Index7">
    <w:name w:val="index 7"/>
    <w:basedOn w:val="Normal"/>
    <w:next w:val="Normal"/>
    <w:autoRedefine/>
    <w:rsid w:val="00FF0F63"/>
    <w:pPr>
      <w:spacing w:after="200" w:line="276" w:lineRule="auto"/>
      <w:ind w:left="1400" w:hanging="200"/>
    </w:pPr>
    <w:rPr>
      <w:rFonts w:eastAsia="Times New Roman"/>
      <w:bCs/>
    </w:rPr>
  </w:style>
  <w:style w:type="paragraph" w:styleId="Index8">
    <w:name w:val="index 8"/>
    <w:basedOn w:val="Normal"/>
    <w:next w:val="Normal"/>
    <w:autoRedefine/>
    <w:rsid w:val="00FF0F63"/>
    <w:pPr>
      <w:spacing w:after="200" w:line="276" w:lineRule="auto"/>
      <w:ind w:left="1600" w:hanging="200"/>
    </w:pPr>
    <w:rPr>
      <w:rFonts w:eastAsia="Times New Roman"/>
      <w:bCs/>
    </w:rPr>
  </w:style>
  <w:style w:type="paragraph" w:styleId="Index9">
    <w:name w:val="index 9"/>
    <w:basedOn w:val="Normal"/>
    <w:next w:val="Normal"/>
    <w:autoRedefine/>
    <w:rsid w:val="00FF0F63"/>
    <w:pPr>
      <w:spacing w:after="200" w:line="276" w:lineRule="auto"/>
      <w:ind w:left="1800" w:hanging="200"/>
    </w:pPr>
    <w:rPr>
      <w:rFonts w:eastAsia="Times New Roman"/>
      <w:bCs/>
    </w:rPr>
  </w:style>
  <w:style w:type="paragraph" w:styleId="IndexHeading">
    <w:name w:val="index heading"/>
    <w:basedOn w:val="Normal"/>
    <w:next w:val="Index1"/>
    <w:rsid w:val="00FF0F63"/>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FF0F63"/>
    <w:pPr>
      <w:jc w:val="both"/>
    </w:pPr>
    <w:rPr>
      <w:rFonts w:eastAsia="Times New Roman"/>
      <w:i/>
      <w:iCs/>
      <w:color w:val="000000"/>
      <w:sz w:val="20"/>
    </w:rPr>
  </w:style>
  <w:style w:type="character" w:customStyle="1" w:styleId="MediumGrid11">
    <w:name w:val="Medium Grid 11"/>
    <w:uiPriority w:val="99"/>
    <w:rsid w:val="00FF0F63"/>
    <w:rPr>
      <w:color w:val="808080"/>
    </w:rPr>
  </w:style>
  <w:style w:type="numbering" w:customStyle="1" w:styleId="NoList8">
    <w:name w:val="No List8"/>
    <w:next w:val="NoList"/>
    <w:uiPriority w:val="99"/>
    <w:semiHidden/>
    <w:unhideWhenUsed/>
    <w:rsid w:val="00FF0F63"/>
  </w:style>
  <w:style w:type="numbering" w:customStyle="1" w:styleId="NoList9">
    <w:name w:val="No List9"/>
    <w:next w:val="NoList"/>
    <w:semiHidden/>
    <w:unhideWhenUsed/>
    <w:rsid w:val="00FF0F63"/>
  </w:style>
  <w:style w:type="numbering" w:customStyle="1" w:styleId="NoList10">
    <w:name w:val="No List10"/>
    <w:next w:val="NoList"/>
    <w:semiHidden/>
    <w:unhideWhenUsed/>
    <w:rsid w:val="00FF0F63"/>
  </w:style>
  <w:style w:type="numbering" w:customStyle="1" w:styleId="NoList12">
    <w:name w:val="No List12"/>
    <w:next w:val="NoList"/>
    <w:uiPriority w:val="99"/>
    <w:semiHidden/>
    <w:unhideWhenUsed/>
    <w:rsid w:val="00FF0F63"/>
  </w:style>
  <w:style w:type="numbering" w:customStyle="1" w:styleId="NoList13">
    <w:name w:val="No List13"/>
    <w:next w:val="NoList"/>
    <w:uiPriority w:val="99"/>
    <w:semiHidden/>
    <w:unhideWhenUsed/>
    <w:rsid w:val="00FF0F63"/>
  </w:style>
  <w:style w:type="numbering" w:customStyle="1" w:styleId="NoList14">
    <w:name w:val="No List14"/>
    <w:next w:val="NoList"/>
    <w:uiPriority w:val="99"/>
    <w:semiHidden/>
    <w:unhideWhenUsed/>
    <w:rsid w:val="00FF0F63"/>
  </w:style>
  <w:style w:type="numbering" w:customStyle="1" w:styleId="NoList15">
    <w:name w:val="No List15"/>
    <w:next w:val="NoList"/>
    <w:uiPriority w:val="99"/>
    <w:semiHidden/>
    <w:unhideWhenUsed/>
    <w:rsid w:val="00FF0F63"/>
  </w:style>
  <w:style w:type="numbering" w:customStyle="1" w:styleId="NoList16">
    <w:name w:val="No List16"/>
    <w:next w:val="NoList"/>
    <w:uiPriority w:val="99"/>
    <w:semiHidden/>
    <w:unhideWhenUsed/>
    <w:rsid w:val="00FF0F63"/>
  </w:style>
  <w:style w:type="numbering" w:customStyle="1" w:styleId="NoList17">
    <w:name w:val="No List17"/>
    <w:next w:val="NoList"/>
    <w:uiPriority w:val="99"/>
    <w:semiHidden/>
    <w:unhideWhenUsed/>
    <w:rsid w:val="00FF0F63"/>
  </w:style>
  <w:style w:type="numbering" w:customStyle="1" w:styleId="NoList18">
    <w:name w:val="No List18"/>
    <w:next w:val="NoList"/>
    <w:uiPriority w:val="99"/>
    <w:semiHidden/>
    <w:unhideWhenUsed/>
    <w:rsid w:val="00FF0F63"/>
  </w:style>
  <w:style w:type="numbering" w:customStyle="1" w:styleId="NoList19">
    <w:name w:val="No List19"/>
    <w:next w:val="NoList"/>
    <w:uiPriority w:val="99"/>
    <w:semiHidden/>
    <w:unhideWhenUsed/>
    <w:rsid w:val="00FF0F63"/>
  </w:style>
  <w:style w:type="numbering" w:customStyle="1" w:styleId="NoList20">
    <w:name w:val="No List20"/>
    <w:next w:val="NoList"/>
    <w:semiHidden/>
    <w:unhideWhenUsed/>
    <w:rsid w:val="00FF0F63"/>
  </w:style>
  <w:style w:type="numbering" w:customStyle="1" w:styleId="NoList21">
    <w:name w:val="No List21"/>
    <w:next w:val="NoList"/>
    <w:uiPriority w:val="99"/>
    <w:semiHidden/>
    <w:unhideWhenUsed/>
    <w:rsid w:val="00FF0F63"/>
  </w:style>
  <w:style w:type="paragraph" w:customStyle="1" w:styleId="PlaceholderText2">
    <w:name w:val="Placeholder Text2"/>
    <w:basedOn w:val="Normal"/>
    <w:uiPriority w:val="99"/>
    <w:rsid w:val="00FF0F63"/>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FF0F63"/>
    <w:pPr>
      <w:keepNext/>
      <w:tabs>
        <w:tab w:val="num" w:pos="1440"/>
      </w:tabs>
      <w:ind w:left="1800" w:hanging="360"/>
      <w:outlineLvl w:val="2"/>
    </w:pPr>
    <w:rPr>
      <w:rFonts w:eastAsia="MS Gothic"/>
      <w:sz w:val="24"/>
    </w:rPr>
  </w:style>
  <w:style w:type="paragraph" w:customStyle="1" w:styleId="LightList1">
    <w:name w:val="Light List1"/>
    <w:basedOn w:val="Normal"/>
    <w:rsid w:val="00FF0F63"/>
    <w:pPr>
      <w:keepNext/>
      <w:tabs>
        <w:tab w:val="num" w:pos="2160"/>
      </w:tabs>
      <w:ind w:left="2520" w:hanging="360"/>
      <w:outlineLvl w:val="3"/>
    </w:pPr>
    <w:rPr>
      <w:rFonts w:eastAsia="MS Gothic"/>
      <w:sz w:val="24"/>
    </w:rPr>
  </w:style>
  <w:style w:type="paragraph" w:customStyle="1" w:styleId="LightGrid1">
    <w:name w:val="Light Grid1"/>
    <w:basedOn w:val="Normal"/>
    <w:rsid w:val="00FF0F63"/>
    <w:pPr>
      <w:keepNext/>
      <w:tabs>
        <w:tab w:val="num" w:pos="2880"/>
      </w:tabs>
      <w:ind w:left="3240" w:hanging="360"/>
      <w:outlineLvl w:val="4"/>
    </w:pPr>
    <w:rPr>
      <w:rFonts w:eastAsia="MS Gothic"/>
      <w:sz w:val="24"/>
    </w:rPr>
  </w:style>
  <w:style w:type="paragraph" w:customStyle="1" w:styleId="MediumShading11">
    <w:name w:val="Medium Shading 11"/>
    <w:basedOn w:val="Normal"/>
    <w:rsid w:val="00FF0F63"/>
    <w:pPr>
      <w:keepNext/>
      <w:tabs>
        <w:tab w:val="num" w:pos="3600"/>
      </w:tabs>
      <w:ind w:left="3960" w:hanging="360"/>
      <w:outlineLvl w:val="5"/>
    </w:pPr>
    <w:rPr>
      <w:rFonts w:eastAsia="MS Gothic"/>
      <w:sz w:val="24"/>
    </w:rPr>
  </w:style>
  <w:style w:type="paragraph" w:customStyle="1" w:styleId="MediumShading21">
    <w:name w:val="Medium Shading 21"/>
    <w:basedOn w:val="Normal"/>
    <w:rsid w:val="00FF0F63"/>
    <w:pPr>
      <w:keepNext/>
      <w:tabs>
        <w:tab w:val="num" w:pos="4320"/>
      </w:tabs>
      <w:ind w:left="4680" w:hanging="360"/>
      <w:outlineLvl w:val="6"/>
    </w:pPr>
    <w:rPr>
      <w:rFonts w:eastAsia="MS Gothic"/>
      <w:sz w:val="24"/>
    </w:rPr>
  </w:style>
  <w:style w:type="paragraph" w:customStyle="1" w:styleId="MediumList11">
    <w:name w:val="Medium List 11"/>
    <w:basedOn w:val="Normal"/>
    <w:rsid w:val="00FF0F63"/>
    <w:pPr>
      <w:keepNext/>
      <w:tabs>
        <w:tab w:val="num" w:pos="5040"/>
      </w:tabs>
      <w:ind w:left="5400" w:hanging="360"/>
      <w:outlineLvl w:val="7"/>
    </w:pPr>
    <w:rPr>
      <w:rFonts w:eastAsia="MS Gothic"/>
      <w:sz w:val="24"/>
    </w:rPr>
  </w:style>
  <w:style w:type="paragraph" w:customStyle="1" w:styleId="MediumList21">
    <w:name w:val="Medium List 21"/>
    <w:basedOn w:val="Normal"/>
    <w:rsid w:val="00FF0F63"/>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FF0F63"/>
    <w:rPr>
      <w:sz w:val="17"/>
      <w:szCs w:val="24"/>
      <w:lang w:val="en-US" w:eastAsia="en-US" w:bidi="ar-SA"/>
    </w:rPr>
  </w:style>
  <w:style w:type="paragraph" w:customStyle="1" w:styleId="TagsFutura">
    <w:name w:val="TagsFutura"/>
    <w:basedOn w:val="Normal"/>
    <w:next w:val="Cites"/>
    <w:rsid w:val="00FF0F63"/>
    <w:rPr>
      <w:rFonts w:ascii="Futura" w:eastAsia="Times" w:hAnsi="Futura"/>
      <w:b/>
      <w:caps/>
      <w:sz w:val="18"/>
      <w:szCs w:val="20"/>
    </w:rPr>
  </w:style>
  <w:style w:type="character" w:customStyle="1" w:styleId="italics">
    <w:name w:val="italics"/>
    <w:basedOn w:val="DefaultParagraphFont"/>
    <w:rsid w:val="00FF0F63"/>
  </w:style>
  <w:style w:type="character" w:customStyle="1" w:styleId="m-3583723223135346788gmail-style13ptbold">
    <w:name w:val="m_-3583723223135346788gmail-style13ptbold"/>
    <w:basedOn w:val="DefaultParagraphFont"/>
    <w:rsid w:val="00FF0F63"/>
  </w:style>
  <w:style w:type="character" w:customStyle="1" w:styleId="m-3583723223135346788gmail-styleunderline">
    <w:name w:val="m_-3583723223135346788gmail-styleunderline"/>
    <w:basedOn w:val="DefaultParagraphFont"/>
    <w:rsid w:val="00FF0F63"/>
  </w:style>
  <w:style w:type="paragraph" w:customStyle="1" w:styleId="speakable">
    <w:name w:val="speakable"/>
    <w:basedOn w:val="Normal"/>
    <w:uiPriority w:val="99"/>
    <w:qFormat/>
    <w:rsid w:val="00FF0F63"/>
    <w:pPr>
      <w:spacing w:before="100" w:beforeAutospacing="1" w:after="100" w:afterAutospacing="1"/>
    </w:pPr>
  </w:style>
  <w:style w:type="character" w:customStyle="1" w:styleId="BoldUnderline2">
    <w:name w:val="Bold.Underline"/>
    <w:uiPriority w:val="1"/>
    <w:qFormat/>
    <w:rsid w:val="00FF0F63"/>
    <w:rPr>
      <w:b/>
      <w:u w:val="single"/>
    </w:rPr>
  </w:style>
  <w:style w:type="character" w:customStyle="1" w:styleId="UnresolvedMention3">
    <w:name w:val="Unresolved Mention3"/>
    <w:basedOn w:val="DefaultParagraphFont"/>
    <w:uiPriority w:val="99"/>
    <w:unhideWhenUsed/>
    <w:rsid w:val="00FF0F63"/>
    <w:rPr>
      <w:color w:val="808080"/>
      <w:shd w:val="clear" w:color="auto" w:fill="E6E6E6"/>
    </w:rPr>
  </w:style>
  <w:style w:type="paragraph" w:customStyle="1" w:styleId="useless">
    <w:name w:val="useless"/>
    <w:basedOn w:val="Normal"/>
    <w:uiPriority w:val="99"/>
    <w:qFormat/>
    <w:rsid w:val="00FF0F63"/>
    <w:rPr>
      <w:rFonts w:eastAsia="Times New Roman"/>
      <w:sz w:val="12"/>
    </w:rPr>
  </w:style>
  <w:style w:type="character" w:customStyle="1" w:styleId="tagCharCharCharChar">
    <w:name w:val="tag Char Char Char Char"/>
    <w:rsid w:val="00FF0F63"/>
    <w:rPr>
      <w:b/>
      <w:sz w:val="24"/>
      <w:szCs w:val="24"/>
      <w:lang w:val="en-US" w:eastAsia="en-US" w:bidi="ar-SA"/>
    </w:rPr>
  </w:style>
  <w:style w:type="character" w:customStyle="1" w:styleId="DebateUnderlined">
    <w:name w:val="Debate Underlined"/>
    <w:rsid w:val="00FF0F63"/>
    <w:rPr>
      <w:rFonts w:ascii="Helvetica" w:hAnsi="Helvetica"/>
      <w:sz w:val="20"/>
      <w:u w:val="single"/>
    </w:rPr>
  </w:style>
  <w:style w:type="character" w:styleId="PlaceholderText">
    <w:name w:val="Placeholder Text"/>
    <w:basedOn w:val="DefaultParagraphFont"/>
    <w:uiPriority w:val="99"/>
    <w:rsid w:val="00FF0F63"/>
    <w:rPr>
      <w:color w:val="808080"/>
    </w:rPr>
  </w:style>
  <w:style w:type="character" w:customStyle="1" w:styleId="byl">
    <w:name w:val="byl"/>
    <w:rsid w:val="00FF0F63"/>
  </w:style>
  <w:style w:type="paragraph" w:customStyle="1" w:styleId="css-xhhu0i">
    <w:name w:val="css-xhhu0i"/>
    <w:basedOn w:val="Normal"/>
    <w:rsid w:val="00FF0F63"/>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FF0F63"/>
  </w:style>
  <w:style w:type="character" w:customStyle="1" w:styleId="m-8878800405382358272gmail-styleunderline">
    <w:name w:val="m_-8878800405382358272gmail-styleunderline"/>
    <w:basedOn w:val="DefaultParagraphFont"/>
    <w:rsid w:val="00FF0F63"/>
  </w:style>
  <w:style w:type="character" w:customStyle="1" w:styleId="m-5498913268213319940gmail-styleunderline">
    <w:name w:val="m_-5498913268213319940gmail-styleunderline"/>
    <w:basedOn w:val="DefaultParagraphFont"/>
    <w:rsid w:val="00FF0F63"/>
  </w:style>
  <w:style w:type="character" w:customStyle="1" w:styleId="overlay">
    <w:name w:val="overlay"/>
    <w:basedOn w:val="DefaultParagraphFont"/>
    <w:rsid w:val="00FF0F63"/>
  </w:style>
  <w:style w:type="character" w:customStyle="1" w:styleId="TagCharCharCharChar0">
    <w:name w:val="Tag Char Char Char Char"/>
    <w:basedOn w:val="DefaultParagraphFont"/>
    <w:rsid w:val="00FF0F63"/>
    <w:rPr>
      <w:rFonts w:ascii="Calibri" w:hAnsi="Calibri" w:cs="Calibri"/>
      <w:b/>
      <w:sz w:val="24"/>
    </w:rPr>
  </w:style>
  <w:style w:type="paragraph" w:customStyle="1" w:styleId="g-body">
    <w:name w:val="g-body"/>
    <w:basedOn w:val="Normal"/>
    <w:uiPriority w:val="99"/>
    <w:qFormat/>
    <w:rsid w:val="00FF0F63"/>
    <w:pPr>
      <w:spacing w:before="100" w:beforeAutospacing="1" w:after="100" w:afterAutospacing="1"/>
    </w:pPr>
    <w:rPr>
      <w:rFonts w:eastAsia="Times New Roman"/>
      <w:sz w:val="24"/>
    </w:rPr>
  </w:style>
  <w:style w:type="paragraph" w:customStyle="1" w:styleId="g-pstyle0">
    <w:name w:val="g-pstyle0"/>
    <w:basedOn w:val="Normal"/>
    <w:uiPriority w:val="99"/>
    <w:qFormat/>
    <w:rsid w:val="00FF0F63"/>
    <w:pPr>
      <w:spacing w:before="100" w:beforeAutospacing="1" w:after="100" w:afterAutospacing="1"/>
    </w:pPr>
    <w:rPr>
      <w:rFonts w:eastAsia="Times New Roman"/>
      <w:sz w:val="24"/>
    </w:rPr>
  </w:style>
  <w:style w:type="paragraph" w:customStyle="1" w:styleId="g-pstyle1">
    <w:name w:val="g-pstyle1"/>
    <w:basedOn w:val="Normal"/>
    <w:uiPriority w:val="99"/>
    <w:qFormat/>
    <w:rsid w:val="00FF0F63"/>
    <w:pPr>
      <w:spacing w:before="100" w:beforeAutospacing="1" w:after="100" w:afterAutospacing="1"/>
    </w:pPr>
    <w:rPr>
      <w:rFonts w:eastAsia="Times New Roman"/>
      <w:sz w:val="24"/>
    </w:rPr>
  </w:style>
  <w:style w:type="paragraph" w:customStyle="1" w:styleId="g-asset-hed">
    <w:name w:val="g-asset-hed"/>
    <w:basedOn w:val="Normal"/>
    <w:uiPriority w:val="99"/>
    <w:qFormat/>
    <w:rsid w:val="00FF0F63"/>
    <w:pPr>
      <w:spacing w:before="100" w:beforeAutospacing="1" w:after="100" w:afterAutospacing="1"/>
    </w:pPr>
    <w:rPr>
      <w:rFonts w:eastAsia="Times New Roman"/>
      <w:sz w:val="24"/>
    </w:rPr>
  </w:style>
  <w:style w:type="paragraph" w:customStyle="1" w:styleId="js-tweet-text">
    <w:name w:val="js-tweet-text"/>
    <w:basedOn w:val="Normal"/>
    <w:uiPriority w:val="99"/>
    <w:qFormat/>
    <w:rsid w:val="00FF0F63"/>
    <w:pPr>
      <w:spacing w:before="100" w:beforeAutospacing="1" w:after="100" w:afterAutospacing="1"/>
    </w:pPr>
    <w:rPr>
      <w:rFonts w:ascii="Arial" w:hAnsi="Arial"/>
      <w:sz w:val="24"/>
    </w:rPr>
  </w:style>
  <w:style w:type="paragraph" w:customStyle="1" w:styleId="speech">
    <w:name w:val="speech"/>
    <w:basedOn w:val="Normal"/>
    <w:uiPriority w:val="99"/>
    <w:qFormat/>
    <w:rsid w:val="00FF0F63"/>
    <w:pPr>
      <w:spacing w:before="100" w:beforeAutospacing="1" w:after="100" w:afterAutospacing="1"/>
    </w:pPr>
    <w:rPr>
      <w:sz w:val="24"/>
    </w:rPr>
  </w:style>
  <w:style w:type="character" w:customStyle="1" w:styleId="adtext">
    <w:name w:val="adtext"/>
    <w:basedOn w:val="DefaultParagraphFont"/>
    <w:rsid w:val="00FF0F63"/>
  </w:style>
  <w:style w:type="character" w:customStyle="1" w:styleId="UL-Bold">
    <w:name w:val="UL-Bold"/>
    <w:basedOn w:val="DefaultParagraphFont"/>
    <w:rsid w:val="00FF0F63"/>
    <w:rPr>
      <w:u w:val="thick"/>
    </w:rPr>
  </w:style>
  <w:style w:type="character" w:customStyle="1" w:styleId="UL-None">
    <w:name w:val="UL-None"/>
    <w:basedOn w:val="DefaultParagraphFont"/>
    <w:rsid w:val="00FF0F63"/>
    <w:rPr>
      <w:strike w:val="0"/>
      <w:dstrike w:val="0"/>
      <w:u w:val="none"/>
      <w:effect w:val="none"/>
    </w:rPr>
  </w:style>
  <w:style w:type="character" w:customStyle="1" w:styleId="qu730rj69h">
    <w:name w:val="qu730rj69h"/>
    <w:basedOn w:val="DefaultParagraphFont"/>
    <w:rsid w:val="00FF0F63"/>
  </w:style>
  <w:style w:type="paragraph" w:customStyle="1" w:styleId="optext">
    <w:name w:val="optext"/>
    <w:basedOn w:val="Normal"/>
    <w:uiPriority w:val="99"/>
    <w:qFormat/>
    <w:rsid w:val="00FF0F63"/>
    <w:pPr>
      <w:spacing w:before="100" w:beforeAutospacing="1" w:after="100" w:afterAutospacing="1"/>
    </w:pPr>
    <w:rPr>
      <w:sz w:val="24"/>
    </w:rPr>
  </w:style>
  <w:style w:type="character" w:customStyle="1" w:styleId="lmy74qr12z">
    <w:name w:val="lmy74qr12z"/>
    <w:basedOn w:val="DefaultParagraphFont"/>
    <w:rsid w:val="00FF0F63"/>
  </w:style>
  <w:style w:type="character" w:customStyle="1" w:styleId="icr880">
    <w:name w:val="icr880"/>
    <w:basedOn w:val="DefaultParagraphFont"/>
    <w:rsid w:val="00FF0F63"/>
  </w:style>
  <w:style w:type="character" w:customStyle="1" w:styleId="hx23q54">
    <w:name w:val="hx23q54"/>
    <w:basedOn w:val="DefaultParagraphFont"/>
    <w:rsid w:val="00FF0F63"/>
  </w:style>
  <w:style w:type="character" w:customStyle="1" w:styleId="m-5348258726587825636gmail-style13ptbold">
    <w:name w:val="m_-5348258726587825636gmail-style13ptbold"/>
    <w:basedOn w:val="DefaultParagraphFont"/>
    <w:rsid w:val="00FF0F63"/>
  </w:style>
  <w:style w:type="character" w:customStyle="1" w:styleId="m-5348258726587825636gmail-styleunderline">
    <w:name w:val="m_-5348258726587825636gmail-styleunderline"/>
    <w:basedOn w:val="DefaultParagraphFont"/>
    <w:rsid w:val="00FF0F63"/>
  </w:style>
  <w:style w:type="character" w:customStyle="1" w:styleId="m4385445901877740177gmail-styleunderline">
    <w:name w:val="m_4385445901877740177gmail-styleunderline"/>
    <w:basedOn w:val="DefaultParagraphFont"/>
    <w:rsid w:val="00FF0F63"/>
  </w:style>
  <w:style w:type="character" w:customStyle="1" w:styleId="DDIUnderline">
    <w:name w:val="DDI Underline"/>
    <w:qFormat/>
    <w:rsid w:val="00FF0F63"/>
    <w:rPr>
      <w:rFonts w:ascii="Times New Roman" w:hAnsi="Times New Roman"/>
      <w:sz w:val="24"/>
      <w:u w:val="single"/>
    </w:rPr>
  </w:style>
  <w:style w:type="paragraph" w:customStyle="1" w:styleId="ALLCAPS">
    <w:name w:val="ALL CAPS"/>
    <w:basedOn w:val="Normal"/>
    <w:link w:val="ALLCAPSChar"/>
    <w:qFormat/>
    <w:rsid w:val="00FF0F63"/>
    <w:rPr>
      <w:rFonts w:eastAsia="Times New Roman"/>
      <w:b/>
      <w:caps/>
    </w:rPr>
  </w:style>
  <w:style w:type="character" w:customStyle="1" w:styleId="ALLCAPSChar">
    <w:name w:val="ALL CAPS Char"/>
    <w:basedOn w:val="DefaultParagraphFont"/>
    <w:link w:val="ALLCAPS"/>
    <w:rsid w:val="00FF0F63"/>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FF0F63"/>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FF0F63"/>
    <w:rPr>
      <w:rFonts w:ascii="Calibri" w:eastAsia="Times New Roman" w:hAnsi="Calibri"/>
      <w:b/>
    </w:rPr>
  </w:style>
  <w:style w:type="character" w:customStyle="1" w:styleId="Cites-AuthorDate">
    <w:name w:val="Cites-Author/Date"/>
    <w:rsid w:val="00FF0F63"/>
    <w:rPr>
      <w:rFonts w:ascii="Helvetica" w:hAnsi="Helvetica"/>
      <w:b/>
      <w:sz w:val="22"/>
      <w:szCs w:val="24"/>
      <w:u w:val="thick"/>
    </w:rPr>
  </w:style>
  <w:style w:type="paragraph" w:customStyle="1" w:styleId="CiteTag">
    <w:name w:val="Cite/Tag"/>
    <w:basedOn w:val="Normal"/>
    <w:uiPriority w:val="99"/>
    <w:qFormat/>
    <w:rsid w:val="00FF0F63"/>
    <w:rPr>
      <w:rFonts w:eastAsia="Cambria"/>
      <w:b/>
    </w:rPr>
  </w:style>
  <w:style w:type="character" w:customStyle="1" w:styleId="m489902567989944824gmail-style13ptbold">
    <w:name w:val="m_489902567989944824gmail-style13ptbold"/>
    <w:basedOn w:val="DefaultParagraphFont"/>
    <w:rsid w:val="00FF0F63"/>
  </w:style>
  <w:style w:type="character" w:customStyle="1" w:styleId="m489902567989944824gmail-styleunderline">
    <w:name w:val="m_489902567989944824gmail-styleunderline"/>
    <w:basedOn w:val="DefaultParagraphFont"/>
    <w:rsid w:val="00FF0F63"/>
  </w:style>
  <w:style w:type="character" w:customStyle="1" w:styleId="UnderlineCharChar3">
    <w:name w:val="Underline Char Char3"/>
    <w:rsid w:val="00FF0F63"/>
    <w:rPr>
      <w:szCs w:val="24"/>
      <w:u w:val="single"/>
      <w:lang w:val="en-US" w:eastAsia="en-US" w:bidi="ar-SA"/>
    </w:rPr>
  </w:style>
  <w:style w:type="character" w:customStyle="1" w:styleId="tl8wme">
    <w:name w:val="tl8wme"/>
    <w:basedOn w:val="DefaultParagraphFont"/>
    <w:rsid w:val="00FF0F63"/>
  </w:style>
  <w:style w:type="character" w:customStyle="1" w:styleId="Mention3">
    <w:name w:val="Mention3"/>
    <w:basedOn w:val="DefaultParagraphFont"/>
    <w:uiPriority w:val="99"/>
    <w:semiHidden/>
    <w:unhideWhenUsed/>
    <w:rsid w:val="00FF0F63"/>
    <w:rPr>
      <w:color w:val="2B579A"/>
      <w:shd w:val="clear" w:color="auto" w:fill="E6E6E6"/>
    </w:rPr>
  </w:style>
  <w:style w:type="character" w:customStyle="1" w:styleId="m-5251091010484660064gmail-style13ptbold">
    <w:name w:val="m_-5251091010484660064gmail-style13ptbold"/>
    <w:basedOn w:val="DefaultParagraphFont"/>
    <w:rsid w:val="00FF0F63"/>
  </w:style>
  <w:style w:type="character" w:customStyle="1" w:styleId="m-5251091010484660064gmail-styleunderline">
    <w:name w:val="m_-5251091010484660064gmail-styleunderline"/>
    <w:basedOn w:val="DefaultParagraphFont"/>
    <w:rsid w:val="00FF0F63"/>
  </w:style>
  <w:style w:type="character" w:customStyle="1" w:styleId="tablecaption">
    <w:name w:val="tablecaption"/>
    <w:basedOn w:val="DefaultParagraphFont"/>
    <w:rsid w:val="00FF0F63"/>
  </w:style>
  <w:style w:type="character" w:customStyle="1" w:styleId="StyleLatinHelvetica105ptBlack">
    <w:name w:val="Style (Latin) Helvetica 10.5 pt Black"/>
    <w:basedOn w:val="DefaultParagraphFont"/>
    <w:rsid w:val="00FF0F63"/>
    <w:rPr>
      <w:rFonts w:ascii="Times New Roman" w:hAnsi="Times New Roman"/>
      <w:color w:val="000000"/>
      <w:sz w:val="21"/>
    </w:rPr>
  </w:style>
  <w:style w:type="character" w:customStyle="1" w:styleId="Quotation">
    <w:name w:val="Quotation"/>
    <w:qFormat/>
    <w:rsid w:val="00FF0F63"/>
    <w:rPr>
      <w:rFonts w:ascii="Arial" w:hAnsi="Arial"/>
      <w:b/>
      <w:i/>
      <w:iCs/>
      <w:sz w:val="24"/>
      <w:u w:val="single"/>
    </w:rPr>
  </w:style>
  <w:style w:type="paragraph" w:customStyle="1" w:styleId="DateTime">
    <w:name w:val="DateTime"/>
    <w:basedOn w:val="Normal"/>
    <w:link w:val="DateTimeChar"/>
    <w:autoRedefine/>
    <w:uiPriority w:val="4"/>
    <w:qFormat/>
    <w:rsid w:val="00FF0F63"/>
  </w:style>
  <w:style w:type="character" w:customStyle="1" w:styleId="DateTimeChar">
    <w:name w:val="DateTime Char"/>
    <w:basedOn w:val="DefaultParagraphFont"/>
    <w:link w:val="DateTime"/>
    <w:uiPriority w:val="4"/>
    <w:rsid w:val="00FF0F63"/>
    <w:rPr>
      <w:rFonts w:ascii="Calibri" w:hAnsi="Calibri"/>
      <w:sz w:val="22"/>
    </w:rPr>
  </w:style>
  <w:style w:type="paragraph" w:customStyle="1" w:styleId="Lecture">
    <w:name w:val="Lecture"/>
    <w:next w:val="BodyText"/>
    <w:link w:val="LectureChar"/>
    <w:autoRedefine/>
    <w:uiPriority w:val="4"/>
    <w:qFormat/>
    <w:rsid w:val="00FF0F63"/>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FF0F63"/>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FF0F63"/>
  </w:style>
  <w:style w:type="character" w:customStyle="1" w:styleId="m-413333960618644972gmail-styleunderline">
    <w:name w:val="m_-413333960618644972gmail-styleunderline"/>
    <w:basedOn w:val="DefaultParagraphFont"/>
    <w:rsid w:val="00FF0F63"/>
  </w:style>
  <w:style w:type="character" w:customStyle="1" w:styleId="m8314098763611656848gmail-stylestylebold12pt">
    <w:name w:val="m_8314098763611656848gmail-stylestylebold12pt"/>
    <w:basedOn w:val="DefaultParagraphFont"/>
    <w:rsid w:val="00FF0F63"/>
  </w:style>
  <w:style w:type="character" w:customStyle="1" w:styleId="m8314098763611656848gmail-styleboldunderline">
    <w:name w:val="m_8314098763611656848gmail-styleboldunderline"/>
    <w:basedOn w:val="DefaultParagraphFont"/>
    <w:rsid w:val="00FF0F63"/>
  </w:style>
  <w:style w:type="paragraph" w:customStyle="1" w:styleId="Spacer">
    <w:name w:val="Spacer"/>
    <w:basedOn w:val="Heading1"/>
    <w:link w:val="SpacerChar"/>
    <w:autoRedefine/>
    <w:uiPriority w:val="4"/>
    <w:qFormat/>
    <w:rsid w:val="00FF0F63"/>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FF0F63"/>
    <w:rPr>
      <w:rFonts w:ascii="Georgia" w:eastAsiaTheme="majorEastAsia" w:hAnsi="Georgia" w:cstheme="majorBidi"/>
      <w:b/>
      <w:bCs/>
      <w:szCs w:val="32"/>
    </w:rPr>
  </w:style>
  <w:style w:type="paragraph" w:customStyle="1" w:styleId="msonormal0">
    <w:name w:val="msonormal"/>
    <w:basedOn w:val="Normal"/>
    <w:qFormat/>
    <w:rsid w:val="00FF0F63"/>
    <w:pPr>
      <w:spacing w:before="100" w:beforeAutospacing="1" w:after="100" w:afterAutospacing="1"/>
    </w:pPr>
    <w:rPr>
      <w:rFonts w:eastAsia="Times New Roman"/>
      <w:sz w:val="24"/>
    </w:rPr>
  </w:style>
  <w:style w:type="paragraph" w:customStyle="1" w:styleId="TxBr41p1">
    <w:name w:val="TxBr_41p1"/>
    <w:basedOn w:val="Normal"/>
    <w:qFormat/>
    <w:rsid w:val="00FF0F63"/>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FF0F63"/>
    <w:rPr>
      <w:rFonts w:ascii="Georgia" w:eastAsia="Times New Roman" w:hAnsi="Georgia" w:cs="Arial" w:hint="default"/>
      <w:b/>
      <w:bCs/>
      <w:kern w:val="32"/>
      <w:sz w:val="28"/>
      <w:szCs w:val="32"/>
    </w:rPr>
  </w:style>
  <w:style w:type="character" w:customStyle="1" w:styleId="CiteReal0">
    <w:name w:val="CiteReal"/>
    <w:uiPriority w:val="1"/>
    <w:qFormat/>
    <w:rsid w:val="00FF0F63"/>
    <w:rPr>
      <w:rFonts w:ascii="Arial" w:hAnsi="Arial"/>
      <w:b/>
      <w:sz w:val="24"/>
      <w:u w:val="single"/>
    </w:rPr>
  </w:style>
  <w:style w:type="character" w:customStyle="1" w:styleId="dropcap1">
    <w:name w:val="dropcap1"/>
    <w:rsid w:val="00FF0F63"/>
  </w:style>
  <w:style w:type="paragraph" w:customStyle="1" w:styleId="Style42">
    <w:name w:val="Style42"/>
    <w:basedOn w:val="Normal"/>
    <w:uiPriority w:val="99"/>
    <w:rsid w:val="00FF0F63"/>
    <w:pPr>
      <w:spacing w:line="202" w:lineRule="exact"/>
      <w:jc w:val="both"/>
    </w:pPr>
    <w:rPr>
      <w:rFonts w:ascii="Palatino Linotype" w:hAnsi="Palatino Linotype" w:cs="Palatino Linotype"/>
    </w:rPr>
  </w:style>
  <w:style w:type="character" w:customStyle="1" w:styleId="FontStyle72">
    <w:name w:val="Font Style72"/>
    <w:uiPriority w:val="99"/>
    <w:rsid w:val="00FF0F63"/>
    <w:rPr>
      <w:rFonts w:ascii="Cambria" w:hAnsi="Cambria" w:cs="Cambria" w:hint="default"/>
      <w:sz w:val="16"/>
      <w:szCs w:val="16"/>
    </w:rPr>
  </w:style>
  <w:style w:type="character" w:customStyle="1" w:styleId="FontStyle73">
    <w:name w:val="Font Style73"/>
    <w:uiPriority w:val="99"/>
    <w:rsid w:val="00FF0F63"/>
    <w:rPr>
      <w:rFonts w:ascii="Cambria" w:hAnsi="Cambria" w:cs="Cambria" w:hint="default"/>
      <w:i/>
      <w:iCs/>
      <w:sz w:val="16"/>
      <w:szCs w:val="16"/>
    </w:rPr>
  </w:style>
  <w:style w:type="character" w:customStyle="1" w:styleId="UnderlinestyleChar20">
    <w:name w:val="Underline style Char2"/>
    <w:rsid w:val="00FF0F63"/>
    <w:rPr>
      <w:sz w:val="22"/>
      <w:szCs w:val="24"/>
      <w:u w:val="single"/>
      <w:lang w:val="en-US" w:eastAsia="en-US" w:bidi="ar-SA"/>
    </w:rPr>
  </w:style>
  <w:style w:type="character" w:customStyle="1" w:styleId="FontStyle49">
    <w:name w:val="Font Style49"/>
    <w:uiPriority w:val="99"/>
    <w:rsid w:val="00FF0F63"/>
    <w:rPr>
      <w:rFonts w:ascii="Cambria" w:hAnsi="Cambria" w:cs="Cambria"/>
      <w:sz w:val="20"/>
      <w:szCs w:val="20"/>
    </w:rPr>
  </w:style>
  <w:style w:type="character" w:customStyle="1" w:styleId="FontStyle50">
    <w:name w:val="Font Style50"/>
    <w:uiPriority w:val="99"/>
    <w:rsid w:val="00FF0F6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FF0F6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FF0F63"/>
    <w:rPr>
      <w:rFonts w:ascii="Cambria" w:eastAsia="Cambria" w:hAnsi="Cambria" w:cs="Cambria"/>
      <w:spacing w:val="-3"/>
      <w:sz w:val="22"/>
      <w:szCs w:val="20"/>
    </w:rPr>
  </w:style>
  <w:style w:type="character" w:customStyle="1" w:styleId="kn">
    <w:name w:val="kn"/>
    <w:basedOn w:val="DefaultParagraphFont"/>
    <w:rsid w:val="00FF0F63"/>
  </w:style>
  <w:style w:type="character" w:customStyle="1" w:styleId="StyleStyleUnderlineUnderlineStyleBoldUnderlineIntenseEmphas">
    <w:name w:val="Style Style UnderlineUnderlineStyle Bold UnderlineIntense Emphas..."/>
    <w:basedOn w:val="DefaultParagraphFont"/>
    <w:rsid w:val="00FF0F63"/>
    <w:rPr>
      <w:b/>
      <w:bCs/>
      <w:sz w:val="26"/>
      <w:u w:val="single"/>
    </w:rPr>
  </w:style>
  <w:style w:type="character" w:customStyle="1" w:styleId="articoloinside">
    <w:name w:val="articolo_inside"/>
    <w:rsid w:val="00FF0F63"/>
  </w:style>
  <w:style w:type="paragraph" w:customStyle="1" w:styleId="pagetools">
    <w:name w:val="pagetools"/>
    <w:basedOn w:val="Normal"/>
    <w:rsid w:val="00FF0F63"/>
    <w:pPr>
      <w:spacing w:before="100" w:beforeAutospacing="1" w:after="100" w:afterAutospacing="1"/>
    </w:pPr>
    <w:rPr>
      <w:rFonts w:ascii="Cambria" w:eastAsia="Cambria" w:hAnsi="Cambria"/>
      <w:sz w:val="24"/>
    </w:rPr>
  </w:style>
  <w:style w:type="character" w:customStyle="1" w:styleId="job">
    <w:name w:val="job"/>
    <w:basedOn w:val="DefaultParagraphFont"/>
    <w:rsid w:val="00FF0F63"/>
  </w:style>
  <w:style w:type="character" w:customStyle="1" w:styleId="publisher">
    <w:name w:val="publisher"/>
    <w:basedOn w:val="DefaultParagraphFont"/>
    <w:rsid w:val="00FF0F63"/>
  </w:style>
  <w:style w:type="character" w:customStyle="1" w:styleId="pubyear">
    <w:name w:val="pubyear"/>
    <w:basedOn w:val="DefaultParagraphFont"/>
    <w:rsid w:val="00FF0F63"/>
  </w:style>
  <w:style w:type="character" w:customStyle="1" w:styleId="pubcity">
    <w:name w:val="pubcity"/>
    <w:basedOn w:val="DefaultParagraphFont"/>
    <w:rsid w:val="00FF0F63"/>
  </w:style>
  <w:style w:type="paragraph" w:customStyle="1" w:styleId="C-Text">
    <w:name w:val="C-Text"/>
    <w:basedOn w:val="Normal"/>
    <w:rsid w:val="00FF0F63"/>
    <w:pPr>
      <w:tabs>
        <w:tab w:val="num" w:pos="720"/>
      </w:tabs>
      <w:ind w:left="720" w:hanging="360"/>
    </w:pPr>
    <w:rPr>
      <w:rFonts w:ascii="Book Antiqua" w:hAnsi="Book Antiqua"/>
      <w:sz w:val="24"/>
    </w:rPr>
  </w:style>
  <w:style w:type="character" w:customStyle="1" w:styleId="ecdate">
    <w:name w:val="ec_date"/>
    <w:basedOn w:val="DefaultParagraphFont"/>
    <w:rsid w:val="00FF0F63"/>
    <w:rPr>
      <w:rFonts w:ascii="Symbol" w:hAnsi="Symbol" w:hint="default"/>
      <w:sz w:val="20"/>
      <w:szCs w:val="20"/>
      <w:shd w:val="clear" w:color="auto" w:fill="FFFFFF"/>
    </w:rPr>
  </w:style>
  <w:style w:type="paragraph" w:customStyle="1" w:styleId="ecmsonormal">
    <w:name w:val="ec_msonormal"/>
    <w:basedOn w:val="Normal"/>
    <w:rsid w:val="00FF0F63"/>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FF0F63"/>
  </w:style>
  <w:style w:type="character" w:customStyle="1" w:styleId="articleheadline">
    <w:name w:val="articleheadline"/>
    <w:basedOn w:val="DefaultParagraphFont"/>
    <w:rsid w:val="00FF0F63"/>
  </w:style>
  <w:style w:type="paragraph" w:customStyle="1" w:styleId="u-intro">
    <w:name w:val="u-intro"/>
    <w:basedOn w:val="Normal"/>
    <w:rsid w:val="00FF0F63"/>
    <w:pPr>
      <w:spacing w:before="100" w:beforeAutospacing="1" w:after="100" w:afterAutospacing="1"/>
    </w:pPr>
    <w:rPr>
      <w:rFonts w:ascii="Georgia" w:hAnsi="Georgia"/>
      <w:sz w:val="24"/>
    </w:rPr>
  </w:style>
  <w:style w:type="character" w:customStyle="1" w:styleId="u-byline">
    <w:name w:val="u-byline"/>
    <w:basedOn w:val="DefaultParagraphFont"/>
    <w:rsid w:val="00FF0F63"/>
  </w:style>
  <w:style w:type="character" w:customStyle="1" w:styleId="articlebya">
    <w:name w:val="articleby_a"/>
    <w:basedOn w:val="DefaultParagraphFont"/>
    <w:rsid w:val="00FF0F63"/>
  </w:style>
  <w:style w:type="character" w:customStyle="1" w:styleId="popupwinby">
    <w:name w:val="popupwinby"/>
    <w:basedOn w:val="DefaultParagraphFont"/>
    <w:rsid w:val="00FF0F63"/>
  </w:style>
  <w:style w:type="character" w:customStyle="1" w:styleId="storyheader">
    <w:name w:val="storyheader"/>
    <w:basedOn w:val="DefaultParagraphFont"/>
    <w:rsid w:val="00FF0F63"/>
  </w:style>
  <w:style w:type="character" w:customStyle="1" w:styleId="marron">
    <w:name w:val="marron"/>
    <w:basedOn w:val="DefaultParagraphFont"/>
    <w:rsid w:val="00FF0F63"/>
  </w:style>
  <w:style w:type="paragraph" w:customStyle="1" w:styleId="StyleNormalWeb10pt">
    <w:name w:val="Style Normal (Web) + 10 pt"/>
    <w:basedOn w:val="NormalWeb"/>
    <w:next w:val="Normal"/>
    <w:rsid w:val="00FF0F63"/>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FF0F63"/>
    <w:rPr>
      <w:szCs w:val="24"/>
      <w:lang w:val="en-US" w:eastAsia="en-US" w:bidi="ar-SA"/>
    </w:rPr>
  </w:style>
  <w:style w:type="paragraph" w:customStyle="1" w:styleId="TagCiteShells">
    <w:name w:val="Tag/Cite/Shells"/>
    <w:basedOn w:val="Normal"/>
    <w:rsid w:val="00FF0F63"/>
    <w:rPr>
      <w:rFonts w:ascii="Georgia" w:hAnsi="Georgia"/>
      <w:b/>
    </w:rPr>
  </w:style>
  <w:style w:type="paragraph" w:customStyle="1" w:styleId="DefinitionTerm">
    <w:name w:val="Definition Term"/>
    <w:basedOn w:val="Normal"/>
    <w:next w:val="Normal"/>
    <w:rsid w:val="00FF0F63"/>
    <w:rPr>
      <w:rFonts w:ascii="Georgia" w:hAnsi="Georgia"/>
      <w:snapToGrid w:val="0"/>
      <w:sz w:val="24"/>
    </w:rPr>
  </w:style>
  <w:style w:type="character" w:customStyle="1" w:styleId="Style3CharChar">
    <w:name w:val="Style3 Char Char"/>
    <w:basedOn w:val="DefaultParagraphFont"/>
    <w:rsid w:val="00FF0F6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FF0F63"/>
    <w:pPr>
      <w:spacing w:after="60"/>
    </w:pPr>
    <w:rPr>
      <w:rFonts w:ascii="Georgia" w:eastAsia="Segoe UI" w:hAnsi="Georgia" w:cs="Cambria"/>
      <w:caps/>
      <w:sz w:val="20"/>
      <w:lang w:eastAsia="zh-CN"/>
    </w:rPr>
  </w:style>
  <w:style w:type="character" w:customStyle="1" w:styleId="NormalChar0">
    <w:name w:val="Normal Char"/>
    <w:basedOn w:val="DefaultParagraphFont"/>
    <w:rsid w:val="00FF0F63"/>
    <w:rPr>
      <w:lang w:eastAsia="en-US"/>
    </w:rPr>
  </w:style>
  <w:style w:type="character" w:customStyle="1" w:styleId="BoldUnderlineChar2">
    <w:name w:val="Bold + Underline Char"/>
    <w:basedOn w:val="DefaultParagraphFont"/>
    <w:rsid w:val="00FF0F63"/>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FF0F63"/>
  </w:style>
  <w:style w:type="character" w:customStyle="1" w:styleId="CharacterStyle7">
    <w:name w:val="Character Style 7"/>
    <w:rsid w:val="00FF0F63"/>
    <w:rPr>
      <w:rFonts w:ascii="Trebuchet MS" w:hAnsi="Trebuchet MS" w:cs="Trebuchet MS"/>
      <w:sz w:val="20"/>
      <w:szCs w:val="20"/>
      <w:u w:val="single"/>
    </w:rPr>
  </w:style>
  <w:style w:type="character" w:customStyle="1" w:styleId="StyleStyle4Char">
    <w:name w:val="Style Style4 + Char"/>
    <w:basedOn w:val="DefaultParagraphFont"/>
    <w:rsid w:val="00FF0F6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FF0F6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FF0F63"/>
    <w:rPr>
      <w:rFonts w:ascii="Symbol" w:hAnsi="Symbol"/>
      <w:sz w:val="21"/>
      <w:szCs w:val="21"/>
      <w:u w:val="thick"/>
    </w:rPr>
  </w:style>
  <w:style w:type="paragraph" w:customStyle="1" w:styleId="Cite8">
    <w:name w:val="Cite8"/>
    <w:basedOn w:val="Normal"/>
    <w:autoRedefine/>
    <w:qFormat/>
    <w:rsid w:val="00FF0F63"/>
    <w:rPr>
      <w:rFonts w:ascii="Trebuchet MS" w:eastAsia="Verdana" w:hAnsi="Trebuchet MS" w:cs="Cambria"/>
      <w:sz w:val="16"/>
    </w:rPr>
  </w:style>
  <w:style w:type="paragraph" w:customStyle="1" w:styleId="8font">
    <w:name w:val="8font"/>
    <w:basedOn w:val="Normal"/>
    <w:next w:val="Normal"/>
    <w:autoRedefine/>
    <w:qFormat/>
    <w:rsid w:val="00FF0F63"/>
    <w:rPr>
      <w:rFonts w:ascii="Georgia" w:eastAsia="Cambria Math" w:hAnsi="Georgia" w:cs="Cambria"/>
      <w:sz w:val="16"/>
      <w:szCs w:val="16"/>
    </w:rPr>
  </w:style>
  <w:style w:type="paragraph" w:customStyle="1" w:styleId="BoldUnderlineChar20">
    <w:name w:val="BoldUnderline Char2"/>
    <w:link w:val="BoldUnderlineChar2Char"/>
    <w:rsid w:val="00FF0F63"/>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FF0F63"/>
    <w:rPr>
      <w:rFonts w:ascii="Times New Roman" w:eastAsia="Times New Roman" w:hAnsi="Times New Roman" w:cs="Times New Roman"/>
      <w:b/>
      <w:sz w:val="20"/>
      <w:u w:val="single"/>
    </w:rPr>
  </w:style>
  <w:style w:type="character" w:customStyle="1" w:styleId="UnderlineCharChar4">
    <w:name w:val="Underline Char Char4"/>
    <w:rsid w:val="00FF0F63"/>
    <w:rPr>
      <w:szCs w:val="24"/>
      <w:u w:val="single"/>
      <w:lang w:val="en-US" w:eastAsia="en-US" w:bidi="ar-SA"/>
    </w:rPr>
  </w:style>
  <w:style w:type="character" w:customStyle="1" w:styleId="BoldUnderlineCharChar3">
    <w:name w:val="BoldUnderline Char Char3"/>
    <w:rsid w:val="00FF0F63"/>
    <w:rPr>
      <w:b/>
      <w:szCs w:val="24"/>
      <w:u w:val="single"/>
      <w:lang w:val="en-US" w:eastAsia="en-US" w:bidi="ar-SA"/>
    </w:rPr>
  </w:style>
  <w:style w:type="character" w:customStyle="1" w:styleId="BoldUnderlineCharChar2">
    <w:name w:val="BoldUnderline Char Char2"/>
    <w:rsid w:val="00FF0F63"/>
    <w:rPr>
      <w:b/>
      <w:szCs w:val="24"/>
      <w:u w:val="single"/>
      <w:lang w:val="en-US" w:eastAsia="en-US" w:bidi="ar-SA"/>
    </w:rPr>
  </w:style>
  <w:style w:type="paragraph" w:customStyle="1" w:styleId="UnderlineCard0">
    <w:name w:val="UnderlineCard"/>
    <w:basedOn w:val="Heading3"/>
    <w:link w:val="UnderlineCardChar0"/>
    <w:qFormat/>
    <w:rsid w:val="00FF0F63"/>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FF0F63"/>
    <w:rPr>
      <w:rFonts w:ascii="Georgia" w:eastAsia="Calibri" w:hAnsi="Georgia" w:cs="Times New Roman"/>
      <w:sz w:val="20"/>
      <w:szCs w:val="20"/>
      <w:u w:val="single"/>
      <w:lang w:val="x-none" w:eastAsia="x-none"/>
    </w:rPr>
  </w:style>
  <w:style w:type="character" w:customStyle="1" w:styleId="5Notunderlined">
    <w:name w:val="5 Not underlined"/>
    <w:rsid w:val="00FF0F63"/>
    <w:rPr>
      <w:rFonts w:ascii="Times New Roman" w:hAnsi="Times New Roman"/>
      <w:sz w:val="16"/>
    </w:rPr>
  </w:style>
  <w:style w:type="character" w:customStyle="1" w:styleId="volume-issue">
    <w:name w:val="volume-issue"/>
    <w:rsid w:val="00FF0F63"/>
    <w:rPr>
      <w:rFonts w:cs="Times New Roman"/>
    </w:rPr>
  </w:style>
  <w:style w:type="character" w:customStyle="1" w:styleId="storytext">
    <w:name w:val="storytext"/>
    <w:basedOn w:val="DefaultParagraphFont"/>
    <w:rsid w:val="00FF0F63"/>
  </w:style>
  <w:style w:type="character" w:customStyle="1" w:styleId="boldness1">
    <w:name w:val="boldness1"/>
    <w:rsid w:val="00FF0F63"/>
  </w:style>
  <w:style w:type="paragraph" w:customStyle="1" w:styleId="Cardd">
    <w:name w:val="Cardd"/>
    <w:basedOn w:val="Normal"/>
    <w:uiPriority w:val="4"/>
    <w:qFormat/>
    <w:rsid w:val="00FF0F63"/>
    <w:pPr>
      <w:ind w:left="288" w:right="288"/>
    </w:pPr>
    <w:rPr>
      <w:rFonts w:ascii="Georgia" w:hAnsi="Georgia"/>
    </w:rPr>
  </w:style>
  <w:style w:type="paragraph" w:customStyle="1" w:styleId="document0">
    <w:name w:val="document"/>
    <w:basedOn w:val="Normal"/>
    <w:qFormat/>
    <w:rsid w:val="00FF0F63"/>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FF0F63"/>
  </w:style>
  <w:style w:type="character" w:customStyle="1" w:styleId="aa">
    <w:name w:val="_"/>
    <w:basedOn w:val="DefaultParagraphFont"/>
    <w:rsid w:val="00FF0F63"/>
  </w:style>
  <w:style w:type="paragraph" w:customStyle="1" w:styleId="Shrink6">
    <w:name w:val="Shrink 6"/>
    <w:basedOn w:val="Normal"/>
    <w:qFormat/>
    <w:rsid w:val="00FF0F63"/>
    <w:rPr>
      <w:rFonts w:ascii="Georgia" w:eastAsia="Calibri" w:hAnsi="Georgia"/>
      <w:sz w:val="12"/>
    </w:rPr>
  </w:style>
  <w:style w:type="character" w:customStyle="1" w:styleId="messagecontent">
    <w:name w:val="message_content"/>
    <w:rsid w:val="00FF0F63"/>
  </w:style>
  <w:style w:type="paragraph" w:customStyle="1" w:styleId="BriefTitleWorks">
    <w:name w:val="Brief Title Works"/>
    <w:basedOn w:val="Heading1"/>
    <w:link w:val="BriefTitleWorksChar"/>
    <w:rsid w:val="00FF0F63"/>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FF0F63"/>
    <w:rPr>
      <w:rFonts w:ascii="Georgia" w:eastAsia="Times New Roman" w:hAnsi="Georgia" w:cs="Arial"/>
      <w:b/>
      <w:bCs/>
      <w:kern w:val="32"/>
      <w:szCs w:val="32"/>
      <w:u w:val="single"/>
    </w:rPr>
  </w:style>
  <w:style w:type="character" w:customStyle="1" w:styleId="twelptblackblack1">
    <w:name w:val="twelptblackblack1"/>
    <w:basedOn w:val="DefaultParagraphFont"/>
    <w:rsid w:val="00FF0F63"/>
    <w:rPr>
      <w:rFonts w:ascii="Verdana" w:hAnsi="Verdana" w:hint="default"/>
      <w:color w:val="000000"/>
      <w:sz w:val="16"/>
      <w:szCs w:val="16"/>
    </w:rPr>
  </w:style>
  <w:style w:type="character" w:customStyle="1" w:styleId="Heading3CharCharCharChar1">
    <w:name w:val="Heading 3 Char Char Char Char1"/>
    <w:rsid w:val="00FF0F63"/>
    <w:rPr>
      <w:rFonts w:cs="Arial"/>
      <w:bCs/>
      <w:szCs w:val="26"/>
      <w:u w:val="single"/>
      <w:lang w:val="en-US" w:eastAsia="en-US" w:bidi="ar-SA"/>
    </w:rPr>
  </w:style>
  <w:style w:type="paragraph" w:customStyle="1" w:styleId="conintrotext">
    <w:name w:val="conintrotext"/>
    <w:basedOn w:val="Normal"/>
    <w:uiPriority w:val="99"/>
    <w:rsid w:val="00FF0F63"/>
    <w:pPr>
      <w:spacing w:before="100" w:beforeAutospacing="1" w:after="100" w:afterAutospacing="1"/>
    </w:pPr>
    <w:rPr>
      <w:rFonts w:ascii="Georgia" w:eastAsia="Times New Roman" w:hAnsi="Georgia"/>
      <w:sz w:val="24"/>
    </w:rPr>
  </w:style>
  <w:style w:type="character" w:customStyle="1" w:styleId="comment-body">
    <w:name w:val="comment-body"/>
    <w:rsid w:val="00FF0F63"/>
  </w:style>
  <w:style w:type="character" w:customStyle="1" w:styleId="UnderlineCharCharChar1">
    <w:name w:val="Underline Char Char Char1"/>
    <w:rsid w:val="00FF0F6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F0F6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FF0F63"/>
    <w:rPr>
      <w:rFonts w:asciiTheme="minorHAnsi" w:eastAsia="MS Mincho" w:hAnsiTheme="minorHAnsi"/>
      <w:b/>
      <w:sz w:val="24"/>
      <w:u w:val="single"/>
    </w:rPr>
  </w:style>
  <w:style w:type="character" w:customStyle="1" w:styleId="mw-headline">
    <w:name w:val="mw-headline"/>
    <w:rsid w:val="00FF0F63"/>
  </w:style>
  <w:style w:type="character" w:customStyle="1" w:styleId="flagicon">
    <w:name w:val="flagicon"/>
    <w:rsid w:val="00FF0F63"/>
  </w:style>
  <w:style w:type="paragraph" w:customStyle="1" w:styleId="assert">
    <w:name w:val="assert"/>
    <w:basedOn w:val="Normal"/>
    <w:uiPriority w:val="99"/>
    <w:rsid w:val="00FF0F63"/>
    <w:pPr>
      <w:spacing w:before="100" w:beforeAutospacing="1" w:after="100" w:afterAutospacing="1"/>
    </w:pPr>
    <w:rPr>
      <w:rFonts w:ascii="Georgia" w:eastAsia="Times New Roman" w:hAnsi="Georgia"/>
      <w:sz w:val="24"/>
    </w:rPr>
  </w:style>
  <w:style w:type="character" w:customStyle="1" w:styleId="apturelink">
    <w:name w:val="apturelink"/>
    <w:rsid w:val="00FF0F63"/>
  </w:style>
  <w:style w:type="character" w:customStyle="1" w:styleId="apturelinkicon">
    <w:name w:val="apturelinkicon"/>
    <w:rsid w:val="00FF0F63"/>
  </w:style>
  <w:style w:type="paragraph" w:customStyle="1" w:styleId="Default1">
    <w:name w:val="Default1"/>
    <w:basedOn w:val="Default"/>
    <w:next w:val="Default"/>
    <w:uiPriority w:val="99"/>
    <w:rsid w:val="00FF0F63"/>
    <w:rPr>
      <w:color w:val="auto"/>
    </w:rPr>
  </w:style>
  <w:style w:type="paragraph" w:customStyle="1" w:styleId="center">
    <w:name w:val="center"/>
    <w:basedOn w:val="Normal"/>
    <w:uiPriority w:val="99"/>
    <w:rsid w:val="00FF0F63"/>
    <w:pPr>
      <w:spacing w:before="100" w:beforeAutospacing="1" w:after="100" w:afterAutospacing="1"/>
    </w:pPr>
    <w:rPr>
      <w:rFonts w:ascii="Georgia" w:eastAsia="Times New Roman" w:hAnsi="Georgia"/>
      <w:sz w:val="24"/>
    </w:rPr>
  </w:style>
  <w:style w:type="character" w:customStyle="1" w:styleId="LittleChar">
    <w:name w:val="Little Char"/>
    <w:link w:val="Little"/>
    <w:rsid w:val="00FF0F63"/>
    <w:rPr>
      <w:rFonts w:ascii="Calibri" w:eastAsia="Times New Roman" w:hAnsi="Calibri"/>
      <w:sz w:val="16"/>
    </w:rPr>
  </w:style>
  <w:style w:type="character" w:customStyle="1" w:styleId="UnderlineChar1Char">
    <w:name w:val="Underline Char1 Char"/>
    <w:rsid w:val="00FF0F6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F0F6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FF0F63"/>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F0F6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FF0F63"/>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F0F6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FF0F63"/>
    <w:rPr>
      <w:rFonts w:asciiTheme="minorHAnsi" w:eastAsia="MS Mincho" w:hAnsiTheme="minorHAnsi"/>
      <w:b/>
      <w:sz w:val="24"/>
      <w:u w:val="single"/>
    </w:rPr>
  </w:style>
  <w:style w:type="paragraph" w:customStyle="1" w:styleId="CardBody">
    <w:name w:val="Card Body"/>
    <w:basedOn w:val="Normal"/>
    <w:link w:val="CardBodyChar"/>
    <w:qFormat/>
    <w:rsid w:val="00FF0F63"/>
    <w:rPr>
      <w:rFonts w:ascii="Georgia" w:eastAsia="Times New Roman" w:hAnsi="Georgia"/>
      <w:sz w:val="16"/>
    </w:rPr>
  </w:style>
  <w:style w:type="character" w:customStyle="1" w:styleId="CardBodyChar">
    <w:name w:val="Card Body Char"/>
    <w:link w:val="CardBody"/>
    <w:rsid w:val="00FF0F63"/>
    <w:rPr>
      <w:rFonts w:ascii="Georgia" w:eastAsia="Times New Roman" w:hAnsi="Georgia"/>
      <w:sz w:val="16"/>
    </w:rPr>
  </w:style>
  <w:style w:type="character" w:customStyle="1" w:styleId="ptitleinside">
    <w:name w:val="p_title_inside"/>
    <w:rsid w:val="00FF0F63"/>
  </w:style>
  <w:style w:type="paragraph" w:customStyle="1" w:styleId="StyleBoldandUnderlineChar11ptBorderSinglesolidline">
    <w:name w:val="Style Bold and Underline Char + 11 pt Border: : (Single solid line..."/>
    <w:link w:val="StyleBoldandUnderlineChar11ptBorderSinglesolidlineChar"/>
    <w:qFormat/>
    <w:rsid w:val="00FF0F63"/>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F0F63"/>
    <w:rPr>
      <w:rFonts w:eastAsia="Times New Roman"/>
      <w:b/>
      <w:bCs/>
      <w:sz w:val="22"/>
      <w:szCs w:val="20"/>
      <w:u w:val="single"/>
      <w:bdr w:val="single" w:sz="4" w:space="0" w:color="auto"/>
    </w:rPr>
  </w:style>
  <w:style w:type="paragraph" w:customStyle="1" w:styleId="Indentation">
    <w:name w:val="Indentation"/>
    <w:basedOn w:val="Normal"/>
    <w:uiPriority w:val="99"/>
    <w:rsid w:val="00FF0F63"/>
    <w:pPr>
      <w:ind w:left="288" w:right="288"/>
    </w:pPr>
    <w:rPr>
      <w:rFonts w:ascii="Georgia" w:hAnsi="Georgia"/>
    </w:rPr>
  </w:style>
  <w:style w:type="character" w:customStyle="1" w:styleId="StyleUnderlineCharChar9ptBold">
    <w:name w:val="Style Underline Char Char + 9 pt Bold"/>
    <w:rsid w:val="00FF0F6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FF0F63"/>
    <w:rPr>
      <w:rFonts w:ascii="Georgia" w:eastAsia="Times New Roman" w:hAnsi="Georgia"/>
      <w:u w:val="single"/>
    </w:rPr>
  </w:style>
  <w:style w:type="character" w:customStyle="1" w:styleId="StyleStyle4ArialNarrow9ptChar">
    <w:name w:val="Style Style4 + Arial Narrow 9 pt Char"/>
    <w:link w:val="StyleStyle4ArialNarrow9pt"/>
    <w:rsid w:val="00FF0F63"/>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FF0F63"/>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FF0F63"/>
    <w:rPr>
      <w:rFonts w:ascii="Georgia" w:eastAsia="Times New Roman" w:hAnsi="Georgia"/>
      <w:b/>
      <w:bCs/>
      <w:sz w:val="22"/>
      <w:u w:val="single"/>
    </w:rPr>
  </w:style>
  <w:style w:type="character" w:customStyle="1" w:styleId="StyleBoldandUnderlineCharChar29pt">
    <w:name w:val="Style Bold and Underline Char Char2 + 9 pt"/>
    <w:rsid w:val="00FF0F63"/>
    <w:rPr>
      <w:rFonts w:ascii="Times New Roman" w:hAnsi="Times New Roman"/>
      <w:b/>
      <w:bCs/>
      <w:noProof w:val="0"/>
      <w:sz w:val="20"/>
      <w:u w:val="single"/>
    </w:rPr>
  </w:style>
  <w:style w:type="character" w:customStyle="1" w:styleId="StyleUnderlineCharChar19pt">
    <w:name w:val="Style Underline Char Char1 + 9 pt"/>
    <w:rsid w:val="00FF0F6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F0F6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F0F63"/>
    <w:rPr>
      <w:rFonts w:ascii="Georgia" w:eastAsia="Times New Roman" w:hAnsi="Georgia"/>
      <w:b/>
      <w:smallCaps/>
      <w:sz w:val="24"/>
      <w:szCs w:val="24"/>
      <w:u w:val="single"/>
    </w:rPr>
  </w:style>
  <w:style w:type="character" w:customStyle="1" w:styleId="CardTextCharChar">
    <w:name w:val="Card Text Char Char"/>
    <w:rsid w:val="00FF0F63"/>
    <w:rPr>
      <w:rFonts w:ascii="Times New Roman" w:eastAsia="Times New Roman" w:hAnsi="Times New Roman" w:cs="Times New Roman"/>
      <w:sz w:val="20"/>
      <w:szCs w:val="20"/>
    </w:rPr>
  </w:style>
  <w:style w:type="character" w:customStyle="1" w:styleId="Underline-Highlighted-WFU">
    <w:name w:val="Underline-Highlighted-WFU"/>
    <w:uiPriority w:val="1"/>
    <w:qFormat/>
    <w:rsid w:val="00FF0F6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FF0F63"/>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FF0F63"/>
    <w:rPr>
      <w:rFonts w:ascii="Times New Roman" w:hAnsi="Times New Roman"/>
      <w:sz w:val="24"/>
      <w:u w:val="single"/>
      <w:bdr w:val="none" w:sz="0" w:space="0" w:color="auto"/>
      <w:shd w:val="clear" w:color="auto" w:fill="auto"/>
    </w:rPr>
  </w:style>
  <w:style w:type="character" w:customStyle="1" w:styleId="FifthChar">
    <w:name w:val="Fifth Char"/>
    <w:link w:val="Fifth"/>
    <w:rsid w:val="00FF0F63"/>
    <w:rPr>
      <w:rFonts w:ascii="Arial" w:eastAsia="Calibri" w:hAnsi="Arial"/>
      <w:sz w:val="22"/>
    </w:rPr>
  </w:style>
  <w:style w:type="paragraph" w:customStyle="1" w:styleId="Third">
    <w:name w:val="Third"/>
    <w:basedOn w:val="Normal"/>
    <w:link w:val="ThirdChar"/>
    <w:rsid w:val="00FF0F63"/>
    <w:rPr>
      <w:rFonts w:ascii="Georgia" w:eastAsia="Times New Roman" w:hAnsi="Georgia"/>
      <w:b/>
      <w:u w:val="single"/>
      <w:lang w:val="x-none" w:eastAsia="x-none"/>
    </w:rPr>
  </w:style>
  <w:style w:type="character" w:customStyle="1" w:styleId="ThirdChar">
    <w:name w:val="Third Char"/>
    <w:link w:val="Third"/>
    <w:rsid w:val="00FF0F63"/>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FF0F63"/>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FF0F63"/>
  </w:style>
  <w:style w:type="paragraph" w:customStyle="1" w:styleId="DebateUnderlineBoldChar">
    <w:name w:val="Debate Underline Bold Char"/>
    <w:basedOn w:val="Normal"/>
    <w:link w:val="DebateUnderlineBoldCharChar"/>
    <w:rsid w:val="00FF0F63"/>
    <w:pPr>
      <w:jc w:val="both"/>
    </w:pPr>
    <w:rPr>
      <w:rFonts w:ascii="Georgia" w:eastAsia="Times New Roman" w:hAnsi="Georgia"/>
      <w:b/>
      <w:u w:val="thick"/>
    </w:rPr>
  </w:style>
  <w:style w:type="character" w:customStyle="1" w:styleId="DebateUnderlineBoldCharChar">
    <w:name w:val="Debate Underline Bold Char Char"/>
    <w:link w:val="DebateUnderlineBoldChar"/>
    <w:rsid w:val="00FF0F63"/>
    <w:rPr>
      <w:rFonts w:ascii="Georgia" w:eastAsia="Times New Roman" w:hAnsi="Georgia"/>
      <w:b/>
      <w:sz w:val="22"/>
      <w:u w:val="thick"/>
    </w:rPr>
  </w:style>
  <w:style w:type="character" w:customStyle="1" w:styleId="bloctitlesChar">
    <w:name w:val="bloc titles Char"/>
    <w:link w:val="bloctitles"/>
    <w:rsid w:val="00FF0F63"/>
    <w:rPr>
      <w:rFonts w:ascii="Calibri" w:eastAsia="Malgun Gothic" w:hAnsi="Calibri" w:cs="Arial"/>
      <w:b/>
      <w:kern w:val="32"/>
      <w:sz w:val="32"/>
      <w:szCs w:val="32"/>
      <w:u w:val="single"/>
    </w:rPr>
  </w:style>
  <w:style w:type="paragraph" w:customStyle="1" w:styleId="CiteSmallText">
    <w:name w:val="Cite Small Text"/>
    <w:basedOn w:val="Normal"/>
    <w:uiPriority w:val="99"/>
    <w:rsid w:val="00FF0F63"/>
    <w:pPr>
      <w:widowControl w:val="0"/>
      <w:spacing w:after="200"/>
    </w:pPr>
    <w:rPr>
      <w:rFonts w:ascii="Helvetica Neue" w:hAnsi="Helvetica Neue"/>
      <w:b/>
      <w:sz w:val="18"/>
    </w:rPr>
  </w:style>
  <w:style w:type="character" w:customStyle="1" w:styleId="3TagCite">
    <w:name w:val="3 Tag/Cite"/>
    <w:rsid w:val="00FF0F63"/>
    <w:rPr>
      <w:rFonts w:ascii="Times New Roman" w:hAnsi="Times New Roman"/>
      <w:b/>
    </w:rPr>
  </w:style>
  <w:style w:type="character" w:customStyle="1" w:styleId="4Qualifications">
    <w:name w:val="4 Qualifications"/>
    <w:rsid w:val="00FF0F63"/>
    <w:rPr>
      <w:rFonts w:ascii="Times New Roman" w:hAnsi="Times New Roman"/>
      <w:sz w:val="19"/>
    </w:rPr>
  </w:style>
  <w:style w:type="character" w:customStyle="1" w:styleId="6Underlined">
    <w:name w:val="6 Underlined"/>
    <w:rsid w:val="00FF0F63"/>
    <w:rPr>
      <w:rFonts w:ascii="Times New Roman" w:hAnsi="Times New Roman"/>
      <w:b/>
      <w:sz w:val="21"/>
      <w:u w:val="single"/>
    </w:rPr>
  </w:style>
  <w:style w:type="paragraph" w:customStyle="1" w:styleId="Cards1CharChar">
    <w:name w:val="Cards1 Char Char"/>
    <w:basedOn w:val="Normal"/>
    <w:link w:val="Cards1CharCharChar"/>
    <w:rsid w:val="00FF0F63"/>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FF0F63"/>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FF0F63"/>
    <w:rPr>
      <w:rFonts w:asciiTheme="minorHAnsi" w:hAnsiTheme="minorHAnsi"/>
      <w:sz w:val="24"/>
      <w:u w:val="single"/>
    </w:rPr>
  </w:style>
  <w:style w:type="character" w:customStyle="1" w:styleId="CitesCharCharChar">
    <w:name w:val="Cites Char Char Char"/>
    <w:rsid w:val="00FF0F63"/>
    <w:rPr>
      <w:rFonts w:ascii="Times New Roman" w:eastAsia="Times New Roman" w:hAnsi="Times New Roman" w:cs="Times New Roman"/>
      <w:sz w:val="20"/>
      <w:szCs w:val="24"/>
    </w:rPr>
  </w:style>
  <w:style w:type="character" w:customStyle="1" w:styleId="nohighlighting">
    <w:name w:val="no highlighting"/>
    <w:rsid w:val="00FF0F6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FF0F63"/>
    <w:rPr>
      <w:rFonts w:ascii="Cambria" w:hAnsi="Cambria" w:hint="default"/>
      <w:sz w:val="21"/>
      <w:u w:val="single"/>
    </w:rPr>
  </w:style>
  <w:style w:type="paragraph" w:customStyle="1" w:styleId="Swag">
    <w:name w:val="Swag"/>
    <w:basedOn w:val="Normal"/>
    <w:link w:val="SwagChar"/>
    <w:qFormat/>
    <w:rsid w:val="00FF0F63"/>
    <w:rPr>
      <w:rFonts w:ascii="Georgia" w:hAnsi="Georgia"/>
      <w:color w:val="0000FF"/>
      <w:sz w:val="12"/>
      <w:u w:val="single"/>
    </w:rPr>
  </w:style>
  <w:style w:type="character" w:customStyle="1" w:styleId="SwagChar">
    <w:name w:val="Swag Char"/>
    <w:link w:val="Swag"/>
    <w:rsid w:val="00FF0F63"/>
    <w:rPr>
      <w:rFonts w:ascii="Georgia" w:hAnsi="Georgia"/>
      <w:color w:val="0000FF"/>
      <w:sz w:val="12"/>
      <w:u w:val="single"/>
    </w:rPr>
  </w:style>
  <w:style w:type="paragraph" w:customStyle="1" w:styleId="StyleUnderlineTimesNewRoman1">
    <w:name w:val="Style Underline + Times New Roman1"/>
    <w:link w:val="StyleUnderlineTimesNewRoman1Char"/>
    <w:rsid w:val="00FF0F63"/>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FF0F63"/>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FF0F63"/>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FF0F63"/>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FF0F63"/>
    <w:rPr>
      <w:rFonts w:eastAsia="MS Mincho"/>
    </w:rPr>
  </w:style>
  <w:style w:type="character" w:customStyle="1" w:styleId="StyleStyleCardTextLeft-075Right0Char">
    <w:name w:val="Style Style Card Text + Left:  -0.75&quot; + Right:  0&quot; Char"/>
    <w:link w:val="StyleStyleCardTextLeft-075Right0"/>
    <w:rsid w:val="00FF0F63"/>
    <w:rPr>
      <w:rFonts w:ascii="Calibri" w:eastAsia="MS Mincho" w:hAnsi="Calibri"/>
      <w:sz w:val="22"/>
    </w:rPr>
  </w:style>
  <w:style w:type="character" w:customStyle="1" w:styleId="CharChar61">
    <w:name w:val="Char Char61"/>
    <w:rsid w:val="00FF0F63"/>
    <w:rPr>
      <w:rFonts w:cs="Arial"/>
      <w:bCs/>
      <w:sz w:val="16"/>
      <w:szCs w:val="26"/>
      <w:lang w:val="en-US" w:eastAsia="en-US" w:bidi="ar-SA"/>
    </w:rPr>
  </w:style>
  <w:style w:type="character" w:customStyle="1" w:styleId="ListBulletChar">
    <w:name w:val="List Bullet Char"/>
    <w:link w:val="ListBullet"/>
    <w:uiPriority w:val="99"/>
    <w:rsid w:val="00FF0F63"/>
    <w:rPr>
      <w:rFonts w:ascii="Calibri" w:eastAsia="Calibri" w:hAnsi="Calibri"/>
      <w:sz w:val="22"/>
    </w:rPr>
  </w:style>
  <w:style w:type="paragraph" w:customStyle="1" w:styleId="subhead10">
    <w:name w:val="subhead1"/>
    <w:basedOn w:val="Normal"/>
    <w:uiPriority w:val="99"/>
    <w:rsid w:val="00FF0F63"/>
    <w:pPr>
      <w:spacing w:before="100" w:beforeAutospacing="1" w:after="100" w:afterAutospacing="1"/>
    </w:pPr>
    <w:rPr>
      <w:rFonts w:ascii="Georgia" w:eastAsia="Times New Roman" w:hAnsi="Georgia"/>
      <w:sz w:val="24"/>
    </w:rPr>
  </w:style>
  <w:style w:type="character" w:customStyle="1" w:styleId="styledate0">
    <w:name w:val="styledate"/>
    <w:rsid w:val="00FF0F63"/>
  </w:style>
  <w:style w:type="character" w:customStyle="1" w:styleId="BoldandUnderlineChar1">
    <w:name w:val="Bold and Underline Char1"/>
    <w:rsid w:val="00FF0F63"/>
    <w:rPr>
      <w:b/>
      <w:szCs w:val="24"/>
      <w:u w:val="single"/>
      <w:lang w:val="en-US" w:eastAsia="en-US" w:bidi="ar-SA"/>
    </w:rPr>
  </w:style>
  <w:style w:type="character" w:customStyle="1" w:styleId="BoldandUnderlineChar1Char2">
    <w:name w:val="Bold and Underline Char1 Char2"/>
    <w:rsid w:val="00FF0F63"/>
    <w:rPr>
      <w:b/>
      <w:szCs w:val="24"/>
      <w:u w:val="single"/>
      <w:lang w:val="en-US" w:eastAsia="en-US" w:bidi="ar-SA"/>
    </w:rPr>
  </w:style>
  <w:style w:type="character" w:customStyle="1" w:styleId="BoldandUnderlineCharChar1">
    <w:name w:val="Bold and Underline Char Char1"/>
    <w:rsid w:val="00FF0F63"/>
    <w:rPr>
      <w:b/>
      <w:szCs w:val="24"/>
      <w:u w:val="single"/>
      <w:lang w:val="en-US" w:eastAsia="en-US" w:bidi="ar-SA"/>
    </w:rPr>
  </w:style>
  <w:style w:type="character" w:customStyle="1" w:styleId="BoldandUnderlineChar6">
    <w:name w:val="Bold and Underline Char6"/>
    <w:rsid w:val="00FF0F63"/>
    <w:rPr>
      <w:b/>
      <w:szCs w:val="24"/>
      <w:u w:val="single"/>
      <w:lang w:val="en-US" w:eastAsia="en-US" w:bidi="ar-SA"/>
    </w:rPr>
  </w:style>
  <w:style w:type="paragraph" w:customStyle="1" w:styleId="abstract">
    <w:name w:val="abstract"/>
    <w:basedOn w:val="Normal"/>
    <w:uiPriority w:val="99"/>
    <w:rsid w:val="00FF0F63"/>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FF0F63"/>
    <w:rPr>
      <w:rFonts w:ascii="Georgia" w:eastAsia="Times New Roman" w:hAnsi="Georgia"/>
      <w:b/>
      <w:bCs/>
      <w:u w:val="single"/>
    </w:rPr>
  </w:style>
  <w:style w:type="character" w:customStyle="1" w:styleId="StyleUnderlineChar11ptBold2Char">
    <w:name w:val="Style Underline Char + 11 pt Bold2 Char"/>
    <w:link w:val="StyleUnderlineChar11ptBold2"/>
    <w:rsid w:val="00FF0F63"/>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FF0F63"/>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FF0F63"/>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F0F63"/>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FF0F63"/>
    <w:rPr>
      <w:rFonts w:ascii="Georgia" w:eastAsia="Times New Roman" w:hAnsi="Georgia"/>
      <w:sz w:val="22"/>
      <w:u w:val="single"/>
    </w:rPr>
  </w:style>
  <w:style w:type="character" w:customStyle="1" w:styleId="style13">
    <w:name w:val="style1"/>
    <w:rsid w:val="00FF0F63"/>
  </w:style>
  <w:style w:type="character" w:customStyle="1" w:styleId="pmtermsel">
    <w:name w:val="pmtermsel"/>
    <w:rsid w:val="00FF0F63"/>
  </w:style>
  <w:style w:type="character" w:customStyle="1" w:styleId="showipapr">
    <w:name w:val="show_ipapr"/>
    <w:rsid w:val="00FF0F63"/>
  </w:style>
  <w:style w:type="character" w:customStyle="1" w:styleId="dnindex">
    <w:name w:val="dnindex"/>
    <w:rsid w:val="00FF0F63"/>
  </w:style>
  <w:style w:type="character" w:customStyle="1" w:styleId="23">
    <w:name w:val="23"/>
    <w:rsid w:val="00FF0F63"/>
    <w:rPr>
      <w:rFonts w:ascii="Times New Roman" w:hAnsi="Times New Roman" w:cs="Arial"/>
      <w:bCs/>
      <w:sz w:val="20"/>
      <w:u w:val="single"/>
      <w:lang w:val="en-US" w:eastAsia="en-US" w:bidi="ar-SA"/>
    </w:rPr>
  </w:style>
  <w:style w:type="character" w:customStyle="1" w:styleId="33">
    <w:name w:val="33"/>
    <w:rsid w:val="00FF0F63"/>
    <w:rPr>
      <w:rFonts w:ascii="Times New Roman" w:hAnsi="Times New Roman" w:cs="Arial"/>
      <w:b/>
      <w:bCs/>
      <w:sz w:val="20"/>
      <w:u w:val="single"/>
      <w:lang w:val="en-US" w:eastAsia="en-US" w:bidi="ar-SA"/>
    </w:rPr>
  </w:style>
  <w:style w:type="character" w:customStyle="1" w:styleId="55">
    <w:name w:val="55"/>
    <w:rsid w:val="00FF0F63"/>
    <w:rPr>
      <w:rFonts w:cs="Arial"/>
      <w:bCs/>
      <w:sz w:val="20"/>
      <w:u w:val="single"/>
      <w:lang w:val="en-US" w:eastAsia="en-US" w:bidi="ar-SA"/>
    </w:rPr>
  </w:style>
  <w:style w:type="character" w:customStyle="1" w:styleId="authoraffil">
    <w:name w:val="authoraffil"/>
    <w:rsid w:val="00FF0F63"/>
  </w:style>
  <w:style w:type="character" w:customStyle="1" w:styleId="CharChar8">
    <w:name w:val="Char Char8"/>
    <w:rsid w:val="00FF0F63"/>
    <w:rPr>
      <w:rFonts w:ascii="Georgia" w:eastAsia="Times New Roman" w:hAnsi="Georgia"/>
      <w:b/>
      <w:bCs/>
      <w:sz w:val="30"/>
      <w:szCs w:val="28"/>
      <w:u w:val="single"/>
    </w:rPr>
  </w:style>
  <w:style w:type="character" w:customStyle="1" w:styleId="FontStyle13">
    <w:name w:val="Font Style13"/>
    <w:uiPriority w:val="99"/>
    <w:rsid w:val="00FF0F63"/>
    <w:rPr>
      <w:rFonts w:ascii="Constantia" w:hAnsi="Constantia" w:cs="Constantia"/>
      <w:sz w:val="18"/>
      <w:szCs w:val="18"/>
    </w:rPr>
  </w:style>
  <w:style w:type="character" w:customStyle="1" w:styleId="TagsCharCharCharChar">
    <w:name w:val="Tags Char Char Char Char"/>
    <w:rsid w:val="00FF0F63"/>
    <w:rPr>
      <w:rFonts w:ascii="Times New Roman" w:eastAsia="Times New Roman" w:hAnsi="Times New Roman" w:cs="Times New Roman"/>
      <w:b/>
      <w:sz w:val="24"/>
      <w:szCs w:val="24"/>
    </w:rPr>
  </w:style>
  <w:style w:type="character" w:customStyle="1" w:styleId="Citation1Char">
    <w:name w:val="Citation1 Char"/>
    <w:link w:val="Citation10"/>
    <w:locked/>
    <w:rsid w:val="00FF0F63"/>
    <w:rPr>
      <w:rFonts w:ascii="Georgia" w:hAnsi="Georgia"/>
      <w:b/>
      <w:u w:val="single"/>
    </w:rPr>
  </w:style>
  <w:style w:type="paragraph" w:customStyle="1" w:styleId="Citation10">
    <w:name w:val="Citation1"/>
    <w:basedOn w:val="Normal"/>
    <w:link w:val="Citation1Char"/>
    <w:qFormat/>
    <w:rsid w:val="00FF0F63"/>
    <w:rPr>
      <w:rFonts w:ascii="Georgia" w:hAnsi="Georgia"/>
      <w:b/>
      <w:sz w:val="24"/>
      <w:u w:val="single"/>
    </w:rPr>
  </w:style>
  <w:style w:type="character" w:customStyle="1" w:styleId="TaglineChar">
    <w:name w:val="Tagline Char"/>
    <w:link w:val="Tagline2"/>
    <w:locked/>
    <w:rsid w:val="00FF0F63"/>
    <w:rPr>
      <w:rFonts w:ascii="Georgia" w:hAnsi="Georgia"/>
      <w:b/>
    </w:rPr>
  </w:style>
  <w:style w:type="paragraph" w:customStyle="1" w:styleId="Tagline2">
    <w:name w:val="Tagline"/>
    <w:basedOn w:val="Normal"/>
    <w:link w:val="TaglineChar"/>
    <w:qFormat/>
    <w:rsid w:val="00FF0F63"/>
    <w:rPr>
      <w:rFonts w:ascii="Georgia" w:hAnsi="Georgia"/>
      <w:b/>
      <w:sz w:val="24"/>
    </w:rPr>
  </w:style>
  <w:style w:type="paragraph" w:customStyle="1" w:styleId="StyleLeft021">
    <w:name w:val="Style Left:  0.2&quot;1"/>
    <w:basedOn w:val="Normal"/>
    <w:uiPriority w:val="99"/>
    <w:rsid w:val="00FF0F63"/>
    <w:pPr>
      <w:ind w:left="288"/>
    </w:pPr>
    <w:rPr>
      <w:rFonts w:ascii="Georgia"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F0F63"/>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F0F63"/>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F0F63"/>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F0F63"/>
    <w:rPr>
      <w:rFonts w:ascii="Georgia" w:eastAsia="Times New Roman" w:hAnsi="Georgia"/>
      <w:sz w:val="22"/>
      <w:u w:val="single"/>
      <w:bdr w:val="single" w:sz="4" w:space="0" w:color="auto"/>
    </w:rPr>
  </w:style>
  <w:style w:type="character" w:customStyle="1" w:styleId="boldcitationChar">
    <w:name w:val="bold citation Char"/>
    <w:rsid w:val="00FF0F63"/>
    <w:rPr>
      <w:rFonts w:ascii="Arial" w:hAnsi="Arial"/>
      <w:b/>
      <w:sz w:val="28"/>
      <w:szCs w:val="24"/>
      <w:u w:val="thick"/>
      <w:lang w:val="en-US" w:eastAsia="en-US" w:bidi="ar-SA"/>
    </w:rPr>
  </w:style>
  <w:style w:type="paragraph" w:customStyle="1" w:styleId="BlockTitle20">
    <w:name w:val="Block Title #2"/>
    <w:basedOn w:val="Normal"/>
    <w:uiPriority w:val="99"/>
    <w:rsid w:val="00FF0F63"/>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FF0F63"/>
    <w:rPr>
      <w:rFonts w:ascii="Georgia" w:hAnsi="Georgia"/>
      <w:b/>
    </w:rPr>
  </w:style>
  <w:style w:type="character" w:customStyle="1" w:styleId="BoldunderlineChar3">
    <w:name w:val="Bold/underline Char"/>
    <w:rsid w:val="00FF0F63"/>
    <w:rPr>
      <w:rFonts w:eastAsia="SimSun"/>
      <w:b/>
      <w:noProof w:val="0"/>
      <w:sz w:val="24"/>
      <w:szCs w:val="24"/>
      <w:u w:val="single"/>
      <w:lang w:val="en-US" w:eastAsia="zh-CN" w:bidi="ar-SA"/>
    </w:rPr>
  </w:style>
  <w:style w:type="character" w:customStyle="1" w:styleId="underlinetextchar0">
    <w:name w:val="underlinetextchar"/>
    <w:rsid w:val="00FF0F63"/>
  </w:style>
  <w:style w:type="character" w:customStyle="1" w:styleId="boldciteChar1">
    <w:name w:val="bold cite Char1"/>
    <w:rsid w:val="00FF0F63"/>
    <w:rPr>
      <w:b/>
      <w:sz w:val="28"/>
      <w:u w:val="thick" w:color="000000"/>
    </w:rPr>
  </w:style>
  <w:style w:type="character" w:customStyle="1" w:styleId="tagCharCharChar1">
    <w:name w:val="tag Char Char Char1"/>
    <w:rsid w:val="00FF0F63"/>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FF0F63"/>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FF0F63"/>
    <w:rPr>
      <w:rFonts w:ascii="Times New Roman" w:hAnsi="Times New Roman" w:cs="Times New Roman"/>
      <w:sz w:val="18"/>
      <w:szCs w:val="18"/>
    </w:rPr>
  </w:style>
  <w:style w:type="character" w:customStyle="1" w:styleId="bylines">
    <w:name w:val="bylines"/>
    <w:basedOn w:val="DefaultParagraphFont"/>
    <w:rsid w:val="00FF0F63"/>
  </w:style>
  <w:style w:type="character" w:customStyle="1" w:styleId="StyleStyleBoldUnderlineUnderlineIntenseEmphasis1apple-style-2">
    <w:name w:val="Style Style Bold UnderlineUnderlineIntense Emphasis1apple-style-...2"/>
    <w:basedOn w:val="DefaultParagraphFont"/>
    <w:rsid w:val="00FF0F63"/>
    <w:rPr>
      <w:b w:val="0"/>
      <w:bCs/>
      <w:sz w:val="22"/>
      <w:u w:val="single"/>
    </w:rPr>
  </w:style>
  <w:style w:type="character" w:customStyle="1" w:styleId="FontStyle57">
    <w:name w:val="Font Style57"/>
    <w:rsid w:val="00FF0F63"/>
    <w:rPr>
      <w:rFonts w:ascii="Georgia" w:hAnsi="Georgia" w:cs="Georgia"/>
      <w:b/>
      <w:bCs/>
      <w:sz w:val="14"/>
      <w:szCs w:val="14"/>
    </w:rPr>
  </w:style>
  <w:style w:type="character" w:customStyle="1" w:styleId="FontStyle89">
    <w:name w:val="Font Style89"/>
    <w:rsid w:val="00FF0F63"/>
    <w:rPr>
      <w:rFonts w:ascii="Times New Roman" w:hAnsi="Times New Roman" w:cs="Times New Roman"/>
      <w:b/>
      <w:bCs/>
      <w:smallCaps/>
      <w:spacing w:val="40"/>
      <w:sz w:val="16"/>
      <w:szCs w:val="16"/>
    </w:rPr>
  </w:style>
  <w:style w:type="character" w:customStyle="1" w:styleId="style3Char0">
    <w:name w:val="style 3 Char"/>
    <w:rsid w:val="00FF0F63"/>
    <w:rPr>
      <w:sz w:val="18"/>
      <w:szCs w:val="24"/>
      <w:lang w:val="en-US" w:eastAsia="en-US" w:bidi="ar-SA"/>
    </w:rPr>
  </w:style>
  <w:style w:type="paragraph" w:customStyle="1" w:styleId="003Cite">
    <w:name w:val="003Cite"/>
    <w:basedOn w:val="Normal"/>
    <w:qFormat/>
    <w:rsid w:val="00FF0F63"/>
    <w:rPr>
      <w:rFonts w:eastAsia="Calibri"/>
      <w:sz w:val="16"/>
      <w:szCs w:val="16"/>
    </w:rPr>
  </w:style>
  <w:style w:type="paragraph" w:customStyle="1" w:styleId="NormalBold">
    <w:name w:val="Normal + Bold"/>
    <w:aliases w:val="Double Underline"/>
    <w:basedOn w:val="Normal"/>
    <w:link w:val="NormalBoldChar"/>
    <w:rsid w:val="00FF0F63"/>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FF0F63"/>
    <w:rPr>
      <w:rFonts w:ascii="Georgia" w:hAnsi="Georgia"/>
      <w:b/>
      <w:color w:val="000000"/>
      <w:sz w:val="22"/>
      <w:u w:val="single"/>
    </w:rPr>
  </w:style>
  <w:style w:type="character" w:customStyle="1" w:styleId="BlockHeadingsChar1">
    <w:name w:val="Block Headings Char1"/>
    <w:rsid w:val="00FF0F63"/>
    <w:rPr>
      <w:b/>
      <w:caps/>
    </w:rPr>
  </w:style>
  <w:style w:type="character" w:customStyle="1" w:styleId="FontStyle170">
    <w:name w:val="Font Style170"/>
    <w:uiPriority w:val="99"/>
    <w:rsid w:val="00FF0F63"/>
    <w:rPr>
      <w:rFonts w:ascii="Bookman Old Style" w:hAnsi="Bookman Old Style" w:cs="Bookman Old Style"/>
      <w:sz w:val="16"/>
      <w:szCs w:val="16"/>
    </w:rPr>
  </w:style>
  <w:style w:type="character" w:customStyle="1" w:styleId="FontStyle17">
    <w:name w:val="Font Style17"/>
    <w:uiPriority w:val="99"/>
    <w:rsid w:val="00FF0F63"/>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FF0F63"/>
    <w:rPr>
      <w:u w:val="single"/>
    </w:rPr>
  </w:style>
  <w:style w:type="character" w:customStyle="1" w:styleId="SmallChar0">
    <w:name w:val="Small Char"/>
    <w:aliases w:val="Debate Text Char1,No Spacing2 Char1,No Spacing11 Char1,Read stuff Char,Very Small Text Char,Dont use Char"/>
    <w:qFormat/>
    <w:rsid w:val="00FF0F63"/>
    <w:rPr>
      <w:rFonts w:ascii="Arial Narrow" w:hAnsi="Arial Narrow" w:cs="Times New Roman"/>
      <w:color w:val="000000"/>
      <w:sz w:val="16"/>
    </w:rPr>
  </w:style>
  <w:style w:type="paragraph" w:customStyle="1" w:styleId="CitationCharChar">
    <w:name w:val="Citation Char Char"/>
    <w:basedOn w:val="Normal"/>
    <w:uiPriority w:val="6"/>
    <w:qFormat/>
    <w:rsid w:val="00FF0F63"/>
    <w:pPr>
      <w:ind w:left="1440" w:right="1440"/>
    </w:pPr>
    <w:rPr>
      <w:rFonts w:ascii="Cambria" w:eastAsia="Verdana" w:hAnsi="Cambria" w:cs="Cambria"/>
      <w:szCs w:val="20"/>
      <w:u w:val="single"/>
    </w:rPr>
  </w:style>
  <w:style w:type="character" w:customStyle="1" w:styleId="tChar">
    <w:name w:val="t Char"/>
    <w:rsid w:val="00FF0F63"/>
    <w:rPr>
      <w:rFonts w:ascii="Georgia" w:eastAsia="Times New Roman" w:hAnsi="Georgia" w:cs="Calibri"/>
      <w:b/>
      <w:lang w:val="x-none" w:eastAsia="x-none"/>
    </w:rPr>
  </w:style>
  <w:style w:type="character" w:customStyle="1" w:styleId="Heading3CharCharCharChar">
    <w:name w:val="Heading 3 Char Char Char Char"/>
    <w:basedOn w:val="DefaultParagraphFont"/>
    <w:rsid w:val="00FF0F63"/>
    <w:rPr>
      <w:rFonts w:cs="Arial"/>
      <w:bCs/>
      <w:szCs w:val="26"/>
      <w:u w:val="single"/>
      <w:lang w:val="en-US" w:eastAsia="en-US" w:bidi="ar-SA"/>
    </w:rPr>
  </w:style>
  <w:style w:type="character" w:customStyle="1" w:styleId="Mention4">
    <w:name w:val="Mention4"/>
    <w:basedOn w:val="DefaultParagraphFont"/>
    <w:uiPriority w:val="99"/>
    <w:semiHidden/>
    <w:unhideWhenUsed/>
    <w:rsid w:val="00FF0F63"/>
    <w:rPr>
      <w:color w:val="2B579A"/>
      <w:shd w:val="clear" w:color="auto" w:fill="E6E6E6"/>
    </w:rPr>
  </w:style>
  <w:style w:type="character" w:customStyle="1" w:styleId="m-895152127622952443gmail-style13ptbold">
    <w:name w:val="m_-895152127622952443gmail-style13ptbold"/>
    <w:basedOn w:val="DefaultParagraphFont"/>
    <w:rsid w:val="00FF0F63"/>
  </w:style>
  <w:style w:type="character" w:customStyle="1" w:styleId="m4133802843404377303gmail-style13ptbold">
    <w:name w:val="m_4133802843404377303gmail-style13ptbold"/>
    <w:basedOn w:val="DefaultParagraphFont"/>
    <w:rsid w:val="00FF0F63"/>
  </w:style>
  <w:style w:type="character" w:customStyle="1" w:styleId="m4133802843404377303gmail-styleunderline">
    <w:name w:val="m_4133802843404377303gmail-styleunderline"/>
    <w:basedOn w:val="DefaultParagraphFont"/>
    <w:rsid w:val="00FF0F63"/>
  </w:style>
  <w:style w:type="character" w:customStyle="1" w:styleId="m1864609289044096952gmail-style13ptbold">
    <w:name w:val="m_1864609289044096952gmail-style13ptbold"/>
    <w:basedOn w:val="DefaultParagraphFont"/>
    <w:rsid w:val="00FF0F63"/>
  </w:style>
  <w:style w:type="character" w:customStyle="1" w:styleId="m-2434640214339110092gmail-style13ptbold">
    <w:name w:val="m_-2434640214339110092gmail-style13ptbold"/>
    <w:basedOn w:val="DefaultParagraphFont"/>
    <w:rsid w:val="00FF0F63"/>
  </w:style>
  <w:style w:type="character" w:customStyle="1" w:styleId="m-2434640214339110092gmail-styleunderline">
    <w:name w:val="m_-2434640214339110092gmail-styleunderline"/>
    <w:basedOn w:val="DefaultParagraphFont"/>
    <w:rsid w:val="00FF0F63"/>
  </w:style>
  <w:style w:type="character" w:customStyle="1" w:styleId="articlepage-articlebody-firstletter">
    <w:name w:val="articlepage-articlebody-firstletter"/>
    <w:basedOn w:val="DefaultParagraphFont"/>
    <w:rsid w:val="00FF0F63"/>
  </w:style>
  <w:style w:type="character" w:customStyle="1" w:styleId="UnresolvedMention32">
    <w:name w:val="Unresolved Mention32"/>
    <w:basedOn w:val="DefaultParagraphFont"/>
    <w:uiPriority w:val="99"/>
    <w:semiHidden/>
    <w:unhideWhenUsed/>
    <w:rsid w:val="00FF0F63"/>
    <w:rPr>
      <w:color w:val="605E5C"/>
      <w:shd w:val="clear" w:color="auto" w:fill="E1DFDD"/>
    </w:rPr>
  </w:style>
  <w:style w:type="character" w:customStyle="1" w:styleId="m-2745674872889869693gmail-style13ptbold">
    <w:name w:val="m_-2745674872889869693gmail-style13ptbold"/>
    <w:basedOn w:val="DefaultParagraphFont"/>
    <w:rsid w:val="00FF0F63"/>
  </w:style>
  <w:style w:type="character" w:customStyle="1" w:styleId="m-2745674872889869693gmail-styleunderline">
    <w:name w:val="m_-2745674872889869693gmail-styleunderline"/>
    <w:basedOn w:val="DefaultParagraphFont"/>
    <w:rsid w:val="00FF0F63"/>
  </w:style>
  <w:style w:type="character" w:customStyle="1" w:styleId="UnresolvedMention31">
    <w:name w:val="Unresolved Mention31"/>
    <w:basedOn w:val="DefaultParagraphFont"/>
    <w:uiPriority w:val="99"/>
    <w:semiHidden/>
    <w:unhideWhenUsed/>
    <w:rsid w:val="00FF0F63"/>
    <w:rPr>
      <w:color w:val="808080"/>
      <w:shd w:val="clear" w:color="auto" w:fill="E6E6E6"/>
    </w:rPr>
  </w:style>
  <w:style w:type="character" w:customStyle="1" w:styleId="UnresolvedMention4">
    <w:name w:val="Unresolved Mention4"/>
    <w:basedOn w:val="DefaultParagraphFont"/>
    <w:uiPriority w:val="99"/>
    <w:semiHidden/>
    <w:unhideWhenUsed/>
    <w:rsid w:val="00FF0F63"/>
    <w:rPr>
      <w:color w:val="808080"/>
      <w:shd w:val="clear" w:color="auto" w:fill="E6E6E6"/>
    </w:rPr>
  </w:style>
  <w:style w:type="character" w:customStyle="1" w:styleId="m-8082899869479211226gmail-styleunderline">
    <w:name w:val="m_-8082899869479211226gmail-styleunderline"/>
    <w:basedOn w:val="DefaultParagraphFont"/>
    <w:rsid w:val="00FF0F63"/>
  </w:style>
  <w:style w:type="paragraph" w:customStyle="1" w:styleId="NoteLevel23">
    <w:name w:val="Note Level 23"/>
    <w:basedOn w:val="Normal"/>
    <w:next w:val="Normal"/>
    <w:uiPriority w:val="99"/>
    <w:qFormat/>
    <w:rsid w:val="00FF0F63"/>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FF0F63"/>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FF0F63"/>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FF0F63"/>
    <w:rPr>
      <w:color w:val="605E5C"/>
      <w:shd w:val="clear" w:color="auto" w:fill="E1DFDD"/>
    </w:rPr>
  </w:style>
  <w:style w:type="character" w:customStyle="1" w:styleId="UnresolvedMention6">
    <w:name w:val="Unresolved Mention6"/>
    <w:basedOn w:val="DefaultParagraphFont"/>
    <w:uiPriority w:val="99"/>
    <w:semiHidden/>
    <w:unhideWhenUsed/>
    <w:rsid w:val="00FF0F63"/>
    <w:rPr>
      <w:color w:val="605E5C"/>
      <w:shd w:val="clear" w:color="auto" w:fill="E1DFDD"/>
    </w:rPr>
  </w:style>
  <w:style w:type="character" w:customStyle="1" w:styleId="hubidentifier">
    <w:name w:val="hub_identifier"/>
    <w:basedOn w:val="DefaultParagraphFont"/>
    <w:rsid w:val="00FF0F63"/>
  </w:style>
  <w:style w:type="paragraph" w:customStyle="1" w:styleId="standardeinzug">
    <w:name w:val="standardeinzug"/>
    <w:basedOn w:val="Normal"/>
    <w:rsid w:val="00FF0F63"/>
    <w:pPr>
      <w:spacing w:before="100" w:beforeAutospacing="1" w:after="100" w:afterAutospacing="1"/>
    </w:pPr>
    <w:rPr>
      <w:rFonts w:eastAsia="Times New Roman"/>
      <w:sz w:val="24"/>
    </w:rPr>
  </w:style>
  <w:style w:type="paragraph" w:customStyle="1" w:styleId="aufzhlungnormal">
    <w:name w:val="aufzhlungnormal"/>
    <w:basedOn w:val="Normal"/>
    <w:rsid w:val="00FF0F63"/>
    <w:pPr>
      <w:spacing w:before="100" w:beforeAutospacing="1" w:after="100" w:afterAutospacing="1"/>
    </w:pPr>
    <w:rPr>
      <w:rFonts w:eastAsia="Times New Roman"/>
      <w:sz w:val="24"/>
    </w:rPr>
  </w:style>
  <w:style w:type="character" w:customStyle="1" w:styleId="auszeichnungkursiv">
    <w:name w:val="auszeichnungkursiv"/>
    <w:basedOn w:val="DefaultParagraphFont"/>
    <w:rsid w:val="00FF0F63"/>
  </w:style>
  <w:style w:type="paragraph" w:customStyle="1" w:styleId="entrefilet">
    <w:name w:val="entrefilet"/>
    <w:basedOn w:val="Normal"/>
    <w:rsid w:val="00FF0F63"/>
    <w:pPr>
      <w:spacing w:before="100" w:beforeAutospacing="1" w:after="100" w:afterAutospacing="1"/>
    </w:pPr>
    <w:rPr>
      <w:rFonts w:eastAsia="Times New Roman"/>
      <w:sz w:val="24"/>
    </w:rPr>
  </w:style>
  <w:style w:type="paragraph" w:customStyle="1" w:styleId="kapitelreferenzkopf">
    <w:name w:val="kapitelreferenzkopf"/>
    <w:basedOn w:val="Normal"/>
    <w:rsid w:val="00FF0F63"/>
    <w:pPr>
      <w:spacing w:before="100" w:beforeAutospacing="1" w:after="100" w:afterAutospacing="1"/>
    </w:pPr>
    <w:rPr>
      <w:rFonts w:eastAsia="Times New Roman"/>
      <w:sz w:val="24"/>
    </w:rPr>
  </w:style>
  <w:style w:type="paragraph" w:customStyle="1" w:styleId="tabberschrift">
    <w:name w:val="tabberschrift"/>
    <w:basedOn w:val="Normal"/>
    <w:rsid w:val="00FF0F63"/>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FF0F63"/>
  </w:style>
  <w:style w:type="character" w:customStyle="1" w:styleId="m-268162420547309261gmail-stylestylebold12pt">
    <w:name w:val="m_-268162420547309261gmail-stylestylebold12pt"/>
    <w:basedOn w:val="DefaultParagraphFont"/>
    <w:rsid w:val="00FF0F63"/>
  </w:style>
  <w:style w:type="character" w:customStyle="1" w:styleId="m-268162420547309261gmail-styleboldunderline">
    <w:name w:val="m_-268162420547309261gmail-styleboldunderline"/>
    <w:basedOn w:val="DefaultParagraphFont"/>
    <w:rsid w:val="00FF0F63"/>
  </w:style>
  <w:style w:type="character" w:customStyle="1" w:styleId="m-5621139387307470627gmail-style13ptbold">
    <w:name w:val="m_-5621139387307470627gmail-style13ptbold"/>
    <w:basedOn w:val="DefaultParagraphFont"/>
    <w:rsid w:val="00FF0F63"/>
  </w:style>
  <w:style w:type="character" w:customStyle="1" w:styleId="m-5621139387307470627gmail-styleunderline">
    <w:name w:val="m_-5621139387307470627gmail-styleunderline"/>
    <w:basedOn w:val="DefaultParagraphFont"/>
    <w:rsid w:val="00FF0F63"/>
  </w:style>
  <w:style w:type="character" w:customStyle="1" w:styleId="m-4930835733434609408gmail-style13ptbold">
    <w:name w:val="m_-4930835733434609408gmail-style13ptbold"/>
    <w:basedOn w:val="DefaultParagraphFont"/>
    <w:rsid w:val="00FF0F63"/>
  </w:style>
  <w:style w:type="character" w:customStyle="1" w:styleId="m-4930835733434609408gmail-styleunderline">
    <w:name w:val="m_-4930835733434609408gmail-styleunderline"/>
    <w:basedOn w:val="DefaultParagraphFont"/>
    <w:rsid w:val="00FF0F63"/>
  </w:style>
  <w:style w:type="character" w:customStyle="1" w:styleId="m-2456650549122369157gmail-style13ptbold">
    <w:name w:val="m_-2456650549122369157gmail-style13ptbold"/>
    <w:basedOn w:val="DefaultParagraphFont"/>
    <w:rsid w:val="00FF0F63"/>
  </w:style>
  <w:style w:type="character" w:customStyle="1" w:styleId="m-2456650549122369157gmail-styleunderline">
    <w:name w:val="m_-2456650549122369157gmail-styleunderline"/>
    <w:basedOn w:val="DefaultParagraphFont"/>
    <w:rsid w:val="00FF0F63"/>
  </w:style>
  <w:style w:type="character" w:customStyle="1" w:styleId="hvr">
    <w:name w:val="hvr"/>
    <w:basedOn w:val="DefaultParagraphFont"/>
    <w:rsid w:val="00FF0F63"/>
  </w:style>
  <w:style w:type="character" w:customStyle="1" w:styleId="m-3350902899047358468gmail-styleunderline">
    <w:name w:val="m_-3350902899047358468gmail-styleunderline"/>
    <w:basedOn w:val="DefaultParagraphFont"/>
    <w:rsid w:val="00FF0F63"/>
  </w:style>
  <w:style w:type="paragraph" w:customStyle="1" w:styleId="Style5pt">
    <w:name w:val="Style 5 pt"/>
    <w:basedOn w:val="Normal"/>
    <w:link w:val="Style5ptChar"/>
    <w:rsid w:val="00FF0F63"/>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FF0F63"/>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FF0F63"/>
  </w:style>
  <w:style w:type="paragraph" w:customStyle="1" w:styleId="m462447500549623171gmail-msonormal">
    <w:name w:val="m_462447500549623171gmail-msonormal"/>
    <w:basedOn w:val="Normal"/>
    <w:uiPriority w:val="99"/>
    <w:rsid w:val="00FF0F63"/>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FF0F63"/>
  </w:style>
  <w:style w:type="character" w:customStyle="1" w:styleId="SmallerReal">
    <w:name w:val="SmallerReal"/>
    <w:basedOn w:val="DefaultParagraphFont"/>
    <w:uiPriority w:val="1"/>
    <w:qFormat/>
    <w:rsid w:val="00FF0F63"/>
    <w:rPr>
      <w:rFonts w:ascii="Garamond" w:hAnsi="Garamond" w:hint="default"/>
      <w:sz w:val="16"/>
    </w:rPr>
  </w:style>
  <w:style w:type="paragraph" w:customStyle="1" w:styleId="dek">
    <w:name w:val="dek"/>
    <w:basedOn w:val="Normal"/>
    <w:uiPriority w:val="99"/>
    <w:rsid w:val="00FF0F63"/>
    <w:pPr>
      <w:spacing w:before="100" w:beforeAutospacing="1" w:after="100" w:afterAutospacing="1" w:line="240" w:lineRule="auto"/>
    </w:pPr>
    <w:rPr>
      <w:rFonts w:eastAsia="Times New Roman"/>
      <w:sz w:val="24"/>
    </w:rPr>
  </w:style>
  <w:style w:type="character" w:customStyle="1" w:styleId="arttitle">
    <w:name w:val="art_title"/>
    <w:basedOn w:val="DefaultParagraphFont"/>
    <w:rsid w:val="00FF0F63"/>
  </w:style>
  <w:style w:type="character" w:customStyle="1" w:styleId="serialtitle">
    <w:name w:val="serial_title"/>
    <w:basedOn w:val="DefaultParagraphFont"/>
    <w:rsid w:val="00FF0F63"/>
  </w:style>
  <w:style w:type="character" w:customStyle="1" w:styleId="volumeissue">
    <w:name w:val="volume_issue"/>
    <w:basedOn w:val="DefaultParagraphFont"/>
    <w:rsid w:val="00FF0F63"/>
  </w:style>
  <w:style w:type="character" w:customStyle="1" w:styleId="pagerange">
    <w:name w:val="page_range"/>
    <w:basedOn w:val="DefaultParagraphFont"/>
    <w:rsid w:val="00FF0F63"/>
  </w:style>
  <w:style w:type="character" w:customStyle="1" w:styleId="doilink">
    <w:name w:val="doi_link"/>
    <w:basedOn w:val="DefaultParagraphFont"/>
    <w:rsid w:val="00FF0F63"/>
  </w:style>
  <w:style w:type="character" w:customStyle="1" w:styleId="headingnumber">
    <w:name w:val="headingnumber"/>
    <w:basedOn w:val="DefaultParagraphFont"/>
    <w:rsid w:val="00FF0F63"/>
  </w:style>
  <w:style w:type="character" w:customStyle="1" w:styleId="internalref">
    <w:name w:val="internalref"/>
    <w:basedOn w:val="DefaultParagraphFont"/>
    <w:rsid w:val="00FF0F63"/>
  </w:style>
  <w:style w:type="paragraph" w:customStyle="1" w:styleId="Analyitc">
    <w:name w:val="Analyitc"/>
    <w:basedOn w:val="Normal"/>
    <w:uiPriority w:val="4"/>
    <w:qFormat/>
    <w:rsid w:val="00FF0F63"/>
    <w:rPr>
      <w:b/>
      <w:color w:val="0070C0"/>
      <w:sz w:val="28"/>
    </w:rPr>
  </w:style>
  <w:style w:type="character" w:customStyle="1" w:styleId="l7">
    <w:name w:val="l7"/>
    <w:basedOn w:val="DefaultParagraphFont"/>
    <w:rsid w:val="00FF0F63"/>
  </w:style>
  <w:style w:type="character" w:customStyle="1" w:styleId="l6">
    <w:name w:val="l6"/>
    <w:basedOn w:val="DefaultParagraphFont"/>
    <w:rsid w:val="00FF0F63"/>
  </w:style>
  <w:style w:type="character" w:customStyle="1" w:styleId="l8">
    <w:name w:val="l8"/>
    <w:basedOn w:val="DefaultParagraphFont"/>
    <w:rsid w:val="00FF0F63"/>
  </w:style>
  <w:style w:type="character" w:customStyle="1" w:styleId="l9">
    <w:name w:val="l9"/>
    <w:basedOn w:val="DefaultParagraphFont"/>
    <w:rsid w:val="00FF0F63"/>
  </w:style>
  <w:style w:type="character" w:customStyle="1" w:styleId="m-134349766280542120gmail-style13ptbold">
    <w:name w:val="m_-134349766280542120gmail-style13ptbold"/>
    <w:basedOn w:val="DefaultParagraphFont"/>
    <w:rsid w:val="00FF0F63"/>
  </w:style>
  <w:style w:type="character" w:customStyle="1" w:styleId="m-134349766280542120gmail-msohyperlink">
    <w:name w:val="m_-134349766280542120gmail-msohyperlink"/>
    <w:basedOn w:val="DefaultParagraphFont"/>
    <w:rsid w:val="00FF0F63"/>
  </w:style>
  <w:style w:type="character" w:customStyle="1" w:styleId="m-134349766280542120gmail-styleunderline">
    <w:name w:val="m_-134349766280542120gmail-styleunderline"/>
    <w:basedOn w:val="DefaultParagraphFont"/>
    <w:rsid w:val="00FF0F63"/>
  </w:style>
  <w:style w:type="character" w:customStyle="1" w:styleId="m-134349766280542120gmail-cite">
    <w:name w:val="m_-134349766280542120gmail-cite"/>
    <w:basedOn w:val="DefaultParagraphFont"/>
    <w:rsid w:val="00FF0F63"/>
  </w:style>
  <w:style w:type="character" w:customStyle="1" w:styleId="m-134349766280542120gmail-underline">
    <w:name w:val="m_-134349766280542120gmail-underline"/>
    <w:basedOn w:val="DefaultParagraphFont"/>
    <w:rsid w:val="00FF0F63"/>
  </w:style>
  <w:style w:type="character" w:customStyle="1" w:styleId="m-134349766280542120gmail-underline0">
    <w:name w:val="m_-134349766280542120gmail-underline0"/>
    <w:basedOn w:val="DefaultParagraphFont"/>
    <w:rsid w:val="00FF0F63"/>
  </w:style>
  <w:style w:type="paragraph" w:customStyle="1" w:styleId="element">
    <w:name w:val="element"/>
    <w:basedOn w:val="Normal"/>
    <w:rsid w:val="00FF0F63"/>
    <w:pPr>
      <w:spacing w:before="100" w:beforeAutospacing="1" w:after="100" w:afterAutospacing="1" w:line="240" w:lineRule="auto"/>
    </w:pPr>
    <w:rPr>
      <w:rFonts w:eastAsia="Times New Roman"/>
      <w:sz w:val="24"/>
      <w:lang w:eastAsia="zh-CN"/>
    </w:rPr>
  </w:style>
  <w:style w:type="paragraph" w:customStyle="1" w:styleId="p1">
    <w:name w:val="p1"/>
    <w:basedOn w:val="Normal"/>
    <w:rsid w:val="00FF0F63"/>
    <w:pPr>
      <w:spacing w:before="100" w:beforeAutospacing="1" w:after="100" w:afterAutospacing="1" w:line="240" w:lineRule="auto"/>
    </w:pPr>
    <w:rPr>
      <w:rFonts w:eastAsia="Times New Roman"/>
      <w:sz w:val="24"/>
      <w:lang w:eastAsia="zh-CN"/>
    </w:rPr>
  </w:style>
  <w:style w:type="paragraph" w:customStyle="1" w:styleId="p3">
    <w:name w:val="p3"/>
    <w:basedOn w:val="Normal"/>
    <w:rsid w:val="00FF0F63"/>
    <w:pPr>
      <w:spacing w:before="100" w:beforeAutospacing="1" w:after="100" w:afterAutospacing="1" w:line="240" w:lineRule="auto"/>
    </w:pPr>
    <w:rPr>
      <w:rFonts w:eastAsia="Times New Roman"/>
      <w:sz w:val="24"/>
      <w:lang w:eastAsia="zh-CN"/>
    </w:rPr>
  </w:style>
  <w:style w:type="paragraph" w:customStyle="1" w:styleId="p5">
    <w:name w:val="p5"/>
    <w:basedOn w:val="Normal"/>
    <w:rsid w:val="00FF0F63"/>
    <w:pPr>
      <w:spacing w:before="100" w:beforeAutospacing="1" w:after="100" w:afterAutospacing="1" w:line="240" w:lineRule="auto"/>
    </w:pPr>
    <w:rPr>
      <w:rFonts w:eastAsia="Times New Roman"/>
      <w:sz w:val="24"/>
      <w:lang w:eastAsia="zh-CN"/>
    </w:rPr>
  </w:style>
  <w:style w:type="paragraph" w:customStyle="1" w:styleId="p7">
    <w:name w:val="p7"/>
    <w:basedOn w:val="Normal"/>
    <w:rsid w:val="00FF0F63"/>
    <w:pPr>
      <w:spacing w:before="100" w:beforeAutospacing="1" w:after="100" w:afterAutospacing="1" w:line="240" w:lineRule="auto"/>
    </w:pPr>
    <w:rPr>
      <w:rFonts w:eastAsia="Times New Roman"/>
      <w:sz w:val="24"/>
      <w:lang w:eastAsia="zh-CN"/>
    </w:rPr>
  </w:style>
  <w:style w:type="paragraph" w:customStyle="1" w:styleId="p9">
    <w:name w:val="p9"/>
    <w:basedOn w:val="Normal"/>
    <w:rsid w:val="00FF0F63"/>
    <w:pPr>
      <w:spacing w:before="100" w:beforeAutospacing="1" w:after="100" w:afterAutospacing="1" w:line="240" w:lineRule="auto"/>
    </w:pPr>
    <w:rPr>
      <w:rFonts w:eastAsia="Times New Roman"/>
      <w:sz w:val="24"/>
      <w:lang w:eastAsia="zh-CN"/>
    </w:rPr>
  </w:style>
  <w:style w:type="paragraph" w:customStyle="1" w:styleId="p11">
    <w:name w:val="p11"/>
    <w:basedOn w:val="Normal"/>
    <w:rsid w:val="00FF0F63"/>
    <w:pPr>
      <w:spacing w:before="100" w:beforeAutospacing="1" w:after="100" w:afterAutospacing="1" w:line="240" w:lineRule="auto"/>
    </w:pPr>
    <w:rPr>
      <w:rFonts w:eastAsia="Times New Roman"/>
      <w:sz w:val="24"/>
      <w:lang w:eastAsia="zh-CN"/>
    </w:rPr>
  </w:style>
  <w:style w:type="paragraph" w:customStyle="1" w:styleId="p2">
    <w:name w:val="p2"/>
    <w:basedOn w:val="Normal"/>
    <w:rsid w:val="00FF0F63"/>
    <w:pPr>
      <w:spacing w:before="100" w:beforeAutospacing="1" w:after="100" w:afterAutospacing="1" w:line="240" w:lineRule="auto"/>
    </w:pPr>
    <w:rPr>
      <w:rFonts w:eastAsia="Times New Roman"/>
      <w:sz w:val="24"/>
      <w:lang w:eastAsia="zh-CN"/>
    </w:rPr>
  </w:style>
  <w:style w:type="paragraph" w:customStyle="1" w:styleId="p4">
    <w:name w:val="p4"/>
    <w:basedOn w:val="Normal"/>
    <w:rsid w:val="00FF0F63"/>
    <w:pPr>
      <w:spacing w:before="100" w:beforeAutospacing="1" w:after="100" w:afterAutospacing="1" w:line="240" w:lineRule="auto"/>
    </w:pPr>
    <w:rPr>
      <w:rFonts w:eastAsia="Times New Roman"/>
      <w:sz w:val="24"/>
      <w:lang w:eastAsia="zh-CN"/>
    </w:rPr>
  </w:style>
  <w:style w:type="paragraph" w:customStyle="1" w:styleId="p6">
    <w:name w:val="p6"/>
    <w:basedOn w:val="Normal"/>
    <w:rsid w:val="00FF0F63"/>
    <w:pPr>
      <w:spacing w:before="100" w:beforeAutospacing="1" w:after="100" w:afterAutospacing="1" w:line="240" w:lineRule="auto"/>
    </w:pPr>
    <w:rPr>
      <w:rFonts w:eastAsia="Times New Roman"/>
      <w:sz w:val="24"/>
      <w:lang w:eastAsia="zh-CN"/>
    </w:rPr>
  </w:style>
  <w:style w:type="paragraph" w:customStyle="1" w:styleId="p8">
    <w:name w:val="p8"/>
    <w:basedOn w:val="Normal"/>
    <w:rsid w:val="00FF0F63"/>
    <w:pPr>
      <w:spacing w:before="100" w:beforeAutospacing="1" w:after="100" w:afterAutospacing="1" w:line="240" w:lineRule="auto"/>
    </w:pPr>
    <w:rPr>
      <w:rFonts w:eastAsia="Times New Roman"/>
      <w:sz w:val="24"/>
      <w:lang w:eastAsia="zh-CN"/>
    </w:rPr>
  </w:style>
  <w:style w:type="paragraph" w:customStyle="1" w:styleId="p10">
    <w:name w:val="p10"/>
    <w:basedOn w:val="Normal"/>
    <w:rsid w:val="00FF0F63"/>
    <w:pPr>
      <w:spacing w:before="100" w:beforeAutospacing="1" w:after="100" w:afterAutospacing="1" w:line="240" w:lineRule="auto"/>
    </w:pPr>
    <w:rPr>
      <w:rFonts w:eastAsia="Times New Roman"/>
      <w:sz w:val="24"/>
      <w:lang w:eastAsia="zh-CN"/>
    </w:rPr>
  </w:style>
  <w:style w:type="paragraph" w:customStyle="1" w:styleId="p12">
    <w:name w:val="p12"/>
    <w:basedOn w:val="Normal"/>
    <w:rsid w:val="00FF0F63"/>
    <w:pPr>
      <w:spacing w:before="100" w:beforeAutospacing="1" w:after="100" w:afterAutospacing="1" w:line="240" w:lineRule="auto"/>
    </w:pPr>
    <w:rPr>
      <w:rFonts w:eastAsia="Times New Roman"/>
      <w:sz w:val="24"/>
      <w:lang w:eastAsia="zh-CN"/>
    </w:rPr>
  </w:style>
  <w:style w:type="paragraph" w:customStyle="1" w:styleId="p14">
    <w:name w:val="p14"/>
    <w:basedOn w:val="Normal"/>
    <w:rsid w:val="00FF0F63"/>
    <w:pPr>
      <w:spacing w:before="100" w:beforeAutospacing="1" w:after="100" w:afterAutospacing="1" w:line="240" w:lineRule="auto"/>
    </w:pPr>
    <w:rPr>
      <w:rFonts w:eastAsia="Times New Roman"/>
      <w:sz w:val="24"/>
      <w:lang w:eastAsia="zh-CN"/>
    </w:rPr>
  </w:style>
  <w:style w:type="character" w:customStyle="1" w:styleId="wsj-article-caption-content">
    <w:name w:val="wsj-article-caption-content"/>
    <w:basedOn w:val="DefaultParagraphFont"/>
    <w:rsid w:val="00FF0F63"/>
  </w:style>
  <w:style w:type="character" w:customStyle="1" w:styleId="wsj-article-credit">
    <w:name w:val="wsj-article-credit"/>
    <w:basedOn w:val="DefaultParagraphFont"/>
    <w:rsid w:val="00FF0F63"/>
  </w:style>
  <w:style w:type="character" w:customStyle="1" w:styleId="wsj-article-credit-tag">
    <w:name w:val="wsj-article-credit-tag"/>
    <w:basedOn w:val="DefaultParagraphFont"/>
    <w:rsid w:val="00FF0F63"/>
  </w:style>
  <w:style w:type="paragraph" w:customStyle="1" w:styleId="initial">
    <w:name w:val="initial"/>
    <w:basedOn w:val="Normal"/>
    <w:rsid w:val="00FF0F63"/>
    <w:pPr>
      <w:spacing w:before="100" w:beforeAutospacing="1" w:after="100" w:afterAutospacing="1" w:line="240" w:lineRule="auto"/>
    </w:pPr>
    <w:rPr>
      <w:rFonts w:eastAsia="Times New Roman"/>
      <w:sz w:val="24"/>
      <w:lang w:eastAsia="zh-CN"/>
    </w:rPr>
  </w:style>
  <w:style w:type="paragraph" w:customStyle="1" w:styleId="speakable-paragraph">
    <w:name w:val="speakable-paragraph"/>
    <w:basedOn w:val="Normal"/>
    <w:rsid w:val="00FF0F63"/>
    <w:pPr>
      <w:spacing w:before="100" w:beforeAutospacing="1" w:after="100" w:afterAutospacing="1" w:line="240" w:lineRule="auto"/>
    </w:pPr>
    <w:rPr>
      <w:rFonts w:eastAsia="Times New Roman"/>
      <w:sz w:val="24"/>
      <w:lang w:eastAsia="zh-CN"/>
    </w:rPr>
  </w:style>
  <w:style w:type="character" w:customStyle="1" w:styleId="CardUnderlinedCharChar0">
    <w:name w:val="Card Underlined Char Char"/>
    <w:rsid w:val="00FF0F63"/>
    <w:rPr>
      <w:rFonts w:ascii="Arial Narrow" w:hAnsi="Arial Narrow"/>
      <w:sz w:val="22"/>
      <w:szCs w:val="24"/>
      <w:u w:val="single"/>
      <w:lang w:val="en-US" w:eastAsia="en-US" w:bidi="ar-SA"/>
    </w:rPr>
  </w:style>
  <w:style w:type="paragraph" w:customStyle="1" w:styleId="detailsub">
    <w:name w:val="detail__sub"/>
    <w:basedOn w:val="Normal"/>
    <w:rsid w:val="00FF0F63"/>
    <w:pPr>
      <w:spacing w:before="100" w:beforeAutospacing="1" w:after="100" w:afterAutospacing="1" w:line="240" w:lineRule="auto"/>
    </w:pPr>
    <w:rPr>
      <w:rFonts w:eastAsia="Times New Roman"/>
      <w:sz w:val="24"/>
      <w:lang w:eastAsia="zh-CN"/>
    </w:rPr>
  </w:style>
  <w:style w:type="paragraph" w:customStyle="1" w:styleId="flfc">
    <w:name w:val="flfc"/>
    <w:basedOn w:val="Normal"/>
    <w:rsid w:val="00FF0F63"/>
    <w:pPr>
      <w:spacing w:before="100" w:beforeAutospacing="1" w:after="100" w:afterAutospacing="1" w:line="240" w:lineRule="auto"/>
    </w:pPr>
    <w:rPr>
      <w:rFonts w:eastAsia="Times New Roman"/>
      <w:sz w:val="24"/>
      <w:lang w:eastAsia="zh-CN"/>
    </w:rPr>
  </w:style>
  <w:style w:type="character" w:customStyle="1" w:styleId="m-299895914748161361gmail-style13ptbold">
    <w:name w:val="m_-299895914748161361gmail-style13ptbold"/>
    <w:basedOn w:val="DefaultParagraphFont"/>
    <w:rsid w:val="00FF0F63"/>
  </w:style>
  <w:style w:type="character" w:customStyle="1" w:styleId="m-299895914748161361gmail-styleunderline">
    <w:name w:val="m_-299895914748161361gmail-styleunderline"/>
    <w:basedOn w:val="DefaultParagraphFont"/>
    <w:rsid w:val="00FF0F63"/>
  </w:style>
  <w:style w:type="paragraph" w:customStyle="1" w:styleId="counter-paragraph">
    <w:name w:val="counter-paragraph"/>
    <w:basedOn w:val="Normal"/>
    <w:rsid w:val="00FF0F63"/>
    <w:pPr>
      <w:spacing w:before="100" w:beforeAutospacing="1" w:after="100" w:afterAutospacing="1" w:line="240" w:lineRule="auto"/>
    </w:pPr>
    <w:rPr>
      <w:rFonts w:eastAsia="Times New Roman"/>
      <w:sz w:val="24"/>
      <w:lang w:eastAsia="zh-CN"/>
    </w:rPr>
  </w:style>
  <w:style w:type="paragraph" w:customStyle="1" w:styleId="m-266642551691440061gmail-cites">
    <w:name w:val="m_-266642551691440061gmail-cites"/>
    <w:basedOn w:val="Normal"/>
    <w:rsid w:val="00FF0F63"/>
    <w:pPr>
      <w:spacing w:before="100" w:beforeAutospacing="1" w:after="100" w:afterAutospacing="1" w:line="240" w:lineRule="auto"/>
    </w:pPr>
    <w:rPr>
      <w:rFonts w:eastAsia="Times New Roman"/>
      <w:sz w:val="24"/>
      <w:lang w:eastAsia="zh-CN"/>
    </w:rPr>
  </w:style>
  <w:style w:type="character" w:customStyle="1" w:styleId="m-266642551691440061gmail-author-date">
    <w:name w:val="m_-266642551691440061gmail-author-date"/>
    <w:basedOn w:val="DefaultParagraphFont"/>
    <w:rsid w:val="00FF0F63"/>
  </w:style>
  <w:style w:type="paragraph" w:customStyle="1" w:styleId="m-266642551691440061gmail-cards">
    <w:name w:val="m_-266642551691440061gmail-cards"/>
    <w:basedOn w:val="Normal"/>
    <w:rsid w:val="00FF0F63"/>
    <w:pPr>
      <w:spacing w:before="100" w:beforeAutospacing="1" w:after="100" w:afterAutospacing="1" w:line="240" w:lineRule="auto"/>
    </w:pPr>
    <w:rPr>
      <w:rFonts w:eastAsia="Times New Roman"/>
      <w:sz w:val="24"/>
      <w:lang w:eastAsia="zh-CN"/>
    </w:rPr>
  </w:style>
  <w:style w:type="character" w:customStyle="1" w:styleId="m-266642551691440061gmail-debateunderline">
    <w:name w:val="m_-266642551691440061gmail-debateunderline"/>
    <w:basedOn w:val="DefaultParagraphFont"/>
    <w:rsid w:val="00FF0F63"/>
  </w:style>
  <w:style w:type="paragraph" w:customStyle="1" w:styleId="listingexcerpt">
    <w:name w:val="listing__excerpt"/>
    <w:basedOn w:val="Normal"/>
    <w:rsid w:val="00FF0F63"/>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FF0F63"/>
  </w:style>
  <w:style w:type="paragraph" w:customStyle="1" w:styleId="specialbutton">
    <w:name w:val="special__button"/>
    <w:basedOn w:val="Normal"/>
    <w:rsid w:val="00FF0F63"/>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FF0F63"/>
  </w:style>
  <w:style w:type="character" w:customStyle="1" w:styleId="StyleUnderliningChar9ptBold">
    <w:name w:val="Style Underlining Char + 9 pt Bold"/>
    <w:rsid w:val="00FF0F63"/>
    <w:rPr>
      <w:rFonts w:ascii="Times New Roman" w:hAnsi="Times New Roman"/>
      <w:b/>
      <w:bCs/>
      <w:sz w:val="20"/>
      <w:szCs w:val="24"/>
      <w:u w:val="single"/>
    </w:rPr>
  </w:style>
  <w:style w:type="character" w:customStyle="1" w:styleId="StyleUnderliningChar9pt">
    <w:name w:val="Style Underlining Char + 9 pt"/>
    <w:rsid w:val="00FF0F63"/>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FF0F63"/>
  </w:style>
  <w:style w:type="paragraph" w:customStyle="1" w:styleId="font--body">
    <w:name w:val="font--body"/>
    <w:basedOn w:val="Normal"/>
    <w:rsid w:val="00FF0F63"/>
    <w:pPr>
      <w:spacing w:before="100" w:beforeAutospacing="1" w:after="100" w:afterAutospacing="1" w:line="240" w:lineRule="auto"/>
    </w:pPr>
    <w:rPr>
      <w:rFonts w:eastAsia="Times New Roman"/>
      <w:sz w:val="24"/>
    </w:rPr>
  </w:style>
  <w:style w:type="character" w:customStyle="1" w:styleId="tweetinfo-heartstat">
    <w:name w:val="tweetinfo-heartstat"/>
    <w:basedOn w:val="DefaultParagraphFont"/>
    <w:rsid w:val="00FF0F63"/>
  </w:style>
  <w:style w:type="character" w:customStyle="1" w:styleId="playbutton-flyout">
    <w:name w:val="playbutton-flyout"/>
    <w:basedOn w:val="DefaultParagraphFont"/>
    <w:rsid w:val="00FF0F63"/>
  </w:style>
  <w:style w:type="character" w:customStyle="1" w:styleId="inlinevideo-videolabel">
    <w:name w:val="inlinevideo-videolabel"/>
    <w:basedOn w:val="DefaultParagraphFont"/>
    <w:rsid w:val="00FF0F63"/>
  </w:style>
  <w:style w:type="character" w:customStyle="1" w:styleId="inlinevideo-videoduration">
    <w:name w:val="inlinevideo-videoduration"/>
    <w:basedOn w:val="DefaultParagraphFont"/>
    <w:rsid w:val="00FF0F63"/>
  </w:style>
  <w:style w:type="character" w:customStyle="1" w:styleId="m2037045589135560752gmail-style13ptbold">
    <w:name w:val="m_2037045589135560752gmail-style13ptbold"/>
    <w:basedOn w:val="DefaultParagraphFont"/>
    <w:rsid w:val="00FF0F63"/>
  </w:style>
  <w:style w:type="paragraph" w:customStyle="1" w:styleId="css-exrw3m">
    <w:name w:val="css-exrw3m"/>
    <w:basedOn w:val="Normal"/>
    <w:rsid w:val="00FF0F63"/>
    <w:pPr>
      <w:spacing w:before="100" w:beforeAutospacing="1" w:after="100" w:afterAutospacing="1" w:line="240" w:lineRule="auto"/>
    </w:pPr>
    <w:rPr>
      <w:rFonts w:eastAsia="Times New Roman"/>
      <w:sz w:val="24"/>
    </w:rPr>
  </w:style>
  <w:style w:type="character" w:customStyle="1" w:styleId="m5672147096563703424gmail-style13ptbold">
    <w:name w:val="m_5672147096563703424gmail-style13ptbold"/>
    <w:basedOn w:val="DefaultParagraphFont"/>
    <w:rsid w:val="00FF0F63"/>
  </w:style>
  <w:style w:type="character" w:customStyle="1" w:styleId="m5672147096563703424gmail-styleunderline">
    <w:name w:val="m_5672147096563703424gmail-styleunderline"/>
    <w:basedOn w:val="DefaultParagraphFont"/>
    <w:rsid w:val="00FF0F63"/>
  </w:style>
  <w:style w:type="character" w:customStyle="1" w:styleId="m-4276249887353823691gmail-style13ptbold">
    <w:name w:val="m_-4276249887353823691gmail-style13ptbold"/>
    <w:basedOn w:val="DefaultParagraphFont"/>
    <w:rsid w:val="00FF0F63"/>
  </w:style>
  <w:style w:type="character" w:customStyle="1" w:styleId="m-4276249887353823691gmail-styleunderline">
    <w:name w:val="m_-4276249887353823691gmail-styleunderline"/>
    <w:basedOn w:val="DefaultParagraphFont"/>
    <w:rsid w:val="00FF0F63"/>
  </w:style>
  <w:style w:type="character" w:customStyle="1" w:styleId="legacybig">
    <w:name w:val="legacybig"/>
    <w:basedOn w:val="DefaultParagraphFont"/>
    <w:rsid w:val="00FF0F63"/>
  </w:style>
  <w:style w:type="character" w:customStyle="1" w:styleId="art-author">
    <w:name w:val="art-author"/>
    <w:basedOn w:val="DefaultParagraphFont"/>
    <w:rsid w:val="00FF0F63"/>
  </w:style>
  <w:style w:type="paragraph" w:customStyle="1" w:styleId="first">
    <w:name w:val="first"/>
    <w:basedOn w:val="Normal"/>
    <w:qFormat/>
    <w:rsid w:val="00FF0F63"/>
    <w:pPr>
      <w:spacing w:before="100" w:beforeAutospacing="1" w:after="100" w:afterAutospacing="1"/>
    </w:pPr>
    <w:rPr>
      <w:rFonts w:eastAsia="Times New Roman" w:cs="Calibri"/>
    </w:rPr>
  </w:style>
  <w:style w:type="character" w:customStyle="1" w:styleId="fpred">
    <w:name w:val="fp_red"/>
    <w:basedOn w:val="DefaultParagraphFont"/>
    <w:rsid w:val="00FF0F63"/>
  </w:style>
  <w:style w:type="paragraph" w:customStyle="1" w:styleId="Style32">
    <w:name w:val="Style 3"/>
    <w:qFormat/>
    <w:rsid w:val="00FF0F63"/>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FF0F63"/>
  </w:style>
  <w:style w:type="character" w:customStyle="1" w:styleId="snapnoshots">
    <w:name w:val="snap_noshots"/>
    <w:basedOn w:val="DefaultParagraphFont"/>
    <w:rsid w:val="00FF0F63"/>
  </w:style>
  <w:style w:type="character" w:customStyle="1" w:styleId="typarticle">
    <w:name w:val="typ_article"/>
    <w:basedOn w:val="DefaultParagraphFont"/>
    <w:rsid w:val="00FF0F63"/>
  </w:style>
  <w:style w:type="paragraph" w:customStyle="1" w:styleId="normalweb10">
    <w:name w:val="normalweb1"/>
    <w:basedOn w:val="Normal"/>
    <w:qFormat/>
    <w:rsid w:val="00FF0F63"/>
    <w:pPr>
      <w:spacing w:before="100" w:beforeAutospacing="1" w:after="100" w:afterAutospacing="1"/>
    </w:pPr>
    <w:rPr>
      <w:rFonts w:eastAsia="Times New Roman" w:cs="Calibri"/>
    </w:rPr>
  </w:style>
  <w:style w:type="character" w:customStyle="1" w:styleId="dispurl">
    <w:name w:val="dispurl"/>
    <w:basedOn w:val="DefaultParagraphFont"/>
    <w:rsid w:val="00FF0F63"/>
  </w:style>
  <w:style w:type="character" w:customStyle="1" w:styleId="resultbodyitalic">
    <w:name w:val="resultbodyitalic"/>
    <w:basedOn w:val="DefaultParagraphFont"/>
    <w:rsid w:val="00FF0F63"/>
  </w:style>
  <w:style w:type="paragraph" w:customStyle="1" w:styleId="10">
    <w:name w:val="... 1"/>
    <w:basedOn w:val="Default"/>
    <w:next w:val="Default"/>
    <w:qFormat/>
    <w:rsid w:val="00FF0F63"/>
    <w:rPr>
      <w:color w:val="auto"/>
    </w:rPr>
  </w:style>
  <w:style w:type="paragraph" w:customStyle="1" w:styleId="ac">
    <w:name w:val=".."/>
    <w:basedOn w:val="Default"/>
    <w:next w:val="Default"/>
    <w:qFormat/>
    <w:rsid w:val="00FF0F63"/>
    <w:rPr>
      <w:color w:val="auto"/>
    </w:rPr>
  </w:style>
  <w:style w:type="paragraph" w:customStyle="1" w:styleId="ad">
    <w:name w:val="...."/>
    <w:basedOn w:val="Default"/>
    <w:next w:val="Default"/>
    <w:qFormat/>
    <w:rsid w:val="00FF0F63"/>
    <w:rPr>
      <w:color w:val="auto"/>
    </w:rPr>
  </w:style>
  <w:style w:type="paragraph" w:customStyle="1" w:styleId="s0">
    <w:name w:val="s0"/>
    <w:basedOn w:val="Normal"/>
    <w:qFormat/>
    <w:rsid w:val="00FF0F63"/>
    <w:pPr>
      <w:spacing w:before="100" w:beforeAutospacing="1" w:after="100" w:afterAutospacing="1"/>
    </w:pPr>
    <w:rPr>
      <w:rFonts w:eastAsia="Times New Roman" w:cs="Calibri"/>
    </w:rPr>
  </w:style>
  <w:style w:type="numbering" w:customStyle="1" w:styleId="NoList31">
    <w:name w:val="No List31"/>
    <w:next w:val="NoList"/>
    <w:uiPriority w:val="99"/>
    <w:semiHidden/>
    <w:unhideWhenUsed/>
    <w:rsid w:val="00FF0F63"/>
  </w:style>
  <w:style w:type="numbering" w:customStyle="1" w:styleId="NoList121">
    <w:name w:val="No List121"/>
    <w:next w:val="NoList"/>
    <w:uiPriority w:val="99"/>
    <w:semiHidden/>
    <w:unhideWhenUsed/>
    <w:rsid w:val="00FF0F63"/>
  </w:style>
  <w:style w:type="numbering" w:customStyle="1" w:styleId="NoList41">
    <w:name w:val="No List41"/>
    <w:next w:val="NoList"/>
    <w:uiPriority w:val="99"/>
    <w:semiHidden/>
    <w:unhideWhenUsed/>
    <w:rsid w:val="00FF0F63"/>
  </w:style>
  <w:style w:type="numbering" w:customStyle="1" w:styleId="NoList131">
    <w:name w:val="No List131"/>
    <w:next w:val="NoList"/>
    <w:uiPriority w:val="99"/>
    <w:semiHidden/>
    <w:unhideWhenUsed/>
    <w:rsid w:val="00FF0F63"/>
  </w:style>
  <w:style w:type="numbering" w:customStyle="1" w:styleId="NoList51">
    <w:name w:val="No List51"/>
    <w:next w:val="NoList"/>
    <w:uiPriority w:val="99"/>
    <w:semiHidden/>
    <w:unhideWhenUsed/>
    <w:rsid w:val="00FF0F63"/>
  </w:style>
  <w:style w:type="numbering" w:customStyle="1" w:styleId="NoList141">
    <w:name w:val="No List141"/>
    <w:next w:val="NoList"/>
    <w:uiPriority w:val="99"/>
    <w:semiHidden/>
    <w:unhideWhenUsed/>
    <w:rsid w:val="00FF0F63"/>
  </w:style>
  <w:style w:type="numbering" w:customStyle="1" w:styleId="NoList61">
    <w:name w:val="No List61"/>
    <w:next w:val="NoList"/>
    <w:uiPriority w:val="99"/>
    <w:semiHidden/>
    <w:unhideWhenUsed/>
    <w:rsid w:val="00FF0F63"/>
  </w:style>
  <w:style w:type="numbering" w:customStyle="1" w:styleId="NoList151">
    <w:name w:val="No List151"/>
    <w:next w:val="NoList"/>
    <w:uiPriority w:val="99"/>
    <w:semiHidden/>
    <w:unhideWhenUsed/>
    <w:rsid w:val="00FF0F63"/>
  </w:style>
  <w:style w:type="numbering" w:customStyle="1" w:styleId="NoList22">
    <w:name w:val="No List22"/>
    <w:next w:val="NoList"/>
    <w:uiPriority w:val="99"/>
    <w:semiHidden/>
    <w:unhideWhenUsed/>
    <w:rsid w:val="00FF0F63"/>
  </w:style>
  <w:style w:type="numbering" w:customStyle="1" w:styleId="NoList112">
    <w:name w:val="No List112"/>
    <w:next w:val="NoList"/>
    <w:uiPriority w:val="99"/>
    <w:semiHidden/>
    <w:unhideWhenUsed/>
    <w:rsid w:val="00FF0F63"/>
  </w:style>
  <w:style w:type="numbering" w:customStyle="1" w:styleId="NoList32">
    <w:name w:val="No List32"/>
    <w:next w:val="NoList"/>
    <w:uiPriority w:val="99"/>
    <w:semiHidden/>
    <w:unhideWhenUsed/>
    <w:rsid w:val="00FF0F63"/>
  </w:style>
  <w:style w:type="numbering" w:customStyle="1" w:styleId="NoList122">
    <w:name w:val="No List122"/>
    <w:next w:val="NoList"/>
    <w:uiPriority w:val="99"/>
    <w:semiHidden/>
    <w:unhideWhenUsed/>
    <w:rsid w:val="00FF0F63"/>
  </w:style>
  <w:style w:type="numbering" w:customStyle="1" w:styleId="NoList42">
    <w:name w:val="No List42"/>
    <w:next w:val="NoList"/>
    <w:uiPriority w:val="99"/>
    <w:semiHidden/>
    <w:unhideWhenUsed/>
    <w:rsid w:val="00FF0F63"/>
  </w:style>
  <w:style w:type="numbering" w:customStyle="1" w:styleId="NoList132">
    <w:name w:val="No List132"/>
    <w:next w:val="NoList"/>
    <w:uiPriority w:val="99"/>
    <w:semiHidden/>
    <w:unhideWhenUsed/>
    <w:rsid w:val="00FF0F63"/>
  </w:style>
  <w:style w:type="numbering" w:customStyle="1" w:styleId="NoList52">
    <w:name w:val="No List52"/>
    <w:next w:val="NoList"/>
    <w:uiPriority w:val="99"/>
    <w:semiHidden/>
    <w:unhideWhenUsed/>
    <w:rsid w:val="00FF0F63"/>
  </w:style>
  <w:style w:type="numbering" w:customStyle="1" w:styleId="NoList142">
    <w:name w:val="No List142"/>
    <w:next w:val="NoList"/>
    <w:uiPriority w:val="99"/>
    <w:semiHidden/>
    <w:unhideWhenUsed/>
    <w:rsid w:val="00FF0F63"/>
  </w:style>
  <w:style w:type="numbering" w:customStyle="1" w:styleId="NoList62">
    <w:name w:val="No List62"/>
    <w:next w:val="NoList"/>
    <w:uiPriority w:val="99"/>
    <w:semiHidden/>
    <w:unhideWhenUsed/>
    <w:rsid w:val="00FF0F63"/>
  </w:style>
  <w:style w:type="numbering" w:customStyle="1" w:styleId="NoList152">
    <w:name w:val="No List152"/>
    <w:next w:val="NoList"/>
    <w:uiPriority w:val="99"/>
    <w:semiHidden/>
    <w:unhideWhenUsed/>
    <w:rsid w:val="00FF0F63"/>
  </w:style>
  <w:style w:type="character" w:customStyle="1" w:styleId="oldTagChar">
    <w:name w:val="oldTag Char"/>
    <w:link w:val="oldTag"/>
    <w:locked/>
    <w:rsid w:val="00FF0F63"/>
    <w:rPr>
      <w:rFonts w:ascii="Times New Roman" w:hAnsi="Times New Roman" w:cs="Times New Roman"/>
      <w:b/>
    </w:rPr>
  </w:style>
  <w:style w:type="paragraph" w:customStyle="1" w:styleId="oldTag">
    <w:name w:val="oldTag"/>
    <w:basedOn w:val="Normal"/>
    <w:next w:val="Normal"/>
    <w:link w:val="oldTagChar"/>
    <w:qFormat/>
    <w:rsid w:val="00FF0F63"/>
    <w:pPr>
      <w:spacing w:line="256" w:lineRule="auto"/>
      <w:outlineLvl w:val="2"/>
    </w:pPr>
    <w:rPr>
      <w:rFonts w:ascii="Times New Roman" w:hAnsi="Times New Roman" w:cs="Times New Roman"/>
      <w:b/>
      <w:sz w:val="24"/>
    </w:rPr>
  </w:style>
  <w:style w:type="paragraph" w:customStyle="1" w:styleId="StyletagPalatinoLinotype10pt">
    <w:name w:val="Style tag + Palatino Linotype 10 pt"/>
    <w:basedOn w:val="oldTag"/>
    <w:uiPriority w:val="99"/>
    <w:qFormat/>
    <w:rsid w:val="00FF0F63"/>
    <w:rPr>
      <w:bCs/>
      <w:caps/>
      <w:sz w:val="20"/>
    </w:rPr>
  </w:style>
  <w:style w:type="paragraph" w:customStyle="1" w:styleId="FakeHeader">
    <w:name w:val="Fake Header"/>
    <w:basedOn w:val="Smalltext"/>
    <w:uiPriority w:val="99"/>
    <w:qFormat/>
    <w:rsid w:val="00FF0F63"/>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FF0F63"/>
    <w:pPr>
      <w:spacing w:line="256" w:lineRule="auto"/>
    </w:pPr>
    <w:rPr>
      <w:rFonts w:eastAsia="Times New Roman" w:cs="Calibri"/>
      <w:b/>
    </w:rPr>
  </w:style>
  <w:style w:type="paragraph" w:customStyle="1" w:styleId="BlockTitleCharChar1">
    <w:name w:val="Block Title Char Char1"/>
    <w:basedOn w:val="Normal"/>
    <w:next w:val="Normal"/>
    <w:uiPriority w:val="99"/>
    <w:qFormat/>
    <w:rsid w:val="00FF0F63"/>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FF0F63"/>
    <w:pPr>
      <w:spacing w:before="100" w:beforeAutospacing="1" w:after="100" w:afterAutospacing="1" w:line="256" w:lineRule="auto"/>
    </w:pPr>
    <w:rPr>
      <w:rFonts w:eastAsia="Times New Roman" w:cs="Calibri"/>
    </w:rPr>
  </w:style>
  <w:style w:type="paragraph" w:customStyle="1" w:styleId="StyleUnderline9pt10">
    <w:name w:val="Style Underline + 9 pt1"/>
    <w:uiPriority w:val="99"/>
    <w:qFormat/>
    <w:rsid w:val="00FF0F63"/>
    <w:pPr>
      <w:spacing w:after="200" w:line="276" w:lineRule="auto"/>
    </w:pPr>
    <w:rPr>
      <w:rFonts w:eastAsia="SimSun"/>
      <w:sz w:val="22"/>
      <w:szCs w:val="22"/>
      <w:u w:val="single"/>
    </w:rPr>
  </w:style>
  <w:style w:type="character" w:customStyle="1" w:styleId="StyleUnderline9pt2Char">
    <w:name w:val="Style Underline + 9 pt2 Char"/>
    <w:basedOn w:val="UnderlineChar20"/>
    <w:link w:val="StyleUnderline9pt2"/>
    <w:locked/>
    <w:rsid w:val="00FF0F63"/>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FF0F63"/>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FF0F63"/>
    <w:rPr>
      <w:b/>
      <w:u w:val="single"/>
    </w:rPr>
  </w:style>
  <w:style w:type="paragraph" w:customStyle="1" w:styleId="EmphasisText">
    <w:name w:val="Emphasis Text"/>
    <w:basedOn w:val="UnderlinedText"/>
    <w:link w:val="EmphasisTextChar"/>
    <w:qFormat/>
    <w:rsid w:val="00FF0F63"/>
    <w:rPr>
      <w:rFonts w:asciiTheme="minorHAnsi" w:eastAsiaTheme="minorEastAsia" w:hAnsiTheme="minorHAnsi"/>
      <w:sz w:val="24"/>
      <w:szCs w:val="24"/>
      <w:u w:val="single"/>
    </w:rPr>
  </w:style>
  <w:style w:type="character" w:customStyle="1" w:styleId="StyleStyle49pt1Char">
    <w:name w:val="Style Style4 + 9 pt1 Char"/>
    <w:basedOn w:val="Style4Char"/>
    <w:link w:val="StyleStyle49pt1"/>
    <w:locked/>
    <w:rsid w:val="00FF0F63"/>
    <w:rPr>
      <w:rFonts w:ascii="Arial Narrow" w:eastAsia="Times New Roman" w:hAnsi="Arial Narrow" w:cs="Calibri"/>
      <w:sz w:val="20"/>
      <w:u w:val="single"/>
      <w:lang w:val="x-none"/>
    </w:rPr>
  </w:style>
  <w:style w:type="paragraph" w:customStyle="1" w:styleId="StyleStyle49pt1">
    <w:name w:val="Style Style4 + 9 pt1"/>
    <w:basedOn w:val="Style4"/>
    <w:link w:val="StyleStyle49pt1Char"/>
    <w:qFormat/>
    <w:rsid w:val="00FF0F63"/>
    <w:pPr>
      <w:spacing w:after="160" w:line="256" w:lineRule="auto"/>
    </w:pPr>
    <w:rPr>
      <w:rFonts w:ascii="Arial Narrow" w:eastAsia="Times New Roman" w:hAnsi="Arial Narrow" w:cs="Calibri"/>
      <w:sz w:val="20"/>
    </w:rPr>
  </w:style>
  <w:style w:type="character" w:customStyle="1" w:styleId="StyleStyle49ptBold1Char">
    <w:name w:val="Style Style4 + 9 pt Bold1 Char"/>
    <w:link w:val="StyleStyle49ptBold1"/>
    <w:locked/>
    <w:rsid w:val="00FF0F63"/>
    <w:rPr>
      <w:b/>
      <w:bCs/>
      <w:u w:val="single"/>
    </w:rPr>
  </w:style>
  <w:style w:type="paragraph" w:customStyle="1" w:styleId="StyleStyle49ptBold1">
    <w:name w:val="Style Style4 + 9 pt Bold1"/>
    <w:basedOn w:val="Style4"/>
    <w:link w:val="StyleStyle49ptBold1Char"/>
    <w:qFormat/>
    <w:rsid w:val="00FF0F63"/>
    <w:pPr>
      <w:spacing w:after="160" w:line="256" w:lineRule="auto"/>
    </w:pPr>
    <w:rPr>
      <w:rFonts w:asciiTheme="minorHAnsi" w:eastAsiaTheme="minorEastAsia" w:hAnsiTheme="minorHAnsi"/>
      <w:b/>
      <w:bCs/>
      <w:lang w:val="en-US"/>
    </w:rPr>
  </w:style>
  <w:style w:type="character" w:customStyle="1" w:styleId="StyleStyle49pt2Char">
    <w:name w:val="Style Style4 + 9 pt2 Char"/>
    <w:basedOn w:val="Style4Char"/>
    <w:link w:val="StyleStyle49pt2"/>
    <w:locked/>
    <w:rsid w:val="00FF0F63"/>
    <w:rPr>
      <w:rFonts w:ascii="Arial Narrow" w:eastAsia="Times New Roman" w:hAnsi="Arial Narrow" w:cs="Calibri"/>
      <w:sz w:val="20"/>
      <w:u w:val="single"/>
      <w:lang w:val="x-none"/>
    </w:rPr>
  </w:style>
  <w:style w:type="paragraph" w:customStyle="1" w:styleId="StyleStyle49pt2">
    <w:name w:val="Style Style4 + 9 pt2"/>
    <w:basedOn w:val="Style4"/>
    <w:link w:val="StyleStyle49pt2Char"/>
    <w:qFormat/>
    <w:rsid w:val="00FF0F63"/>
    <w:pPr>
      <w:spacing w:after="160" w:line="256" w:lineRule="auto"/>
    </w:pPr>
    <w:rPr>
      <w:rFonts w:ascii="Arial Narrow" w:eastAsia="Times New Roman" w:hAnsi="Arial Narrow" w:cs="Calibri"/>
      <w:sz w:val="20"/>
    </w:rPr>
  </w:style>
  <w:style w:type="character" w:customStyle="1" w:styleId="StyleStyle49ptBold2Char">
    <w:name w:val="Style Style4 + 9 pt Bold2 Char"/>
    <w:link w:val="StyleStyle49ptBold2"/>
    <w:locked/>
    <w:rsid w:val="00FF0F63"/>
    <w:rPr>
      <w:b/>
      <w:bCs/>
      <w:u w:val="single"/>
    </w:rPr>
  </w:style>
  <w:style w:type="paragraph" w:customStyle="1" w:styleId="StyleStyle49ptBold2">
    <w:name w:val="Style Style4 + 9 pt Bold2"/>
    <w:basedOn w:val="Style4"/>
    <w:link w:val="StyleStyle49ptBold2Char"/>
    <w:qFormat/>
    <w:rsid w:val="00FF0F63"/>
    <w:pPr>
      <w:spacing w:after="160" w:line="256" w:lineRule="auto"/>
    </w:pPr>
    <w:rPr>
      <w:rFonts w:asciiTheme="minorHAnsi" w:eastAsiaTheme="minorEastAsia" w:hAnsiTheme="minorHAnsi"/>
      <w:b/>
      <w:bCs/>
      <w:lang w:val="en-US"/>
    </w:rPr>
  </w:style>
  <w:style w:type="character" w:customStyle="1" w:styleId="CiteBodyChar">
    <w:name w:val="Cite Body Char"/>
    <w:link w:val="CiteBody"/>
    <w:locked/>
    <w:rsid w:val="00FF0F63"/>
    <w:rPr>
      <w:szCs w:val="16"/>
    </w:rPr>
  </w:style>
  <w:style w:type="paragraph" w:customStyle="1" w:styleId="CiteBody">
    <w:name w:val="Cite Body"/>
    <w:basedOn w:val="Normal"/>
    <w:link w:val="CiteBodyChar"/>
    <w:qFormat/>
    <w:rsid w:val="00FF0F63"/>
    <w:pPr>
      <w:spacing w:line="256" w:lineRule="auto"/>
    </w:pPr>
    <w:rPr>
      <w:rFonts w:asciiTheme="minorHAnsi" w:hAnsiTheme="minorHAnsi"/>
      <w:sz w:val="24"/>
      <w:szCs w:val="16"/>
    </w:rPr>
  </w:style>
  <w:style w:type="character" w:customStyle="1" w:styleId="CiteBoldChar">
    <w:name w:val="Cite Bold Char"/>
    <w:link w:val="CiteBold"/>
    <w:locked/>
    <w:rsid w:val="00FF0F63"/>
    <w:rPr>
      <w:b/>
      <w:szCs w:val="16"/>
    </w:rPr>
  </w:style>
  <w:style w:type="paragraph" w:customStyle="1" w:styleId="CiteBold">
    <w:name w:val="Cite Bold"/>
    <w:basedOn w:val="CiteBody"/>
    <w:link w:val="CiteBoldChar"/>
    <w:qFormat/>
    <w:rsid w:val="00FF0F63"/>
    <w:rPr>
      <w:b/>
    </w:rPr>
  </w:style>
  <w:style w:type="character" w:customStyle="1" w:styleId="StyleCardBody11ptUnderlineChar">
    <w:name w:val="Style Card Body + 11 pt Underline Char"/>
    <w:link w:val="StyleCardBody11ptUnderline"/>
    <w:locked/>
    <w:rsid w:val="00FF0F63"/>
    <w:rPr>
      <w:u w:val="single"/>
    </w:rPr>
  </w:style>
  <w:style w:type="paragraph" w:customStyle="1" w:styleId="StyleCardBody11ptUnderline">
    <w:name w:val="Style Card Body + 11 pt Underline"/>
    <w:basedOn w:val="CardBody"/>
    <w:link w:val="StyleCardBody11ptUnderlineChar"/>
    <w:qFormat/>
    <w:rsid w:val="00FF0F63"/>
    <w:pPr>
      <w:spacing w:line="256" w:lineRule="auto"/>
    </w:pPr>
    <w:rPr>
      <w:rFonts w:asciiTheme="minorHAnsi" w:eastAsiaTheme="minorEastAsia" w:hAnsiTheme="minorHAnsi"/>
      <w:sz w:val="24"/>
      <w:u w:val="single"/>
    </w:rPr>
  </w:style>
  <w:style w:type="character" w:customStyle="1" w:styleId="StyleStyle49pt4Char">
    <w:name w:val="Style Style4 + 9 pt4 Char"/>
    <w:basedOn w:val="Style4Char"/>
    <w:link w:val="StyleStyle49pt4"/>
    <w:locked/>
    <w:rsid w:val="00FF0F63"/>
    <w:rPr>
      <w:rFonts w:ascii="Arial Narrow" w:eastAsia="Times New Roman" w:hAnsi="Arial Narrow" w:cs="Calibri"/>
      <w:sz w:val="20"/>
      <w:u w:val="single"/>
      <w:lang w:val="x-none"/>
    </w:rPr>
  </w:style>
  <w:style w:type="paragraph" w:customStyle="1" w:styleId="StyleStyle49pt4">
    <w:name w:val="Style Style4 + 9 pt4"/>
    <w:basedOn w:val="Style4"/>
    <w:link w:val="StyleStyle49pt4Char"/>
    <w:qFormat/>
    <w:rsid w:val="00FF0F63"/>
    <w:pPr>
      <w:spacing w:after="160" w:line="256" w:lineRule="auto"/>
    </w:pPr>
    <w:rPr>
      <w:rFonts w:ascii="Arial Narrow" w:eastAsia="Times New Roman" w:hAnsi="Arial Narrow" w:cs="Calibri"/>
      <w:sz w:val="20"/>
    </w:rPr>
  </w:style>
  <w:style w:type="character" w:customStyle="1" w:styleId="StyleStyle49ptBold4Char">
    <w:name w:val="Style Style4 + 9 pt Bold4 Char"/>
    <w:link w:val="StyleStyle49ptBold4"/>
    <w:locked/>
    <w:rsid w:val="00FF0F63"/>
    <w:rPr>
      <w:b/>
      <w:bCs/>
      <w:u w:val="single"/>
    </w:rPr>
  </w:style>
  <w:style w:type="paragraph" w:customStyle="1" w:styleId="StyleStyle49ptBold4">
    <w:name w:val="Style Style4 + 9 pt Bold4"/>
    <w:basedOn w:val="Style4"/>
    <w:link w:val="StyleStyle49ptBold4Char"/>
    <w:qFormat/>
    <w:rsid w:val="00FF0F63"/>
    <w:pPr>
      <w:spacing w:after="160" w:line="256" w:lineRule="auto"/>
    </w:pPr>
    <w:rPr>
      <w:rFonts w:asciiTheme="minorHAnsi" w:eastAsiaTheme="minorEastAsia" w:hAnsiTheme="minorHAnsi"/>
      <w:b/>
      <w:bCs/>
      <w:lang w:val="en-US"/>
    </w:rPr>
  </w:style>
  <w:style w:type="character" w:customStyle="1" w:styleId="StyleStyle49pt5Char">
    <w:name w:val="Style Style4 + 9 pt5 Char"/>
    <w:basedOn w:val="Style4Char"/>
    <w:link w:val="StyleStyle49pt5"/>
    <w:locked/>
    <w:rsid w:val="00FF0F63"/>
    <w:rPr>
      <w:rFonts w:ascii="Arial Narrow" w:eastAsia="Times New Roman" w:hAnsi="Arial Narrow" w:cs="Calibri"/>
      <w:sz w:val="20"/>
      <w:u w:val="single"/>
      <w:lang w:val="x-none"/>
    </w:rPr>
  </w:style>
  <w:style w:type="paragraph" w:customStyle="1" w:styleId="StyleStyle49pt5">
    <w:name w:val="Style Style4 + 9 pt5"/>
    <w:basedOn w:val="Style4"/>
    <w:link w:val="StyleStyle49pt5Char"/>
    <w:qFormat/>
    <w:rsid w:val="00FF0F63"/>
    <w:pPr>
      <w:spacing w:after="160" w:line="256" w:lineRule="auto"/>
    </w:pPr>
    <w:rPr>
      <w:rFonts w:ascii="Arial Narrow" w:eastAsia="Times New Roman" w:hAnsi="Arial Narrow" w:cs="Calibri"/>
      <w:sz w:val="20"/>
    </w:rPr>
  </w:style>
  <w:style w:type="character" w:customStyle="1" w:styleId="StyleStyle49ptBold5Char">
    <w:name w:val="Style Style4 + 9 pt Bold5 Char"/>
    <w:link w:val="StyleStyle49ptBold5"/>
    <w:locked/>
    <w:rsid w:val="00FF0F63"/>
    <w:rPr>
      <w:b/>
      <w:bCs/>
      <w:u w:val="single"/>
    </w:rPr>
  </w:style>
  <w:style w:type="paragraph" w:customStyle="1" w:styleId="StyleStyle49ptBold5">
    <w:name w:val="Style Style4 + 9 pt Bold5"/>
    <w:basedOn w:val="Style4"/>
    <w:link w:val="StyleStyle49ptBold5Char"/>
    <w:qFormat/>
    <w:rsid w:val="00FF0F63"/>
    <w:pPr>
      <w:spacing w:after="160" w:line="256" w:lineRule="auto"/>
    </w:pPr>
    <w:rPr>
      <w:rFonts w:asciiTheme="minorHAnsi" w:eastAsiaTheme="minorEastAsia" w:hAnsiTheme="minorHAnsi"/>
      <w:b/>
      <w:bCs/>
      <w:lang w:val="en-US"/>
    </w:rPr>
  </w:style>
  <w:style w:type="character" w:customStyle="1" w:styleId="StyleStyle49pt7Char">
    <w:name w:val="Style Style4 + 9 pt7 Char"/>
    <w:basedOn w:val="Style4Char"/>
    <w:link w:val="StyleStyle49pt7"/>
    <w:locked/>
    <w:rsid w:val="00FF0F63"/>
    <w:rPr>
      <w:rFonts w:ascii="Arial Narrow" w:eastAsia="Times New Roman" w:hAnsi="Arial Narrow" w:cs="Calibri"/>
      <w:sz w:val="20"/>
      <w:u w:val="single"/>
      <w:lang w:val="x-none"/>
    </w:rPr>
  </w:style>
  <w:style w:type="paragraph" w:customStyle="1" w:styleId="StyleStyle49pt7">
    <w:name w:val="Style Style4 + 9 pt7"/>
    <w:basedOn w:val="Style4"/>
    <w:link w:val="StyleStyle49pt7Char"/>
    <w:qFormat/>
    <w:rsid w:val="00FF0F63"/>
    <w:pPr>
      <w:spacing w:after="160" w:line="256" w:lineRule="auto"/>
    </w:pPr>
    <w:rPr>
      <w:rFonts w:ascii="Arial Narrow" w:eastAsia="Times New Roman" w:hAnsi="Arial Narrow" w:cs="Calibri"/>
      <w:sz w:val="20"/>
    </w:rPr>
  </w:style>
  <w:style w:type="paragraph" w:customStyle="1" w:styleId="FONT7">
    <w:name w:val="FONT 7"/>
    <w:uiPriority w:val="99"/>
    <w:qFormat/>
    <w:rsid w:val="00FF0F63"/>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FF0F63"/>
    <w:pPr>
      <w:spacing w:after="160" w:line="256" w:lineRule="auto"/>
    </w:pPr>
    <w:rPr>
      <w:rFonts w:asciiTheme="minorHAnsi" w:eastAsiaTheme="minorHAnsi" w:hAnsiTheme="minorHAnsi" w:cs="Calibri"/>
      <w:sz w:val="22"/>
      <w:lang w:val="en-US"/>
    </w:rPr>
  </w:style>
  <w:style w:type="character" w:customStyle="1" w:styleId="StyleCardText11ptBoldUnderlineChar">
    <w:name w:val="Style Card Text + 11 pt Bold Underline Char"/>
    <w:link w:val="StyleCardText11ptBoldUnderline"/>
    <w:locked/>
    <w:rsid w:val="00FF0F63"/>
    <w:rPr>
      <w:b/>
      <w:bCs/>
      <w:u w:val="single"/>
    </w:rPr>
  </w:style>
  <w:style w:type="paragraph" w:customStyle="1" w:styleId="StyleCardText11ptBoldUnderline">
    <w:name w:val="Style Card Text + 11 pt Bold Underline"/>
    <w:basedOn w:val="Normal"/>
    <w:link w:val="StyleCardText11ptBoldUnderlineChar"/>
    <w:qFormat/>
    <w:rsid w:val="00FF0F63"/>
    <w:pPr>
      <w:spacing w:line="256" w:lineRule="auto"/>
    </w:pPr>
    <w:rPr>
      <w:rFonts w:asciiTheme="minorHAnsi" w:hAnsiTheme="minorHAnsi"/>
      <w:b/>
      <w:bCs/>
      <w:sz w:val="24"/>
      <w:u w:val="single"/>
    </w:rPr>
  </w:style>
  <w:style w:type="character" w:customStyle="1" w:styleId="StyleStyle49pt9Char">
    <w:name w:val="Style Style4 + 9 pt9 Char"/>
    <w:basedOn w:val="Style4Char"/>
    <w:link w:val="StyleStyle49pt9"/>
    <w:locked/>
    <w:rsid w:val="00FF0F63"/>
    <w:rPr>
      <w:rFonts w:ascii="Arial Narrow" w:eastAsia="Times New Roman" w:hAnsi="Arial Narrow" w:cs="Calibri"/>
      <w:sz w:val="20"/>
      <w:u w:val="single"/>
      <w:lang w:val="x-none"/>
    </w:rPr>
  </w:style>
  <w:style w:type="paragraph" w:customStyle="1" w:styleId="StyleStyle49pt9">
    <w:name w:val="Style Style4 + 9 pt9"/>
    <w:basedOn w:val="Style4"/>
    <w:link w:val="StyleStyle49pt9Char"/>
    <w:qFormat/>
    <w:rsid w:val="00FF0F63"/>
    <w:pPr>
      <w:spacing w:after="160" w:line="256" w:lineRule="auto"/>
    </w:pPr>
    <w:rPr>
      <w:rFonts w:ascii="Arial Narrow" w:eastAsia="Times New Roman" w:hAnsi="Arial Narrow" w:cs="Calibri"/>
      <w:sz w:val="20"/>
    </w:rPr>
  </w:style>
  <w:style w:type="character" w:customStyle="1" w:styleId="StyleStyle49ptBold6Char">
    <w:name w:val="Style Style4 + 9 pt Bold6 Char"/>
    <w:link w:val="StyleStyle49ptBold6"/>
    <w:locked/>
    <w:rsid w:val="00FF0F63"/>
    <w:rPr>
      <w:b/>
      <w:bCs/>
      <w:u w:val="single"/>
    </w:rPr>
  </w:style>
  <w:style w:type="paragraph" w:customStyle="1" w:styleId="StyleStyle49ptBold6">
    <w:name w:val="Style Style4 + 9 pt Bold6"/>
    <w:basedOn w:val="Style4"/>
    <w:link w:val="StyleStyle49ptBold6Char"/>
    <w:qFormat/>
    <w:rsid w:val="00FF0F63"/>
    <w:pPr>
      <w:spacing w:after="160" w:line="256" w:lineRule="auto"/>
    </w:pPr>
    <w:rPr>
      <w:rFonts w:asciiTheme="minorHAnsi" w:eastAsiaTheme="minorEastAsia" w:hAnsiTheme="minorHAnsi"/>
      <w:b/>
      <w:bCs/>
      <w:lang w:val="en-US"/>
    </w:rPr>
  </w:style>
  <w:style w:type="character" w:customStyle="1" w:styleId="StyleCircled11ptBorderSinglesolidlineAuto05ptChar">
    <w:name w:val="Style Circled + 11 pt Border: : (Single solid line Auto  0.5 pt ... Char"/>
    <w:link w:val="StyleCircled11ptBorderSinglesolidlineAuto05pt"/>
    <w:locked/>
    <w:rsid w:val="00FF0F63"/>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FF0F63"/>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FF0F63"/>
    <w:pPr>
      <w:spacing w:line="256" w:lineRule="auto"/>
    </w:pPr>
    <w:rPr>
      <w:rFonts w:asciiTheme="minorHAnsi" w:hAnsiTheme="minorHAns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FF0F63"/>
    <w:pPr>
      <w:spacing w:line="256" w:lineRule="auto"/>
    </w:pPr>
    <w:rPr>
      <w:rFonts w:asciiTheme="minorHAnsi" w:hAnsiTheme="minorHAnsi"/>
      <w:b/>
      <w:sz w:val="24"/>
      <w:u w:val="single"/>
    </w:rPr>
  </w:style>
  <w:style w:type="character" w:customStyle="1" w:styleId="textboldCharChar">
    <w:name w:val="text bold Char Char"/>
    <w:link w:val="textboldChar"/>
    <w:locked/>
    <w:rsid w:val="00FF0F63"/>
    <w:rPr>
      <w:b/>
      <w:u w:val="thick"/>
    </w:rPr>
  </w:style>
  <w:style w:type="paragraph" w:customStyle="1" w:styleId="textboldChar">
    <w:name w:val="text bold Char"/>
    <w:basedOn w:val="Normal"/>
    <w:link w:val="textboldCharChar"/>
    <w:qFormat/>
    <w:rsid w:val="00FF0F63"/>
    <w:pPr>
      <w:spacing w:line="256" w:lineRule="auto"/>
      <w:ind w:left="720"/>
    </w:pPr>
    <w:rPr>
      <w:rFonts w:asciiTheme="minorHAnsi" w:hAnsiTheme="minorHAnsi"/>
      <w:b/>
      <w:sz w:val="24"/>
      <w:u w:val="thick"/>
    </w:rPr>
  </w:style>
  <w:style w:type="character" w:customStyle="1" w:styleId="StyleHeading2UnderlineChar">
    <w:name w:val="Style Heading 2 + Underline Char"/>
    <w:link w:val="StyleHeading2Underline"/>
    <w:locked/>
    <w:rsid w:val="00FF0F63"/>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FF0F63"/>
    <w:pPr>
      <w:widowControl w:val="0"/>
      <w:spacing w:line="256" w:lineRule="auto"/>
    </w:pPr>
    <w:rPr>
      <w:rFonts w:ascii="Times New Roman" w:eastAsia="Times New Roman" w:hAnsi="Times New Roman" w:cs="Times New Roman"/>
      <w:sz w:val="24"/>
      <w:szCs w:val="20"/>
    </w:rPr>
  </w:style>
  <w:style w:type="paragraph" w:customStyle="1" w:styleId="Card10f2">
    <w:name w:val="Card.10.f2"/>
    <w:basedOn w:val="Normal"/>
    <w:autoRedefine/>
    <w:uiPriority w:val="99"/>
    <w:qFormat/>
    <w:rsid w:val="00FF0F63"/>
    <w:pPr>
      <w:spacing w:line="256" w:lineRule="auto"/>
    </w:pPr>
    <w:rPr>
      <w:rFonts w:eastAsia="Calibri" w:cs="Calibri"/>
      <w:szCs w:val="20"/>
    </w:rPr>
  </w:style>
  <w:style w:type="paragraph" w:customStyle="1" w:styleId="StyleStyle1">
    <w:name w:val="Style Style1 +"/>
    <w:basedOn w:val="Normal"/>
    <w:uiPriority w:val="99"/>
    <w:qFormat/>
    <w:rsid w:val="00FF0F63"/>
    <w:pPr>
      <w:spacing w:line="256" w:lineRule="auto"/>
    </w:pPr>
    <w:rPr>
      <w:rFonts w:eastAsia="Calibri" w:cs="Calibri"/>
    </w:rPr>
  </w:style>
  <w:style w:type="paragraph" w:customStyle="1" w:styleId="StyleLinespacingDouble">
    <w:name w:val="Style Line spacing:  Double"/>
    <w:basedOn w:val="Normal"/>
    <w:uiPriority w:val="99"/>
    <w:qFormat/>
    <w:rsid w:val="00FF0F63"/>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FF0F63"/>
  </w:style>
  <w:style w:type="paragraph" w:customStyle="1" w:styleId="normalChar1">
    <w:name w:val="normal Char"/>
    <w:basedOn w:val="Normal"/>
    <w:uiPriority w:val="99"/>
    <w:qFormat/>
    <w:rsid w:val="00FF0F63"/>
    <w:pPr>
      <w:spacing w:line="256" w:lineRule="auto"/>
    </w:pPr>
    <w:rPr>
      <w:rFonts w:eastAsia="Calibri" w:cs="Calibri"/>
    </w:rPr>
  </w:style>
  <w:style w:type="character" w:customStyle="1" w:styleId="MicroMicroTextChar">
    <w:name w:val="MicroMicroText Char"/>
    <w:link w:val="MicroMicroText"/>
    <w:locked/>
    <w:rsid w:val="00FF0F63"/>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FF0F63"/>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FF0F63"/>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FF0F63"/>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FF0F63"/>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FF0F63"/>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FF0F63"/>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FF0F63"/>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FF0F63"/>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FF0F63"/>
    <w:rPr>
      <w:rFonts w:ascii="Times New Roman" w:eastAsia="Times New Roman" w:hAnsi="Times New Roman" w:cs="Times New Roman"/>
      <w:sz w:val="20"/>
      <w:u w:val="thick"/>
    </w:rPr>
  </w:style>
  <w:style w:type="paragraph" w:customStyle="1" w:styleId="article-text">
    <w:name w:val="article-text"/>
    <w:basedOn w:val="Normal"/>
    <w:next w:val="Normal"/>
    <w:autoRedefine/>
    <w:qFormat/>
    <w:rsid w:val="00FF0F63"/>
    <w:pPr>
      <w:spacing w:before="100" w:beforeAutospacing="1" w:after="100" w:afterAutospacing="1" w:line="254" w:lineRule="auto"/>
    </w:pPr>
    <w:rPr>
      <w:rFonts w:eastAsia="Times New Roman" w:cs="Calibri"/>
    </w:rPr>
  </w:style>
  <w:style w:type="paragraph" w:customStyle="1" w:styleId="HeaderStyle">
    <w:name w:val="Header Style"/>
    <w:basedOn w:val="Normal"/>
    <w:next w:val="Normal"/>
    <w:autoRedefine/>
    <w:qFormat/>
    <w:rsid w:val="00FF0F63"/>
    <w:pPr>
      <w:jc w:val="center"/>
    </w:pPr>
    <w:rPr>
      <w:rFonts w:eastAsia="Times New Roman" w:cs="Calibri"/>
      <w:b/>
      <w:szCs w:val="20"/>
      <w:u w:val="single"/>
    </w:rPr>
  </w:style>
  <w:style w:type="paragraph" w:customStyle="1" w:styleId="Pa19">
    <w:name w:val="Pa19"/>
    <w:basedOn w:val="Normal"/>
    <w:next w:val="Normal"/>
    <w:autoRedefine/>
    <w:qFormat/>
    <w:rsid w:val="00FF0F63"/>
    <w:pPr>
      <w:autoSpaceDE w:val="0"/>
      <w:autoSpaceDN w:val="0"/>
      <w:adjustRightInd w:val="0"/>
      <w:spacing w:line="441" w:lineRule="atLeast"/>
    </w:pPr>
    <w:rPr>
      <w:rFonts w:ascii="Baskerville" w:eastAsia="Times New Roman" w:hAnsi="Baskerville" w:cs="Calibri"/>
    </w:rPr>
  </w:style>
  <w:style w:type="paragraph" w:customStyle="1" w:styleId="Pa48">
    <w:name w:val="Pa48"/>
    <w:basedOn w:val="Normal"/>
    <w:next w:val="Normal"/>
    <w:autoRedefine/>
    <w:qFormat/>
    <w:rsid w:val="00FF0F63"/>
    <w:pPr>
      <w:autoSpaceDE w:val="0"/>
      <w:autoSpaceDN w:val="0"/>
      <w:adjustRightInd w:val="0"/>
      <w:spacing w:line="441" w:lineRule="atLeast"/>
    </w:pPr>
    <w:rPr>
      <w:rFonts w:ascii="Baskerville" w:eastAsia="Times New Roman" w:hAnsi="Baskerville" w:cs="Calibri"/>
    </w:rPr>
  </w:style>
  <w:style w:type="paragraph" w:customStyle="1" w:styleId="Pa37">
    <w:name w:val="Pa37"/>
    <w:basedOn w:val="Normal"/>
    <w:next w:val="Normal"/>
    <w:autoRedefine/>
    <w:qFormat/>
    <w:rsid w:val="00FF0F63"/>
    <w:pPr>
      <w:autoSpaceDE w:val="0"/>
      <w:autoSpaceDN w:val="0"/>
      <w:adjustRightInd w:val="0"/>
      <w:spacing w:line="141" w:lineRule="atLeast"/>
    </w:pPr>
    <w:rPr>
      <w:rFonts w:ascii="Baskerville" w:eastAsia="Times New Roman" w:hAnsi="Baskerville" w:cs="Calibri"/>
    </w:rPr>
  </w:style>
  <w:style w:type="paragraph" w:customStyle="1" w:styleId="Coverintroduction">
    <w:name w:val="Cover introduction"/>
    <w:basedOn w:val="Default"/>
    <w:next w:val="Default"/>
    <w:autoRedefine/>
    <w:qFormat/>
    <w:rsid w:val="00FF0F63"/>
    <w:rPr>
      <w:rFonts w:ascii="Arial" w:hAnsi="Arial"/>
      <w:color w:val="auto"/>
    </w:rPr>
  </w:style>
  <w:style w:type="paragraph" w:customStyle="1" w:styleId="prnewsp">
    <w:name w:val="prnews_p"/>
    <w:basedOn w:val="Normal"/>
    <w:qFormat/>
    <w:rsid w:val="00FF0F63"/>
    <w:pPr>
      <w:spacing w:before="100" w:beforeAutospacing="1" w:after="100" w:afterAutospacing="1"/>
    </w:pPr>
    <w:rPr>
      <w:rFonts w:eastAsia="Times New Roman" w:cs="Calibri"/>
    </w:rPr>
  </w:style>
  <w:style w:type="character" w:customStyle="1" w:styleId="author-bio-box">
    <w:name w:val="author-bio-box"/>
    <w:basedOn w:val="DefaultParagraphFont"/>
    <w:rsid w:val="00FF0F63"/>
  </w:style>
  <w:style w:type="character" w:customStyle="1" w:styleId="CharChar32">
    <w:name w:val="Char Char32"/>
    <w:basedOn w:val="DefaultParagraphFont"/>
    <w:rsid w:val="00FF0F63"/>
    <w:rPr>
      <w:rFonts w:ascii="Arial" w:hAnsi="Arial" w:cs="Arial" w:hint="default"/>
      <w:b/>
      <w:bCs/>
      <w:iCs/>
      <w:lang w:val="en-US" w:eastAsia="en-US" w:bidi="ar-SA"/>
    </w:rPr>
  </w:style>
  <w:style w:type="character" w:customStyle="1" w:styleId="CharChar13">
    <w:name w:val="Char Char13"/>
    <w:rsid w:val="00FF0F63"/>
    <w:rPr>
      <w:rFonts w:ascii="Arial" w:hAnsi="Arial" w:cs="Arial" w:hint="default"/>
      <w:b/>
      <w:bCs/>
      <w:iCs/>
      <w:sz w:val="22"/>
      <w:szCs w:val="28"/>
      <w:lang w:val="en-US" w:eastAsia="en-US" w:bidi="ar-SA"/>
    </w:rPr>
  </w:style>
  <w:style w:type="character" w:customStyle="1" w:styleId="CharChar116">
    <w:name w:val="Char Char116"/>
    <w:rsid w:val="00FF0F63"/>
    <w:rPr>
      <w:rFonts w:ascii="Arial" w:hAnsi="Arial" w:cs="Arial" w:hint="default"/>
      <w:bCs/>
      <w:szCs w:val="26"/>
      <w:u w:val="single"/>
      <w:lang w:val="en-US" w:eastAsia="en-US" w:bidi="ar-SA"/>
    </w:rPr>
  </w:style>
  <w:style w:type="character" w:customStyle="1" w:styleId="CharChar12">
    <w:name w:val="Char Char12"/>
    <w:rsid w:val="00FF0F63"/>
    <w:rPr>
      <w:rFonts w:ascii="Arial" w:hAnsi="Arial" w:cs="Arial" w:hint="default"/>
      <w:bCs/>
      <w:szCs w:val="26"/>
      <w:u w:val="single"/>
      <w:lang w:val="en-US" w:eastAsia="en-US" w:bidi="ar-SA"/>
    </w:rPr>
  </w:style>
  <w:style w:type="character" w:customStyle="1" w:styleId="CharChar115">
    <w:name w:val="Char Char115"/>
    <w:rsid w:val="00FF0F63"/>
    <w:rPr>
      <w:rFonts w:ascii="Arial" w:hAnsi="Arial" w:cs="Arial" w:hint="default"/>
      <w:bCs/>
      <w:szCs w:val="26"/>
      <w:u w:val="single"/>
      <w:lang w:val="en-US" w:eastAsia="en-US" w:bidi="ar-SA"/>
    </w:rPr>
  </w:style>
  <w:style w:type="character" w:customStyle="1" w:styleId="StylePalatinoLinotype6pt">
    <w:name w:val="Style Palatino Linotype 6 pt"/>
    <w:rsid w:val="00FF0F63"/>
    <w:rPr>
      <w:rFonts w:ascii="Times New Roman" w:hAnsi="Times New Roman" w:cs="Times New Roman" w:hint="default"/>
      <w:sz w:val="20"/>
    </w:rPr>
  </w:style>
  <w:style w:type="character" w:customStyle="1" w:styleId="Highighted-New">
    <w:name w:val="Highighted - New"/>
    <w:rsid w:val="00FF0F63"/>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FF0F63"/>
    <w:rPr>
      <w:rFonts w:ascii="Arial" w:hAnsi="Arial" w:cs="Arial" w:hint="default"/>
      <w:b/>
      <w:bCs/>
      <w:sz w:val="24"/>
      <w:szCs w:val="26"/>
      <w:lang w:val="en-US" w:eastAsia="en-US" w:bidi="ar-SA"/>
    </w:rPr>
  </w:style>
  <w:style w:type="character" w:customStyle="1" w:styleId="cardCharChar10">
    <w:name w:val="card Char Char1"/>
    <w:rsid w:val="00FF0F63"/>
    <w:rPr>
      <w:lang w:val="en-US" w:eastAsia="en-US" w:bidi="ar-SA"/>
    </w:rPr>
  </w:style>
  <w:style w:type="character" w:customStyle="1" w:styleId="BlockTitleCharChar1Char">
    <w:name w:val="Block Title Char Char1 Char"/>
    <w:rsid w:val="00FF0F63"/>
    <w:rPr>
      <w:b/>
      <w:bCs w:val="0"/>
      <w:sz w:val="32"/>
      <w:u w:val="single"/>
    </w:rPr>
  </w:style>
  <w:style w:type="character" w:customStyle="1" w:styleId="Header1Char">
    <w:name w:val="Header1 Char"/>
    <w:rsid w:val="00FF0F63"/>
    <w:rPr>
      <w:rFonts w:ascii="Arial" w:hAnsi="Arial" w:cs="Arial" w:hint="default"/>
      <w:b/>
      <w:bCs/>
      <w:caps/>
      <w:kern w:val="32"/>
      <w:sz w:val="28"/>
      <w:szCs w:val="28"/>
    </w:rPr>
  </w:style>
  <w:style w:type="character" w:customStyle="1" w:styleId="StyleArial12ptBoldItalic">
    <w:name w:val="Style Arial 12 pt Bold Italic"/>
    <w:rsid w:val="00FF0F63"/>
    <w:rPr>
      <w:rFonts w:ascii="Times New Roman" w:hAnsi="Times New Roman" w:cs="Times New Roman" w:hint="default"/>
      <w:b/>
      <w:bCs/>
      <w:iCs/>
      <w:sz w:val="24"/>
    </w:rPr>
  </w:style>
  <w:style w:type="character" w:customStyle="1" w:styleId="Styleunderline12pt">
    <w:name w:val="Style underline + 12 pt"/>
    <w:rsid w:val="00FF0F63"/>
    <w:rPr>
      <w:rFonts w:ascii="Times New Roman" w:hAnsi="Times New Roman" w:cs="Times New Roman" w:hint="default"/>
      <w:bCs/>
      <w:sz w:val="20"/>
      <w:u w:val="single"/>
    </w:rPr>
  </w:style>
  <w:style w:type="character" w:customStyle="1" w:styleId="StyleUnderlineChar19pt">
    <w:name w:val="Style Underline Char1 + 9 pt"/>
    <w:basedOn w:val="UnderlineChar1"/>
    <w:rsid w:val="00FF0F63"/>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FF0F63"/>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FF0F63"/>
    <w:rPr>
      <w:rFonts w:ascii="Times New Roman" w:hAnsi="Times New Roman" w:cs="Times New Roman" w:hint="default"/>
      <w:sz w:val="20"/>
      <w:u w:val="single"/>
      <w:lang w:val="en-US" w:eastAsia="en-US" w:bidi="ar-SA"/>
    </w:rPr>
  </w:style>
  <w:style w:type="character" w:customStyle="1" w:styleId="Style9ptUnderline1">
    <w:name w:val="Style 9 pt Underline1"/>
    <w:rsid w:val="00FF0F63"/>
    <w:rPr>
      <w:sz w:val="20"/>
      <w:u w:val="single"/>
    </w:rPr>
  </w:style>
  <w:style w:type="character" w:customStyle="1" w:styleId="StyleUnderlineChar19pt2">
    <w:name w:val="Style Underline Char1 + 9 pt2"/>
    <w:basedOn w:val="UnderlineChar1"/>
    <w:rsid w:val="00FF0F63"/>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FF0F63"/>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FF0F63"/>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FF0F63"/>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FF0F63"/>
  </w:style>
  <w:style w:type="character" w:customStyle="1" w:styleId="3">
    <w:name w:val="3"/>
    <w:rsid w:val="00FF0F63"/>
    <w:rPr>
      <w:rFonts w:ascii="Arial" w:hAnsi="Arial" w:cs="Arial" w:hint="default"/>
      <w:bCs/>
      <w:sz w:val="20"/>
      <w:u w:val="single"/>
      <w:lang w:val="en-US" w:eastAsia="en-US" w:bidi="ar-SA"/>
    </w:rPr>
  </w:style>
  <w:style w:type="character" w:customStyle="1" w:styleId="7">
    <w:name w:val="7"/>
    <w:rsid w:val="00FF0F63"/>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FF0F63"/>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FF0F63"/>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FF0F63"/>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FF0F63"/>
    <w:rPr>
      <w:sz w:val="20"/>
      <w:u w:val="single"/>
    </w:rPr>
  </w:style>
  <w:style w:type="character" w:customStyle="1" w:styleId="StyleUnderlineChar9ptBold1">
    <w:name w:val="Style Underline Char + 9 pt Bold1"/>
    <w:rsid w:val="00FF0F63"/>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FF0F63"/>
    <w:rPr>
      <w:sz w:val="20"/>
      <w:u w:val="single"/>
    </w:rPr>
  </w:style>
  <w:style w:type="character" w:customStyle="1" w:styleId="Styleunderline9ptBold">
    <w:name w:val="Style underline + 9 pt Bold"/>
    <w:rsid w:val="00FF0F63"/>
    <w:rPr>
      <w:b/>
      <w:bCs/>
      <w:sz w:val="20"/>
      <w:u w:val="single"/>
    </w:rPr>
  </w:style>
  <w:style w:type="character" w:customStyle="1" w:styleId="newsstorytitle">
    <w:name w:val="news_story_title"/>
    <w:basedOn w:val="DefaultParagraphFont"/>
    <w:rsid w:val="00FF0F63"/>
  </w:style>
  <w:style w:type="character" w:customStyle="1" w:styleId="34">
    <w:name w:val="34"/>
    <w:rsid w:val="00FF0F63"/>
    <w:rPr>
      <w:rFonts w:ascii="Times New Roman" w:hAnsi="Times New Roman" w:cs="Arial" w:hint="default"/>
      <w:bCs/>
      <w:sz w:val="20"/>
      <w:u w:val="single"/>
      <w:lang w:val="en-US" w:eastAsia="en-US" w:bidi="ar-SA"/>
    </w:rPr>
  </w:style>
  <w:style w:type="character" w:customStyle="1" w:styleId="45">
    <w:name w:val="45"/>
    <w:rsid w:val="00FF0F63"/>
    <w:rPr>
      <w:rFonts w:ascii="Times New Roman" w:hAnsi="Times New Roman" w:cs="Arial" w:hint="default"/>
      <w:b/>
      <w:bCs/>
      <w:sz w:val="20"/>
      <w:u w:val="single"/>
      <w:lang w:val="en-US" w:eastAsia="en-US" w:bidi="ar-SA"/>
    </w:rPr>
  </w:style>
  <w:style w:type="character" w:customStyle="1" w:styleId="Style9ptUnderline5">
    <w:name w:val="Style 9 pt Underline5"/>
    <w:rsid w:val="00FF0F63"/>
    <w:rPr>
      <w:rFonts w:ascii="Times New Roman" w:hAnsi="Times New Roman" w:cs="Times New Roman" w:hint="default"/>
      <w:sz w:val="20"/>
      <w:u w:val="single"/>
    </w:rPr>
  </w:style>
  <w:style w:type="character" w:customStyle="1" w:styleId="Style9ptBoldUnderline2">
    <w:name w:val="Style 9 pt Bold Underline2"/>
    <w:rsid w:val="00FF0F63"/>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FF0F63"/>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FF0F63"/>
    <w:rPr>
      <w:rFonts w:ascii="Times New Roman" w:hAnsi="Times New Roman" w:cs="Times New Roman" w:hint="default"/>
      <w:sz w:val="20"/>
    </w:rPr>
  </w:style>
  <w:style w:type="character" w:customStyle="1" w:styleId="StyleUnderlineCharChar9pt2">
    <w:name w:val="Style Underline Char Char + 9 pt2"/>
    <w:basedOn w:val="UnderlineCharChar"/>
    <w:rsid w:val="00FF0F63"/>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FF0F63"/>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FF0F63"/>
    <w:rPr>
      <w:b/>
      <w:bCs/>
      <w:sz w:val="20"/>
      <w:u w:val="single"/>
      <w:bdr w:val="single" w:sz="4" w:space="0" w:color="auto" w:frame="1"/>
    </w:rPr>
  </w:style>
  <w:style w:type="character" w:customStyle="1" w:styleId="Style9ptUnderline7">
    <w:name w:val="Style 9 pt Underline7"/>
    <w:rsid w:val="00FF0F63"/>
    <w:rPr>
      <w:sz w:val="20"/>
      <w:u w:val="single"/>
    </w:rPr>
  </w:style>
  <w:style w:type="character" w:customStyle="1" w:styleId="Style9ptBoldUnderline3">
    <w:name w:val="Style 9 pt Bold Underline3"/>
    <w:rsid w:val="00FF0F63"/>
    <w:rPr>
      <w:b/>
      <w:bCs/>
      <w:sz w:val="20"/>
      <w:u w:val="single"/>
    </w:rPr>
  </w:style>
  <w:style w:type="character" w:customStyle="1" w:styleId="Style9ptUnderline8">
    <w:name w:val="Style 9 pt Underline8"/>
    <w:rsid w:val="00FF0F63"/>
    <w:rPr>
      <w:sz w:val="20"/>
      <w:u w:val="single"/>
    </w:rPr>
  </w:style>
  <w:style w:type="character" w:customStyle="1" w:styleId="66">
    <w:name w:val="66"/>
    <w:rsid w:val="00FF0F63"/>
    <w:rPr>
      <w:rFonts w:ascii="Arial" w:hAnsi="Arial" w:cs="Arial" w:hint="default"/>
      <w:bCs/>
      <w:sz w:val="20"/>
      <w:u w:val="single"/>
      <w:lang w:val="en-US" w:eastAsia="en-US" w:bidi="ar-SA"/>
    </w:rPr>
  </w:style>
  <w:style w:type="character" w:customStyle="1" w:styleId="Style9ptUnderline9">
    <w:name w:val="Style 9 pt Underline9"/>
    <w:rsid w:val="00FF0F63"/>
    <w:rPr>
      <w:sz w:val="20"/>
      <w:u w:val="single"/>
    </w:rPr>
  </w:style>
  <w:style w:type="character" w:customStyle="1" w:styleId="Style9ptBoldUnderline4">
    <w:name w:val="Style 9 pt Bold Underline4"/>
    <w:rsid w:val="00FF0F63"/>
    <w:rPr>
      <w:b/>
      <w:bCs/>
      <w:sz w:val="20"/>
      <w:u w:val="single"/>
    </w:rPr>
  </w:style>
  <w:style w:type="character" w:customStyle="1" w:styleId="titleblue14">
    <w:name w:val="titleblue14"/>
    <w:basedOn w:val="DefaultParagraphFont"/>
    <w:rsid w:val="00FF0F63"/>
  </w:style>
  <w:style w:type="character" w:customStyle="1" w:styleId="b">
    <w:name w:val="b"/>
    <w:basedOn w:val="DefaultParagraphFont"/>
    <w:rsid w:val="00FF0F63"/>
  </w:style>
  <w:style w:type="character" w:customStyle="1" w:styleId="StyleUnderlineCharChar9pt3">
    <w:name w:val="Style Underline Char Char + 9 pt3"/>
    <w:basedOn w:val="UnderlineCharChar"/>
    <w:rsid w:val="00FF0F63"/>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FF0F63"/>
    <w:rPr>
      <w:sz w:val="20"/>
      <w:u w:val="single"/>
    </w:rPr>
  </w:style>
  <w:style w:type="character" w:customStyle="1" w:styleId="manchettebig2">
    <w:name w:val="manchettebig2"/>
    <w:basedOn w:val="DefaultParagraphFont"/>
    <w:rsid w:val="00FF0F63"/>
  </w:style>
  <w:style w:type="character" w:customStyle="1" w:styleId="ln2">
    <w:name w:val="ln2"/>
    <w:basedOn w:val="DefaultParagraphFont"/>
    <w:rsid w:val="00FF0F63"/>
  </w:style>
  <w:style w:type="character" w:customStyle="1" w:styleId="StyleStyle1Char">
    <w:name w:val="Style Style1 + Char"/>
    <w:basedOn w:val="Style1Char"/>
    <w:rsid w:val="00FF0F63"/>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FF0F63"/>
  </w:style>
  <w:style w:type="character" w:customStyle="1" w:styleId="Card10f2Char">
    <w:name w:val="Card.10.f2 Char"/>
    <w:basedOn w:val="DefaultParagraphFont"/>
    <w:rsid w:val="00FF0F63"/>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FF0F63"/>
    <w:rPr>
      <w:rFonts w:ascii="Cambria" w:hAnsi="Cambria" w:cs="Times New Roman" w:hint="default"/>
      <w:sz w:val="20"/>
      <w:szCs w:val="20"/>
    </w:rPr>
  </w:style>
  <w:style w:type="character" w:customStyle="1" w:styleId="NormalspacingChar">
    <w:name w:val="Normal + spacing Char"/>
    <w:basedOn w:val="StyleLinespacingDoubleChar"/>
    <w:rsid w:val="00FF0F63"/>
    <w:rPr>
      <w:rFonts w:ascii="Cambria" w:hAnsi="Cambria" w:cs="Times New Roman" w:hint="default"/>
      <w:sz w:val="20"/>
      <w:szCs w:val="20"/>
    </w:rPr>
  </w:style>
  <w:style w:type="character" w:customStyle="1" w:styleId="textbold0">
    <w:name w:val="textbold"/>
    <w:basedOn w:val="DefaultParagraphFont"/>
    <w:rsid w:val="00FF0F63"/>
  </w:style>
  <w:style w:type="character" w:customStyle="1" w:styleId="textitalics">
    <w:name w:val="textitalics"/>
    <w:basedOn w:val="DefaultParagraphFont"/>
    <w:rsid w:val="00FF0F63"/>
  </w:style>
  <w:style w:type="character" w:customStyle="1" w:styleId="cardtextsmallCharChar">
    <w:name w:val="card text small Char Char"/>
    <w:basedOn w:val="DefaultParagraphFont"/>
    <w:rsid w:val="00FF0F63"/>
    <w:rPr>
      <w:rFonts w:ascii="Arial Narrow" w:hAnsi="Arial Narrow" w:cs="Times New Roman" w:hint="default"/>
      <w:sz w:val="16"/>
    </w:rPr>
  </w:style>
  <w:style w:type="character" w:customStyle="1" w:styleId="reportbody1">
    <w:name w:val="reportbody1"/>
    <w:basedOn w:val="DefaultParagraphFont"/>
    <w:rsid w:val="00FF0F63"/>
    <w:rPr>
      <w:rFonts w:ascii="Tahoma" w:hAnsi="Tahoma" w:cs="Tahoma" w:hint="default"/>
      <w:color w:val="000000"/>
      <w:sz w:val="14"/>
      <w:szCs w:val="14"/>
    </w:rPr>
  </w:style>
  <w:style w:type="character" w:customStyle="1" w:styleId="Bold12">
    <w:name w:val="Bold12"/>
    <w:uiPriority w:val="1"/>
    <w:qFormat/>
    <w:rsid w:val="00FF0F63"/>
    <w:rPr>
      <w:rFonts w:ascii="Times New Roman" w:hAnsi="Times New Roman" w:cs="Times New Roman" w:hint="default"/>
      <w:b/>
      <w:bCs w:val="0"/>
      <w:sz w:val="24"/>
    </w:rPr>
  </w:style>
  <w:style w:type="character" w:customStyle="1" w:styleId="NotBold10Final">
    <w:name w:val="NotBold10Final"/>
    <w:uiPriority w:val="1"/>
    <w:qFormat/>
    <w:rsid w:val="00FF0F63"/>
    <w:rPr>
      <w:rFonts w:ascii="Times New Roman" w:hAnsi="Times New Roman" w:cs="Times New Roman" w:hint="default"/>
      <w:b w:val="0"/>
      <w:bCs w:val="0"/>
      <w:i w:val="0"/>
      <w:iCs w:val="0"/>
      <w:sz w:val="20"/>
    </w:rPr>
  </w:style>
  <w:style w:type="character" w:customStyle="1" w:styleId="gsstx">
    <w:name w:val="gsstx"/>
    <w:rsid w:val="00FF0F63"/>
  </w:style>
  <w:style w:type="character" w:customStyle="1" w:styleId="bcktital">
    <w:name w:val="bckt_ital"/>
    <w:rsid w:val="00FF0F63"/>
  </w:style>
  <w:style w:type="character" w:customStyle="1" w:styleId="A13">
    <w:name w:val="A13"/>
    <w:rsid w:val="00FF0F63"/>
    <w:rPr>
      <w:rFonts w:ascii="Baskerville" w:hAnsi="Baskerville" w:cs="Baskerville" w:hint="default"/>
      <w:color w:val="000000"/>
      <w:sz w:val="106"/>
      <w:szCs w:val="106"/>
    </w:rPr>
  </w:style>
  <w:style w:type="character" w:customStyle="1" w:styleId="A17">
    <w:name w:val="A17"/>
    <w:rsid w:val="00FF0F63"/>
    <w:rPr>
      <w:rFonts w:ascii="Baskerville" w:hAnsi="Baskerville" w:cs="Baskerville" w:hint="default"/>
      <w:color w:val="000000"/>
      <w:sz w:val="12"/>
      <w:szCs w:val="12"/>
    </w:rPr>
  </w:style>
  <w:style w:type="character" w:customStyle="1" w:styleId="A14">
    <w:name w:val="A14"/>
    <w:rsid w:val="00FF0F63"/>
    <w:rPr>
      <w:rFonts w:ascii="Frutiger 45 Light" w:hAnsi="Frutiger 45 Light" w:cs="Frutiger 45 Light" w:hint="default"/>
      <w:b/>
      <w:bCs/>
      <w:i/>
      <w:iCs/>
      <w:color w:val="000000"/>
      <w:sz w:val="36"/>
      <w:szCs w:val="36"/>
    </w:rPr>
  </w:style>
  <w:style w:type="character" w:customStyle="1" w:styleId="A20">
    <w:name w:val="A20"/>
    <w:rsid w:val="00FF0F63"/>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FF0F63"/>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FF0F63"/>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FF0F63"/>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FF0F63"/>
    <w:rPr>
      <w:rFonts w:ascii="Arial" w:hAnsi="Arial" w:cs="Arial" w:hint="default"/>
      <w:b/>
      <w:bCs/>
      <w:sz w:val="24"/>
      <w:szCs w:val="26"/>
      <w:lang w:val="en-US" w:eastAsia="en-US" w:bidi="ar-SA"/>
    </w:rPr>
  </w:style>
  <w:style w:type="character" w:customStyle="1" w:styleId="brief-smalltext0">
    <w:name w:val="brief-smalltext"/>
    <w:basedOn w:val="DefaultParagraphFont"/>
    <w:rsid w:val="00FF0F63"/>
  </w:style>
  <w:style w:type="character" w:customStyle="1" w:styleId="style53">
    <w:name w:val="style5"/>
    <w:basedOn w:val="DefaultParagraphFont"/>
    <w:rsid w:val="00FF0F63"/>
  </w:style>
  <w:style w:type="character" w:customStyle="1" w:styleId="TagCharCharCharCharCharChar">
    <w:name w:val="Tag Char Char Char Char Char Char"/>
    <w:rsid w:val="00FF0F63"/>
    <w:rPr>
      <w:rFonts w:ascii="Arial" w:hAnsi="Arial" w:cs="Arial" w:hint="default"/>
      <w:b/>
      <w:bCs/>
      <w:sz w:val="24"/>
      <w:szCs w:val="26"/>
      <w:lang w:val="en-US" w:eastAsia="en-US" w:bidi="ar-SA"/>
    </w:rPr>
  </w:style>
  <w:style w:type="character" w:customStyle="1" w:styleId="pmterms3">
    <w:name w:val="pmterms3"/>
    <w:basedOn w:val="DefaultParagraphFont"/>
    <w:rsid w:val="00FF0F63"/>
  </w:style>
  <w:style w:type="character" w:customStyle="1" w:styleId="interiorheadline">
    <w:name w:val="interiorheadline"/>
    <w:basedOn w:val="DefaultParagraphFont"/>
    <w:rsid w:val="00FF0F63"/>
  </w:style>
  <w:style w:type="character" w:customStyle="1" w:styleId="Heading31CharCharCharChar1">
    <w:name w:val="Heading 31 Char Char Char Char1"/>
    <w:rsid w:val="00FF0F63"/>
    <w:rPr>
      <w:rFonts w:ascii="Arial" w:hAnsi="Arial" w:cs="Arial" w:hint="default"/>
      <w:b/>
      <w:bCs/>
      <w:sz w:val="24"/>
      <w:szCs w:val="26"/>
      <w:lang w:val="en-US" w:eastAsia="en-US" w:bidi="ar-SA"/>
    </w:rPr>
  </w:style>
  <w:style w:type="character" w:customStyle="1" w:styleId="Heading31CharCharChar">
    <w:name w:val="Heading 31 Char Char Char"/>
    <w:rsid w:val="00FF0F63"/>
    <w:rPr>
      <w:rFonts w:ascii="Arial" w:hAnsi="Arial" w:cs="Arial" w:hint="default"/>
      <w:b/>
      <w:bCs/>
      <w:sz w:val="24"/>
      <w:szCs w:val="26"/>
      <w:lang w:val="en-US" w:eastAsia="en-US" w:bidi="ar-SA"/>
    </w:rPr>
  </w:style>
  <w:style w:type="character" w:customStyle="1" w:styleId="CharChar33">
    <w:name w:val="Char Char33"/>
    <w:rsid w:val="00FF0F63"/>
    <w:rPr>
      <w:rFonts w:ascii="Arial" w:hAnsi="Arial" w:cs="Arial" w:hint="default"/>
      <w:b/>
      <w:bCs/>
      <w:szCs w:val="32"/>
      <w:lang w:val="en-US" w:eastAsia="en-US" w:bidi="ar-SA"/>
    </w:rPr>
  </w:style>
  <w:style w:type="character" w:customStyle="1" w:styleId="CharChar117">
    <w:name w:val="Char Char117"/>
    <w:rsid w:val="00FF0F63"/>
    <w:rPr>
      <w:rFonts w:ascii="Arial" w:hAnsi="Arial" w:cs="Arial" w:hint="default"/>
      <w:bCs/>
      <w:szCs w:val="26"/>
      <w:u w:val="single"/>
      <w:lang w:val="en-US" w:eastAsia="en-US" w:bidi="ar-SA"/>
    </w:rPr>
  </w:style>
  <w:style w:type="character" w:customStyle="1" w:styleId="prnewsspan">
    <w:name w:val="prnews_span"/>
    <w:basedOn w:val="DefaultParagraphFont"/>
    <w:rsid w:val="00FF0F63"/>
  </w:style>
  <w:style w:type="table" w:customStyle="1" w:styleId="TableGrid1">
    <w:name w:val="Table Grid1"/>
    <w:basedOn w:val="TableNormal"/>
    <w:rsid w:val="00FF0F6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FF0F63"/>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FF0F63"/>
    <w:rPr>
      <w:rFonts w:eastAsia="SimSu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FF0F6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FF0F63"/>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FF0F6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FF0F63"/>
    <w:rPr>
      <w:rFonts w:eastAsia="SimSu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FF0F6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FF0F63"/>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FF0F6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FF0F63"/>
    <w:rPr>
      <w:rFonts w:eastAsia="SimSu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FF0F6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FF0F63"/>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FF0F6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FF0F63"/>
    <w:rPr>
      <w:rFonts w:eastAsia="MS Mincho" w:cs="Calibri"/>
      <w:u w:val="single"/>
    </w:rPr>
  </w:style>
  <w:style w:type="character" w:customStyle="1" w:styleId="UnderlineCharChar2CharCharCharCharChar">
    <w:name w:val="Underline Char Char2 Char Char Char Char Char"/>
    <w:basedOn w:val="DefaultParagraphFont"/>
    <w:link w:val="UnderlineCharChar2CharCharCharChar"/>
    <w:rsid w:val="00FF0F63"/>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FF0F63"/>
    <w:rPr>
      <w:rFonts w:eastAsia="MS Mincho" w:cs="Calibri"/>
      <w:b/>
      <w:u w:val="single"/>
    </w:rPr>
  </w:style>
  <w:style w:type="character" w:customStyle="1" w:styleId="BoldandUnderlineCharChar1CharChar">
    <w:name w:val="Bold and Underline Char Char1 Char Char"/>
    <w:basedOn w:val="DefaultParagraphFont"/>
    <w:link w:val="BoldandUnderlineCharChar1Char"/>
    <w:rsid w:val="00FF0F63"/>
    <w:rPr>
      <w:rFonts w:ascii="Calibri" w:eastAsia="MS Mincho" w:hAnsi="Calibri" w:cs="Calibri"/>
      <w:b/>
      <w:sz w:val="22"/>
      <w:u w:val="single"/>
    </w:rPr>
  </w:style>
  <w:style w:type="character" w:customStyle="1" w:styleId="SubtitleChar2">
    <w:name w:val="Subtitle Char2"/>
    <w:basedOn w:val="DefaultParagraphFont"/>
    <w:uiPriority w:val="11"/>
    <w:rsid w:val="00FF0F63"/>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FF0F63"/>
  </w:style>
  <w:style w:type="character" w:customStyle="1" w:styleId="m1575249786560259391gmail-style13ptbold">
    <w:name w:val="m_1575249786560259391gmail-style13ptbold"/>
    <w:basedOn w:val="DefaultParagraphFont"/>
    <w:rsid w:val="00FF0F63"/>
  </w:style>
  <w:style w:type="paragraph" w:customStyle="1" w:styleId="m-8120030040935583278gmail-msonospacing">
    <w:name w:val="m_-8120030040935583278gmail-msonospacing"/>
    <w:basedOn w:val="Normal"/>
    <w:qFormat/>
    <w:rsid w:val="00FF0F63"/>
    <w:pPr>
      <w:spacing w:before="100" w:beforeAutospacing="1" w:after="100" w:afterAutospacing="1"/>
    </w:pPr>
    <w:rPr>
      <w:rFonts w:eastAsia="Times New Roman" w:cs="Calibri"/>
      <w:sz w:val="24"/>
    </w:rPr>
  </w:style>
  <w:style w:type="character" w:customStyle="1" w:styleId="m-8120030040935583278gmail-style13ptbold">
    <w:name w:val="m_-8120030040935583278gmail-style13ptbold"/>
    <w:basedOn w:val="DefaultParagraphFont"/>
    <w:rsid w:val="00FF0F63"/>
  </w:style>
  <w:style w:type="character" w:customStyle="1" w:styleId="m-8120030040935583278gmail-styleunderline">
    <w:name w:val="m_-8120030040935583278gmail-styleunderline"/>
    <w:basedOn w:val="DefaultParagraphFont"/>
    <w:rsid w:val="00FF0F63"/>
  </w:style>
  <w:style w:type="character" w:customStyle="1" w:styleId="m3640724044946509868gmail-m-753298044461936151gmail-style13ptbold">
    <w:name w:val="m_3640724044946509868gmail-m_-753298044461936151gmail-style13ptbold"/>
    <w:basedOn w:val="DefaultParagraphFont"/>
    <w:rsid w:val="00FF0F63"/>
  </w:style>
  <w:style w:type="character" w:customStyle="1" w:styleId="m3640724044946509868gmail-m-753298044461936151gmail-styleunderline">
    <w:name w:val="m_3640724044946509868gmail-m_-753298044461936151gmail-styleunderline"/>
    <w:basedOn w:val="DefaultParagraphFont"/>
    <w:rsid w:val="00FF0F63"/>
  </w:style>
  <w:style w:type="character" w:customStyle="1" w:styleId="m6193703118997007224gmail-style13ptbold">
    <w:name w:val="m_6193703118997007224gmail-style13ptbold"/>
    <w:basedOn w:val="DefaultParagraphFont"/>
    <w:rsid w:val="00FF0F63"/>
  </w:style>
  <w:style w:type="character" w:customStyle="1" w:styleId="m6193703118997007224gmail-styleunderline">
    <w:name w:val="m_6193703118997007224gmail-styleunderline"/>
    <w:basedOn w:val="DefaultParagraphFont"/>
    <w:rsid w:val="00FF0F63"/>
  </w:style>
  <w:style w:type="character" w:customStyle="1" w:styleId="m-1239616313416637319gmail-style13ptbold">
    <w:name w:val="m_-1239616313416637319gmail-style13ptbold"/>
    <w:basedOn w:val="DefaultParagraphFont"/>
    <w:rsid w:val="00FF0F63"/>
  </w:style>
  <w:style w:type="character" w:customStyle="1" w:styleId="m-1239616313416637319gmail-styleunderline">
    <w:name w:val="m_-1239616313416637319gmail-styleunderline"/>
    <w:basedOn w:val="DefaultParagraphFont"/>
    <w:rsid w:val="00FF0F63"/>
  </w:style>
  <w:style w:type="paragraph" w:customStyle="1" w:styleId="m-5451374272084387600gmail-msonormal">
    <w:name w:val="m_-5451374272084387600gmail-msonormal"/>
    <w:basedOn w:val="Normal"/>
    <w:qFormat/>
    <w:rsid w:val="00FF0F63"/>
    <w:pPr>
      <w:spacing w:before="100" w:beforeAutospacing="1" w:after="100" w:afterAutospacing="1"/>
    </w:pPr>
    <w:rPr>
      <w:rFonts w:eastAsia="Times New Roman" w:cs="Calibri"/>
      <w:sz w:val="24"/>
    </w:rPr>
  </w:style>
  <w:style w:type="character" w:customStyle="1" w:styleId="m-5451374272084387600gmail-style13ptbold">
    <w:name w:val="m_-5451374272084387600gmail-style13ptbold"/>
    <w:basedOn w:val="DefaultParagraphFont"/>
    <w:rsid w:val="00FF0F63"/>
  </w:style>
  <w:style w:type="character" w:customStyle="1" w:styleId="m-5451374272084387600gmail-styleunderline">
    <w:name w:val="m_-5451374272084387600gmail-styleunderline"/>
    <w:basedOn w:val="DefaultParagraphFont"/>
    <w:rsid w:val="00FF0F63"/>
  </w:style>
  <w:style w:type="character" w:customStyle="1" w:styleId="standardtext1b">
    <w:name w:val="standardtext1b"/>
    <w:basedOn w:val="DefaultParagraphFont"/>
    <w:rsid w:val="00FF0F63"/>
  </w:style>
  <w:style w:type="character" w:customStyle="1" w:styleId="postsubtitle">
    <w:name w:val="post_subtitle"/>
    <w:basedOn w:val="DefaultParagraphFont"/>
    <w:rsid w:val="00FF0F63"/>
  </w:style>
  <w:style w:type="character" w:customStyle="1" w:styleId="m8349405746915611004gmail-styleunderline">
    <w:name w:val="m_8349405746915611004gmail-styleunderline"/>
    <w:basedOn w:val="DefaultParagraphFont"/>
    <w:rsid w:val="00FF0F63"/>
  </w:style>
  <w:style w:type="character" w:customStyle="1" w:styleId="m-8890476860932431250gmail-styleunderline">
    <w:name w:val="m_-8890476860932431250gmail-styleunderline"/>
    <w:basedOn w:val="DefaultParagraphFont"/>
    <w:rsid w:val="00FF0F63"/>
  </w:style>
  <w:style w:type="character" w:customStyle="1" w:styleId="m-7985672042231231606gmail-style13ptbold">
    <w:name w:val="m_-7985672042231231606gmail-style13ptbold"/>
    <w:basedOn w:val="DefaultParagraphFont"/>
    <w:rsid w:val="00FF0F63"/>
  </w:style>
  <w:style w:type="character" w:customStyle="1" w:styleId="m-7985672042231231606gmail-styleunderline">
    <w:name w:val="m_-7985672042231231606gmail-styleunderline"/>
    <w:basedOn w:val="DefaultParagraphFont"/>
    <w:rsid w:val="00FF0F63"/>
  </w:style>
  <w:style w:type="paragraph" w:customStyle="1" w:styleId="StylecardArialNarrow9pt">
    <w:name w:val="Style card + Arial Narrow 9 pt"/>
    <w:basedOn w:val="Normal"/>
    <w:link w:val="StylecardArialNarrow9ptChar"/>
    <w:qFormat/>
    <w:rsid w:val="00FF0F63"/>
    <w:pPr>
      <w:ind w:left="288" w:right="288"/>
    </w:pPr>
    <w:rPr>
      <w:rFonts w:eastAsia="Times New Roman" w:cs="Calibri"/>
      <w:sz w:val="16"/>
    </w:rPr>
  </w:style>
  <w:style w:type="character" w:customStyle="1" w:styleId="StylecardArialNarrow9ptChar">
    <w:name w:val="Style card + Arial Narrow 9 pt Char"/>
    <w:link w:val="StylecardArialNarrow9pt"/>
    <w:rsid w:val="00FF0F63"/>
    <w:rPr>
      <w:rFonts w:ascii="Calibri" w:eastAsia="Times New Roman" w:hAnsi="Calibri" w:cs="Calibri"/>
      <w:sz w:val="16"/>
    </w:rPr>
  </w:style>
  <w:style w:type="character" w:customStyle="1" w:styleId="StyleunderlineArialNarrow9pt">
    <w:name w:val="Style underline + Arial Narrow 9 pt"/>
    <w:basedOn w:val="underline"/>
    <w:rsid w:val="00FF0F63"/>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FF0F63"/>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FF0F63"/>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FF0F63"/>
    <w:pPr>
      <w:spacing w:before="100" w:beforeAutospacing="1" w:after="100" w:afterAutospacing="1"/>
    </w:pPr>
    <w:rPr>
      <w:rFonts w:eastAsia="Times New Roman" w:cs="Calibri"/>
      <w:sz w:val="24"/>
    </w:rPr>
  </w:style>
  <w:style w:type="paragraph" w:customStyle="1" w:styleId="CardText21">
    <w:name w:val="Card Text2"/>
    <w:basedOn w:val="Normal"/>
    <w:uiPriority w:val="4"/>
    <w:qFormat/>
    <w:rsid w:val="00FF0F63"/>
    <w:pPr>
      <w:ind w:left="288" w:right="288"/>
    </w:pPr>
    <w:rPr>
      <w:sz w:val="16"/>
    </w:rPr>
  </w:style>
  <w:style w:type="character" w:customStyle="1" w:styleId="m-7723935538954412833gmail-styleunderline">
    <w:name w:val="m_-7723935538954412833gmail-styleunderline"/>
    <w:basedOn w:val="DefaultParagraphFont"/>
    <w:rsid w:val="00FF0F63"/>
  </w:style>
  <w:style w:type="character" w:customStyle="1" w:styleId="m8315103747088905037gmail-style13ptbold">
    <w:name w:val="m_8315103747088905037gmail-style13ptbold"/>
    <w:basedOn w:val="DefaultParagraphFont"/>
    <w:rsid w:val="00FF0F63"/>
  </w:style>
  <w:style w:type="character" w:customStyle="1" w:styleId="m8315103747088905037gmail-styleunderline">
    <w:name w:val="m_8315103747088905037gmail-styleunderline"/>
    <w:basedOn w:val="DefaultParagraphFont"/>
    <w:rsid w:val="00FF0F63"/>
  </w:style>
  <w:style w:type="character" w:customStyle="1" w:styleId="m-5918764401038664981gmail-heading4char">
    <w:name w:val="m_-5918764401038664981gmail-heading4char"/>
    <w:basedOn w:val="DefaultParagraphFont"/>
    <w:rsid w:val="00FF0F63"/>
  </w:style>
  <w:style w:type="character" w:customStyle="1" w:styleId="m-5918764401038664981gmail-styleunderline">
    <w:name w:val="m_-5918764401038664981gmail-styleunderline"/>
    <w:basedOn w:val="DefaultParagraphFont"/>
    <w:rsid w:val="00FF0F63"/>
  </w:style>
  <w:style w:type="character" w:customStyle="1" w:styleId="SmallFont5pt">
    <w:name w:val="Small Font (5 pt)"/>
    <w:rsid w:val="00FF0F63"/>
    <w:rPr>
      <w:sz w:val="10"/>
    </w:rPr>
  </w:style>
  <w:style w:type="character" w:customStyle="1" w:styleId="11">
    <w:name w:val="11"/>
    <w:rsid w:val="00FF0F63"/>
    <w:rPr>
      <w:rFonts w:ascii="Arial" w:hAnsi="Arial" w:cs="Arial" w:hint="default"/>
      <w:bCs/>
      <w:sz w:val="20"/>
      <w:u w:val="single"/>
      <w:lang w:val="en-US" w:eastAsia="en-US" w:bidi="ar-SA"/>
    </w:rPr>
  </w:style>
  <w:style w:type="character" w:customStyle="1" w:styleId="cardChar2">
    <w:name w:val="%card Char"/>
    <w:link w:val="card2"/>
    <w:uiPriority w:val="99"/>
    <w:rsid w:val="00FF0F63"/>
    <w:rPr>
      <w:rFonts w:ascii="Calibri" w:eastAsia="Times New Roman" w:hAnsi="Calibri"/>
      <w:bCs/>
      <w:sz w:val="22"/>
    </w:rPr>
  </w:style>
  <w:style w:type="paragraph" w:customStyle="1" w:styleId="Caption4">
    <w:name w:val="Caption4"/>
    <w:basedOn w:val="Normal"/>
    <w:rsid w:val="00FF0F63"/>
    <w:pPr>
      <w:spacing w:before="100" w:beforeAutospacing="1" w:after="100" w:afterAutospacing="1" w:line="240" w:lineRule="auto"/>
    </w:pPr>
    <w:rPr>
      <w:rFonts w:eastAsia="Times New Roman"/>
      <w:sz w:val="24"/>
    </w:rPr>
  </w:style>
  <w:style w:type="character" w:customStyle="1" w:styleId="enhanced-reference">
    <w:name w:val="enhanced-reference"/>
    <w:basedOn w:val="DefaultParagraphFont"/>
    <w:rsid w:val="00FF0F63"/>
  </w:style>
  <w:style w:type="character" w:customStyle="1" w:styleId="ff1">
    <w:name w:val="ff1"/>
    <w:basedOn w:val="DefaultParagraphFont"/>
    <w:rsid w:val="00FF0F63"/>
  </w:style>
  <w:style w:type="character" w:customStyle="1" w:styleId="ff2">
    <w:name w:val="ff2"/>
    <w:basedOn w:val="DefaultParagraphFont"/>
    <w:rsid w:val="00FF0F63"/>
  </w:style>
  <w:style w:type="character" w:customStyle="1" w:styleId="display">
    <w:name w:val="display"/>
    <w:basedOn w:val="DefaultParagraphFont"/>
    <w:rsid w:val="00FF0F63"/>
  </w:style>
  <w:style w:type="character" w:customStyle="1" w:styleId="m-5176787357700846886gmail-style13ptbold">
    <w:name w:val="m_-5176787357700846886gmail-style13ptbold"/>
    <w:basedOn w:val="DefaultParagraphFont"/>
    <w:rsid w:val="00FF0F63"/>
  </w:style>
  <w:style w:type="character" w:customStyle="1" w:styleId="storylink">
    <w:name w:val="story_link"/>
    <w:basedOn w:val="DefaultParagraphFont"/>
    <w:rsid w:val="00FF0F63"/>
  </w:style>
  <w:style w:type="paragraph" w:customStyle="1" w:styleId="AnalyticsGBN">
    <w:name w:val="AnalyticsGBN"/>
    <w:basedOn w:val="Normal"/>
    <w:link w:val="AnalyticsGBNChar"/>
    <w:autoRedefine/>
    <w:uiPriority w:val="4"/>
    <w:qFormat/>
    <w:rsid w:val="00FF0F63"/>
    <w:pPr>
      <w:keepNext/>
      <w:keepLines/>
      <w:spacing w:before="40"/>
      <w:outlineLvl w:val="3"/>
    </w:pPr>
    <w:rPr>
      <w:rFonts w:eastAsiaTheme="majorEastAsia" w:cstheme="majorBidi"/>
      <w:b/>
      <w:iCs/>
      <w:color w:val="7030A0"/>
      <w:sz w:val="26"/>
      <w:szCs w:val="28"/>
    </w:rPr>
  </w:style>
  <w:style w:type="character" w:customStyle="1" w:styleId="AnalyticsGBNChar">
    <w:name w:val="AnalyticsGBN Char"/>
    <w:basedOn w:val="DefaultParagraphFont"/>
    <w:link w:val="AnalyticsGBN"/>
    <w:uiPriority w:val="4"/>
    <w:rsid w:val="00FF0F63"/>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FF0F63"/>
  </w:style>
  <w:style w:type="character" w:customStyle="1" w:styleId="article-published-date">
    <w:name w:val="article-published-date"/>
    <w:basedOn w:val="DefaultParagraphFont"/>
    <w:rsid w:val="00FF0F63"/>
  </w:style>
  <w:style w:type="paragraph" w:customStyle="1" w:styleId="m-6964456894805451263gmail-msonormal">
    <w:name w:val="m_-6964456894805451263gmail-msonormal"/>
    <w:basedOn w:val="Normal"/>
    <w:rsid w:val="00FF0F63"/>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FF0F63"/>
  </w:style>
  <w:style w:type="character" w:customStyle="1" w:styleId="m-2807258978724535836gmail-heading4char">
    <w:name w:val="m_-2807258978724535836gmail-heading4char"/>
    <w:basedOn w:val="DefaultParagraphFont"/>
    <w:rsid w:val="00FF0F63"/>
  </w:style>
  <w:style w:type="character" w:customStyle="1" w:styleId="m-2807258978724535836gmail-styleunderline">
    <w:name w:val="m_-2807258978724535836gmail-styleunderline"/>
    <w:basedOn w:val="DefaultParagraphFont"/>
    <w:rsid w:val="00FF0F63"/>
  </w:style>
  <w:style w:type="character" w:customStyle="1" w:styleId="m6004444545773425567gmail-style13ptbold">
    <w:name w:val="m_6004444545773425567gmail-style13ptbold"/>
    <w:basedOn w:val="DefaultParagraphFont"/>
    <w:rsid w:val="00FF0F63"/>
  </w:style>
  <w:style w:type="character" w:customStyle="1" w:styleId="m6004444545773425567gmail-styleunderline">
    <w:name w:val="m_6004444545773425567gmail-styleunderline"/>
    <w:basedOn w:val="DefaultParagraphFont"/>
    <w:rsid w:val="00FF0F63"/>
  </w:style>
  <w:style w:type="paragraph" w:customStyle="1" w:styleId="m38239159385702382gmail-msonormal">
    <w:name w:val="m_38239159385702382gmail-msonormal"/>
    <w:basedOn w:val="Normal"/>
    <w:rsid w:val="00FF0F63"/>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FF0F63"/>
  </w:style>
  <w:style w:type="paragraph" w:customStyle="1" w:styleId="m38239159385702382gmail-card">
    <w:name w:val="m_38239159385702382gmail-card"/>
    <w:basedOn w:val="Normal"/>
    <w:rsid w:val="00FF0F63"/>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FF0F63"/>
  </w:style>
  <w:style w:type="character" w:customStyle="1" w:styleId="m38239159385702382gmail-underline">
    <w:name w:val="m_38239159385702382gmail-underline"/>
    <w:basedOn w:val="DefaultParagraphFont"/>
    <w:rsid w:val="00FF0F63"/>
  </w:style>
  <w:style w:type="character" w:customStyle="1" w:styleId="m-2593922536640332098gmail-style13ptbold">
    <w:name w:val="m_-2593922536640332098gmail-style13ptbold"/>
    <w:basedOn w:val="DefaultParagraphFont"/>
    <w:rsid w:val="00FF0F63"/>
  </w:style>
  <w:style w:type="character" w:customStyle="1" w:styleId="m-2593922536640332098gmail-styleunderline">
    <w:name w:val="m_-2593922536640332098gmail-styleunderline"/>
    <w:basedOn w:val="DefaultParagraphFont"/>
    <w:rsid w:val="00FF0F63"/>
  </w:style>
  <w:style w:type="character" w:customStyle="1" w:styleId="m-3222177990783861315gmail-style13ptbold">
    <w:name w:val="m_-3222177990783861315gmail-style13ptbold"/>
    <w:basedOn w:val="DefaultParagraphFont"/>
    <w:rsid w:val="00FF0F63"/>
  </w:style>
  <w:style w:type="character" w:customStyle="1" w:styleId="m-3222177990783861315gmail-styleunderline">
    <w:name w:val="m_-3222177990783861315gmail-styleunderline"/>
    <w:basedOn w:val="DefaultParagraphFont"/>
    <w:rsid w:val="00FF0F63"/>
  </w:style>
  <w:style w:type="character" w:customStyle="1" w:styleId="DebateSmallText">
    <w:name w:val="DebateSmallText"/>
    <w:rsid w:val="00FF0F63"/>
    <w:rPr>
      <w:rFonts w:ascii="Times New Roman" w:hAnsi="Times New Roman"/>
      <w:sz w:val="20"/>
    </w:rPr>
  </w:style>
  <w:style w:type="character" w:customStyle="1" w:styleId="m-3401163095456589440gmail-styleunderline">
    <w:name w:val="m_-3401163095456589440gmail-styleunderline"/>
    <w:basedOn w:val="DefaultParagraphFont"/>
    <w:rsid w:val="00FF0F63"/>
  </w:style>
  <w:style w:type="character" w:customStyle="1" w:styleId="articleimagecaption">
    <w:name w:val="article__image__caption"/>
    <w:basedOn w:val="DefaultParagraphFont"/>
    <w:rsid w:val="00FF0F63"/>
  </w:style>
  <w:style w:type="character" w:customStyle="1" w:styleId="articleimagecredits">
    <w:name w:val="article__image__credits"/>
    <w:basedOn w:val="DefaultParagraphFont"/>
    <w:rsid w:val="00FF0F63"/>
  </w:style>
  <w:style w:type="paragraph" w:customStyle="1" w:styleId="noname">
    <w:name w:val="no_name"/>
    <w:basedOn w:val="Normal"/>
    <w:rsid w:val="00FF0F63"/>
    <w:pPr>
      <w:spacing w:before="100" w:beforeAutospacing="1" w:after="100" w:afterAutospacing="1"/>
    </w:pPr>
    <w:rPr>
      <w:rFonts w:eastAsia="Times New Roman"/>
      <w:sz w:val="24"/>
    </w:rPr>
  </w:style>
  <w:style w:type="character" w:customStyle="1" w:styleId="3oh-">
    <w:name w:val="_3oh-"/>
    <w:basedOn w:val="DefaultParagraphFont"/>
    <w:rsid w:val="00FF0F63"/>
  </w:style>
  <w:style w:type="paragraph" w:customStyle="1" w:styleId="clay-paragraph">
    <w:name w:val="clay-paragraph"/>
    <w:basedOn w:val="Normal"/>
    <w:rsid w:val="00FF0F63"/>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FF0F63"/>
  </w:style>
  <w:style w:type="character" w:customStyle="1" w:styleId="m-5156237671796814033gmail-styleunderline">
    <w:name w:val="m_-5156237671796814033gmail-styleunderline"/>
    <w:basedOn w:val="DefaultParagraphFont"/>
    <w:rsid w:val="00FF0F63"/>
  </w:style>
  <w:style w:type="paragraph" w:customStyle="1" w:styleId="css-1i0edl6">
    <w:name w:val="css-1i0edl6"/>
    <w:basedOn w:val="Normal"/>
    <w:rsid w:val="00FF0F63"/>
    <w:pPr>
      <w:spacing w:before="100" w:beforeAutospacing="1" w:after="100" w:afterAutospacing="1"/>
    </w:pPr>
    <w:rPr>
      <w:rFonts w:ascii="Times" w:hAnsi="Times"/>
      <w:sz w:val="20"/>
      <w:szCs w:val="20"/>
    </w:rPr>
  </w:style>
  <w:style w:type="paragraph" w:customStyle="1" w:styleId="desktop-rev">
    <w:name w:val="desktop-rev"/>
    <w:basedOn w:val="Normal"/>
    <w:rsid w:val="00FF0F63"/>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FF0F63"/>
  </w:style>
  <w:style w:type="character" w:customStyle="1" w:styleId="m-5842435219695499946gmail-style13ptbold">
    <w:name w:val="m_-5842435219695499946gmail-style13ptbold"/>
    <w:basedOn w:val="DefaultParagraphFont"/>
    <w:rsid w:val="00FF0F63"/>
  </w:style>
  <w:style w:type="paragraph" w:customStyle="1" w:styleId="removeTag">
    <w:name w:val="removeTag"/>
    <w:basedOn w:val="Normal"/>
    <w:link w:val="removeTagChar"/>
    <w:uiPriority w:val="4"/>
    <w:qFormat/>
    <w:rsid w:val="00FF0F63"/>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FF0F63"/>
    <w:rPr>
      <w:rFonts w:ascii="Calibri" w:eastAsiaTheme="majorEastAsia" w:hAnsi="Calibri" w:cstheme="majorBidi"/>
      <w:b/>
      <w:iCs/>
      <w:sz w:val="26"/>
    </w:rPr>
  </w:style>
  <w:style w:type="paragraph" w:customStyle="1" w:styleId="p402premiuminside">
    <w:name w:val="p402_premiuminside"/>
    <w:basedOn w:val="Normal"/>
    <w:rsid w:val="00FF0F63"/>
    <w:pPr>
      <w:spacing w:before="100" w:beforeAutospacing="1" w:after="100" w:afterAutospacing="1"/>
    </w:pPr>
  </w:style>
  <w:style w:type="character" w:customStyle="1" w:styleId="xstyle13ptbold">
    <w:name w:val="x_style13ptbold"/>
    <w:basedOn w:val="DefaultParagraphFont"/>
    <w:rsid w:val="00FF0F63"/>
  </w:style>
  <w:style w:type="paragraph" w:customStyle="1" w:styleId="xmsonormal">
    <w:name w:val="x_msonormal"/>
    <w:basedOn w:val="Normal"/>
    <w:rsid w:val="00FF0F63"/>
    <w:pPr>
      <w:spacing w:before="100" w:beforeAutospacing="1" w:after="100" w:afterAutospacing="1"/>
    </w:pPr>
    <w:rPr>
      <w:rFonts w:eastAsia="Times New Roman"/>
      <w:sz w:val="24"/>
    </w:rPr>
  </w:style>
  <w:style w:type="paragraph" w:customStyle="1" w:styleId="paragraph">
    <w:name w:val="paragraph"/>
    <w:basedOn w:val="Normal"/>
    <w:rsid w:val="00FF0F63"/>
    <w:pPr>
      <w:spacing w:before="100" w:beforeAutospacing="1" w:after="100" w:afterAutospacing="1"/>
    </w:pPr>
    <w:rPr>
      <w:rFonts w:eastAsia="Times New Roman"/>
      <w:sz w:val="24"/>
    </w:rPr>
  </w:style>
  <w:style w:type="character" w:customStyle="1" w:styleId="normaltextrun">
    <w:name w:val="normaltextrun"/>
    <w:basedOn w:val="DefaultParagraphFont"/>
    <w:rsid w:val="00FF0F63"/>
  </w:style>
  <w:style w:type="character" w:customStyle="1" w:styleId="eop">
    <w:name w:val="eop"/>
    <w:basedOn w:val="DefaultParagraphFont"/>
    <w:rsid w:val="00FF0F63"/>
  </w:style>
  <w:style w:type="paragraph" w:customStyle="1" w:styleId="TxBr16p1">
    <w:name w:val="TxBr_16p1"/>
    <w:basedOn w:val="Normal"/>
    <w:rsid w:val="00FF0F63"/>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FF0F63"/>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FF0F63"/>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FF0F63"/>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FF0F63"/>
  </w:style>
  <w:style w:type="paragraph" w:customStyle="1" w:styleId="StyleJustified">
    <w:name w:val="Style Justified"/>
    <w:basedOn w:val="Normal"/>
    <w:rsid w:val="00FF0F63"/>
    <w:rPr>
      <w:rFonts w:eastAsia="Times New Roman"/>
      <w:szCs w:val="20"/>
    </w:rPr>
  </w:style>
  <w:style w:type="character" w:customStyle="1" w:styleId="Style5Char">
    <w:name w:val="Style5 Char"/>
    <w:link w:val="Style5"/>
    <w:rsid w:val="00FF0F63"/>
    <w:rPr>
      <w:rFonts w:ascii="Calibri" w:eastAsia="Times New Roman" w:hAnsi="Calibri"/>
    </w:rPr>
  </w:style>
  <w:style w:type="character" w:customStyle="1" w:styleId="Style10Char">
    <w:name w:val="Style10 Char"/>
    <w:link w:val="Style10"/>
    <w:rsid w:val="00FF0F63"/>
    <w:rPr>
      <w:rFonts w:ascii="Calibri" w:eastAsia="Times New Roman" w:hAnsi="Calibri"/>
    </w:rPr>
  </w:style>
  <w:style w:type="character" w:customStyle="1" w:styleId="StyleStyleBoldUnderlineUnderlineapple-style-span6ptBoldK">
    <w:name w:val="Style Style Bold UnderlineUnderlineapple-style-span + 6 ptBoldK..."/>
    <w:basedOn w:val="DefaultParagraphFont"/>
    <w:rsid w:val="00FF0F63"/>
    <w:rPr>
      <w:b w:val="0"/>
      <w:bCs w:val="0"/>
      <w:sz w:val="22"/>
      <w:u w:val="single"/>
      <w:bdr w:val="none" w:sz="0" w:space="0" w:color="auto"/>
    </w:rPr>
  </w:style>
  <w:style w:type="character" w:customStyle="1" w:styleId="Headerorfooter">
    <w:name w:val="Header or footer"/>
    <w:basedOn w:val="DefaultParagraphFont"/>
    <w:rsid w:val="00FF0F63"/>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FF0F63"/>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FF0F63"/>
    <w:rPr>
      <w:rFonts w:ascii="Times New Roman" w:eastAsia="Times New Roman" w:hAnsi="Times New Roman" w:cs="Times New Roman"/>
      <w:sz w:val="24"/>
      <w:u w:val="single"/>
    </w:rPr>
  </w:style>
  <w:style w:type="character" w:customStyle="1" w:styleId="amp">
    <w:name w:val="amp"/>
    <w:basedOn w:val="DefaultParagraphFont"/>
    <w:rsid w:val="00FF0F63"/>
  </w:style>
  <w:style w:type="character" w:customStyle="1" w:styleId="StyleUnderlineBorderSinglesolidlineAuto225ptLine">
    <w:name w:val="Style Underline Border: : (Single solid line Auto  2.25 pt Line ..."/>
    <w:basedOn w:val="DefaultParagraphFont"/>
    <w:rsid w:val="00FF0F63"/>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FF0F63"/>
    <w:rPr>
      <w:b w:val="0"/>
      <w:sz w:val="24"/>
      <w:u w:val="single"/>
      <w:bdr w:val="none" w:sz="0" w:space="0" w:color="auto"/>
    </w:rPr>
  </w:style>
  <w:style w:type="character" w:customStyle="1" w:styleId="Bodytext10pt">
    <w:name w:val="Body text + 10 pt"/>
    <w:basedOn w:val="Bodytext5"/>
    <w:rsid w:val="00FF0F63"/>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FF0F63"/>
  </w:style>
  <w:style w:type="character" w:customStyle="1" w:styleId="m4567405558892197225gmail-styleunderline">
    <w:name w:val="m_4567405558892197225gmail-styleunderline"/>
    <w:basedOn w:val="DefaultParagraphFont"/>
    <w:rsid w:val="00FF0F63"/>
  </w:style>
  <w:style w:type="character" w:customStyle="1" w:styleId="m2942784716910838910gmail-style13ptbold">
    <w:name w:val="m_2942784716910838910gmail-style13ptbold"/>
    <w:basedOn w:val="DefaultParagraphFont"/>
    <w:rsid w:val="00FF0F63"/>
  </w:style>
  <w:style w:type="character" w:customStyle="1" w:styleId="m2942784716910838910gmail-msohyperlink">
    <w:name w:val="m_2942784716910838910gmail-msohyperlink"/>
    <w:basedOn w:val="DefaultParagraphFont"/>
    <w:rsid w:val="00FF0F63"/>
  </w:style>
  <w:style w:type="character" w:customStyle="1" w:styleId="m2942784716910838910gmail-styleunderline">
    <w:name w:val="m_2942784716910838910gmail-styleunderline"/>
    <w:basedOn w:val="DefaultParagraphFont"/>
    <w:rsid w:val="00FF0F63"/>
  </w:style>
  <w:style w:type="paragraph" w:customStyle="1" w:styleId="font8">
    <w:name w:val="font_8"/>
    <w:basedOn w:val="Normal"/>
    <w:rsid w:val="00FF0F63"/>
    <w:pPr>
      <w:spacing w:before="100" w:beforeAutospacing="1" w:after="100" w:afterAutospacing="1"/>
    </w:pPr>
  </w:style>
  <w:style w:type="paragraph" w:customStyle="1" w:styleId="font9">
    <w:name w:val="font_9"/>
    <w:basedOn w:val="Normal"/>
    <w:rsid w:val="00FF0F63"/>
    <w:pPr>
      <w:spacing w:before="100" w:beforeAutospacing="1" w:after="100" w:afterAutospacing="1"/>
    </w:pPr>
  </w:style>
  <w:style w:type="character" w:customStyle="1" w:styleId="m-750723176661811423gmail-style13ptbold">
    <w:name w:val="m_-750723176661811423gmail-style13ptbold"/>
    <w:basedOn w:val="DefaultParagraphFont"/>
    <w:rsid w:val="00FF0F63"/>
  </w:style>
  <w:style w:type="character" w:customStyle="1" w:styleId="m-1958352629725285173style13ptbold">
    <w:name w:val="m_-1958352629725285173style13ptbold"/>
    <w:basedOn w:val="DefaultParagraphFont"/>
    <w:rsid w:val="00FF0F63"/>
  </w:style>
  <w:style w:type="character" w:customStyle="1" w:styleId="m-1958352629725285173styleunderline">
    <w:name w:val="m_-1958352629725285173styleunderline"/>
    <w:basedOn w:val="DefaultParagraphFont"/>
    <w:rsid w:val="00FF0F63"/>
  </w:style>
  <w:style w:type="paragraph" w:customStyle="1" w:styleId="generic-articlebody">
    <w:name w:val="generic-article__body"/>
    <w:basedOn w:val="Normal"/>
    <w:rsid w:val="00FF0F63"/>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FF0F63"/>
  </w:style>
  <w:style w:type="paragraph" w:customStyle="1" w:styleId="Genealogy">
    <w:name w:val="Genealogy"/>
    <w:basedOn w:val="Heading4"/>
    <w:autoRedefine/>
    <w:qFormat/>
    <w:rsid w:val="00FF0F63"/>
    <w:rPr>
      <w:rFonts w:cs="Calibri"/>
    </w:rPr>
  </w:style>
  <w:style w:type="paragraph" w:customStyle="1" w:styleId="tag0">
    <w:name w:val="tag"/>
    <w:basedOn w:val="Normal"/>
    <w:link w:val="UnderlineCharChar1"/>
    <w:qFormat/>
    <w:rsid w:val="00FF0F63"/>
    <w:pPr>
      <w:widowControl w:val="0"/>
      <w:autoSpaceDE w:val="0"/>
      <w:autoSpaceDN w:val="0"/>
      <w:adjustRightInd w:val="0"/>
    </w:pPr>
    <w:rPr>
      <w:rFonts w:asciiTheme="minorHAnsi" w:hAnsiTheme="minorHAnsi"/>
      <w:sz w:val="24"/>
      <w:u w:val="single"/>
    </w:rPr>
  </w:style>
  <w:style w:type="paragraph" w:customStyle="1" w:styleId="CardChar3">
    <w:name w:val="Card Char"/>
    <w:basedOn w:val="Normal"/>
    <w:uiPriority w:val="99"/>
    <w:qFormat/>
    <w:rsid w:val="00FF0F63"/>
    <w:pPr>
      <w:widowControl w:val="0"/>
      <w:autoSpaceDE w:val="0"/>
      <w:autoSpaceDN w:val="0"/>
      <w:adjustRightInd w:val="0"/>
    </w:pPr>
    <w:rPr>
      <w:rFonts w:eastAsia="Times New Roman"/>
      <w:szCs w:val="20"/>
    </w:rPr>
  </w:style>
  <w:style w:type="character" w:customStyle="1" w:styleId="Heading1Char1">
    <w:name w:val="Heading 1 Char1"/>
    <w:aliases w:val="Pocket Char1"/>
    <w:basedOn w:val="DefaultParagraphFont"/>
    <w:uiPriority w:val="1"/>
    <w:rsid w:val="00FF0F63"/>
    <w:rPr>
      <w:rFonts w:ascii="Arial" w:hAnsi="Arial" w:cs="Arial"/>
      <w:b/>
      <w:bCs/>
      <w:kern w:val="32"/>
      <w:sz w:val="28"/>
      <w:szCs w:val="32"/>
      <w:lang w:bidi="en-US"/>
    </w:rPr>
  </w:style>
  <w:style w:type="character" w:customStyle="1" w:styleId="UnderlineCharCharChar">
    <w:name w:val="Underline Char Char Char"/>
    <w:basedOn w:val="DefaultParagraphFont"/>
    <w:rsid w:val="00FF0F63"/>
    <w:rPr>
      <w:noProof w:val="0"/>
      <w:u w:val="single"/>
      <w:lang w:val="en-US" w:eastAsia="en-US" w:bidi="ar-SA"/>
    </w:rPr>
  </w:style>
  <w:style w:type="character" w:customStyle="1" w:styleId="CardsFont12ptCharChar">
    <w:name w:val="Cards + Font: 12 pt Char Char"/>
    <w:basedOn w:val="DefaultParagraphFont"/>
    <w:rsid w:val="00FF0F63"/>
    <w:rPr>
      <w:sz w:val="24"/>
      <w:szCs w:val="24"/>
      <w:u w:val="thick"/>
      <w:lang w:val="en-US" w:eastAsia="en-US" w:bidi="ar-SA"/>
    </w:rPr>
  </w:style>
  <w:style w:type="character" w:customStyle="1" w:styleId="Char1">
    <w:name w:val="Char1"/>
    <w:basedOn w:val="DefaultParagraphFont"/>
    <w:rsid w:val="00FF0F63"/>
    <w:rPr>
      <w:rFonts w:cs="Arial"/>
      <w:b/>
      <w:bCs/>
      <w:iCs/>
      <w:sz w:val="24"/>
      <w:szCs w:val="28"/>
      <w:lang w:val="en-US" w:eastAsia="en-US" w:bidi="ar-SA"/>
    </w:rPr>
  </w:style>
  <w:style w:type="character" w:customStyle="1" w:styleId="CitationCharCharCharCharChar">
    <w:name w:val="Citation Char Char Char Char Char"/>
    <w:aliases w:val="Citation Char1 Char Char Char,Heading 3 Char Char1 Char"/>
    <w:basedOn w:val="DefaultParagraphFont"/>
    <w:qFormat/>
    <w:rsid w:val="00FF0F63"/>
    <w:rPr>
      <w:rFonts w:ascii="Arial Narrow" w:hAnsi="Arial Narrow" w:cs="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3017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michaeldello.com/asteroids-comets-space-weapons/"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16</Pages>
  <Words>9977</Words>
  <Characters>56872</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3</cp:revision>
  <dcterms:created xsi:type="dcterms:W3CDTF">2022-04-10T14:58:00Z</dcterms:created>
  <dcterms:modified xsi:type="dcterms:W3CDTF">2022-04-10T15:51:00Z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