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981AF" w14:textId="77777777" w:rsidR="003D5007" w:rsidRPr="006F200C" w:rsidRDefault="003D5007" w:rsidP="003D5007">
      <w:pPr>
        <w:pStyle w:val="Heading1"/>
        <w:rPr>
          <w:rFonts w:cs="Calibri"/>
        </w:rPr>
      </w:pPr>
      <w:r w:rsidRPr="006F200C">
        <w:rPr>
          <w:rFonts w:cs="Calibri"/>
        </w:rPr>
        <w:t>1AC</w:t>
      </w:r>
    </w:p>
    <w:p w14:paraId="0C8106D2" w14:textId="77777777" w:rsidR="003D5007" w:rsidRDefault="003D5007" w:rsidP="003D5007">
      <w:pPr>
        <w:pStyle w:val="Heading2"/>
        <w:rPr>
          <w:rFonts w:cs="Calibri"/>
        </w:rPr>
      </w:pPr>
      <w:r w:rsidRPr="006F200C">
        <w:rPr>
          <w:rFonts w:cs="Calibri"/>
        </w:rPr>
        <w:lastRenderedPageBreak/>
        <w:br w:type="page"/>
      </w:r>
      <w:r w:rsidRPr="006F200C">
        <w:rPr>
          <w:rFonts w:cs="Calibri"/>
        </w:rPr>
        <w:lastRenderedPageBreak/>
        <w:t>1AC</w:t>
      </w:r>
    </w:p>
    <w:p w14:paraId="4CEF5D83" w14:textId="77777777" w:rsidR="003D5007" w:rsidRDefault="003D5007" w:rsidP="003D5007">
      <w:pPr>
        <w:spacing w:line="276" w:lineRule="auto"/>
        <w:ind w:right="288"/>
        <w:rPr>
          <w:sz w:val="16"/>
          <w:szCs w:val="16"/>
        </w:rPr>
      </w:pPr>
    </w:p>
    <w:p w14:paraId="15E33F69" w14:textId="77777777" w:rsidR="003D5007" w:rsidRPr="00CB218E" w:rsidRDefault="003D5007" w:rsidP="003D5007"/>
    <w:p w14:paraId="4A046A4C"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1</w:t>
      </w:r>
    </w:p>
    <w:p w14:paraId="266EC692" w14:textId="77777777" w:rsidR="003D5007" w:rsidRPr="006F200C" w:rsidRDefault="003D5007" w:rsidP="003D5007">
      <w:pPr>
        <w:pStyle w:val="Heading4"/>
        <w:rPr>
          <w:rFonts w:cs="Calibri"/>
          <w:u w:val="single"/>
        </w:rPr>
      </w:pPr>
      <w:r w:rsidRPr="006F200C">
        <w:rPr>
          <w:rFonts w:cs="Calibri"/>
        </w:rPr>
        <w:t xml:space="preserve">Advantage 1 is </w:t>
      </w:r>
      <w:r w:rsidRPr="006F200C">
        <w:rPr>
          <w:rFonts w:cs="Calibri"/>
          <w:u w:val="single"/>
        </w:rPr>
        <w:t>Whistleblowing</w:t>
      </w:r>
    </w:p>
    <w:p w14:paraId="02C4842B" w14:textId="77777777" w:rsidR="003D5007" w:rsidRPr="006F200C" w:rsidRDefault="003D5007" w:rsidP="003D5007">
      <w:pPr>
        <w:rPr>
          <w:rFonts w:cs="Calibri"/>
        </w:rPr>
      </w:pPr>
    </w:p>
    <w:p w14:paraId="480F10C8" w14:textId="77777777" w:rsidR="003D5007" w:rsidRPr="006F200C" w:rsidRDefault="003D5007" w:rsidP="003D5007">
      <w:pPr>
        <w:pStyle w:val="Heading4"/>
        <w:rPr>
          <w:rFonts w:cs="Calibri"/>
        </w:rPr>
      </w:pPr>
      <w:r w:rsidRPr="006F200C">
        <w:rPr>
          <w:rFonts w:cs="Calibri"/>
        </w:rPr>
        <w:t>European trade secrets protections for medicine chill whistleblowing – that undermines public health and drug efficacy</w:t>
      </w:r>
    </w:p>
    <w:p w14:paraId="0503941E" w14:textId="77777777" w:rsidR="003D5007" w:rsidRPr="006F200C" w:rsidRDefault="003D5007" w:rsidP="003D5007">
      <w:pPr>
        <w:rPr>
          <w:rFonts w:cs="Calibri"/>
        </w:rPr>
      </w:pPr>
      <w:r w:rsidRPr="006F200C">
        <w:rPr>
          <w:rFonts w:cs="Calibri"/>
          <w:b/>
          <w:sz w:val="26"/>
          <w:szCs w:val="26"/>
        </w:rPr>
        <w:t>HAI et al 14</w:t>
      </w:r>
      <w:r w:rsidRPr="006F200C">
        <w:rPr>
          <w:rFonts w:cs="Calibri"/>
        </w:rPr>
        <w:t xml:space="preserve"> — (Health Action International and a coalition of other NGOs, HAI works to expand health access in Europe, “EU trade secrets directive threat to health, environment, free speech and worker mobility”, 12-17-14, Available Online at </w:t>
      </w:r>
      <w:hyperlink r:id="rId9">
        <w:r w:rsidRPr="006F200C">
          <w:rPr>
            <w:rFonts w:cs="Calibri"/>
            <w:color w:val="000000"/>
          </w:rPr>
          <w:t>https://corporateeurope.org/sites/default/files/attachments/statement_-_eu_trade_secrets_directive_needs_amendments.pdf</w:t>
        </w:r>
      </w:hyperlink>
      <w:r w:rsidRPr="006F200C">
        <w:rPr>
          <w:rFonts w:cs="Calibri"/>
        </w:rPr>
        <w:t>, accessed 9-8-21, HKR-AM)</w:t>
      </w:r>
    </w:p>
    <w:p w14:paraId="7555E3A4" w14:textId="77777777" w:rsidR="003D5007" w:rsidRPr="006F200C" w:rsidRDefault="003D5007" w:rsidP="003D5007">
      <w:pPr>
        <w:rPr>
          <w:rFonts w:cs="Calibri"/>
          <w:u w:val="single"/>
        </w:rPr>
      </w:pPr>
      <w:r w:rsidRPr="006F200C">
        <w:rPr>
          <w:rFonts w:cs="Calibri"/>
          <w:sz w:val="16"/>
          <w:szCs w:val="16"/>
        </w:rPr>
        <w:t>AMSTERDAM—</w:t>
      </w:r>
      <w:r w:rsidRPr="006F200C">
        <w:rPr>
          <w:rFonts w:cs="Calibri"/>
          <w:u w:val="single"/>
        </w:rPr>
        <w:t>We strongly oppose the hasty push by the European Commission and Council for a new European Union (</w:t>
      </w:r>
      <w:r w:rsidRPr="006F200C">
        <w:rPr>
          <w:rFonts w:cs="Calibri"/>
          <w:highlight w:val="cyan"/>
          <w:u w:val="single"/>
        </w:rPr>
        <w:t>EU</w:t>
      </w:r>
      <w:r w:rsidRPr="006F200C">
        <w:rPr>
          <w:rFonts w:cs="Calibri"/>
          <w:u w:val="single"/>
        </w:rPr>
        <w:t xml:space="preserve">) </w:t>
      </w:r>
      <w:r w:rsidRPr="006F200C">
        <w:rPr>
          <w:rFonts w:cs="Calibri"/>
          <w:highlight w:val="cyan"/>
          <w:u w:val="single"/>
        </w:rPr>
        <w:t>directive on trade secrets</w:t>
      </w:r>
      <w:r w:rsidRPr="006F200C">
        <w:rPr>
          <w:rFonts w:cs="Calibri"/>
          <w:u w:val="single"/>
        </w:rPr>
        <w:t xml:space="preserve"> because it </w:t>
      </w:r>
      <w:r w:rsidRPr="006F200C">
        <w:rPr>
          <w:rFonts w:cs="Calibri"/>
          <w:highlight w:val="cyan"/>
          <w:u w:val="single"/>
        </w:rPr>
        <w:t>contains</w:t>
      </w:r>
      <w:r w:rsidRPr="006F200C">
        <w:rPr>
          <w:rFonts w:cs="Calibri"/>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sidRPr="006F200C">
        <w:rPr>
          <w:rFonts w:cs="Calibri"/>
          <w:highlight w:val="cyan"/>
          <w:u w:val="single"/>
        </w:rPr>
        <w:t>Inadequate safeguards that will not ensure</w:t>
      </w:r>
      <w:r w:rsidRPr="006F200C">
        <w:rPr>
          <w:rFonts w:cs="Calibri"/>
          <w:u w:val="single"/>
        </w:rPr>
        <w:t xml:space="preserve"> that EU consumers, journalists, </w:t>
      </w:r>
      <w:r w:rsidRPr="006F200C">
        <w:rPr>
          <w:rFonts w:cs="Calibri"/>
          <w:highlight w:val="cyan"/>
          <w:u w:val="single"/>
        </w:rPr>
        <w:t>whistleblowers</w:t>
      </w:r>
      <w:r w:rsidRPr="006F200C">
        <w:rPr>
          <w:rFonts w:cs="Calibri"/>
          <w:u w:val="single"/>
        </w:rPr>
        <w:t xml:space="preserve">, researchers and workers </w:t>
      </w:r>
      <w:r w:rsidRPr="006F200C">
        <w:rPr>
          <w:rFonts w:cs="Calibri"/>
          <w:highlight w:val="cyan"/>
          <w:u w:val="single"/>
        </w:rPr>
        <w:t>have reliable access to important data</w:t>
      </w:r>
      <w:r w:rsidRPr="006F200C">
        <w:rPr>
          <w:rFonts w:cs="Calibri"/>
          <w:u w:val="single"/>
        </w:rPr>
        <w:t xml:space="preserve"> that is </w:t>
      </w:r>
      <w:r w:rsidRPr="006F200C">
        <w:rPr>
          <w:rFonts w:cs="Calibri"/>
          <w:highlight w:val="cyan"/>
          <w:u w:val="single"/>
        </w:rPr>
        <w:t>in the public interest</w:t>
      </w:r>
      <w:r w:rsidRPr="006F200C">
        <w:rPr>
          <w:rFonts w:cs="Calibri"/>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sidRPr="006F200C">
        <w:rPr>
          <w:rFonts w:cs="Calibri"/>
          <w:highlight w:val="cyan"/>
          <w:u w:val="single"/>
        </w:rPr>
        <w:t>Companies in</w:t>
      </w:r>
      <w:r w:rsidRPr="006F200C">
        <w:rPr>
          <w:rFonts w:cs="Calibri"/>
          <w:u w:val="single"/>
        </w:rPr>
        <w:t xml:space="preserve"> the </w:t>
      </w:r>
      <w:r w:rsidRPr="006F200C">
        <w:rPr>
          <w:rFonts w:cs="Calibri"/>
          <w:highlight w:val="cyan"/>
          <w:u w:val="single"/>
        </w:rPr>
        <w:t>health</w:t>
      </w:r>
      <w:r w:rsidRPr="006F200C">
        <w:rPr>
          <w:rFonts w:cs="Calibri"/>
          <w:u w:val="single"/>
        </w:rPr>
        <w:t xml:space="preserve">, environment and food safety fields </w:t>
      </w:r>
      <w:r w:rsidRPr="006F200C">
        <w:rPr>
          <w:rFonts w:cs="Calibri"/>
          <w:highlight w:val="cyan"/>
          <w:u w:val="single"/>
        </w:rPr>
        <w:t>could refuse compliance with transparency policies even when the public interest is at stake</w:t>
      </w:r>
      <w:r w:rsidRPr="006F200C">
        <w:rPr>
          <w:rFonts w:cs="Calibri"/>
          <w:sz w:val="16"/>
          <w:szCs w:val="16"/>
        </w:rPr>
        <w:t xml:space="preserve">. Health: Pharmaceutical companies argue that all aspects of clinical development should be considered a trade secret. ii Access to </w:t>
      </w:r>
      <w:r w:rsidRPr="006F200C">
        <w:rPr>
          <w:rFonts w:cs="Calibri"/>
          <w:highlight w:val="cyan"/>
          <w:u w:val="single"/>
        </w:rPr>
        <w:t>biomedical research data</w:t>
      </w:r>
      <w:r w:rsidRPr="006F200C">
        <w:rPr>
          <w:rFonts w:cs="Calibri"/>
          <w:u w:val="single"/>
        </w:rPr>
        <w:t xml:space="preserve"> by regulatory authorities, researchers, </w:t>
      </w:r>
      <w:proofErr w:type="gramStart"/>
      <w:r w:rsidRPr="006F200C">
        <w:rPr>
          <w:rFonts w:cs="Calibri"/>
          <w:u w:val="single"/>
        </w:rPr>
        <w:t>doctors</w:t>
      </w:r>
      <w:proofErr w:type="gramEnd"/>
      <w:r w:rsidRPr="006F200C">
        <w:rPr>
          <w:rFonts w:cs="Calibri"/>
          <w:u w:val="single"/>
        </w:rPr>
        <w:t xml:space="preserve"> and patients—</w:t>
      </w:r>
      <w:r w:rsidRPr="006F200C">
        <w:rPr>
          <w:rFonts w:cs="Calibri"/>
          <w:highlight w:val="cyan"/>
          <w:u w:val="single"/>
        </w:rPr>
        <w:t>particularly</w:t>
      </w:r>
      <w:r w:rsidRPr="006F200C">
        <w:rPr>
          <w:rFonts w:cs="Calibri"/>
          <w:u w:val="single"/>
        </w:rPr>
        <w:t xml:space="preserve"> data </w:t>
      </w:r>
      <w:r w:rsidRPr="006F200C">
        <w:rPr>
          <w:rFonts w:cs="Calibri"/>
          <w:highlight w:val="cyan"/>
          <w:u w:val="single"/>
        </w:rPr>
        <w:t>on drug efficac</w:t>
      </w:r>
      <w:r w:rsidRPr="006F200C">
        <w:rPr>
          <w:rFonts w:cs="Calibri"/>
          <w:u w:val="single"/>
        </w:rPr>
        <w:t>y and adverse drug reactions—</w:t>
      </w:r>
      <w:r w:rsidRPr="006F200C">
        <w:rPr>
          <w:rFonts w:cs="Calibri"/>
          <w:highlight w:val="cyan"/>
          <w:u w:val="single"/>
        </w:rPr>
        <w:t>is critical</w:t>
      </w:r>
      <w:r w:rsidRPr="006F200C">
        <w:rPr>
          <w:rFonts w:cs="Calibri"/>
          <w:u w:val="single"/>
        </w:rPr>
        <w:t xml:space="preserve">, however, for protecting patient safety and conducting further research and independent analyses. This information also </w:t>
      </w:r>
      <w:r w:rsidRPr="006F200C">
        <w:rPr>
          <w:rFonts w:cs="Calibri"/>
          <w:highlight w:val="cyan"/>
          <w:u w:val="single"/>
        </w:rPr>
        <w:t>prevents scarce public resources from being spent on therapies</w:t>
      </w:r>
      <w:r w:rsidRPr="006F200C">
        <w:rPr>
          <w:rFonts w:cs="Calibri"/>
          <w:u w:val="single"/>
        </w:rPr>
        <w:t xml:space="preserve"> </w:t>
      </w:r>
      <w:r w:rsidRPr="006F200C">
        <w:rPr>
          <w:rFonts w:cs="Calibri"/>
          <w:highlight w:val="cyan"/>
          <w:u w:val="single"/>
        </w:rPr>
        <w:t>that</w:t>
      </w:r>
      <w:r w:rsidRPr="006F200C">
        <w:rPr>
          <w:rFonts w:cs="Calibri"/>
          <w:u w:val="single"/>
        </w:rPr>
        <w:t xml:space="preserve"> are no better than existing treatments</w:t>
      </w:r>
      <w:r w:rsidRPr="006F200C">
        <w:rPr>
          <w:rFonts w:cs="Calibri"/>
          <w:highlight w:val="cyan"/>
          <w:u w:val="single"/>
        </w:rPr>
        <w:t>, do not work</w:t>
      </w:r>
      <w:r w:rsidRPr="006F200C">
        <w:rPr>
          <w:rFonts w:cs="Calibri"/>
          <w:u w:val="single"/>
        </w:rPr>
        <w:t xml:space="preserve">, or do more harm than </w:t>
      </w:r>
      <w:proofErr w:type="spellStart"/>
      <w:r w:rsidRPr="006F200C">
        <w:rPr>
          <w:rFonts w:cs="Calibri"/>
          <w:u w:val="single"/>
        </w:rPr>
        <w:t>good</w:t>
      </w:r>
      <w:r w:rsidRPr="006F200C">
        <w:rPr>
          <w:rFonts w:cs="Calibri"/>
          <w:sz w:val="16"/>
          <w:szCs w:val="16"/>
        </w:rPr>
        <w:t>.iii</w:t>
      </w:r>
      <w:proofErr w:type="spellEnd"/>
      <w:r w:rsidRPr="006F200C">
        <w:rPr>
          <w:rFonts w:cs="Calibri"/>
          <w:sz w:val="16"/>
          <w:szCs w:val="16"/>
        </w:rPr>
        <w:t xml:space="preserve"> Moreover, </w:t>
      </w:r>
      <w:r w:rsidRPr="006F200C">
        <w:rPr>
          <w:rFonts w:cs="Calibri"/>
          <w:u w:val="single"/>
        </w:rPr>
        <w:t>disclosure of pharmaceutical research is needed to avoid unethical repetition of clinical trials on people</w:t>
      </w:r>
      <w:r w:rsidRPr="006F200C">
        <w:rPr>
          <w:rFonts w:cs="Calibri"/>
          <w:sz w:val="16"/>
          <w:szCs w:val="16"/>
        </w:rPr>
        <w:t xml:space="preserve">. </w:t>
      </w:r>
      <w:proofErr w:type="spellStart"/>
      <w:r w:rsidRPr="006F200C">
        <w:rPr>
          <w:rFonts w:cs="Calibri"/>
          <w:sz w:val="16"/>
          <w:szCs w:val="16"/>
        </w:rPr>
        <w:t>iv</w:t>
      </w:r>
      <w:proofErr w:type="spellEnd"/>
      <w:r w:rsidRPr="006F200C">
        <w:rPr>
          <w:rFonts w:cs="Calibri"/>
          <w:sz w:val="16"/>
          <w:szCs w:val="16"/>
        </w:rPr>
        <w:t xml:space="preserve"> The proposed directive should not obstruct recent EU developments to increase sharing and transparency of this </w:t>
      </w:r>
      <w:proofErr w:type="spellStart"/>
      <w:proofErr w:type="gramStart"/>
      <w:r w:rsidRPr="006F200C">
        <w:rPr>
          <w:rFonts w:cs="Calibri"/>
          <w:sz w:val="16"/>
          <w:szCs w:val="16"/>
        </w:rPr>
        <w:t>data.v</w:t>
      </w:r>
      <w:proofErr w:type="spellEnd"/>
      <w:proofErr w:type="gramEnd"/>
      <w:r w:rsidRPr="006F200C">
        <w:rPr>
          <w:rFonts w:cs="Calibri"/>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sidRPr="006F200C">
        <w:rPr>
          <w:rFonts w:cs="Calibri"/>
          <w:sz w:val="16"/>
          <w:szCs w:val="16"/>
        </w:rPr>
        <w:t>organisms</w:t>
      </w:r>
      <w:proofErr w:type="gramEnd"/>
      <w:r w:rsidRPr="006F200C">
        <w:rPr>
          <w:rFonts w:cs="Calibri"/>
          <w:sz w:val="16"/>
          <w:szCs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sidRPr="006F200C">
        <w:rPr>
          <w:rFonts w:cs="Calibri"/>
          <w:sz w:val="16"/>
          <w:szCs w:val="16"/>
        </w:rPr>
        <w:t>disclosure.vii</w:t>
      </w:r>
      <w:proofErr w:type="spellEnd"/>
      <w:r w:rsidRPr="006F200C">
        <w:rPr>
          <w:rFonts w:cs="Calibri"/>
          <w:sz w:val="16"/>
          <w:szCs w:val="16"/>
        </w:rPr>
        <w:t xml:space="preserve"> It is essential that the risk assessment work of public bodies is properly monitored by the scientific community. All data that these public bodies use must therefore be exempt from the scope of the directive. </w:t>
      </w:r>
      <w:r w:rsidRPr="006F200C">
        <w:rPr>
          <w:rFonts w:cs="Calibri"/>
          <w:u w:val="single"/>
        </w:rPr>
        <w:t xml:space="preserve">¬ The right to freedom of expression and information could be seriously harmed. Under the proposed directive, </w:t>
      </w:r>
      <w:r w:rsidRPr="006F200C">
        <w:rPr>
          <w:rFonts w:cs="Calibri"/>
          <w:highlight w:val="cyan"/>
          <w:u w:val="single"/>
        </w:rPr>
        <w:t>whistleblowers can</w:t>
      </w:r>
      <w:r w:rsidRPr="006F200C">
        <w:rPr>
          <w:rFonts w:cs="Calibri"/>
          <w:u w:val="single"/>
        </w:rPr>
        <w:t xml:space="preserve"> use undisclosed information to </w:t>
      </w:r>
      <w:r w:rsidRPr="006F200C">
        <w:rPr>
          <w:rFonts w:cs="Calibri"/>
          <w:highlight w:val="cyan"/>
          <w:u w:val="single"/>
        </w:rPr>
        <w:t>reveal misconduct</w:t>
      </w:r>
      <w:r w:rsidRPr="006F200C">
        <w:rPr>
          <w:rFonts w:cs="Calibri"/>
          <w:u w:val="single"/>
        </w:rPr>
        <w:t xml:space="preserve"> or wrongdoing, but </w:t>
      </w:r>
      <w:r w:rsidRPr="006F200C">
        <w:rPr>
          <w:rFonts w:cs="Calibri"/>
          <w:highlight w:val="cyan"/>
          <w:u w:val="single"/>
        </w:rPr>
        <w:t>only i</w:t>
      </w:r>
      <w:r w:rsidRPr="006F200C">
        <w:rPr>
          <w:rFonts w:cs="Calibri"/>
          <w:u w:val="single"/>
        </w:rPr>
        <w:t xml:space="preserve">f “…the alleged acquisition, use or disclosure of the trade secret was necessary for such revelation and that the respondent acted </w:t>
      </w:r>
      <w:r w:rsidRPr="006F200C">
        <w:rPr>
          <w:rFonts w:cs="Calibri"/>
          <w:highlight w:val="cyan"/>
          <w:u w:val="single"/>
        </w:rPr>
        <w:t>in the public interest</w:t>
      </w:r>
      <w:r w:rsidRPr="006F200C">
        <w:rPr>
          <w:rFonts w:cs="Calibri"/>
          <w:u w:val="single"/>
        </w:rPr>
        <w:t xml:space="preserve">”. Unfortunately, though, </w:t>
      </w:r>
      <w:r w:rsidRPr="006F200C">
        <w:rPr>
          <w:rFonts w:cs="Calibri"/>
          <w:highlight w:val="cyan"/>
          <w:u w:val="single"/>
        </w:rPr>
        <w:t>determining</w:t>
      </w:r>
      <w:r w:rsidRPr="006F200C">
        <w:rPr>
          <w:rFonts w:cs="Calibri"/>
          <w:u w:val="single"/>
        </w:rPr>
        <w:t xml:space="preserve"> </w:t>
      </w:r>
      <w:r w:rsidRPr="006F200C">
        <w:rPr>
          <w:rFonts w:cs="Calibri"/>
          <w:highlight w:val="cyan"/>
          <w:u w:val="single"/>
        </w:rPr>
        <w:t>whether disclosure was necessary can</w:t>
      </w:r>
      <w:r w:rsidRPr="006F200C">
        <w:rPr>
          <w:rFonts w:cs="Calibri"/>
          <w:u w:val="single"/>
        </w:rPr>
        <w:t xml:space="preserve"> often </w:t>
      </w:r>
      <w:r w:rsidRPr="006F200C">
        <w:rPr>
          <w:rFonts w:cs="Calibri"/>
          <w:highlight w:val="cyan"/>
          <w:u w:val="single"/>
        </w:rPr>
        <w:t>only be evaluated afterwards</w:t>
      </w:r>
      <w:r w:rsidRPr="006F200C">
        <w:rPr>
          <w:rFonts w:cs="Calibri"/>
          <w:u w:val="single"/>
        </w:rPr>
        <w:t xml:space="preserve">. In addition, it remains unclear whether many types of information (e.g., plans to terminate numerous employees) qualify as “misconduct” or “wrongdoing”. </w:t>
      </w:r>
      <w:r w:rsidRPr="006F200C">
        <w:rPr>
          <w:rFonts w:cs="Calibri"/>
          <w:highlight w:val="cyan"/>
          <w:u w:val="single"/>
        </w:rPr>
        <w:t>This creates legal uncertainty for journalists</w:t>
      </w:r>
      <w:r w:rsidRPr="006F200C">
        <w:rPr>
          <w:rFonts w:cs="Calibri"/>
          <w:u w:val="single"/>
        </w:rPr>
        <w:t xml:space="preserve">, particularly those who </w:t>
      </w:r>
      <w:proofErr w:type="spellStart"/>
      <w:r w:rsidRPr="006F200C">
        <w:rPr>
          <w:rFonts w:cs="Calibri"/>
          <w:u w:val="single"/>
        </w:rPr>
        <w:t>specialise</w:t>
      </w:r>
      <w:proofErr w:type="spellEnd"/>
      <w:r w:rsidRPr="006F200C">
        <w:rPr>
          <w:rFonts w:cs="Calibri"/>
          <w:u w:val="single"/>
        </w:rPr>
        <w:t xml:space="preserve"> in </w:t>
      </w:r>
      <w:r w:rsidRPr="006F200C">
        <w:rPr>
          <w:rFonts w:cs="Calibri"/>
          <w:u w:val="single"/>
        </w:rPr>
        <w:lastRenderedPageBreak/>
        <w:t xml:space="preserve">economic </w:t>
      </w:r>
      <w:proofErr w:type="spellStart"/>
      <w:proofErr w:type="gramStart"/>
      <w:r w:rsidRPr="006F200C">
        <w:rPr>
          <w:rFonts w:cs="Calibri"/>
          <w:u w:val="single"/>
        </w:rPr>
        <w:t>investigationsviii</w:t>
      </w:r>
      <w:proofErr w:type="spellEnd"/>
      <w:r w:rsidRPr="006F200C">
        <w:rPr>
          <w:rFonts w:cs="Calibri"/>
          <w:u w:val="single"/>
        </w:rPr>
        <w:t xml:space="preserve"> ,</w:t>
      </w:r>
      <w:proofErr w:type="gramEnd"/>
      <w:r w:rsidRPr="006F200C">
        <w:rPr>
          <w:rFonts w:cs="Calibri"/>
          <w:u w:val="single"/>
        </w:rPr>
        <w:t xml:space="preserve"> </w:t>
      </w:r>
      <w:r w:rsidRPr="006F200C">
        <w:rPr>
          <w:rFonts w:cs="Calibri"/>
          <w:highlight w:val="cyan"/>
          <w:u w:val="single"/>
        </w:rPr>
        <w:t xml:space="preserve">and </w:t>
      </w:r>
      <w:proofErr w:type="spellStart"/>
      <w:r w:rsidRPr="006F200C">
        <w:rPr>
          <w:rFonts w:cs="Calibri"/>
          <w:highlight w:val="cyan"/>
          <w:u w:val="single"/>
        </w:rPr>
        <w:t>whistleblowers</w:t>
      </w:r>
      <w:r w:rsidRPr="006F200C">
        <w:rPr>
          <w:rFonts w:cs="Calibri"/>
          <w:u w:val="single"/>
        </w:rPr>
        <w:t>.</w:t>
      </w:r>
      <w:r w:rsidRPr="006F200C">
        <w:rPr>
          <w:rFonts w:cs="Calibri"/>
          <w:sz w:val="16"/>
          <w:szCs w:val="16"/>
        </w:rPr>
        <w:t>ix</w:t>
      </w:r>
      <w:proofErr w:type="spellEnd"/>
      <w:r w:rsidRPr="006F200C">
        <w:rPr>
          <w:rFonts w:cs="Calibri"/>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sidRPr="006F200C">
        <w:rPr>
          <w:rFonts w:cs="Calibri"/>
          <w:sz w:val="16"/>
          <w:szCs w:val="16"/>
        </w:rPr>
        <w:t>competences, and</w:t>
      </w:r>
      <w:proofErr w:type="gramEnd"/>
      <w:r w:rsidRPr="006F200C">
        <w:rPr>
          <w:rFonts w:cs="Calibri"/>
          <w:sz w:val="16"/>
          <w:szCs w:val="16"/>
        </w:rPr>
        <w:t xml:space="preserve"> being liable for damages. This inhibits one’s career development, as well as professional and geographical mobility in the </w:t>
      </w:r>
      <w:proofErr w:type="spellStart"/>
      <w:r w:rsidRPr="006F200C">
        <w:rPr>
          <w:rFonts w:cs="Calibri"/>
          <w:sz w:val="16"/>
          <w:szCs w:val="16"/>
        </w:rPr>
        <w:t>labour</w:t>
      </w:r>
      <w:proofErr w:type="spellEnd"/>
      <w:r w:rsidRPr="006F200C">
        <w:rPr>
          <w:rFonts w:cs="Calibri"/>
          <w:sz w:val="16"/>
          <w:szCs w:val="16"/>
        </w:rPr>
        <w:t xml:space="preserve"> </w:t>
      </w:r>
      <w:proofErr w:type="spellStart"/>
      <w:r w:rsidRPr="006F200C">
        <w:rPr>
          <w:rFonts w:cs="Calibri"/>
          <w:sz w:val="16"/>
          <w:szCs w:val="16"/>
        </w:rPr>
        <w:t>market.x</w:t>
      </w:r>
      <w:proofErr w:type="spellEnd"/>
      <w:r w:rsidRPr="006F200C">
        <w:rPr>
          <w:rFonts w:cs="Calibri"/>
          <w:sz w:val="16"/>
          <w:szCs w:val="16"/>
        </w:rPr>
        <w:t xml:space="preserve"> </w:t>
      </w:r>
      <w:proofErr w:type="gramStart"/>
      <w:r w:rsidRPr="006F200C">
        <w:rPr>
          <w:rFonts w:cs="Calibri"/>
          <w:sz w:val="16"/>
          <w:szCs w:val="16"/>
        </w:rPr>
        <w:t>In</w:t>
      </w:r>
      <w:proofErr w:type="gramEnd"/>
      <w:r w:rsidRPr="006F200C">
        <w:rPr>
          <w:rFonts w:cs="Calibri"/>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sidRPr="006F200C">
        <w:rPr>
          <w:rFonts w:cs="Calibri"/>
          <w:sz w:val="16"/>
          <w:szCs w:val="16"/>
        </w:rPr>
        <w:t>behaviour</w:t>
      </w:r>
      <w:proofErr w:type="spellEnd"/>
      <w:r w:rsidRPr="006F200C">
        <w:rPr>
          <w:rFonts w:cs="Calibri"/>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sidRPr="006F200C">
        <w:rPr>
          <w:rFonts w:cs="Calibri"/>
          <w:sz w:val="16"/>
          <w:szCs w:val="16"/>
        </w:rPr>
        <w:t>protection.xi</w:t>
      </w:r>
      <w:proofErr w:type="spellEnd"/>
      <w:proofErr w:type="gramEnd"/>
      <w:r w:rsidRPr="006F200C">
        <w:rPr>
          <w:rFonts w:cs="Calibri"/>
          <w:sz w:val="16"/>
          <w:szCs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sidRPr="006F200C">
        <w:rPr>
          <w:rFonts w:cs="Calibri"/>
          <w:sz w:val="16"/>
          <w:szCs w:val="16"/>
        </w:rPr>
        <w:t>processes.xiii</w:t>
      </w:r>
      <w:proofErr w:type="spellEnd"/>
      <w:proofErr w:type="gramEnd"/>
      <w:r w:rsidRPr="006F200C">
        <w:rPr>
          <w:rFonts w:cs="Calibri"/>
          <w:sz w:val="16"/>
          <w:szCs w:val="16"/>
        </w:rPr>
        <w:t xml:space="preserve"> Given that TTIP is expected to set a new global standard, its potential inclusion of trade secret protection is particularly worrisome. </w:t>
      </w:r>
      <w:r w:rsidRPr="006F200C">
        <w:rPr>
          <w:rFonts w:cs="Calibri"/>
          <w:highlight w:val="cyan"/>
          <w:u w:val="single"/>
        </w:rPr>
        <w:t>We urge</w:t>
      </w:r>
      <w:r w:rsidRPr="006F200C">
        <w:rPr>
          <w:rFonts w:cs="Calibri"/>
          <w:u w:val="single"/>
        </w:rPr>
        <w:t xml:space="preserve"> the Council and </w:t>
      </w:r>
      <w:r w:rsidRPr="006F200C">
        <w:rPr>
          <w:rFonts w:cs="Calibri"/>
          <w:highlight w:val="cyan"/>
          <w:u w:val="single"/>
        </w:rPr>
        <w:t>the European Parliament to radically amend the directive</w:t>
      </w:r>
      <w:r w:rsidRPr="006F200C">
        <w:rPr>
          <w:rFonts w:cs="Calibri"/>
          <w:sz w:val="16"/>
          <w:szCs w:val="16"/>
        </w:rPr>
        <w:t xml:space="preserve">. This includes limiting the definition of what constitutes a trade secret and </w:t>
      </w:r>
      <w:r w:rsidRPr="006F200C">
        <w:rPr>
          <w:rFonts w:cs="Calibri"/>
          <w:highlight w:val="cyan"/>
          <w:u w:val="single"/>
        </w:rPr>
        <w:t>strengthening</w:t>
      </w:r>
      <w:r w:rsidRPr="006F200C">
        <w:rPr>
          <w:rFonts w:cs="Calibri"/>
          <w:u w:val="single"/>
        </w:rPr>
        <w:t xml:space="preserve"> safeguards and </w:t>
      </w:r>
      <w:r w:rsidRPr="006F200C">
        <w:rPr>
          <w:rFonts w:cs="Calibri"/>
          <w:highlight w:val="cyan"/>
          <w:u w:val="single"/>
        </w:rPr>
        <w:t>exceptions to ensure that data in the public interest cannot be protected as trade secrets</w:t>
      </w:r>
      <w:r w:rsidRPr="006F200C">
        <w:rPr>
          <w:rFonts w:cs="Calibri"/>
          <w:u w:val="single"/>
        </w:rPr>
        <w:t>. The right to freely use and disseminate information should be the rule, and trade secret protection the exception.</w:t>
      </w:r>
    </w:p>
    <w:p w14:paraId="7B0AF2E0" w14:textId="77777777" w:rsidR="003D5007" w:rsidRPr="006F200C" w:rsidRDefault="003D5007" w:rsidP="003D5007">
      <w:pPr>
        <w:rPr>
          <w:rFonts w:cs="Calibri"/>
        </w:rPr>
      </w:pPr>
    </w:p>
    <w:p w14:paraId="6E147595" w14:textId="77777777" w:rsidR="003D5007" w:rsidRPr="006F200C" w:rsidRDefault="003D5007" w:rsidP="003D5007">
      <w:pPr>
        <w:rPr>
          <w:rFonts w:cs="Calibri"/>
        </w:rPr>
      </w:pPr>
    </w:p>
    <w:p w14:paraId="21EFB8DC" w14:textId="77777777" w:rsidR="003D5007" w:rsidRPr="006F200C" w:rsidRDefault="003D5007" w:rsidP="003D5007">
      <w:pPr>
        <w:rPr>
          <w:rFonts w:cs="Calibri"/>
        </w:rPr>
      </w:pPr>
    </w:p>
    <w:p w14:paraId="0493A0C6" w14:textId="77777777" w:rsidR="003D5007" w:rsidRPr="006F200C" w:rsidRDefault="003D5007" w:rsidP="003D5007">
      <w:pPr>
        <w:rPr>
          <w:rFonts w:cs="Calibri"/>
        </w:rPr>
      </w:pPr>
    </w:p>
    <w:p w14:paraId="2E8B7F08" w14:textId="77777777" w:rsidR="003D5007" w:rsidRPr="006F200C" w:rsidRDefault="003D5007" w:rsidP="003D5007">
      <w:pPr>
        <w:rPr>
          <w:rFonts w:cs="Calibri"/>
        </w:rPr>
      </w:pPr>
    </w:p>
    <w:p w14:paraId="38952B1A" w14:textId="77777777" w:rsidR="003D5007" w:rsidRPr="006F200C" w:rsidRDefault="003D5007" w:rsidP="003D5007">
      <w:pPr>
        <w:pStyle w:val="Heading4"/>
        <w:rPr>
          <w:rFonts w:cs="Calibri"/>
        </w:rPr>
      </w:pPr>
      <w:r w:rsidRPr="006F200C">
        <w:rPr>
          <w:rFonts w:cs="Calibri"/>
        </w:rPr>
        <w:t>This burden structure makes intimidation lawsuits inevitable, further deterring whistleblowing.</w:t>
      </w:r>
    </w:p>
    <w:p w14:paraId="4DA34C14" w14:textId="77777777" w:rsidR="003D5007" w:rsidRPr="006F200C" w:rsidRDefault="003D5007" w:rsidP="003D5007">
      <w:pPr>
        <w:rPr>
          <w:rFonts w:cs="Calibri"/>
        </w:rPr>
      </w:pPr>
      <w:r w:rsidRPr="006F200C">
        <w:rPr>
          <w:rFonts w:cs="Calibri"/>
          <w:b/>
          <w:sz w:val="26"/>
          <w:szCs w:val="26"/>
        </w:rPr>
        <w:t>CEO 17</w:t>
      </w:r>
      <w:r w:rsidRPr="006F200C">
        <w:rPr>
          <w:rFonts w:cs="Calibri"/>
        </w:rP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0">
        <w:r w:rsidRPr="006F200C">
          <w:rPr>
            <w:rFonts w:cs="Calibri"/>
            <w:color w:val="000000"/>
          </w:rPr>
          <w:t>https://corporateeurope.org/sites/default/files/attachments/trade_secrets_protection_directive_-_a_transposition_briefing.pdf</w:t>
        </w:r>
      </w:hyperlink>
      <w:r w:rsidRPr="006F200C">
        <w:rPr>
          <w:rFonts w:cs="Calibri"/>
        </w:rPr>
        <w:t>, accessed 9-9-21, HKR-AM)</w:t>
      </w:r>
    </w:p>
    <w:p w14:paraId="0CAA679F" w14:textId="77777777" w:rsidR="003D5007" w:rsidRPr="006F200C" w:rsidRDefault="003D5007" w:rsidP="003D5007">
      <w:pPr>
        <w:rPr>
          <w:rFonts w:cs="Calibri"/>
          <w:u w:val="single"/>
        </w:rPr>
      </w:pPr>
      <w:r w:rsidRPr="006F200C">
        <w:rPr>
          <w:rFonts w:cs="Calibri"/>
          <w:sz w:val="16"/>
          <w:szCs w:val="16"/>
        </w:rPr>
        <w:t xml:space="preserve">Indeed, </w:t>
      </w:r>
      <w:r w:rsidRPr="006F200C">
        <w:rPr>
          <w:rFonts w:cs="Calibri"/>
          <w:highlight w:val="cyan"/>
          <w:u w:val="single"/>
        </w:rPr>
        <w:t>whistleblowers</w:t>
      </w:r>
      <w:r w:rsidRPr="006F200C">
        <w:rPr>
          <w:rFonts w:cs="Calibri"/>
          <w:u w:val="single"/>
        </w:rPr>
        <w:t xml:space="preserve"> denounce wrongdoing, either by using internal reporting mechanisms set up by the institution they work for, or, when these are neither sufficient nor safe, by </w:t>
      </w:r>
      <w:r w:rsidRPr="006F200C">
        <w:rPr>
          <w:rFonts w:cs="Calibri"/>
          <w:highlight w:val="cyan"/>
          <w:u w:val="single"/>
        </w:rPr>
        <w:t>taking the risks to reveal confidential information to the public</w:t>
      </w:r>
      <w:r w:rsidRPr="006F200C">
        <w:rPr>
          <w:rFonts w:cs="Calibri"/>
          <w:u w:val="single"/>
        </w:rPr>
        <w:t xml:space="preserve">, sometimes via the press, sometimes not. Over the past decade many of them have been prosecuted (Chelsea Manning, Antoine </w:t>
      </w:r>
      <w:proofErr w:type="spellStart"/>
      <w:r w:rsidRPr="006F200C">
        <w:rPr>
          <w:rFonts w:cs="Calibri"/>
          <w:u w:val="single"/>
        </w:rPr>
        <w:t>Deltour</w:t>
      </w:r>
      <w:proofErr w:type="spellEnd"/>
      <w:r w:rsidRPr="006F200C">
        <w:rPr>
          <w:rFonts w:cs="Calibri"/>
          <w:u w:val="single"/>
        </w:rPr>
        <w:t xml:space="preserve">, Raphaël </w:t>
      </w:r>
      <w:proofErr w:type="spellStart"/>
      <w:r w:rsidRPr="006F200C">
        <w:rPr>
          <w:rFonts w:cs="Calibri"/>
          <w:u w:val="single"/>
        </w:rPr>
        <w:t>Halet</w:t>
      </w:r>
      <w:proofErr w:type="spellEnd"/>
      <w:r w:rsidRPr="006F200C">
        <w:rPr>
          <w:rFonts w:cs="Calibri"/>
          <w:u w:val="single"/>
        </w:rPr>
        <w:t xml:space="preserve">) by companies or governments. Given the veil of secrecy many corporate activities operate under, whistleblowers are sometimes the only available sources on corporate wrongdoing. </w:t>
      </w:r>
    </w:p>
    <w:p w14:paraId="0055F5C3" w14:textId="77777777" w:rsidR="003D5007" w:rsidRPr="006F200C" w:rsidRDefault="003D5007" w:rsidP="003D5007">
      <w:pPr>
        <w:rPr>
          <w:rFonts w:cs="Calibri"/>
          <w:u w:val="single"/>
        </w:rPr>
      </w:pPr>
      <w:r w:rsidRPr="006F200C">
        <w:rPr>
          <w:rFonts w:cs="Calibri"/>
          <w:highlight w:val="cyan"/>
          <w:u w:val="single"/>
        </w:rPr>
        <w:t>Journalists’ work will be made much more difficult if</w:t>
      </w:r>
      <w:r w:rsidRPr="006F200C">
        <w:rPr>
          <w:rFonts w:cs="Calibri"/>
          <w:u w:val="single"/>
        </w:rPr>
        <w:t xml:space="preserve"> their </w:t>
      </w:r>
      <w:r w:rsidRPr="006F200C">
        <w:rPr>
          <w:rFonts w:cs="Calibri"/>
          <w:highlight w:val="cyan"/>
          <w:u w:val="single"/>
        </w:rPr>
        <w:t xml:space="preserve">sources are </w:t>
      </w:r>
      <w:proofErr w:type="spellStart"/>
      <w:r w:rsidRPr="006F200C">
        <w:rPr>
          <w:rFonts w:cs="Calibri"/>
          <w:highlight w:val="cyan"/>
          <w:u w:val="single"/>
        </w:rPr>
        <w:t>criminalised</w:t>
      </w:r>
      <w:proofErr w:type="spellEnd"/>
      <w:r w:rsidRPr="006F200C">
        <w:rPr>
          <w:rFonts w:cs="Calibri"/>
          <w:highlight w:val="cyan"/>
          <w:u w:val="single"/>
        </w:rPr>
        <w:t xml:space="preserve"> for forwardin</w:t>
      </w:r>
      <w:r w:rsidRPr="006F200C">
        <w:rPr>
          <w:rFonts w:cs="Calibri"/>
          <w:u w:val="single"/>
        </w:rPr>
        <w:t xml:space="preserve">g them </w:t>
      </w:r>
      <w:r w:rsidRPr="006F200C">
        <w:rPr>
          <w:rFonts w:cs="Calibri"/>
          <w:highlight w:val="cyan"/>
          <w:u w:val="single"/>
        </w:rPr>
        <w:t>confidential business information</w:t>
      </w:r>
      <w:r w:rsidRPr="006F200C">
        <w:rPr>
          <w:rFonts w:cs="Calibri"/>
          <w:u w:val="single"/>
        </w:rPr>
        <w:t xml:space="preserve"> that is </w:t>
      </w:r>
      <w:r w:rsidRPr="006F200C">
        <w:rPr>
          <w:rFonts w:cs="Calibri"/>
          <w:highlight w:val="cyan"/>
          <w:u w:val="single"/>
        </w:rPr>
        <w:t>of public interest</w:t>
      </w:r>
      <w:r w:rsidRPr="006F200C">
        <w:rPr>
          <w:rFonts w:cs="Calibri"/>
          <w:u w:val="single"/>
        </w:rPr>
        <w:t>. Scandals can break out without material proofs (for example Watergate, Rainbow Warrior) but never without sources.</w:t>
      </w:r>
    </w:p>
    <w:p w14:paraId="7CC1F9C0" w14:textId="77777777" w:rsidR="003D5007" w:rsidRPr="006F200C" w:rsidRDefault="003D5007" w:rsidP="003D5007">
      <w:pPr>
        <w:rPr>
          <w:rFonts w:cs="Calibri"/>
          <w:sz w:val="16"/>
          <w:szCs w:val="16"/>
        </w:rPr>
      </w:pPr>
      <w:r w:rsidRPr="006F200C">
        <w:rPr>
          <w:rFonts w:cs="Calibri"/>
          <w:sz w:val="16"/>
          <w:szCs w:val="16"/>
        </w:rPr>
        <w:t xml:space="preserve">It must be said that the Directive is the first EU legislation which </w:t>
      </w:r>
      <w:proofErr w:type="gramStart"/>
      <w:r w:rsidRPr="006F200C">
        <w:rPr>
          <w:rFonts w:cs="Calibri"/>
          <w:sz w:val="16"/>
          <w:szCs w:val="16"/>
        </w:rPr>
        <w:t>actually acknowledges</w:t>
      </w:r>
      <w:proofErr w:type="gramEnd"/>
      <w:r w:rsidRPr="006F200C">
        <w:rPr>
          <w:rFonts w:cs="Calibri"/>
          <w:sz w:val="16"/>
          <w:szCs w:val="16"/>
        </w:rPr>
        <w:t xml:space="preserve"> the role of whistleblowers, in its Recital 20: </w:t>
      </w:r>
    </w:p>
    <w:p w14:paraId="389738A2" w14:textId="77777777" w:rsidR="003D5007" w:rsidRPr="006F200C" w:rsidRDefault="003D5007" w:rsidP="003D5007">
      <w:pPr>
        <w:ind w:left="720"/>
        <w:rPr>
          <w:rFonts w:cs="Calibri"/>
          <w:sz w:val="16"/>
          <w:szCs w:val="16"/>
        </w:rPr>
      </w:pPr>
      <w:r w:rsidRPr="006F200C">
        <w:rPr>
          <w:rFonts w:cs="Calibri"/>
          <w:sz w:val="16"/>
          <w:szCs w:val="16"/>
        </w:rPr>
        <w:lastRenderedPageBreak/>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sidRPr="006F200C">
        <w:rPr>
          <w:rFonts w:cs="Calibri"/>
          <w:sz w:val="16"/>
          <w:szCs w:val="16"/>
        </w:rPr>
        <w:t>wrongdoing</w:t>
      </w:r>
      <w:proofErr w:type="gramEnd"/>
      <w:r w:rsidRPr="006F200C">
        <w:rPr>
          <w:rFonts w:cs="Calibri"/>
          <w:sz w:val="16"/>
          <w:szCs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1C6466B6" w14:textId="77777777" w:rsidR="003D5007" w:rsidRPr="006F200C" w:rsidRDefault="003D5007" w:rsidP="003D5007">
      <w:pPr>
        <w:rPr>
          <w:rFonts w:cs="Calibri"/>
          <w:sz w:val="16"/>
          <w:szCs w:val="16"/>
        </w:rPr>
      </w:pPr>
      <w:r w:rsidRPr="006F200C">
        <w:rPr>
          <w:rFonts w:cs="Calibri"/>
          <w:sz w:val="16"/>
          <w:szCs w:val="16"/>
        </w:rPr>
        <w:t xml:space="preserve">But while they reflect the intention of the legislator for the judges to take public interest into account when they interpret the law, recitals are not </w:t>
      </w:r>
      <w:proofErr w:type="gramStart"/>
      <w:r w:rsidRPr="006F200C">
        <w:rPr>
          <w:rFonts w:cs="Calibri"/>
          <w:sz w:val="16"/>
          <w:szCs w:val="16"/>
        </w:rPr>
        <w:t>binding</w:t>
      </w:r>
      <w:proofErr w:type="gramEnd"/>
      <w:r w:rsidRPr="006F200C">
        <w:rPr>
          <w:rFonts w:cs="Calibri"/>
          <w:sz w:val="16"/>
          <w:szCs w:val="16"/>
        </w:rPr>
        <w:t xml:space="preserve"> and such positive language is not present in the Articles. </w:t>
      </w:r>
    </w:p>
    <w:p w14:paraId="52C50F03" w14:textId="77777777" w:rsidR="003D5007" w:rsidRPr="006F200C" w:rsidRDefault="003D5007" w:rsidP="003D5007">
      <w:pPr>
        <w:rPr>
          <w:rFonts w:cs="Calibri"/>
          <w:sz w:val="16"/>
          <w:szCs w:val="16"/>
        </w:rPr>
      </w:pPr>
      <w:r w:rsidRPr="006F200C">
        <w:rPr>
          <w:rFonts w:cs="Calibri"/>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6CDDB716" w14:textId="77777777" w:rsidR="003D5007" w:rsidRPr="006F200C" w:rsidRDefault="003D5007" w:rsidP="003D5007">
      <w:pPr>
        <w:rPr>
          <w:rFonts w:cs="Calibri"/>
          <w:sz w:val="16"/>
          <w:szCs w:val="16"/>
        </w:rPr>
      </w:pPr>
      <w:r w:rsidRPr="006F200C">
        <w:rPr>
          <w:rFonts w:cs="Calibri"/>
          <w:sz w:val="16"/>
          <w:szCs w:val="16"/>
        </w:rPr>
        <w:t xml:space="preserve">Now what we have is an improved wording where the whistleblower is only judged on his intention to protect the public interest, making a “honesty” / “good faith” </w:t>
      </w:r>
      <w:proofErr w:type="spellStart"/>
      <w:r w:rsidRPr="006F200C">
        <w:rPr>
          <w:rFonts w:cs="Calibri"/>
          <w:sz w:val="16"/>
          <w:szCs w:val="16"/>
        </w:rPr>
        <w:t>defence</w:t>
      </w:r>
      <w:proofErr w:type="spellEnd"/>
      <w:r w:rsidRPr="006F200C">
        <w:rPr>
          <w:rFonts w:cs="Calibri"/>
          <w:sz w:val="16"/>
          <w:szCs w:val="16"/>
        </w:rPr>
        <w:t xml:space="preserve"> possible. However, </w:t>
      </w:r>
      <w:r w:rsidRPr="006F200C">
        <w:rPr>
          <w:rFonts w:cs="Calibri"/>
          <w:highlight w:val="cyan"/>
          <w:u w:val="single"/>
        </w:rPr>
        <w:t>the fundamental problem remains that the burden of the proof is on the whistleblower to demonstrate their good intentions,</w:t>
      </w:r>
      <w:r w:rsidRPr="006F200C">
        <w:rPr>
          <w:rFonts w:cs="Calibri"/>
          <w:u w:val="single"/>
        </w:rPr>
        <w:t xml:space="preserve"> </w:t>
      </w:r>
      <w:r w:rsidRPr="006F200C">
        <w:rPr>
          <w:rFonts w:cs="Calibri"/>
          <w:highlight w:val="cyan"/>
          <w:u w:val="single"/>
        </w:rPr>
        <w:t>which</w:t>
      </w:r>
      <w:r w:rsidRPr="006F200C">
        <w:rPr>
          <w:rFonts w:cs="Calibri"/>
          <w:u w:val="single"/>
        </w:rPr>
        <w:t xml:space="preserve">, at the end of the day, </w:t>
      </w:r>
      <w:r w:rsidRPr="006F200C">
        <w:rPr>
          <w:rFonts w:cs="Calibri"/>
          <w:highlight w:val="cyan"/>
          <w:u w:val="single"/>
        </w:rPr>
        <w:t>can only be evaluated by a judge</w:t>
      </w:r>
      <w:r w:rsidRPr="006F200C">
        <w:rPr>
          <w:rFonts w:cs="Calibri"/>
          <w:u w:val="single"/>
        </w:rPr>
        <w:t xml:space="preserve">. </w:t>
      </w:r>
      <w:r w:rsidRPr="006F200C">
        <w:rPr>
          <w:rFonts w:cs="Calibri"/>
          <w:highlight w:val="cyan"/>
          <w:u w:val="single"/>
        </w:rPr>
        <w:t>This means that intimidation lawsuits</w:t>
      </w:r>
      <w:r w:rsidRPr="006F200C">
        <w:rPr>
          <w:rFonts w:cs="Calibri"/>
          <w:u w:val="single"/>
        </w:rPr>
        <w:t xml:space="preserve"> </w:t>
      </w:r>
      <w:r w:rsidRPr="006F200C">
        <w:rPr>
          <w:rFonts w:cs="Calibri"/>
          <w:highlight w:val="cyan"/>
          <w:u w:val="single"/>
        </w:rPr>
        <w:t>by large companies</w:t>
      </w:r>
      <w:r w:rsidRPr="006F200C">
        <w:rPr>
          <w:rFonts w:cs="Calibri"/>
          <w:u w:val="single"/>
        </w:rPr>
        <w:t xml:space="preserve"> against individuals </w:t>
      </w:r>
      <w:r w:rsidRPr="006F200C">
        <w:rPr>
          <w:rFonts w:cs="Calibri"/>
          <w:highlight w:val="cyan"/>
          <w:u w:val="single"/>
        </w:rPr>
        <w:t>can be pursued</w:t>
      </w:r>
      <w:r w:rsidRPr="006F200C">
        <w:rPr>
          <w:rFonts w:cs="Calibri"/>
          <w:u w:val="single"/>
        </w:rPr>
        <w:t xml:space="preserve">. </w:t>
      </w:r>
      <w:r w:rsidRPr="006F200C">
        <w:rPr>
          <w:rFonts w:cs="Calibri"/>
          <w:highlight w:val="cyan"/>
          <w:u w:val="single"/>
        </w:rPr>
        <w:t>This</w:t>
      </w:r>
      <w:r w:rsidRPr="006F200C">
        <w:rPr>
          <w:rFonts w:cs="Calibri"/>
          <w:u w:val="single"/>
        </w:rPr>
        <w:t xml:space="preserve"> reversal of the burden of the proof </w:t>
      </w:r>
      <w:r w:rsidRPr="006F200C">
        <w:rPr>
          <w:rFonts w:cs="Calibri"/>
          <w:highlight w:val="cyan"/>
          <w:u w:val="single"/>
        </w:rPr>
        <w:t>goes</w:t>
      </w:r>
      <w:r w:rsidRPr="006F200C">
        <w:rPr>
          <w:rFonts w:cs="Calibri"/>
          <w:u w:val="single"/>
        </w:rPr>
        <w:t xml:space="preserve"> </w:t>
      </w:r>
      <w:r w:rsidRPr="006F200C">
        <w:rPr>
          <w:rFonts w:cs="Calibri"/>
          <w:highlight w:val="cyan"/>
          <w:u w:val="single"/>
        </w:rPr>
        <w:t>against</w:t>
      </w:r>
      <w:r w:rsidRPr="006F200C">
        <w:rPr>
          <w:rFonts w:cs="Calibri"/>
          <w:u w:val="single"/>
        </w:rPr>
        <w:t xml:space="preserve"> most recent </w:t>
      </w:r>
      <w:r w:rsidRPr="006F200C">
        <w:rPr>
          <w:rFonts w:cs="Calibri"/>
          <w:highlight w:val="cyan"/>
          <w:u w:val="single"/>
        </w:rPr>
        <w:t>international standards</w:t>
      </w:r>
      <w:r w:rsidRPr="006F200C">
        <w:rPr>
          <w:rFonts w:cs="Calibri"/>
          <w:u w:val="single"/>
        </w:rPr>
        <w:t xml:space="preserve">, such as the 2014 definition by the Council of </w:t>
      </w:r>
      <w:proofErr w:type="spellStart"/>
      <w:r w:rsidRPr="006F200C">
        <w:rPr>
          <w:rFonts w:cs="Calibri"/>
          <w:u w:val="single"/>
        </w:rPr>
        <w:t>Europe</w:t>
      </w:r>
      <w:r w:rsidRPr="006F200C">
        <w:rPr>
          <w:rFonts w:cs="Calibri"/>
          <w:sz w:val="16"/>
          <w:szCs w:val="16"/>
        </w:rPr>
        <w:t>.a</w:t>
      </w:r>
      <w:proofErr w:type="spellEnd"/>
    </w:p>
    <w:p w14:paraId="10C5AE65" w14:textId="77777777" w:rsidR="003D5007" w:rsidRPr="006F200C" w:rsidRDefault="003D5007" w:rsidP="003D5007">
      <w:pPr>
        <w:rPr>
          <w:rFonts w:cs="Calibri"/>
          <w:sz w:val="16"/>
          <w:szCs w:val="16"/>
        </w:rPr>
      </w:pPr>
      <w:proofErr w:type="gramStart"/>
      <w:r w:rsidRPr="006F200C">
        <w:rPr>
          <w:rFonts w:cs="Calibri"/>
          <w:sz w:val="16"/>
          <w:szCs w:val="16"/>
        </w:rPr>
        <w:t>“ The</w:t>
      </w:r>
      <w:proofErr w:type="gramEnd"/>
      <w:r w:rsidRPr="006F200C">
        <w:rPr>
          <w:rFonts w:cs="Calibri"/>
          <w:sz w:val="16"/>
          <w:szCs w:val="16"/>
        </w:rPr>
        <w:t xml:space="preserve"> scope as delimited by the EU Directive is large but not necessarily problematic for whistleblowers. However, </w:t>
      </w:r>
      <w:r w:rsidRPr="006F200C">
        <w:rPr>
          <w:rFonts w:cs="Calibri"/>
          <w:u w:val="single"/>
        </w:rPr>
        <w:t xml:space="preserve">the burden of proof is now placed on the whistle-blower who </w:t>
      </w:r>
      <w:proofErr w:type="gramStart"/>
      <w:r w:rsidRPr="006F200C">
        <w:rPr>
          <w:rFonts w:cs="Calibri"/>
          <w:u w:val="single"/>
        </w:rPr>
        <w:t>has to</w:t>
      </w:r>
      <w:proofErr w:type="gramEnd"/>
      <w:r w:rsidRPr="006F200C">
        <w:rPr>
          <w:rFonts w:cs="Calibri"/>
          <w:u w:val="single"/>
        </w:rPr>
        <w:t xml:space="preserve"> act “for the purpose of protecting the general public interest”. It is a serious concern because it goes against all international standards </w:t>
      </w:r>
      <w:r w:rsidRPr="006F200C">
        <w:rPr>
          <w:rFonts w:cs="Calibri"/>
          <w:highlight w:val="cyan"/>
          <w:u w:val="single"/>
        </w:rPr>
        <w:t>where the burden is</w:t>
      </w:r>
      <w:r w:rsidRPr="006F200C">
        <w:rPr>
          <w:rFonts w:cs="Calibri"/>
          <w:u w:val="single"/>
        </w:rPr>
        <w:t xml:space="preserve"> placed </w:t>
      </w:r>
      <w:r w:rsidRPr="006F200C">
        <w:rPr>
          <w:rFonts w:cs="Calibri"/>
          <w:highlight w:val="cyan"/>
          <w:u w:val="single"/>
        </w:rPr>
        <w:t>on the claimant</w:t>
      </w:r>
      <w:r w:rsidRPr="006F200C">
        <w:rPr>
          <w:rFonts w:cs="Calibri"/>
          <w:sz w:val="16"/>
          <w:szCs w:val="16"/>
        </w:rPr>
        <w:t>.16 — Nicole Marie Meyer, Transparency International France</w:t>
      </w:r>
    </w:p>
    <w:p w14:paraId="0AC025A5" w14:textId="77777777" w:rsidR="003D5007" w:rsidRPr="006F200C" w:rsidRDefault="003D5007" w:rsidP="003D5007">
      <w:pPr>
        <w:rPr>
          <w:rFonts w:cs="Calibri"/>
          <w:sz w:val="16"/>
          <w:szCs w:val="16"/>
        </w:rPr>
      </w:pPr>
      <w:proofErr w:type="gramStart"/>
      <w:r w:rsidRPr="006F200C">
        <w:rPr>
          <w:rFonts w:cs="Calibri"/>
          <w:sz w:val="16"/>
          <w:szCs w:val="16"/>
        </w:rPr>
        <w:t xml:space="preserve">“ </w:t>
      </w:r>
      <w:r w:rsidRPr="006F200C">
        <w:rPr>
          <w:rFonts w:cs="Calibri"/>
          <w:u w:val="single"/>
        </w:rPr>
        <w:t>The</w:t>
      </w:r>
      <w:proofErr w:type="gramEnd"/>
      <w:r w:rsidRPr="006F200C">
        <w:rPr>
          <w:rFonts w:cs="Calibri"/>
          <w:u w:val="single"/>
        </w:rPr>
        <w:t xml:space="preserve"> status attributed to the whistleblower</w:t>
      </w:r>
      <w:r w:rsidRPr="006F200C">
        <w:rPr>
          <w:rFonts w:cs="Calibri"/>
          <w:sz w:val="16"/>
          <w:szCs w:val="16"/>
        </w:rPr>
        <w:t xml:space="preserve"> is better than nothing, but it rem</w:t>
      </w:r>
      <w:r w:rsidRPr="006F200C">
        <w:rPr>
          <w:rFonts w:cs="Calibri"/>
          <w:u w:val="single"/>
        </w:rPr>
        <w:t>ains a complex situation because he/ she will have to fulfil the different criteria on whistleblowing in the directive [which] will protect those who can prove they live up to the criteria, but the protection is only against the directive itself.</w:t>
      </w:r>
      <w:r w:rsidRPr="006F200C">
        <w:rPr>
          <w:rFonts w:cs="Calibri"/>
          <w:sz w:val="16"/>
          <w:szCs w:val="16"/>
        </w:rPr>
        <w:t xml:space="preserve"> </w:t>
      </w:r>
      <w:r w:rsidRPr="006F200C">
        <w:rPr>
          <w:rFonts w:cs="Calibri"/>
          <w:highlight w:val="cyan"/>
          <w:u w:val="single"/>
        </w:rPr>
        <w:t xml:space="preserve">It stays a risky situation </w:t>
      </w:r>
      <w:r w:rsidRPr="006F200C">
        <w:rPr>
          <w:rFonts w:cs="Calibri"/>
          <w:u w:val="single"/>
        </w:rPr>
        <w:t xml:space="preserve">anyway </w:t>
      </w:r>
      <w:r w:rsidRPr="006F200C">
        <w:rPr>
          <w:rFonts w:cs="Calibri"/>
          <w:highlight w:val="cyan"/>
          <w:u w:val="single"/>
        </w:rPr>
        <w:t>because the protection isn’t 100% guaranteed</w:t>
      </w:r>
      <w:r w:rsidRPr="006F200C">
        <w:rPr>
          <w:rFonts w:cs="Calibri"/>
          <w:sz w:val="16"/>
          <w:szCs w:val="16"/>
        </w:rPr>
        <w:t xml:space="preserve">. If the case is not clear enough, the content of the directive becomes very important.17 — Martin </w:t>
      </w:r>
      <w:proofErr w:type="spellStart"/>
      <w:r w:rsidRPr="006F200C">
        <w:rPr>
          <w:rFonts w:cs="Calibri"/>
          <w:sz w:val="16"/>
          <w:szCs w:val="16"/>
        </w:rPr>
        <w:t>Jefflén</w:t>
      </w:r>
      <w:proofErr w:type="spellEnd"/>
      <w:r w:rsidRPr="006F200C">
        <w:rPr>
          <w:rFonts w:cs="Calibri"/>
          <w:sz w:val="16"/>
          <w:szCs w:val="16"/>
        </w:rPr>
        <w:t>, President of the Council of European Professional and Managerial Staff (</w:t>
      </w:r>
      <w:proofErr w:type="spellStart"/>
      <w:r w:rsidRPr="006F200C">
        <w:rPr>
          <w:rFonts w:cs="Calibri"/>
          <w:sz w:val="16"/>
          <w:szCs w:val="16"/>
        </w:rPr>
        <w:t>Eurocadres</w:t>
      </w:r>
      <w:proofErr w:type="spellEnd"/>
      <w:r w:rsidRPr="006F200C">
        <w:rPr>
          <w:rFonts w:cs="Calibri"/>
          <w:sz w:val="16"/>
          <w:szCs w:val="16"/>
        </w:rPr>
        <w:t>)</w:t>
      </w:r>
    </w:p>
    <w:p w14:paraId="0870F353" w14:textId="77777777" w:rsidR="003D5007" w:rsidRPr="006F200C" w:rsidRDefault="003D5007" w:rsidP="003D5007">
      <w:pPr>
        <w:rPr>
          <w:rFonts w:cs="Calibri"/>
          <w:u w:val="single"/>
        </w:rPr>
      </w:pPr>
      <w:r w:rsidRPr="006F200C">
        <w:rPr>
          <w:rFonts w:cs="Calibri"/>
          <w:highlight w:val="cyan"/>
          <w:u w:val="single"/>
        </w:rPr>
        <w:t>What if this Directive</w:t>
      </w:r>
      <w:r w:rsidRPr="006F200C">
        <w:rPr>
          <w:rFonts w:cs="Calibri"/>
          <w:u w:val="single"/>
        </w:rPr>
        <w:t xml:space="preserve"> </w:t>
      </w:r>
      <w:proofErr w:type="gramStart"/>
      <w:r w:rsidRPr="006F200C">
        <w:rPr>
          <w:rFonts w:cs="Calibri"/>
          <w:u w:val="single"/>
        </w:rPr>
        <w:t>in reality gets</w:t>
      </w:r>
      <w:proofErr w:type="gramEnd"/>
      <w:r w:rsidRPr="006F200C">
        <w:rPr>
          <w:rFonts w:cs="Calibri"/>
          <w:u w:val="single"/>
        </w:rPr>
        <w:t xml:space="preserve"> used to </w:t>
      </w:r>
      <w:r w:rsidRPr="006F200C">
        <w:rPr>
          <w:rFonts w:cs="Calibri"/>
          <w:highlight w:val="cyan"/>
          <w:u w:val="single"/>
        </w:rPr>
        <w:t>put</w:t>
      </w:r>
      <w:r w:rsidRPr="006F200C">
        <w:rPr>
          <w:rFonts w:cs="Calibri"/>
          <w:u w:val="single"/>
        </w:rPr>
        <w:t xml:space="preserve"> potential </w:t>
      </w:r>
      <w:r w:rsidRPr="006F200C">
        <w:rPr>
          <w:rFonts w:cs="Calibri"/>
          <w:highlight w:val="cyan"/>
          <w:u w:val="single"/>
        </w:rPr>
        <w:t>whistleblowers in</w:t>
      </w:r>
      <w:r w:rsidRPr="006F200C">
        <w:rPr>
          <w:rFonts w:cs="Calibri"/>
          <w:u w:val="single"/>
        </w:rPr>
        <w:t xml:space="preserve"> the kind of </w:t>
      </w:r>
      <w:r w:rsidRPr="006F200C">
        <w:rPr>
          <w:rFonts w:cs="Calibri"/>
          <w:highlight w:val="cyan"/>
          <w:u w:val="single"/>
        </w:rPr>
        <w:t>financial risk</w:t>
      </w:r>
      <w:r w:rsidRPr="006F200C">
        <w:rPr>
          <w:rFonts w:cs="Calibri"/>
          <w:u w:val="single"/>
        </w:rPr>
        <w:t xml:space="preserve"> originally designed for whole companies committing commercial espionage?</w:t>
      </w:r>
      <w:r w:rsidRPr="006F200C">
        <w:rPr>
          <w:rFonts w:cs="Calibri"/>
          <w:sz w:val="16"/>
          <w:szCs w:val="16"/>
        </w:rPr>
        <w:t xml:space="preserve"> </w:t>
      </w:r>
      <w:r w:rsidRPr="006F200C">
        <w:rPr>
          <w:rFonts w:cs="Calibri"/>
          <w:u w:val="single"/>
        </w:rPr>
        <w:t xml:space="preserve">The prospect of </w:t>
      </w:r>
      <w:r w:rsidRPr="006F200C">
        <w:rPr>
          <w:rFonts w:cs="Calibri"/>
          <w:highlight w:val="cyan"/>
          <w:u w:val="single"/>
        </w:rPr>
        <w:t>being sued</w:t>
      </w:r>
      <w:r w:rsidRPr="006F200C">
        <w:rPr>
          <w:rFonts w:cs="Calibri"/>
          <w:u w:val="single"/>
        </w:rPr>
        <w:t xml:space="preserve"> for such amounts </w:t>
      </w:r>
      <w:r w:rsidRPr="006F200C">
        <w:rPr>
          <w:rFonts w:cs="Calibri"/>
          <w:highlight w:val="cyan"/>
          <w:u w:val="single"/>
        </w:rPr>
        <w:t>would deter most from speaking out.</w:t>
      </w:r>
      <w:r w:rsidRPr="006F200C">
        <w:rPr>
          <w:rFonts w:cs="Calibri"/>
          <w:sz w:val="16"/>
          <w:szCs w:val="16"/>
        </w:rPr>
        <w:t xml:space="preserve"> </w:t>
      </w:r>
      <w:r w:rsidRPr="006F200C">
        <w:rPr>
          <w:rFonts w:cs="Calibri"/>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70337C75" w14:textId="77777777" w:rsidR="003D5007" w:rsidRPr="006F200C" w:rsidRDefault="003D5007" w:rsidP="003D5007">
      <w:pPr>
        <w:rPr>
          <w:rFonts w:cs="Calibri"/>
          <w:sz w:val="16"/>
          <w:szCs w:val="16"/>
        </w:rPr>
      </w:pPr>
    </w:p>
    <w:p w14:paraId="023A9562" w14:textId="77777777" w:rsidR="003D5007" w:rsidRPr="006F200C" w:rsidRDefault="003D5007" w:rsidP="003D5007">
      <w:pPr>
        <w:rPr>
          <w:rFonts w:cs="Calibri"/>
        </w:rPr>
      </w:pPr>
    </w:p>
    <w:p w14:paraId="1C819444" w14:textId="77777777" w:rsidR="003D5007" w:rsidRPr="006F200C" w:rsidRDefault="003D5007" w:rsidP="003D5007">
      <w:pPr>
        <w:pStyle w:val="Heading4"/>
        <w:rPr>
          <w:rFonts w:cs="Calibri"/>
        </w:rPr>
      </w:pPr>
      <w:r w:rsidRPr="006F200C">
        <w:rPr>
          <w:rFonts w:cs="Calibri"/>
        </w:rPr>
        <w:lastRenderedPageBreak/>
        <w:t>Effective protections for European medical whistleblowers are crucial to strengthening public health and prevent pandemics – COVID was the test run</w:t>
      </w:r>
    </w:p>
    <w:p w14:paraId="3221A902" w14:textId="77777777" w:rsidR="003D5007" w:rsidRPr="006F200C" w:rsidRDefault="003D5007" w:rsidP="003D5007">
      <w:pPr>
        <w:rPr>
          <w:rFonts w:cs="Calibri"/>
        </w:rPr>
      </w:pPr>
      <w:r w:rsidRPr="006F200C">
        <w:rPr>
          <w:rFonts w:cs="Calibri"/>
          <w:b/>
          <w:sz w:val="26"/>
          <w:szCs w:val="26"/>
        </w:rPr>
        <w:t xml:space="preserve">Dreyfus and </w:t>
      </w:r>
      <w:proofErr w:type="spellStart"/>
      <w:r w:rsidRPr="006F200C">
        <w:rPr>
          <w:rFonts w:cs="Calibri"/>
          <w:b/>
          <w:sz w:val="26"/>
          <w:szCs w:val="26"/>
        </w:rPr>
        <w:t>Galizzi</w:t>
      </w:r>
      <w:proofErr w:type="spellEnd"/>
      <w:r w:rsidRPr="006F200C">
        <w:rPr>
          <w:rFonts w:cs="Calibri"/>
          <w:b/>
          <w:sz w:val="26"/>
          <w:szCs w:val="26"/>
        </w:rPr>
        <w:t xml:space="preserve"> 20</w:t>
      </w:r>
      <w:r w:rsidRPr="006F200C">
        <w:rPr>
          <w:rFonts w:cs="Calibri"/>
        </w:rPr>
        <w:t xml:space="preserve"> — (</w:t>
      </w:r>
      <w:proofErr w:type="spellStart"/>
      <w:r w:rsidRPr="006F200C">
        <w:rPr>
          <w:rFonts w:cs="Calibri"/>
        </w:rPr>
        <w:t>Suelette</w:t>
      </w:r>
      <w:proofErr w:type="spellEnd"/>
      <w:r w:rsidRPr="006F200C">
        <w:rPr>
          <w:rFonts w:cs="Calibri"/>
        </w:rPr>
        <w:t xml:space="preserve"> Dreyfus, PhD, Researcher at the University of Melbourne, and Bruno </w:t>
      </w:r>
      <w:proofErr w:type="spellStart"/>
      <w:r w:rsidRPr="006F200C">
        <w:rPr>
          <w:rFonts w:cs="Calibri"/>
        </w:rPr>
        <w:t>Galizzi</w:t>
      </w:r>
      <w:proofErr w:type="spellEnd"/>
      <w:r w:rsidRPr="006F200C">
        <w:rPr>
          <w:rFonts w:cs="Calibri"/>
        </w:rPr>
        <w:t xml:space="preserve">, part of the Blueprint for Free Speech Spain, “Protect whistleblowers, protect everyone's health”, 5-19-20, Blueprint for Free Speech, Available Online at </w:t>
      </w:r>
      <w:hyperlink r:id="rId11">
        <w:r w:rsidRPr="006F200C">
          <w:rPr>
            <w:rFonts w:cs="Calibri"/>
            <w:color w:val="000000"/>
          </w:rPr>
          <w:t>https://www.blueprintforfreespeech.net/en/news/protect-whistleblowers-protect-everyones-health</w:t>
        </w:r>
      </w:hyperlink>
      <w:r w:rsidRPr="006F200C">
        <w:rPr>
          <w:rFonts w:cs="Calibri"/>
        </w:rPr>
        <w:t>, accessed 9-8-21, HKR-AM)</w:t>
      </w:r>
    </w:p>
    <w:p w14:paraId="505D73F6" w14:textId="77777777" w:rsidR="003D5007" w:rsidRPr="006F200C" w:rsidRDefault="003D5007" w:rsidP="003D5007">
      <w:pPr>
        <w:rPr>
          <w:rFonts w:cs="Calibri"/>
          <w:sz w:val="16"/>
          <w:szCs w:val="16"/>
        </w:rPr>
      </w:pPr>
      <w:r w:rsidRPr="006F200C">
        <w:rPr>
          <w:rFonts w:cs="Calibri"/>
          <w:u w:val="single"/>
        </w:rPr>
        <w:t xml:space="preserve">The worldwide spread of </w:t>
      </w:r>
      <w:r w:rsidRPr="006F200C">
        <w:rPr>
          <w:rFonts w:cs="Calibri"/>
          <w:highlight w:val="cyan"/>
          <w:u w:val="single"/>
        </w:rPr>
        <w:t>coronavirus</w:t>
      </w:r>
      <w:r w:rsidRPr="006F200C">
        <w:rPr>
          <w:rFonts w:cs="Calibri"/>
          <w:u w:val="single"/>
        </w:rPr>
        <w:t xml:space="preserve"> has </w:t>
      </w:r>
      <w:r w:rsidRPr="006F200C">
        <w:rPr>
          <w:rFonts w:cs="Calibri"/>
          <w:highlight w:val="cyan"/>
          <w:u w:val="single"/>
        </w:rPr>
        <w:t>highlighted the importance of whistleblowers</w:t>
      </w:r>
      <w:r w:rsidRPr="006F200C">
        <w:rPr>
          <w:rFonts w:cs="Calibri"/>
          <w:u w:val="single"/>
        </w:rPr>
        <w:t xml:space="preserve"> like </w:t>
      </w:r>
      <w:proofErr w:type="gramStart"/>
      <w:r w:rsidRPr="006F200C">
        <w:rPr>
          <w:rFonts w:cs="Calibri"/>
          <w:u w:val="single"/>
        </w:rPr>
        <w:t>never before</w:t>
      </w:r>
      <w:proofErr w:type="gramEnd"/>
      <w:r w:rsidRPr="006F200C">
        <w:rPr>
          <w:rFonts w:cs="Calibri"/>
          <w:u w:val="single"/>
        </w:rPr>
        <w:t>. The medical community caught a glimpse of the dark emergence of the virus when Dr. Li Wenliang from China tried to warn colleagues about the disease. Like many, he suffered retaliation from local officials for telling his community unpleasant truths.</w:t>
      </w:r>
      <w:r w:rsidRPr="006F200C">
        <w:rPr>
          <w:rFonts w:cs="Calibri"/>
          <w:sz w:val="16"/>
          <w:szCs w:val="16"/>
        </w:rPr>
        <w:t xml:space="preserve"> The highest levels of government intervened to rehabilitate his reputation only when he had died from the virus.</w:t>
      </w:r>
    </w:p>
    <w:p w14:paraId="2C369416" w14:textId="77777777" w:rsidR="003D5007" w:rsidRPr="006F200C" w:rsidRDefault="003D5007" w:rsidP="003D5007">
      <w:pPr>
        <w:rPr>
          <w:rFonts w:cs="Calibri"/>
          <w:u w:val="single"/>
        </w:rPr>
      </w:pPr>
      <w:r w:rsidRPr="006F200C">
        <w:rPr>
          <w:rFonts w:cs="Calibri"/>
          <w:u w:val="single"/>
        </w:rPr>
        <w:t xml:space="preserve">Whistleblowers from around the world are </w:t>
      </w:r>
      <w:r w:rsidRPr="006F200C">
        <w:rPr>
          <w:rFonts w:cs="Calibri"/>
          <w:highlight w:val="cyan"/>
          <w:u w:val="single"/>
        </w:rPr>
        <w:t>revealing irregularities</w:t>
      </w:r>
      <w:r w:rsidRPr="006F200C">
        <w:rPr>
          <w:rFonts w:cs="Calibri"/>
          <w:u w:val="single"/>
        </w:rPr>
        <w:t xml:space="preserve"> that are hidden by governments, </w:t>
      </w:r>
      <w:proofErr w:type="gramStart"/>
      <w:r w:rsidRPr="006F200C">
        <w:rPr>
          <w:rFonts w:cs="Calibri"/>
          <w:u w:val="single"/>
        </w:rPr>
        <w:t>companies</w:t>
      </w:r>
      <w:proofErr w:type="gramEnd"/>
      <w:r w:rsidRPr="006F200C">
        <w:rPr>
          <w:rFonts w:cs="Calibri"/>
          <w:u w:val="single"/>
        </w:rPr>
        <w:t xml:space="preserve"> and institutions. They reveal </w:t>
      </w:r>
      <w:r w:rsidRPr="006F200C">
        <w:rPr>
          <w:rFonts w:cs="Calibri"/>
          <w:highlight w:val="cyan"/>
          <w:u w:val="single"/>
        </w:rPr>
        <w:t>when</w:t>
      </w:r>
      <w:r w:rsidRPr="006F200C">
        <w:rPr>
          <w:rFonts w:cs="Calibri"/>
          <w:u w:val="single"/>
        </w:rPr>
        <w:t xml:space="preserve"> health </w:t>
      </w:r>
      <w:r w:rsidRPr="006F200C">
        <w:rPr>
          <w:rFonts w:cs="Calibri"/>
          <w:highlight w:val="cyan"/>
          <w:u w:val="single"/>
        </w:rPr>
        <w:t>workers</w:t>
      </w:r>
      <w:r w:rsidRPr="006F200C">
        <w:rPr>
          <w:rFonts w:cs="Calibri"/>
          <w:u w:val="single"/>
        </w:rPr>
        <w:t xml:space="preserve"> are put at risk for </w:t>
      </w:r>
      <w:r w:rsidRPr="006F200C">
        <w:rPr>
          <w:rFonts w:cs="Calibri"/>
          <w:highlight w:val="cyan"/>
          <w:u w:val="single"/>
        </w:rPr>
        <w:t>lack</w:t>
      </w:r>
      <w:r w:rsidRPr="006F200C">
        <w:rPr>
          <w:rFonts w:cs="Calibri"/>
          <w:u w:val="single"/>
        </w:rPr>
        <w:t xml:space="preserve">ing the proper </w:t>
      </w:r>
      <w:r w:rsidRPr="006F200C">
        <w:rPr>
          <w:rFonts w:cs="Calibri"/>
          <w:highlight w:val="cyan"/>
          <w:u w:val="single"/>
        </w:rPr>
        <w:t>protective equipment</w:t>
      </w:r>
      <w:r w:rsidRPr="006F200C">
        <w:rPr>
          <w:rFonts w:cs="Calibri"/>
          <w:u w:val="single"/>
        </w:rPr>
        <w:t xml:space="preserve">; they tell us </w:t>
      </w:r>
      <w:r w:rsidRPr="006F200C">
        <w:rPr>
          <w:rFonts w:cs="Calibri"/>
          <w:highlight w:val="cyan"/>
          <w:u w:val="single"/>
        </w:rPr>
        <w:t>when</w:t>
      </w:r>
      <w:r w:rsidRPr="006F200C">
        <w:rPr>
          <w:rFonts w:cs="Calibri"/>
          <w:u w:val="single"/>
        </w:rPr>
        <w:t xml:space="preserve"> the supply chains that bring us food - or </w:t>
      </w:r>
      <w:r w:rsidRPr="006F200C">
        <w:rPr>
          <w:rFonts w:cs="Calibri"/>
          <w:highlight w:val="cyan"/>
          <w:u w:val="single"/>
        </w:rPr>
        <w:t>medical supplies</w:t>
      </w:r>
      <w:r w:rsidRPr="006F200C">
        <w:rPr>
          <w:rFonts w:cs="Calibri"/>
          <w:u w:val="single"/>
        </w:rPr>
        <w:t xml:space="preserve"> - </w:t>
      </w:r>
      <w:r w:rsidRPr="006F200C">
        <w:rPr>
          <w:rFonts w:cs="Calibri"/>
          <w:highlight w:val="cyan"/>
          <w:u w:val="single"/>
        </w:rPr>
        <w:t>are</w:t>
      </w:r>
      <w:r w:rsidRPr="006F200C">
        <w:rPr>
          <w:rFonts w:cs="Calibri"/>
          <w:u w:val="single"/>
        </w:rPr>
        <w:t xml:space="preserve"> </w:t>
      </w:r>
      <w:r w:rsidRPr="006F200C">
        <w:rPr>
          <w:rFonts w:cs="Calibri"/>
          <w:highlight w:val="cyan"/>
          <w:u w:val="single"/>
        </w:rPr>
        <w:t>being</w:t>
      </w:r>
      <w:r w:rsidRPr="006F200C">
        <w:rPr>
          <w:rFonts w:cs="Calibri"/>
          <w:u w:val="single"/>
        </w:rPr>
        <w:t xml:space="preserve"> tampered with or </w:t>
      </w:r>
      <w:r w:rsidRPr="006F200C">
        <w:rPr>
          <w:rFonts w:cs="Calibri"/>
          <w:highlight w:val="cyan"/>
          <w:u w:val="single"/>
        </w:rPr>
        <w:t>corrupted</w:t>
      </w:r>
      <w:r w:rsidRPr="006F200C">
        <w:rPr>
          <w:rFonts w:cs="Calibri"/>
          <w:u w:val="single"/>
        </w:rPr>
        <w:t>, etc</w:t>
      </w:r>
      <w:r w:rsidRPr="006F200C">
        <w:rPr>
          <w:rFonts w:cs="Calibri"/>
          <w:sz w:val="16"/>
          <w:szCs w:val="16"/>
        </w:rPr>
        <w:t xml:space="preserve">. </w:t>
      </w:r>
      <w:r w:rsidRPr="006F200C">
        <w:rPr>
          <w:rFonts w:cs="Calibri"/>
          <w:u w:val="single"/>
        </w:rPr>
        <w:t xml:space="preserve">For this reason, more than 100 civil society organizations, journalists, unions, and experts from around the world released a statement asking to protect the whistleblowers in times of Covid-19. The letter emphasizes the </w:t>
      </w:r>
      <w:r w:rsidRPr="006F200C">
        <w:rPr>
          <w:rFonts w:cs="Calibri"/>
          <w:highlight w:val="cyan"/>
          <w:u w:val="single"/>
        </w:rPr>
        <w:t>central</w:t>
      </w:r>
      <w:r w:rsidRPr="006F200C">
        <w:rPr>
          <w:rFonts w:cs="Calibri"/>
          <w:u w:val="single"/>
        </w:rPr>
        <w:t xml:space="preserve">ity of citizens and workers </w:t>
      </w:r>
      <w:r w:rsidRPr="006F200C">
        <w:rPr>
          <w:rFonts w:cs="Calibri"/>
          <w:highlight w:val="cyan"/>
          <w:u w:val="single"/>
        </w:rPr>
        <w:t>in</w:t>
      </w:r>
      <w:r w:rsidRPr="006F200C">
        <w:rPr>
          <w:rFonts w:cs="Calibri"/>
          <w:u w:val="single"/>
        </w:rPr>
        <w:t xml:space="preserve"> "</w:t>
      </w:r>
      <w:r w:rsidRPr="006F200C">
        <w:rPr>
          <w:rFonts w:cs="Calibri"/>
          <w:highlight w:val="cyan"/>
          <w:u w:val="single"/>
        </w:rPr>
        <w:t>guaranteeing</w:t>
      </w:r>
      <w:r w:rsidRPr="006F200C">
        <w:rPr>
          <w:rFonts w:cs="Calibri"/>
          <w:u w:val="single"/>
        </w:rPr>
        <w:t xml:space="preserve"> that proper </w:t>
      </w:r>
      <w:r w:rsidRPr="006F200C">
        <w:rPr>
          <w:rFonts w:cs="Calibri"/>
          <w:highlight w:val="cyan"/>
          <w:u w:val="single"/>
        </w:rPr>
        <w:t>accountability</w:t>
      </w:r>
      <w:r w:rsidRPr="006F200C">
        <w:rPr>
          <w:rFonts w:cs="Calibri"/>
          <w:u w:val="single"/>
        </w:rPr>
        <w:t xml:space="preserve"> is maintained in our governments, corporate institutions and markets, and in the defense of their human rights and the freedoms of all people."</w:t>
      </w:r>
    </w:p>
    <w:p w14:paraId="44DBE32A" w14:textId="77777777" w:rsidR="003D5007" w:rsidRPr="006F200C" w:rsidRDefault="003D5007" w:rsidP="003D5007">
      <w:pPr>
        <w:rPr>
          <w:rFonts w:cs="Calibri"/>
          <w:sz w:val="16"/>
          <w:szCs w:val="16"/>
        </w:rPr>
      </w:pPr>
      <w:r w:rsidRPr="006F200C">
        <w:rPr>
          <w:rFonts w:cs="Calibri"/>
          <w:sz w:val="16"/>
          <w:szCs w:val="16"/>
        </w:rPr>
        <w:t>Neither heroes nor martyrs</w:t>
      </w:r>
    </w:p>
    <w:p w14:paraId="42A68D90" w14:textId="77777777" w:rsidR="003D5007" w:rsidRPr="006F200C" w:rsidRDefault="003D5007" w:rsidP="003D5007">
      <w:pPr>
        <w:rPr>
          <w:rFonts w:cs="Calibri"/>
          <w:sz w:val="16"/>
          <w:szCs w:val="16"/>
        </w:rPr>
      </w:pPr>
      <w:r w:rsidRPr="006F200C">
        <w:rPr>
          <w:rFonts w:cs="Calibri"/>
          <w:u w:val="single"/>
        </w:rPr>
        <w:t xml:space="preserve">In Spain, the State Confederation of Medical Unions (CESM) has filed a complaint with the Supreme Court about the distribution of defective medical material, based on situations that have been experienced at the local level. </w:t>
      </w:r>
      <w:r w:rsidRPr="006F200C">
        <w:rPr>
          <w:rFonts w:cs="Calibri"/>
          <w:sz w:val="16"/>
          <w:szCs w:val="16"/>
        </w:rPr>
        <w:t xml:space="preserve">Not surprisingly, unions are valuable institutions to which </w:t>
      </w:r>
      <w:proofErr w:type="gramStart"/>
      <w:r w:rsidRPr="006F200C">
        <w:rPr>
          <w:rFonts w:cs="Calibri"/>
          <w:sz w:val="16"/>
          <w:szCs w:val="16"/>
        </w:rPr>
        <w:t>an</w:t>
      </w:r>
      <w:proofErr w:type="gramEnd"/>
      <w:r w:rsidRPr="006F200C">
        <w:rPr>
          <w:rFonts w:cs="Calibri"/>
          <w:sz w:val="16"/>
          <w:szCs w:val="16"/>
        </w:rPr>
        <w:t xml:space="preserve"> whistleblower could turn to report a fact, particularly on public health and safety.</w:t>
      </w:r>
    </w:p>
    <w:p w14:paraId="0A9195D9" w14:textId="77777777" w:rsidR="003D5007" w:rsidRPr="006F200C" w:rsidRDefault="003D5007" w:rsidP="003D5007">
      <w:pPr>
        <w:rPr>
          <w:rFonts w:cs="Calibri"/>
          <w:sz w:val="16"/>
          <w:szCs w:val="16"/>
        </w:rPr>
      </w:pPr>
      <w:r w:rsidRPr="006F200C">
        <w:rPr>
          <w:rFonts w:cs="Calibri"/>
          <w:sz w:val="16"/>
          <w:szCs w:val="16"/>
        </w:rPr>
        <w:t xml:space="preserve">Although this is not always the case in Spain, many unions and organizations have exposed the lack </w:t>
      </w:r>
      <w:proofErr w:type="spellStart"/>
      <w:r w:rsidRPr="006F200C">
        <w:rPr>
          <w:rFonts w:cs="Calibri"/>
          <w:sz w:val="16"/>
          <w:szCs w:val="16"/>
        </w:rPr>
        <w:t>or</w:t>
      </w:r>
      <w:proofErr w:type="spellEnd"/>
      <w:r w:rsidRPr="006F200C">
        <w:rPr>
          <w:rFonts w:cs="Calibri"/>
          <w:sz w:val="16"/>
          <w:szCs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0E2E52B8" w14:textId="77777777" w:rsidR="003D5007" w:rsidRPr="006F200C" w:rsidRDefault="003D5007" w:rsidP="003D5007">
      <w:pPr>
        <w:rPr>
          <w:rFonts w:cs="Calibri"/>
          <w:sz w:val="16"/>
          <w:szCs w:val="16"/>
        </w:rPr>
      </w:pPr>
      <w:r w:rsidRPr="006F200C">
        <w:rPr>
          <w:rFonts w:cs="Calibri"/>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222808C1" w14:textId="77777777" w:rsidR="003D5007" w:rsidRPr="006F200C" w:rsidRDefault="003D5007" w:rsidP="003D5007">
      <w:pPr>
        <w:rPr>
          <w:rFonts w:cs="Calibri"/>
          <w:sz w:val="16"/>
          <w:szCs w:val="16"/>
        </w:rPr>
      </w:pPr>
      <w:r w:rsidRPr="006F200C">
        <w:rPr>
          <w:rFonts w:cs="Calibri"/>
          <w:sz w:val="16"/>
          <w:szCs w:val="16"/>
        </w:rPr>
        <w:t>Just a fight against corruption?</w:t>
      </w:r>
    </w:p>
    <w:p w14:paraId="74E49885" w14:textId="77777777" w:rsidR="003D5007" w:rsidRPr="006F200C" w:rsidRDefault="003D5007" w:rsidP="003D5007">
      <w:pPr>
        <w:rPr>
          <w:rFonts w:cs="Calibri"/>
          <w:u w:val="single"/>
        </w:rPr>
      </w:pPr>
      <w:r w:rsidRPr="006F200C">
        <w:rPr>
          <w:rFonts w:cs="Calibri"/>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6F200C">
        <w:rPr>
          <w:rFonts w:cs="Calibri"/>
          <w:u w:val="single"/>
        </w:rPr>
        <w:t xml:space="preserve">They recognize that </w:t>
      </w:r>
      <w:r w:rsidRPr="006F200C">
        <w:rPr>
          <w:rFonts w:cs="Calibri"/>
          <w:highlight w:val="cyan"/>
          <w:u w:val="single"/>
        </w:rPr>
        <w:t xml:space="preserve">fraudulent practices </w:t>
      </w:r>
      <w:proofErr w:type="gramStart"/>
      <w:r w:rsidRPr="006F200C">
        <w:rPr>
          <w:rFonts w:cs="Calibri"/>
          <w:highlight w:val="cyan"/>
          <w:u w:val="single"/>
        </w:rPr>
        <w:t>have an effect on</w:t>
      </w:r>
      <w:proofErr w:type="gramEnd"/>
      <w:r w:rsidRPr="006F200C">
        <w:rPr>
          <w:rFonts w:cs="Calibri"/>
          <w:highlight w:val="cyan"/>
          <w:u w:val="single"/>
        </w:rPr>
        <w:t xml:space="preserve"> medical services, making them more expensive and</w:t>
      </w:r>
      <w:r w:rsidRPr="006F200C">
        <w:rPr>
          <w:rFonts w:cs="Calibri"/>
          <w:u w:val="single"/>
        </w:rPr>
        <w:t xml:space="preserve"> of </w:t>
      </w:r>
      <w:r w:rsidRPr="006F200C">
        <w:rPr>
          <w:rFonts w:cs="Calibri"/>
          <w:highlight w:val="cyan"/>
          <w:u w:val="single"/>
        </w:rPr>
        <w:t>lower quality</w:t>
      </w:r>
      <w:r w:rsidRPr="006F200C">
        <w:rPr>
          <w:rFonts w:cs="Calibri"/>
          <w:u w:val="single"/>
        </w:rPr>
        <w:t xml:space="preserve">, </w:t>
      </w:r>
      <w:r w:rsidRPr="006F200C">
        <w:rPr>
          <w:rFonts w:cs="Calibri"/>
          <w:highlight w:val="cyan"/>
          <w:u w:val="single"/>
        </w:rPr>
        <w:t>leading to unequal access</w:t>
      </w:r>
      <w:r w:rsidRPr="006F200C">
        <w:rPr>
          <w:rFonts w:cs="Calibri"/>
          <w:u w:val="single"/>
        </w:rPr>
        <w:t xml:space="preserve"> to them, </w:t>
      </w:r>
      <w:r w:rsidRPr="006F200C">
        <w:rPr>
          <w:rFonts w:cs="Calibri"/>
          <w:highlight w:val="cyan"/>
          <w:u w:val="single"/>
        </w:rPr>
        <w:t>to the detriment o</w:t>
      </w:r>
      <w:r w:rsidRPr="006F200C">
        <w:rPr>
          <w:rFonts w:cs="Calibri"/>
          <w:u w:val="single"/>
        </w:rPr>
        <w:t xml:space="preserve">f the most </w:t>
      </w:r>
      <w:r w:rsidRPr="006F200C">
        <w:rPr>
          <w:rFonts w:cs="Calibri"/>
          <w:highlight w:val="cyan"/>
          <w:u w:val="single"/>
        </w:rPr>
        <w:t>vulnerable populations</w:t>
      </w:r>
      <w:r w:rsidRPr="006F200C">
        <w:rPr>
          <w:rFonts w:cs="Calibri"/>
          <w:u w:val="single"/>
        </w:rPr>
        <w:t>.</w:t>
      </w:r>
    </w:p>
    <w:p w14:paraId="00BC204E" w14:textId="77777777" w:rsidR="003D5007" w:rsidRPr="006F200C" w:rsidRDefault="003D5007" w:rsidP="003D5007">
      <w:pPr>
        <w:rPr>
          <w:rFonts w:cs="Calibri"/>
          <w:sz w:val="16"/>
          <w:szCs w:val="16"/>
        </w:rPr>
      </w:pPr>
      <w:r w:rsidRPr="006F200C">
        <w:rPr>
          <w:rFonts w:cs="Calibri"/>
          <w:sz w:val="16"/>
          <w:szCs w:val="16"/>
        </w:rPr>
        <w:lastRenderedPageBreak/>
        <w:t xml:space="preserve">The report again points out that the </w:t>
      </w:r>
      <w:r w:rsidRPr="006F200C">
        <w:rPr>
          <w:rFonts w:cs="Calibri"/>
          <w:u w:val="single"/>
        </w:rPr>
        <w:t xml:space="preserve">protection of </w:t>
      </w:r>
      <w:r w:rsidRPr="006F200C">
        <w:rPr>
          <w:rFonts w:cs="Calibri"/>
          <w:highlight w:val="cyan"/>
          <w:u w:val="single"/>
        </w:rPr>
        <w:t>whistleblowers</w:t>
      </w:r>
      <w:r w:rsidRPr="006F200C">
        <w:rPr>
          <w:rFonts w:cs="Calibri"/>
          <w:u w:val="single"/>
        </w:rPr>
        <w:t xml:space="preserve"> is </w:t>
      </w:r>
      <w:r w:rsidRPr="006F200C">
        <w:rPr>
          <w:rFonts w:cs="Calibri"/>
          <w:highlight w:val="cyan"/>
          <w:u w:val="single"/>
        </w:rPr>
        <w:t>essential to prevent</w:t>
      </w:r>
      <w:r w:rsidRPr="006F200C">
        <w:rPr>
          <w:rFonts w:cs="Calibri"/>
          <w:u w:val="single"/>
        </w:rPr>
        <w:t xml:space="preserve"> the effect of </w:t>
      </w:r>
      <w:r w:rsidRPr="006F200C">
        <w:rPr>
          <w:rFonts w:cs="Calibri"/>
          <w:highlight w:val="cyan"/>
          <w:u w:val="single"/>
        </w:rPr>
        <w:t>corruption</w:t>
      </w:r>
      <w:r w:rsidRPr="006F200C">
        <w:rPr>
          <w:rFonts w:cs="Calibri"/>
          <w:u w:val="single"/>
        </w:rPr>
        <w:t xml:space="preserve"> on public institutions and the management of funds</w:t>
      </w:r>
      <w:r w:rsidRPr="006F200C">
        <w:rPr>
          <w:rFonts w:cs="Calibri"/>
          <w:sz w:val="16"/>
          <w:szCs w:val="16"/>
        </w:rPr>
        <w:t xml:space="preserve">. Once again, </w:t>
      </w:r>
      <w:r w:rsidRPr="006F200C">
        <w:rPr>
          <w:rFonts w:cs="Calibri"/>
          <w:u w:val="single"/>
        </w:rPr>
        <w:t xml:space="preserve">protecting those who warn against corruption also saves lives, since it allows </w:t>
      </w:r>
      <w:r w:rsidRPr="006F200C">
        <w:rPr>
          <w:rFonts w:cs="Calibri"/>
          <w:highlight w:val="cyan"/>
          <w:u w:val="single"/>
        </w:rPr>
        <w:t>strengthening the health system by protecting those who report corruption</w:t>
      </w:r>
      <w:r w:rsidRPr="006F200C">
        <w:rPr>
          <w:rFonts w:cs="Calibri"/>
          <w:u w:val="single"/>
        </w:rPr>
        <w:t xml:space="preserve"> from within. </w:t>
      </w:r>
      <w:r w:rsidRPr="006F200C">
        <w:rPr>
          <w:rFonts w:cs="Calibri"/>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4C2FF8B9" w14:textId="77777777" w:rsidR="003D5007" w:rsidRPr="006F200C" w:rsidRDefault="003D5007" w:rsidP="003D5007">
      <w:pPr>
        <w:rPr>
          <w:rFonts w:cs="Calibri"/>
          <w:sz w:val="16"/>
          <w:szCs w:val="16"/>
        </w:rPr>
      </w:pPr>
      <w:r w:rsidRPr="006F200C">
        <w:rPr>
          <w:rFonts w:cs="Calibri"/>
          <w:sz w:val="16"/>
          <w:szCs w:val="16"/>
        </w:rPr>
        <w:t xml:space="preserve">But </w:t>
      </w:r>
      <w:r w:rsidRPr="006F200C">
        <w:rPr>
          <w:rFonts w:cs="Calibri"/>
          <w:u w:val="single"/>
        </w:rPr>
        <w:t xml:space="preserve">the protection of whistleblowers goes </w:t>
      </w:r>
      <w:proofErr w:type="gramStart"/>
      <w:r w:rsidRPr="006F200C">
        <w:rPr>
          <w:rFonts w:cs="Calibri"/>
          <w:u w:val="single"/>
        </w:rPr>
        <w:t>further, and</w:t>
      </w:r>
      <w:proofErr w:type="gramEnd"/>
      <w:r w:rsidRPr="006F200C">
        <w:rPr>
          <w:rFonts w:cs="Calibri"/>
          <w:u w:val="single"/>
        </w:rPr>
        <w:t xml:space="preserve"> has an effect on the protection of</w:t>
      </w:r>
      <w:r w:rsidRPr="006F200C">
        <w:rPr>
          <w:rFonts w:cs="Calibri"/>
          <w:sz w:val="16"/>
          <w:szCs w:val="16"/>
        </w:rPr>
        <w:t xml:space="preserve"> the environment, nuclear safety, transport, the quality of products, distribution chains and, as we have already seen, </w:t>
      </w:r>
      <w:r w:rsidRPr="006F200C">
        <w:rPr>
          <w:rFonts w:cs="Calibri"/>
          <w:u w:val="single"/>
        </w:rPr>
        <w:t>public health</w:t>
      </w:r>
      <w:r w:rsidRPr="006F200C">
        <w:rPr>
          <w:rFonts w:cs="Calibri"/>
          <w:sz w:val="16"/>
          <w:szCs w:val="16"/>
        </w:rPr>
        <w:t xml:space="preserve">. This is recognized by the rapporteur of the Committee on Legal Affairs of the European Parliament Sylvain </w:t>
      </w:r>
      <w:proofErr w:type="spellStart"/>
      <w:r w:rsidRPr="006F200C">
        <w:rPr>
          <w:rFonts w:cs="Calibri"/>
          <w:sz w:val="16"/>
          <w:szCs w:val="16"/>
        </w:rPr>
        <w:t>Waserman</w:t>
      </w:r>
      <w:proofErr w:type="spellEnd"/>
      <w:r w:rsidRPr="006F200C">
        <w:rPr>
          <w:rFonts w:cs="Calibri"/>
          <w:sz w:val="16"/>
          <w:szCs w:val="16"/>
        </w:rPr>
        <w:t>, in his latest report last October.</w:t>
      </w:r>
    </w:p>
    <w:p w14:paraId="6765A760" w14:textId="77777777" w:rsidR="003D5007" w:rsidRPr="006F200C" w:rsidRDefault="003D5007" w:rsidP="003D5007">
      <w:pPr>
        <w:rPr>
          <w:rFonts w:cs="Calibri"/>
          <w:u w:val="single"/>
        </w:rPr>
      </w:pPr>
      <w:r w:rsidRPr="006F200C">
        <w:rPr>
          <w:rFonts w:cs="Calibri"/>
          <w:u w:val="single"/>
        </w:rPr>
        <w:t xml:space="preserve">In Poland, Andrzej </w:t>
      </w:r>
      <w:proofErr w:type="spellStart"/>
      <w:r w:rsidRPr="006F200C">
        <w:rPr>
          <w:rFonts w:cs="Calibri"/>
          <w:u w:val="single"/>
        </w:rPr>
        <w:t>Hawranek</w:t>
      </w:r>
      <w:proofErr w:type="spellEnd"/>
      <w:r w:rsidRPr="006F200C">
        <w:rPr>
          <w:rFonts w:cs="Calibri"/>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sidRPr="006F200C">
        <w:rPr>
          <w:rFonts w:cs="Calibri"/>
          <w:highlight w:val="cyan"/>
          <w:u w:val="single"/>
        </w:rPr>
        <w:t>The</w:t>
      </w:r>
      <w:r w:rsidRPr="006F200C">
        <w:rPr>
          <w:rFonts w:cs="Calibri"/>
          <w:u w:val="single"/>
        </w:rPr>
        <w:t xml:space="preserve"> knowledge and </w:t>
      </w:r>
      <w:r w:rsidRPr="006F200C">
        <w:rPr>
          <w:rFonts w:cs="Calibri"/>
          <w:highlight w:val="cyan"/>
          <w:u w:val="single"/>
        </w:rPr>
        <w:t>democratization of public</w:t>
      </w:r>
      <w:r w:rsidRPr="006F200C">
        <w:rPr>
          <w:rFonts w:cs="Calibri"/>
          <w:u w:val="single"/>
        </w:rPr>
        <w:t xml:space="preserve">, </w:t>
      </w:r>
      <w:proofErr w:type="gramStart"/>
      <w:r w:rsidRPr="006F200C">
        <w:rPr>
          <w:rFonts w:cs="Calibri"/>
          <w:u w:val="single"/>
        </w:rPr>
        <w:t>updated</w:t>
      </w:r>
      <w:proofErr w:type="gramEnd"/>
      <w:r w:rsidRPr="006F200C">
        <w:rPr>
          <w:rFonts w:cs="Calibri"/>
          <w:u w:val="single"/>
        </w:rPr>
        <w:t xml:space="preserve"> and reliable </w:t>
      </w:r>
      <w:r w:rsidRPr="006F200C">
        <w:rPr>
          <w:rFonts w:cs="Calibri"/>
          <w:highlight w:val="cyan"/>
          <w:u w:val="single"/>
        </w:rPr>
        <w:t>information</w:t>
      </w:r>
      <w:r w:rsidRPr="006F200C">
        <w:rPr>
          <w:rFonts w:cs="Calibri"/>
          <w:u w:val="single"/>
        </w:rPr>
        <w:t xml:space="preserve"> </w:t>
      </w:r>
      <w:r w:rsidRPr="006F200C">
        <w:rPr>
          <w:rFonts w:cs="Calibri"/>
          <w:highlight w:val="cyan"/>
          <w:u w:val="single"/>
        </w:rPr>
        <w:t>on</w:t>
      </w:r>
      <w:r w:rsidRPr="006F200C">
        <w:rPr>
          <w:rFonts w:cs="Calibri"/>
          <w:u w:val="single"/>
        </w:rPr>
        <w:t xml:space="preserve"> the state of </w:t>
      </w:r>
      <w:r w:rsidRPr="006F200C">
        <w:rPr>
          <w:rFonts w:cs="Calibri"/>
          <w:highlight w:val="cyan"/>
          <w:u w:val="single"/>
        </w:rPr>
        <w:t>the pandemic is essential</w:t>
      </w:r>
      <w:r w:rsidRPr="006F200C">
        <w:rPr>
          <w:rFonts w:cs="Calibri"/>
          <w:u w:val="single"/>
        </w:rPr>
        <w:t xml:space="preserve"> to be able to carry out successful and tailored management. Protecting whistleblowers and our right to know also saves lives.</w:t>
      </w:r>
    </w:p>
    <w:p w14:paraId="41D2EED5" w14:textId="77777777" w:rsidR="003D5007" w:rsidRPr="006F200C" w:rsidRDefault="003D5007" w:rsidP="003D5007">
      <w:pPr>
        <w:rPr>
          <w:rFonts w:cs="Calibri"/>
          <w:sz w:val="16"/>
          <w:szCs w:val="16"/>
        </w:rPr>
      </w:pPr>
      <w:r w:rsidRPr="006F200C">
        <w:rPr>
          <w:rFonts w:cs="Calibri"/>
          <w:sz w:val="16"/>
          <w:szCs w:val="16"/>
        </w:rPr>
        <w:t>Towards the new normality, protecting those who protect us</w:t>
      </w:r>
    </w:p>
    <w:p w14:paraId="54213CDE" w14:textId="77777777" w:rsidR="003D5007" w:rsidRPr="006F200C" w:rsidRDefault="003D5007" w:rsidP="003D5007">
      <w:pPr>
        <w:rPr>
          <w:rFonts w:cs="Calibri"/>
          <w:sz w:val="16"/>
          <w:szCs w:val="16"/>
        </w:rPr>
      </w:pPr>
      <w:r w:rsidRPr="006F200C">
        <w:rPr>
          <w:rFonts w:cs="Calibri"/>
          <w:sz w:val="16"/>
          <w:szCs w:val="16"/>
        </w:rPr>
        <w:t>In a bitter irony, Spain is one of the countries hardest hit by the coronavirus and, at the same time, one of the few countries in the European Union that does not have a national law to protect whistleblowers.</w:t>
      </w:r>
    </w:p>
    <w:p w14:paraId="1A28E22C" w14:textId="77777777" w:rsidR="003D5007" w:rsidRPr="006F200C" w:rsidRDefault="003D5007" w:rsidP="003D5007">
      <w:pPr>
        <w:rPr>
          <w:rFonts w:cs="Calibri"/>
          <w:u w:val="single"/>
        </w:rPr>
      </w:pPr>
      <w:r w:rsidRPr="006F200C">
        <w:rPr>
          <w:rFonts w:cs="Calibri"/>
          <w:u w:val="single"/>
        </w:rPr>
        <w:t xml:space="preserve">Now is the time to change that. The transposition of </w:t>
      </w:r>
      <w:r w:rsidRPr="006F200C">
        <w:rPr>
          <w:rFonts w:cs="Calibri"/>
          <w:highlight w:val="cyan"/>
          <w:u w:val="single"/>
        </w:rPr>
        <w:t>the</w:t>
      </w:r>
      <w:r w:rsidRPr="006F200C">
        <w:rPr>
          <w:rFonts w:cs="Calibri"/>
          <w:u w:val="single"/>
        </w:rPr>
        <w:t xml:space="preserve"> </w:t>
      </w:r>
      <w:r w:rsidRPr="006F200C">
        <w:rPr>
          <w:rFonts w:cs="Calibri"/>
          <w:highlight w:val="cyan"/>
          <w:u w:val="single"/>
        </w:rPr>
        <w:t>European Directive</w:t>
      </w:r>
      <w:r w:rsidRPr="006F200C">
        <w:rPr>
          <w:rFonts w:cs="Calibri"/>
          <w:u w:val="single"/>
        </w:rPr>
        <w:t xml:space="preserve"> 2019/1937 </w:t>
      </w:r>
      <w:r w:rsidRPr="006F200C">
        <w:rPr>
          <w:rFonts w:cs="Calibri"/>
          <w:highlight w:val="cyan"/>
          <w:u w:val="single"/>
        </w:rPr>
        <w:t>is an opportunity to incorporate legal provisions</w:t>
      </w:r>
      <w:r w:rsidRPr="006F200C">
        <w:rPr>
          <w:rFonts w:cs="Calibri"/>
          <w:u w:val="single"/>
        </w:rPr>
        <w:t xml:space="preserve"> at the national </w:t>
      </w:r>
      <w:proofErr w:type="gramStart"/>
      <w:r w:rsidRPr="006F200C">
        <w:rPr>
          <w:rFonts w:cs="Calibri"/>
          <w:u w:val="single"/>
        </w:rPr>
        <w:t>level, and</w:t>
      </w:r>
      <w:proofErr w:type="gramEnd"/>
      <w:r w:rsidRPr="006F200C">
        <w:rPr>
          <w:rFonts w:cs="Calibri"/>
          <w:u w:val="single"/>
        </w:rPr>
        <w:t xml:space="preserve"> promote a cultural change to provide citizens with </w:t>
      </w:r>
      <w:r w:rsidRPr="006F200C">
        <w:rPr>
          <w:rFonts w:cs="Calibri"/>
          <w:highlight w:val="cyan"/>
          <w:u w:val="single"/>
        </w:rPr>
        <w:t>mechanisms for active participation in the protection of the public interest.</w:t>
      </w:r>
    </w:p>
    <w:p w14:paraId="2D797D70" w14:textId="77777777" w:rsidR="003D5007" w:rsidRPr="006F200C" w:rsidRDefault="003D5007" w:rsidP="003D5007">
      <w:pPr>
        <w:rPr>
          <w:rFonts w:cs="Calibri"/>
          <w:sz w:val="16"/>
          <w:szCs w:val="16"/>
        </w:rPr>
      </w:pPr>
      <w:r w:rsidRPr="006F200C">
        <w:rPr>
          <w:rFonts w:cs="Calibri"/>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6F200C">
        <w:rPr>
          <w:rFonts w:cs="Calibri"/>
          <w:sz w:val="16"/>
          <w:szCs w:val="16"/>
        </w:rPr>
        <w:t>Ciudadanos</w:t>
      </w:r>
      <w:proofErr w:type="spellEnd"/>
      <w:r w:rsidRPr="006F200C">
        <w:rPr>
          <w:rFonts w:cs="Calibri"/>
          <w:sz w:val="16"/>
          <w:szCs w:val="16"/>
        </w:rPr>
        <w:t xml:space="preserve">, </w:t>
      </w:r>
      <w:proofErr w:type="spellStart"/>
      <w:r w:rsidRPr="006F200C">
        <w:rPr>
          <w:rFonts w:cs="Calibri"/>
          <w:sz w:val="16"/>
          <w:szCs w:val="16"/>
        </w:rPr>
        <w:t>Esquerra</w:t>
      </w:r>
      <w:proofErr w:type="spellEnd"/>
      <w:r w:rsidRPr="006F200C">
        <w:rPr>
          <w:rFonts w:cs="Calibri"/>
          <w:sz w:val="16"/>
          <w:szCs w:val="16"/>
        </w:rPr>
        <w:t xml:space="preserve"> </w:t>
      </w:r>
      <w:proofErr w:type="spellStart"/>
      <w:r w:rsidRPr="006F200C">
        <w:rPr>
          <w:rFonts w:cs="Calibri"/>
          <w:sz w:val="16"/>
          <w:szCs w:val="16"/>
        </w:rPr>
        <w:t>Republicana</w:t>
      </w:r>
      <w:proofErr w:type="spellEnd"/>
      <w:r w:rsidRPr="006F200C">
        <w:rPr>
          <w:rFonts w:cs="Calibri"/>
          <w:sz w:val="16"/>
          <w:szCs w:val="16"/>
        </w:rPr>
        <w:t xml:space="preserve">, Partido Popular, </w:t>
      </w:r>
      <w:proofErr w:type="spellStart"/>
      <w:r w:rsidRPr="006F200C">
        <w:rPr>
          <w:rFonts w:cs="Calibri"/>
          <w:sz w:val="16"/>
          <w:szCs w:val="16"/>
        </w:rPr>
        <w:t>Unidas</w:t>
      </w:r>
      <w:proofErr w:type="spellEnd"/>
      <w:r w:rsidRPr="006F200C">
        <w:rPr>
          <w:rFonts w:cs="Calibri"/>
          <w:sz w:val="16"/>
          <w:szCs w:val="16"/>
        </w:rPr>
        <w:t xml:space="preserve"> Podemos, Vox) sat publicly in Madrid to discuss protection of whistleblowers.</w:t>
      </w:r>
    </w:p>
    <w:p w14:paraId="28CE0828" w14:textId="77777777" w:rsidR="003D5007" w:rsidRPr="006F200C" w:rsidRDefault="003D5007" w:rsidP="003D5007">
      <w:pPr>
        <w:rPr>
          <w:rFonts w:cs="Calibri"/>
          <w:sz w:val="16"/>
          <w:szCs w:val="16"/>
        </w:rPr>
      </w:pPr>
      <w:r w:rsidRPr="006F200C">
        <w:rPr>
          <w:rFonts w:cs="Calibri"/>
          <w:sz w:val="16"/>
          <w:szCs w:val="16"/>
        </w:rPr>
        <w:t xml:space="preserve">Different positions were heard, some of them distant from what was established by the </w:t>
      </w:r>
      <w:proofErr w:type="gramStart"/>
      <w:r w:rsidRPr="006F200C">
        <w:rPr>
          <w:rFonts w:cs="Calibri"/>
          <w:sz w:val="16"/>
          <w:szCs w:val="16"/>
        </w:rPr>
        <w:t>aforementioned European</w:t>
      </w:r>
      <w:proofErr w:type="gramEnd"/>
      <w:r w:rsidRPr="006F200C">
        <w:rPr>
          <w:rFonts w:cs="Calibri"/>
          <w:sz w:val="16"/>
          <w:szCs w:val="16"/>
        </w:rPr>
        <w:t xml:space="preserve"> Directive, but all recognized the complete need to protect </w:t>
      </w:r>
      <w:proofErr w:type="spellStart"/>
      <w:r w:rsidRPr="006F200C">
        <w:rPr>
          <w:rFonts w:cs="Calibri"/>
          <w:sz w:val="16"/>
          <w:szCs w:val="16"/>
        </w:rPr>
        <w:t>alerters</w:t>
      </w:r>
      <w:proofErr w:type="spellEnd"/>
      <w:r w:rsidRPr="006F200C">
        <w:rPr>
          <w:rFonts w:cs="Calibri"/>
          <w:sz w:val="16"/>
          <w:szCs w:val="16"/>
        </w:rPr>
        <w:t xml:space="preserve"> in an integral way. Civil society was once again ahead of the interests of legislators proposing various alternatives that were waiting to be debated, one of them currently on the Table of Congress.</w:t>
      </w:r>
    </w:p>
    <w:p w14:paraId="031BB18A" w14:textId="77777777" w:rsidR="003D5007" w:rsidRPr="006F200C" w:rsidRDefault="003D5007" w:rsidP="003D5007">
      <w:pPr>
        <w:rPr>
          <w:rFonts w:cs="Calibri"/>
          <w:u w:val="single"/>
        </w:rPr>
      </w:pPr>
      <w:r w:rsidRPr="006F200C">
        <w:rPr>
          <w:rFonts w:cs="Calibri"/>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5876A7CA" w14:textId="77777777" w:rsidR="003D5007" w:rsidRPr="006F200C" w:rsidRDefault="003D5007" w:rsidP="003D5007">
      <w:pPr>
        <w:pStyle w:val="Heading4"/>
        <w:rPr>
          <w:rFonts w:cs="Calibri"/>
        </w:rPr>
      </w:pPr>
      <w:r w:rsidRPr="006F200C">
        <w:rPr>
          <w:rFonts w:cs="Calibri"/>
        </w:rPr>
        <w:br/>
        <w:t>New diseases cause extinction – uniquely probable due to environmental changes.</w:t>
      </w:r>
    </w:p>
    <w:p w14:paraId="5B0FD41D" w14:textId="77777777" w:rsidR="003D5007" w:rsidRPr="006F200C" w:rsidRDefault="003D5007" w:rsidP="003D5007">
      <w:pPr>
        <w:rPr>
          <w:rFonts w:cs="Calibri"/>
        </w:rPr>
      </w:pPr>
      <w:r w:rsidRPr="006F200C">
        <w:rPr>
          <w:rFonts w:cs="Calibri"/>
          <w:b/>
          <w:sz w:val="26"/>
          <w:szCs w:val="26"/>
        </w:rPr>
        <w:t>Mooney 21</w:t>
      </w:r>
      <w:r w:rsidRPr="006F200C">
        <w:rPr>
          <w:rFonts w:cs="Calibri"/>
        </w:rPr>
        <w:t xml:space="preserve"> — (Tom Mooney, Senior Communications &amp; Advocacy Manager for the Coalition for Epidemic Preparedness Innovations, “Preparing for the next “Disease X””, CEPI, 2-1-21, Available Online at </w:t>
      </w:r>
      <w:hyperlink r:id="rId12">
        <w:r w:rsidRPr="006F200C">
          <w:rPr>
            <w:rFonts w:cs="Calibri"/>
            <w:color w:val="000000"/>
          </w:rPr>
          <w:t>https://cepi.net/news_cepi/preparing-for-the-next-disease-x/</w:t>
        </w:r>
      </w:hyperlink>
      <w:r w:rsidRPr="006F200C">
        <w:rPr>
          <w:rFonts w:cs="Calibri"/>
        </w:rPr>
        <w:t>, accessed 9-10-21, HKR-AM)</w:t>
      </w:r>
    </w:p>
    <w:p w14:paraId="09494451" w14:textId="77777777" w:rsidR="003D5007" w:rsidRPr="006F200C" w:rsidRDefault="003D5007" w:rsidP="003D5007">
      <w:pPr>
        <w:rPr>
          <w:rFonts w:cs="Calibri"/>
          <w:sz w:val="16"/>
          <w:szCs w:val="16"/>
        </w:rPr>
      </w:pPr>
      <w:r w:rsidRPr="006F200C">
        <w:rPr>
          <w:rFonts w:cs="Calibri"/>
          <w:highlight w:val="cyan"/>
          <w:u w:val="single"/>
        </w:rPr>
        <w:lastRenderedPageBreak/>
        <w:t>Disease</w:t>
      </w:r>
      <w:r w:rsidRPr="006F200C">
        <w:rPr>
          <w:rFonts w:cs="Calibri"/>
          <w:u w:val="single"/>
        </w:rPr>
        <w:t xml:space="preserve"> </w:t>
      </w:r>
      <w:r w:rsidRPr="006F200C">
        <w:rPr>
          <w:rFonts w:cs="Calibri"/>
          <w:highlight w:val="cyan"/>
          <w:u w:val="single"/>
        </w:rPr>
        <w:t>X</w:t>
      </w:r>
      <w:r w:rsidRPr="006F200C">
        <w:rPr>
          <w:rFonts w:cs="Calibri"/>
          <w:u w:val="single"/>
        </w:rPr>
        <w:t xml:space="preserve"> represents the knowledge that </w:t>
      </w:r>
      <w:r w:rsidRPr="006F200C">
        <w:rPr>
          <w:rFonts w:cs="Calibri"/>
          <w:highlight w:val="cyan"/>
          <w:u w:val="single"/>
        </w:rPr>
        <w:t>a serious international pandemic</w:t>
      </w:r>
      <w:r w:rsidRPr="006F200C">
        <w:rPr>
          <w:rFonts w:cs="Calibri"/>
          <w:u w:val="single"/>
        </w:rPr>
        <w:t xml:space="preserve"> could be </w:t>
      </w:r>
      <w:r w:rsidRPr="006F200C">
        <w:rPr>
          <w:rFonts w:cs="Calibri"/>
          <w:highlight w:val="cyan"/>
          <w:u w:val="single"/>
        </w:rPr>
        <w:t>caused by</w:t>
      </w:r>
      <w:r w:rsidRPr="006F200C">
        <w:rPr>
          <w:rFonts w:cs="Calibri"/>
          <w:u w:val="single"/>
        </w:rPr>
        <w:t xml:space="preserve"> a pathogen currently </w:t>
      </w:r>
      <w:r w:rsidRPr="006F200C">
        <w:rPr>
          <w:rFonts w:cs="Calibri"/>
          <w:highlight w:val="cyan"/>
          <w:u w:val="single"/>
        </w:rPr>
        <w:t>unknown</w:t>
      </w:r>
      <w:r w:rsidRPr="006F200C">
        <w:rPr>
          <w:rFonts w:cs="Calibri"/>
          <w:u w:val="single"/>
        </w:rPr>
        <w:t xml:space="preserve"> to cause human </w:t>
      </w:r>
      <w:r w:rsidRPr="006F200C">
        <w:rPr>
          <w:rFonts w:cs="Calibri"/>
          <w:highlight w:val="cyan"/>
          <w:u w:val="single"/>
        </w:rPr>
        <w:t>disease</w:t>
      </w:r>
      <w:r w:rsidRPr="006F200C">
        <w:rPr>
          <w:rFonts w:cs="Calibri"/>
          <w:u w:val="single"/>
        </w:rPr>
        <w:t>.</w:t>
      </w:r>
      <w:r w:rsidRPr="006F200C">
        <w:rPr>
          <w:rFonts w:cs="Calibri"/>
          <w:sz w:val="16"/>
          <w:szCs w:val="16"/>
        </w:rPr>
        <w:t xml:space="preserve"> It was first included in the WHO’s list of priority pathogens in 2018. COVID-19 represents the first occurrence of Disease X since its designation was established, emerging much sooner than anticipated.</w:t>
      </w:r>
    </w:p>
    <w:p w14:paraId="5ACE7A7E" w14:textId="77777777" w:rsidR="003D5007" w:rsidRPr="006F200C" w:rsidRDefault="003D5007" w:rsidP="003D5007">
      <w:pPr>
        <w:rPr>
          <w:rFonts w:cs="Calibri"/>
          <w:b/>
          <w:u w:val="single"/>
        </w:rPr>
      </w:pPr>
      <w:r w:rsidRPr="006F200C">
        <w:rPr>
          <w:rFonts w:cs="Calibri"/>
          <w:sz w:val="16"/>
          <w:szCs w:val="16"/>
        </w:rPr>
        <w:t xml:space="preserve">While the world battles to control COVID-19, </w:t>
      </w:r>
      <w:r w:rsidRPr="006F200C">
        <w:rPr>
          <w:rFonts w:cs="Calibri"/>
          <w:u w:val="single"/>
        </w:rPr>
        <w:t xml:space="preserve">we know that </w:t>
      </w:r>
      <w:r w:rsidRPr="006F200C">
        <w:rPr>
          <w:rFonts w:cs="Calibri"/>
          <w:highlight w:val="cyan"/>
          <w:u w:val="single"/>
        </w:rPr>
        <w:t xml:space="preserve">future outbreaks of Disease X are </w:t>
      </w:r>
      <w:r w:rsidRPr="006F200C">
        <w:rPr>
          <w:rFonts w:cs="Calibri"/>
          <w:b/>
          <w:highlight w:val="cyan"/>
          <w:u w:val="single"/>
        </w:rPr>
        <w:t>inevitable</w:t>
      </w:r>
      <w:r w:rsidRPr="006F200C">
        <w:rPr>
          <w:rFonts w:cs="Calibri"/>
          <w:u w:val="single"/>
        </w:rPr>
        <w:t>.</w:t>
      </w:r>
      <w:r w:rsidRPr="006F200C">
        <w:rPr>
          <w:rFonts w:cs="Calibri"/>
          <w:sz w:val="16"/>
          <w:szCs w:val="16"/>
        </w:rPr>
        <w:t xml:space="preserve"> </w:t>
      </w:r>
      <w:r w:rsidRPr="006F200C">
        <w:rPr>
          <w:rFonts w:cs="Calibri"/>
          <w:highlight w:val="cyan"/>
          <w:u w:val="single"/>
        </w:rPr>
        <w:t>Our interconnected world</w:t>
      </w:r>
      <w:r w:rsidRPr="006F200C">
        <w:rPr>
          <w:rFonts w:cs="Calibri"/>
          <w:u w:val="single"/>
        </w:rPr>
        <w:t xml:space="preserve"> </w:t>
      </w:r>
      <w:r w:rsidRPr="006F200C">
        <w:rPr>
          <w:rFonts w:cs="Calibri"/>
          <w:highlight w:val="cyan"/>
          <w:u w:val="single"/>
        </w:rPr>
        <w:t>has made</w:t>
      </w:r>
      <w:r w:rsidRPr="006F200C">
        <w:rPr>
          <w:rFonts w:cs="Calibri"/>
          <w:u w:val="single"/>
        </w:rPr>
        <w:t xml:space="preserve"> us more </w:t>
      </w:r>
      <w:r w:rsidRPr="006F200C">
        <w:rPr>
          <w:rFonts w:cs="Calibri"/>
          <w:highlight w:val="cyan"/>
          <w:u w:val="single"/>
        </w:rPr>
        <w:t>vulnerable</w:t>
      </w:r>
      <w:r w:rsidRPr="006F200C">
        <w:rPr>
          <w:rFonts w:cs="Calibri"/>
          <w:u w:val="single"/>
        </w:rPr>
        <w:t xml:space="preserve"> than ever to the rapid spread of new emerging infectious diseases. Rapid </w:t>
      </w:r>
      <w:proofErr w:type="spellStart"/>
      <w:r w:rsidRPr="006F200C">
        <w:rPr>
          <w:rFonts w:cs="Calibri"/>
          <w:highlight w:val="cyan"/>
          <w:u w:val="single"/>
        </w:rPr>
        <w:t>urbanisation</w:t>
      </w:r>
      <w:proofErr w:type="spellEnd"/>
      <w:r w:rsidRPr="006F200C">
        <w:rPr>
          <w:rFonts w:cs="Calibri"/>
          <w:highlight w:val="cyan"/>
          <w:u w:val="single"/>
        </w:rPr>
        <w:t>,</w:t>
      </w:r>
      <w:r w:rsidRPr="006F200C">
        <w:rPr>
          <w:rFonts w:cs="Calibri"/>
          <w:u w:val="single"/>
        </w:rPr>
        <w:t xml:space="preserve"> </w:t>
      </w:r>
      <w:r w:rsidRPr="006F200C">
        <w:rPr>
          <w:rFonts w:cs="Calibri"/>
          <w:highlight w:val="cyan"/>
          <w:u w:val="single"/>
        </w:rPr>
        <w:t>deforestation</w:t>
      </w:r>
      <w:r w:rsidRPr="006F200C">
        <w:rPr>
          <w:rFonts w:cs="Calibri"/>
          <w:u w:val="single"/>
        </w:rPr>
        <w:t xml:space="preserve">, intensive agriculture, livestock rearing practices, climate change and </w:t>
      </w:r>
      <w:proofErr w:type="spellStart"/>
      <w:r w:rsidRPr="006F200C">
        <w:rPr>
          <w:rFonts w:cs="Calibri"/>
          <w:highlight w:val="cyan"/>
          <w:u w:val="single"/>
        </w:rPr>
        <w:t>globalisation</w:t>
      </w:r>
      <w:proofErr w:type="spellEnd"/>
      <w:r w:rsidRPr="006F200C">
        <w:rPr>
          <w:rFonts w:cs="Calibri"/>
          <w:u w:val="single"/>
        </w:rPr>
        <w:t xml:space="preserve"> </w:t>
      </w:r>
      <w:r w:rsidRPr="006F200C">
        <w:rPr>
          <w:rFonts w:cs="Calibri"/>
          <w:highlight w:val="cyan"/>
          <w:u w:val="single"/>
        </w:rPr>
        <w:t>are</w:t>
      </w:r>
      <w:r w:rsidRPr="006F200C">
        <w:rPr>
          <w:rFonts w:cs="Calibri"/>
          <w:u w:val="single"/>
        </w:rPr>
        <w:t xml:space="preserve"> </w:t>
      </w:r>
      <w:r w:rsidRPr="006F200C">
        <w:rPr>
          <w:rFonts w:cs="Calibri"/>
          <w:highlight w:val="cyan"/>
          <w:u w:val="single"/>
        </w:rPr>
        <w:t>increasing</w:t>
      </w:r>
      <w:r w:rsidRPr="006F200C">
        <w:rPr>
          <w:rFonts w:cs="Calibri"/>
          <w:u w:val="single"/>
        </w:rPr>
        <w:t xml:space="preserve"> opportunities for animal-to-human contacts and for human-to-human </w:t>
      </w:r>
      <w:r w:rsidRPr="006F200C">
        <w:rPr>
          <w:rFonts w:cs="Calibri"/>
          <w:highlight w:val="cyan"/>
          <w:u w:val="single"/>
        </w:rPr>
        <w:t>transmission of disease</w:t>
      </w:r>
      <w:r w:rsidRPr="006F200C">
        <w:rPr>
          <w:rFonts w:cs="Calibri"/>
          <w:u w:val="single"/>
        </w:rPr>
        <w:t xml:space="preserve"> on a global scale</w:t>
      </w:r>
      <w:r w:rsidRPr="006F200C">
        <w:rPr>
          <w:rFonts w:cs="Calibri"/>
          <w:highlight w:val="cyan"/>
          <w:u w:val="single"/>
        </w:rPr>
        <w:t xml:space="preserve">. </w:t>
      </w:r>
      <w:r w:rsidRPr="006F200C">
        <w:rPr>
          <w:rFonts w:cs="Calibri"/>
          <w:b/>
          <w:highlight w:val="cyan"/>
          <w:u w:val="single"/>
        </w:rPr>
        <w:t>The threat of Disease X infecting the human population, and spreading quickly</w:t>
      </w:r>
      <w:r w:rsidRPr="006F200C">
        <w:rPr>
          <w:rFonts w:cs="Calibri"/>
          <w:b/>
          <w:u w:val="single"/>
        </w:rPr>
        <w:t xml:space="preserve"> around the world</w:t>
      </w:r>
      <w:r w:rsidRPr="006F200C">
        <w:rPr>
          <w:rFonts w:cs="Calibri"/>
          <w:b/>
          <w:highlight w:val="cyan"/>
          <w:u w:val="single"/>
        </w:rPr>
        <w:t>, is greater than ever before.</w:t>
      </w:r>
    </w:p>
    <w:p w14:paraId="3E3E0DEA" w14:textId="77777777" w:rsidR="003D5007" w:rsidRPr="006F200C" w:rsidRDefault="003D5007" w:rsidP="003D5007">
      <w:pPr>
        <w:rPr>
          <w:rFonts w:cs="Calibri"/>
          <w:sz w:val="16"/>
          <w:szCs w:val="16"/>
        </w:rPr>
      </w:pPr>
      <w:r w:rsidRPr="006F200C">
        <w:rPr>
          <w:rFonts w:cs="Calibri"/>
          <w:sz w:val="16"/>
          <w:szCs w:val="16"/>
        </w:rPr>
        <w:t>COVID-19: CEPI’s first Disease X</w:t>
      </w:r>
    </w:p>
    <w:p w14:paraId="6DA89130" w14:textId="77777777" w:rsidR="003D5007" w:rsidRPr="006F200C" w:rsidRDefault="003D5007" w:rsidP="003D5007">
      <w:pPr>
        <w:rPr>
          <w:rFonts w:cs="Calibri"/>
          <w:sz w:val="16"/>
          <w:szCs w:val="16"/>
        </w:rPr>
      </w:pPr>
      <w:r w:rsidRPr="006F200C">
        <w:rPr>
          <w:rFonts w:cs="Calibri"/>
          <w:u w:val="single"/>
        </w:rPr>
        <w:t xml:space="preserve">When CEPI was established in 2017 we classed Disease X as </w:t>
      </w:r>
      <w:r w:rsidRPr="006F200C">
        <w:rPr>
          <w:rFonts w:cs="Calibri"/>
          <w:highlight w:val="cyan"/>
          <w:u w:val="single"/>
        </w:rPr>
        <w:t>a serious risk to global health security,</w:t>
      </w:r>
      <w:r w:rsidRPr="006F200C">
        <w:rPr>
          <w:rFonts w:cs="Calibri"/>
          <w:u w:val="single"/>
        </w:rPr>
        <w:t xml:space="preserve"> for which the world needed to prepare.</w:t>
      </w:r>
      <w:r w:rsidRPr="006F200C">
        <w:rPr>
          <w:rFonts w:cs="Calibri"/>
          <w:sz w:val="16"/>
          <w:szCs w:val="16"/>
        </w:rPr>
        <w:t xml:space="preserve"> Prior to the COVID-19 pandemic, CEPI had initiated a rapid response </w:t>
      </w:r>
      <w:proofErr w:type="spellStart"/>
      <w:r w:rsidRPr="006F200C">
        <w:rPr>
          <w:rFonts w:cs="Calibri"/>
          <w:sz w:val="16"/>
          <w:szCs w:val="16"/>
        </w:rPr>
        <w:t>programme</w:t>
      </w:r>
      <w:proofErr w:type="spellEnd"/>
      <w:r w:rsidRPr="006F200C">
        <w:rPr>
          <w:rFonts w:cs="Calibri"/>
          <w:sz w:val="16"/>
          <w:szCs w:val="16"/>
        </w:rPr>
        <w:t>—including mRNA vaccines—against novel pathogens. Our goal was to be able to start safety testing of vaccines within months of a new pathogen being genetically sequenced.</w:t>
      </w:r>
    </w:p>
    <w:p w14:paraId="76D6CDB4" w14:textId="77777777" w:rsidR="003D5007" w:rsidRPr="006F200C" w:rsidRDefault="003D5007" w:rsidP="003D5007">
      <w:pPr>
        <w:rPr>
          <w:rFonts w:cs="Calibri"/>
          <w:sz w:val="16"/>
          <w:szCs w:val="16"/>
        </w:rPr>
      </w:pPr>
      <w:r w:rsidRPr="006F200C">
        <w:rPr>
          <w:rFonts w:cs="Calibri"/>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299E688E" w14:textId="77777777" w:rsidR="003D5007" w:rsidRPr="006F200C" w:rsidRDefault="003D5007" w:rsidP="003D5007">
      <w:pPr>
        <w:rPr>
          <w:rFonts w:cs="Calibri"/>
          <w:sz w:val="16"/>
          <w:szCs w:val="16"/>
        </w:rPr>
      </w:pPr>
      <w:r w:rsidRPr="006F200C">
        <w:rPr>
          <w:rFonts w:cs="Calibri"/>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3D1DD44C" w14:textId="77777777" w:rsidR="003D5007" w:rsidRPr="006F200C" w:rsidRDefault="003D5007" w:rsidP="003D5007">
      <w:pPr>
        <w:rPr>
          <w:rFonts w:cs="Calibri"/>
          <w:sz w:val="16"/>
          <w:szCs w:val="16"/>
        </w:rPr>
      </w:pPr>
      <w:r w:rsidRPr="006F200C">
        <w:rPr>
          <w:rFonts w:cs="Calibri"/>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3C6630BD" w14:textId="77777777" w:rsidR="003D5007" w:rsidRPr="006F200C" w:rsidRDefault="003D5007" w:rsidP="003D5007">
      <w:pPr>
        <w:rPr>
          <w:rFonts w:cs="Calibri"/>
          <w:sz w:val="16"/>
          <w:szCs w:val="16"/>
        </w:rPr>
      </w:pPr>
      <w:r w:rsidRPr="006F200C">
        <w:rPr>
          <w:rFonts w:cs="Calibri"/>
          <w:sz w:val="16"/>
          <w:szCs w:val="16"/>
        </w:rPr>
        <w:t>So, could we move even faster next time?</w:t>
      </w:r>
    </w:p>
    <w:p w14:paraId="3768A74A" w14:textId="77777777" w:rsidR="003D5007" w:rsidRPr="006F200C" w:rsidRDefault="003D5007" w:rsidP="003D5007">
      <w:pPr>
        <w:rPr>
          <w:rFonts w:cs="Calibri"/>
          <w:sz w:val="16"/>
          <w:szCs w:val="16"/>
        </w:rPr>
      </w:pPr>
      <w:r w:rsidRPr="006F200C">
        <w:rPr>
          <w:rFonts w:cs="Calibri"/>
          <w:sz w:val="16"/>
          <w:szCs w:val="16"/>
        </w:rPr>
        <w:t>What next for Disease X?</w:t>
      </w:r>
    </w:p>
    <w:p w14:paraId="44E6998D" w14:textId="77777777" w:rsidR="003D5007" w:rsidRPr="006F200C" w:rsidRDefault="003D5007" w:rsidP="003D5007">
      <w:pPr>
        <w:rPr>
          <w:rFonts w:cs="Calibri"/>
          <w:u w:val="single"/>
        </w:rPr>
      </w:pPr>
      <w:r w:rsidRPr="006F200C">
        <w:rPr>
          <w:rFonts w:cs="Calibri"/>
          <w:u w:val="single"/>
        </w:rPr>
        <w:t xml:space="preserve">We don’t know where or when the next Disease X will emerge, only that it will. As COVID-19 has demonstrated, diseases do not respect </w:t>
      </w:r>
      <w:proofErr w:type="gramStart"/>
      <w:r w:rsidRPr="006F200C">
        <w:rPr>
          <w:rFonts w:cs="Calibri"/>
          <w:u w:val="single"/>
        </w:rPr>
        <w:t>borders</w:t>
      </w:r>
      <w:proofErr w:type="gramEnd"/>
      <w:r w:rsidRPr="006F200C">
        <w:rPr>
          <w:rFonts w:cs="Calibri"/>
          <w:u w:val="single"/>
        </w:rPr>
        <w:t xml:space="preserve"> so we need to be prepared on a global scale to respond to future outbreaks of Disease X, and we need to do it fast.</w:t>
      </w:r>
    </w:p>
    <w:p w14:paraId="5D9D7DA1" w14:textId="77777777" w:rsidR="003D5007" w:rsidRPr="006F200C" w:rsidRDefault="003D5007" w:rsidP="003D5007">
      <w:pPr>
        <w:rPr>
          <w:rFonts w:cs="Calibri"/>
          <w:sz w:val="16"/>
          <w:szCs w:val="16"/>
        </w:rPr>
      </w:pPr>
      <w:r w:rsidRPr="006F200C">
        <w:rPr>
          <w:rFonts w:cs="Calibri"/>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7DE9674C" w14:textId="77777777" w:rsidR="003D5007" w:rsidRPr="006F200C" w:rsidRDefault="003D5007" w:rsidP="003D5007">
      <w:pPr>
        <w:rPr>
          <w:rFonts w:cs="Calibri"/>
          <w:u w:val="single"/>
        </w:rPr>
      </w:pPr>
      <w:r w:rsidRPr="006F200C">
        <w:rPr>
          <w:rFonts w:cs="Calibri"/>
          <w:u w:val="single"/>
        </w:rPr>
        <w:t xml:space="preserve">25 viral families are known to infect humans, and </w:t>
      </w:r>
      <w:r w:rsidRPr="006F200C">
        <w:rPr>
          <w:rFonts w:cs="Calibri"/>
          <w:highlight w:val="cyan"/>
          <w:u w:val="single"/>
        </w:rPr>
        <w:t>over 1.6 million yet-to-be-discovered viral species</w:t>
      </w:r>
      <w:r w:rsidRPr="006F200C">
        <w:rPr>
          <w:rFonts w:cs="Calibri"/>
          <w:u w:val="single"/>
        </w:rPr>
        <w:t xml:space="preserve"> from these viral families are estimated to </w:t>
      </w:r>
      <w:r w:rsidRPr="006F200C">
        <w:rPr>
          <w:rFonts w:cs="Calibri"/>
          <w:highlight w:val="cyan"/>
          <w:u w:val="single"/>
        </w:rPr>
        <w:t>exist</w:t>
      </w:r>
      <w:r w:rsidRPr="006F200C">
        <w:rPr>
          <w:rFonts w:cs="Calibri"/>
          <w:u w:val="single"/>
        </w:rPr>
        <w:t xml:space="preserve"> in mammal and bird hosts—the most important reservoirs for viral zoonoses.</w:t>
      </w:r>
    </w:p>
    <w:p w14:paraId="7E2CB854" w14:textId="77777777" w:rsidR="003D5007" w:rsidRPr="006F200C" w:rsidRDefault="003D5007" w:rsidP="003D5007">
      <w:pPr>
        <w:rPr>
          <w:rFonts w:cs="Calibri"/>
          <w:sz w:val="16"/>
          <w:szCs w:val="16"/>
        </w:rPr>
      </w:pPr>
      <w:r w:rsidRPr="006F200C">
        <w:rPr>
          <w:rFonts w:cs="Calibri"/>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4A87A1C" w14:textId="77777777" w:rsidR="003D5007" w:rsidRPr="006F200C" w:rsidRDefault="003D5007" w:rsidP="003D5007">
      <w:pPr>
        <w:rPr>
          <w:rFonts w:cs="Calibri"/>
          <w:sz w:val="16"/>
          <w:szCs w:val="16"/>
        </w:rPr>
      </w:pPr>
      <w:r w:rsidRPr="006F200C">
        <w:rPr>
          <w:rFonts w:cs="Calibri"/>
          <w:sz w:val="16"/>
          <w:szCs w:val="16"/>
        </w:rPr>
        <w:t xml:space="preserve">We also know that beta coronaviruses that cause SARS and MERS are associated with case fatality rates of 10-35% (25-88 times worse than COVID-19) and that coronaviruses circulate widely in animal reservoirs. </w:t>
      </w:r>
      <w:r w:rsidRPr="006F200C">
        <w:rPr>
          <w:rFonts w:cs="Calibri"/>
          <w:u w:val="single"/>
        </w:rPr>
        <w:t xml:space="preserve">The emergence of a coronavirus </w:t>
      </w:r>
      <w:r w:rsidRPr="006F200C">
        <w:rPr>
          <w:rFonts w:cs="Calibri"/>
          <w:u w:val="single"/>
        </w:rPr>
        <w:lastRenderedPageBreak/>
        <w:t xml:space="preserve">variant combining the transmissibility of COVID-19 with the lethality of SARS or MERS would be utterly devastating. We must </w:t>
      </w:r>
      <w:proofErr w:type="spellStart"/>
      <w:r w:rsidRPr="006F200C">
        <w:rPr>
          <w:rFonts w:cs="Calibri"/>
          <w:u w:val="single"/>
        </w:rPr>
        <w:t>minimise</w:t>
      </w:r>
      <w:proofErr w:type="spellEnd"/>
      <w:r w:rsidRPr="006F200C">
        <w:rPr>
          <w:rFonts w:cs="Calibri"/>
          <w:u w:val="single"/>
        </w:rPr>
        <w:t xml:space="preserve"> this threat as a matter of urgency</w:t>
      </w:r>
      <w:r w:rsidRPr="006F200C">
        <w:rPr>
          <w:rFonts w:cs="Calibri"/>
          <w:sz w:val="16"/>
          <w:szCs w:val="16"/>
        </w:rPr>
        <w:t>. One way to do this in the long-term would be to develop a vaccine that provides broad protection against coronaviruses in general.</w:t>
      </w:r>
    </w:p>
    <w:p w14:paraId="1E6146EF" w14:textId="77777777" w:rsidR="003D5007" w:rsidRPr="006F200C" w:rsidRDefault="003D5007" w:rsidP="003D5007">
      <w:pPr>
        <w:rPr>
          <w:rFonts w:cs="Calibri"/>
          <w:sz w:val="16"/>
          <w:szCs w:val="16"/>
        </w:rPr>
      </w:pPr>
      <w:r w:rsidRPr="006F200C">
        <w:rPr>
          <w:rFonts w:cs="Calibri"/>
          <w:sz w:val="16"/>
          <w:szCs w:val="16"/>
        </w:rPr>
        <w:t xml:space="preserve">If we can produce vaccines against Disease X in a matter of months instead of a year or more, we could </w:t>
      </w:r>
      <w:proofErr w:type="spellStart"/>
      <w:r w:rsidRPr="006F200C">
        <w:rPr>
          <w:rFonts w:cs="Calibri"/>
          <w:sz w:val="16"/>
          <w:szCs w:val="16"/>
        </w:rPr>
        <w:t>revolutionise</w:t>
      </w:r>
      <w:proofErr w:type="spellEnd"/>
      <w:r w:rsidRPr="006F200C">
        <w:rPr>
          <w:rFonts w:cs="Calibri"/>
          <w:sz w:val="16"/>
          <w:szCs w:val="16"/>
        </w:rPr>
        <w:t xml:space="preserve"> the world’s ability to respond to epidemic and pandemic diseases. </w:t>
      </w:r>
      <w:r w:rsidRPr="006F200C">
        <w:rPr>
          <w:rFonts w:cs="Calibri"/>
          <w:b/>
          <w:u w:val="single"/>
        </w:rPr>
        <w:t xml:space="preserve">Disease X and other emerging infectious </w:t>
      </w:r>
      <w:r w:rsidRPr="006F200C">
        <w:rPr>
          <w:rFonts w:cs="Calibri"/>
          <w:b/>
          <w:highlight w:val="cyan"/>
          <w:u w:val="single"/>
        </w:rPr>
        <w:t>diseases pose an existential threat to humanity</w:t>
      </w:r>
      <w:r w:rsidRPr="006F200C">
        <w:rPr>
          <w:rFonts w:cs="Calibri"/>
          <w:u w:val="single"/>
        </w:rPr>
        <w:t xml:space="preserve">. </w:t>
      </w:r>
      <w:r w:rsidRPr="006F200C">
        <w:rPr>
          <w:rFonts w:cs="Calibri"/>
          <w:sz w:val="16"/>
          <w:szCs w:val="16"/>
        </w:rPr>
        <w:t xml:space="preserve">But for the first time in history, with the right level of financial commitment and political will, </w:t>
      </w:r>
      <w:r w:rsidRPr="006F200C">
        <w:rPr>
          <w:rFonts w:cs="Calibri"/>
          <w:u w:val="single"/>
        </w:rPr>
        <w:t>we could credibly aim to eliminate the risk of epidemics and pandemics</w:t>
      </w:r>
      <w:r w:rsidRPr="006F200C">
        <w:rPr>
          <w:rFonts w:cs="Calibri"/>
          <w:sz w:val="16"/>
          <w:szCs w:val="16"/>
        </w:rPr>
        <w:t>.</w:t>
      </w:r>
    </w:p>
    <w:p w14:paraId="14EB1299" w14:textId="77777777" w:rsidR="003D5007" w:rsidRPr="006F200C" w:rsidRDefault="003D5007" w:rsidP="003D5007">
      <w:pPr>
        <w:rPr>
          <w:rFonts w:cs="Calibri"/>
        </w:rPr>
      </w:pPr>
    </w:p>
    <w:p w14:paraId="19352DE8"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2</w:t>
      </w:r>
    </w:p>
    <w:p w14:paraId="282EEB35" w14:textId="77777777" w:rsidR="003D5007" w:rsidRPr="006F200C" w:rsidRDefault="003D5007" w:rsidP="003D5007">
      <w:pPr>
        <w:pStyle w:val="Heading4"/>
        <w:rPr>
          <w:rFonts w:cs="Calibri"/>
        </w:rPr>
      </w:pPr>
      <w:r w:rsidRPr="006F200C">
        <w:rPr>
          <w:rFonts w:cs="Calibri"/>
        </w:rPr>
        <w:t xml:space="preserve">Advantage 2 is </w:t>
      </w:r>
      <w:r w:rsidRPr="006F200C">
        <w:rPr>
          <w:rFonts w:cs="Calibri"/>
          <w:u w:val="single"/>
        </w:rPr>
        <w:t>Uniformity</w:t>
      </w:r>
    </w:p>
    <w:p w14:paraId="2B02267F" w14:textId="77777777" w:rsidR="003D5007" w:rsidRPr="006F200C" w:rsidRDefault="003D5007" w:rsidP="003D5007">
      <w:pPr>
        <w:rPr>
          <w:rFonts w:cs="Calibri"/>
        </w:rPr>
      </w:pPr>
    </w:p>
    <w:p w14:paraId="0C8BB29A" w14:textId="77777777" w:rsidR="003D5007" w:rsidRPr="006F200C" w:rsidRDefault="003D5007" w:rsidP="003D5007">
      <w:pPr>
        <w:pStyle w:val="Heading4"/>
        <w:rPr>
          <w:rFonts w:cs="Calibri"/>
        </w:rPr>
      </w:pPr>
      <w:r w:rsidRPr="006F200C">
        <w:rPr>
          <w:rFonts w:cs="Calibri"/>
        </w:rPr>
        <w:t>EU trade secret regulations are fragmented – lack of clear standards on protection across countries undermine businesses. Uniform trade secret legislation is key – single state exceptions doom growth.</w:t>
      </w:r>
    </w:p>
    <w:p w14:paraId="664F76F7" w14:textId="77777777" w:rsidR="003D5007" w:rsidRPr="006F200C" w:rsidRDefault="003D5007" w:rsidP="003D5007">
      <w:pPr>
        <w:rPr>
          <w:rFonts w:cs="Calibri"/>
          <w:i/>
        </w:rPr>
      </w:pPr>
      <w:proofErr w:type="spellStart"/>
      <w:r w:rsidRPr="006F200C">
        <w:rPr>
          <w:rFonts w:cs="Calibri"/>
          <w:b/>
          <w:sz w:val="26"/>
          <w:szCs w:val="26"/>
        </w:rPr>
        <w:t>Junge</w:t>
      </w:r>
      <w:proofErr w:type="spellEnd"/>
      <w:r w:rsidRPr="006F200C">
        <w:rPr>
          <w:rFonts w:cs="Calibri"/>
          <w:b/>
          <w:sz w:val="26"/>
          <w:szCs w:val="26"/>
        </w:rPr>
        <w:t xml:space="preserve"> 16</w:t>
      </w:r>
      <w:r w:rsidRPr="006F200C">
        <w:rPr>
          <w:rFonts w:cs="Calibri"/>
        </w:rPr>
        <w:t xml:space="preserve"> — (Fabian </w:t>
      </w:r>
      <w:proofErr w:type="spellStart"/>
      <w:r w:rsidRPr="006F200C">
        <w:rPr>
          <w:rFonts w:cs="Calibri"/>
        </w:rPr>
        <w:t>Junge</w:t>
      </w:r>
      <w:proofErr w:type="spellEnd"/>
      <w:r w:rsidRPr="006F200C">
        <w:rPr>
          <w:rFonts w:cs="Calibri"/>
        </w:rPr>
        <w:t xml:space="preserve">, Law @ Maastricht University, “THE NECESSITY OF EUROPEAN HARMONIZATION IN THE AREA OF TRADE SECRETS”, MAASTRICHT EUROPEAN PRIVATE LAW INSTITUTE WORKING PAPER No. 2016/04, Available Online at </w:t>
      </w:r>
      <w:hyperlink r:id="rId13">
        <w:r w:rsidRPr="006F200C">
          <w:rPr>
            <w:rFonts w:cs="Calibri"/>
            <w:color w:val="000000"/>
          </w:rPr>
          <w:t>https://papers.ssrn.com/sol3/papers.cfm?abstract_id=2839693</w:t>
        </w:r>
      </w:hyperlink>
      <w:r w:rsidRPr="006F200C">
        <w:rPr>
          <w:rFonts w:cs="Calibri"/>
        </w:rPr>
        <w:t>, accessed 9-8-21, HKR-AM)</w:t>
      </w:r>
    </w:p>
    <w:p w14:paraId="1193C457" w14:textId="77777777" w:rsidR="003D5007" w:rsidRPr="006F200C" w:rsidRDefault="003D5007" w:rsidP="003D5007">
      <w:pPr>
        <w:rPr>
          <w:rFonts w:cs="Calibri"/>
          <w:b/>
          <w:u w:val="single"/>
        </w:rPr>
      </w:pPr>
      <w:r w:rsidRPr="006F200C">
        <w:rPr>
          <w:rFonts w:cs="Calibri"/>
          <w:u w:val="single"/>
        </w:rPr>
        <w:t xml:space="preserve">The </w:t>
      </w:r>
      <w:r w:rsidRPr="006F200C">
        <w:rPr>
          <w:rFonts w:cs="Calibri"/>
          <w:highlight w:val="cyan"/>
          <w:u w:val="single"/>
        </w:rPr>
        <w:t>EU</w:t>
      </w:r>
      <w:r w:rsidRPr="006F200C">
        <w:rPr>
          <w:rFonts w:cs="Calibri"/>
          <w:u w:val="single"/>
        </w:rPr>
        <w:t xml:space="preserve"> and its Member States </w:t>
      </w:r>
      <w:r w:rsidRPr="006F200C">
        <w:rPr>
          <w:rFonts w:cs="Calibri"/>
          <w:highlight w:val="cyan"/>
          <w:u w:val="single"/>
        </w:rPr>
        <w:t>with</w:t>
      </w:r>
      <w:r w:rsidRPr="006F200C">
        <w:rPr>
          <w:rFonts w:cs="Calibri"/>
          <w:u w:val="single"/>
        </w:rPr>
        <w:t xml:space="preserve"> their </w:t>
      </w:r>
      <w:r w:rsidRPr="006F200C">
        <w:rPr>
          <w:rFonts w:cs="Calibri"/>
          <w:highlight w:val="cyan"/>
          <w:u w:val="single"/>
        </w:rPr>
        <w:t>far-reaching economic</w:t>
      </w:r>
      <w:r w:rsidRPr="006F200C">
        <w:rPr>
          <w:rFonts w:cs="Calibri"/>
          <w:u w:val="single"/>
        </w:rPr>
        <w:t xml:space="preserve">, </w:t>
      </w:r>
      <w:proofErr w:type="gramStart"/>
      <w:r w:rsidRPr="006F200C">
        <w:rPr>
          <w:rFonts w:cs="Calibri"/>
          <w:u w:val="single"/>
        </w:rPr>
        <w:t>political</w:t>
      </w:r>
      <w:proofErr w:type="gramEnd"/>
      <w:r w:rsidRPr="006F200C">
        <w:rPr>
          <w:rFonts w:cs="Calibri"/>
          <w:u w:val="single"/>
        </w:rPr>
        <w:t xml:space="preserve"> and social </w:t>
      </w:r>
      <w:r w:rsidRPr="006F200C">
        <w:rPr>
          <w:rFonts w:cs="Calibri"/>
          <w:highlight w:val="cyan"/>
          <w:u w:val="single"/>
        </w:rPr>
        <w:t>integration</w:t>
      </w:r>
      <w:r w:rsidRPr="006F200C">
        <w:rPr>
          <w:rFonts w:cs="Calibri"/>
          <w:u w:val="single"/>
        </w:rPr>
        <w:t xml:space="preserve"> </w:t>
      </w:r>
      <w:r w:rsidRPr="006F200C">
        <w:rPr>
          <w:rFonts w:cs="Calibri"/>
          <w:highlight w:val="cyan"/>
          <w:u w:val="single"/>
        </w:rPr>
        <w:t>are</w:t>
      </w:r>
      <w:r w:rsidRPr="006F200C">
        <w:rPr>
          <w:rFonts w:cs="Calibri"/>
          <w:u w:val="single"/>
        </w:rPr>
        <w:t xml:space="preserve"> even more </w:t>
      </w:r>
      <w:r w:rsidRPr="006F200C">
        <w:rPr>
          <w:rFonts w:cs="Calibri"/>
          <w:highlight w:val="cyan"/>
          <w:u w:val="single"/>
        </w:rPr>
        <w:t>under pressure to facilitate</w:t>
      </w:r>
      <w:r w:rsidRPr="006F200C">
        <w:rPr>
          <w:rFonts w:cs="Calibri"/>
          <w:u w:val="single"/>
        </w:rPr>
        <w:t xml:space="preserve"> sufficient </w:t>
      </w:r>
      <w:r w:rsidRPr="006F200C">
        <w:rPr>
          <w:rFonts w:cs="Calibri"/>
          <w:highlight w:val="cyan"/>
          <w:u w:val="single"/>
        </w:rPr>
        <w:t>common standards of trade secret protection</w:t>
      </w:r>
      <w:r w:rsidRPr="006F200C">
        <w:rPr>
          <w:rFonts w:cs="Calibri"/>
          <w:u w:val="single"/>
        </w:rPr>
        <w:t>.</w:t>
      </w:r>
      <w:r w:rsidRPr="006F200C">
        <w:rPr>
          <w:rFonts w:cs="Calibri"/>
          <w:sz w:val="16"/>
          <w:szCs w:val="16"/>
        </w:rPr>
        <w:t xml:space="preserve"> As has been shown above, </w:t>
      </w:r>
      <w:proofErr w:type="gramStart"/>
      <w:r w:rsidRPr="006F200C">
        <w:rPr>
          <w:rFonts w:cs="Calibri"/>
          <w:u w:val="single"/>
        </w:rPr>
        <w:t>the vast majority of</w:t>
      </w:r>
      <w:proofErr w:type="gramEnd"/>
      <w:r w:rsidRPr="006F200C">
        <w:rPr>
          <w:rFonts w:cs="Calibri"/>
          <w:u w:val="single"/>
        </w:rPr>
        <w:t xml:space="preserve"> EU Member States, taken individually, guarantees the protection of trade secrets to a sufficient extent. The existing </w:t>
      </w:r>
      <w:r w:rsidRPr="006F200C">
        <w:rPr>
          <w:rFonts w:cs="Calibri"/>
          <w:highlight w:val="cyan"/>
          <w:u w:val="single"/>
        </w:rPr>
        <w:t>fragmentation</w:t>
      </w:r>
      <w:r w:rsidRPr="006F200C">
        <w:rPr>
          <w:rFonts w:cs="Calibri"/>
          <w:u w:val="single"/>
        </w:rPr>
        <w:t xml:space="preserve">, however, </w:t>
      </w:r>
      <w:r w:rsidRPr="006F200C">
        <w:rPr>
          <w:rFonts w:cs="Calibri"/>
          <w:highlight w:val="cyan"/>
          <w:u w:val="single"/>
        </w:rPr>
        <w:t>caused by the differences in the domestic legal systems</w:t>
      </w:r>
      <w:r w:rsidRPr="006F200C">
        <w:rPr>
          <w:rFonts w:cs="Calibri"/>
          <w:u w:val="single"/>
        </w:rPr>
        <w:t xml:space="preserve"> </w:t>
      </w:r>
      <w:r w:rsidRPr="006F200C">
        <w:rPr>
          <w:rFonts w:cs="Calibri"/>
          <w:highlight w:val="cyan"/>
          <w:u w:val="single"/>
        </w:rPr>
        <w:t>has serious impacts</w:t>
      </w:r>
      <w:r w:rsidRPr="006F200C">
        <w:rPr>
          <w:rFonts w:cs="Calibri"/>
          <w:u w:val="single"/>
        </w:rPr>
        <w:t xml:space="preserve"> on the functioning and development of </w:t>
      </w:r>
      <w:r w:rsidRPr="006F200C">
        <w:rPr>
          <w:rFonts w:cs="Calibri"/>
          <w:highlight w:val="cyan"/>
          <w:u w:val="single"/>
        </w:rPr>
        <w:t>the internal market</w:t>
      </w:r>
      <w:r w:rsidRPr="006F200C">
        <w:rPr>
          <w:rFonts w:cs="Calibri"/>
          <w:u w:val="single"/>
        </w:rPr>
        <w:t xml:space="preserve"> </w:t>
      </w:r>
      <w:r w:rsidRPr="006F200C">
        <w:rPr>
          <w:rFonts w:cs="Calibri"/>
          <w:highlight w:val="cyan"/>
          <w:u w:val="single"/>
        </w:rPr>
        <w:t>as well as on</w:t>
      </w:r>
      <w:r w:rsidRPr="006F200C">
        <w:rPr>
          <w:rFonts w:cs="Calibri"/>
          <w:u w:val="single"/>
        </w:rPr>
        <w:t xml:space="preserve"> actual or potential </w:t>
      </w:r>
      <w:r w:rsidRPr="006F200C">
        <w:rPr>
          <w:rFonts w:cs="Calibri"/>
          <w:highlight w:val="cyan"/>
          <w:u w:val="single"/>
        </w:rPr>
        <w:t xml:space="preserve">cross-border activities </w:t>
      </w:r>
      <w:r w:rsidRPr="006F200C">
        <w:rPr>
          <w:rFonts w:cs="Calibri"/>
          <w:u w:val="single"/>
        </w:rPr>
        <w:t xml:space="preserve">both </w:t>
      </w:r>
      <w:r w:rsidRPr="006F200C">
        <w:rPr>
          <w:rFonts w:cs="Calibri"/>
          <w:highlight w:val="cyan"/>
          <w:u w:val="single"/>
        </w:rPr>
        <w:t>affecting the economic growth in the EU</w:t>
      </w:r>
      <w:r w:rsidRPr="006F200C">
        <w:rPr>
          <w:rFonts w:cs="Calibri"/>
          <w:u w:val="single"/>
        </w:rPr>
        <w:t xml:space="preserve">. </w:t>
      </w:r>
    </w:p>
    <w:p w14:paraId="6CDFF294" w14:textId="77777777" w:rsidR="003D5007" w:rsidRPr="006F200C" w:rsidRDefault="003D5007" w:rsidP="003D5007">
      <w:pPr>
        <w:rPr>
          <w:rFonts w:cs="Calibri"/>
          <w:u w:val="single"/>
        </w:rPr>
      </w:pPr>
      <w:r w:rsidRPr="006F200C">
        <w:rPr>
          <w:rFonts w:cs="Calibri"/>
          <w:sz w:val="16"/>
          <w:szCs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sidRPr="006F200C">
        <w:rPr>
          <w:rFonts w:cs="Calibri"/>
          <w:u w:val="single"/>
        </w:rPr>
        <w:t xml:space="preserve">the </w:t>
      </w:r>
      <w:r w:rsidRPr="006F200C">
        <w:rPr>
          <w:rFonts w:cs="Calibri"/>
          <w:highlight w:val="cyan"/>
          <w:u w:val="single"/>
        </w:rPr>
        <w:t>EU</w:t>
      </w:r>
      <w:r w:rsidRPr="006F200C">
        <w:rPr>
          <w:rFonts w:cs="Calibri"/>
          <w:u w:val="single"/>
        </w:rPr>
        <w:t xml:space="preserve"> and its Member States </w:t>
      </w:r>
      <w:r w:rsidRPr="006F200C">
        <w:rPr>
          <w:rFonts w:cs="Calibri"/>
          <w:highlight w:val="cyan"/>
          <w:u w:val="single"/>
        </w:rPr>
        <w:t>created a situation of legal uncertainty for European businesses and subverted the incentives for</w:t>
      </w:r>
      <w:r w:rsidRPr="006F200C">
        <w:rPr>
          <w:rFonts w:cs="Calibri"/>
          <w:u w:val="single"/>
        </w:rPr>
        <w:t xml:space="preserve"> relying on </w:t>
      </w:r>
      <w:r w:rsidRPr="006F200C">
        <w:rPr>
          <w:rFonts w:cs="Calibri"/>
          <w:highlight w:val="cyan"/>
          <w:u w:val="single"/>
        </w:rPr>
        <w:t>trade secret protection.</w:t>
      </w:r>
      <w:r w:rsidRPr="006F200C">
        <w:rPr>
          <w:rFonts w:cs="Calibri"/>
          <w:u w:val="single"/>
        </w:rPr>
        <w:t xml:space="preserve"> Especially trade secrets </w:t>
      </w:r>
      <w:r w:rsidRPr="006F200C">
        <w:rPr>
          <w:rFonts w:cs="Calibri"/>
          <w:highlight w:val="cyan"/>
          <w:u w:val="single"/>
        </w:rPr>
        <w:t>holders</w:t>
      </w:r>
      <w:r w:rsidRPr="006F200C">
        <w:rPr>
          <w:rFonts w:cs="Calibri"/>
          <w:u w:val="single"/>
        </w:rPr>
        <w:t xml:space="preserve"> </w:t>
      </w:r>
      <w:r w:rsidRPr="006F200C">
        <w:rPr>
          <w:rFonts w:cs="Calibri"/>
          <w:highlight w:val="cyan"/>
          <w:u w:val="single"/>
        </w:rPr>
        <w:t>are hampered</w:t>
      </w:r>
      <w:r w:rsidRPr="006F200C">
        <w:rPr>
          <w:rFonts w:cs="Calibri"/>
          <w:u w:val="single"/>
        </w:rPr>
        <w:t xml:space="preserve"> with their </w:t>
      </w:r>
      <w:r w:rsidRPr="006F200C">
        <w:rPr>
          <w:rFonts w:cs="Calibri"/>
          <w:highlight w:val="cyan"/>
          <w:u w:val="single"/>
        </w:rPr>
        <w:t>ability to fully engage on the internal market</w:t>
      </w:r>
      <w:r w:rsidRPr="006F200C">
        <w:rPr>
          <w:rFonts w:cs="Calibri"/>
          <w:u w:val="single"/>
        </w:rPr>
        <w:t xml:space="preserve"> and to take advantage of the benefits of trade secret protection. </w:t>
      </w:r>
    </w:p>
    <w:p w14:paraId="666A01B6" w14:textId="77777777" w:rsidR="003D5007" w:rsidRPr="006F200C" w:rsidRDefault="003D5007" w:rsidP="003D5007">
      <w:pPr>
        <w:rPr>
          <w:rFonts w:cs="Calibri"/>
          <w:sz w:val="16"/>
          <w:szCs w:val="16"/>
        </w:rPr>
      </w:pPr>
      <w:r w:rsidRPr="006F200C">
        <w:rPr>
          <w:rFonts w:cs="Calibri"/>
          <w:sz w:val="16"/>
          <w:szCs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0BD09D54" w14:textId="77777777" w:rsidR="003D5007" w:rsidRPr="006F200C" w:rsidRDefault="003D5007" w:rsidP="003D5007">
      <w:pPr>
        <w:rPr>
          <w:rFonts w:cs="Calibri"/>
          <w:u w:val="single"/>
        </w:rPr>
      </w:pPr>
      <w:proofErr w:type="gramStart"/>
      <w:r w:rsidRPr="006F200C">
        <w:rPr>
          <w:rFonts w:cs="Calibri"/>
          <w:sz w:val="16"/>
          <w:szCs w:val="16"/>
        </w:rPr>
        <w:t>First of all</w:t>
      </w:r>
      <w:proofErr w:type="gramEnd"/>
      <w:r w:rsidRPr="006F200C">
        <w:rPr>
          <w:rFonts w:cs="Calibri"/>
          <w:sz w:val="16"/>
          <w:szCs w:val="16"/>
        </w:rPr>
        <w:t xml:space="preserve">, </w:t>
      </w:r>
      <w:r w:rsidRPr="006F200C">
        <w:rPr>
          <w:rFonts w:cs="Calibri"/>
          <w:u w:val="single"/>
        </w:rPr>
        <w:t xml:space="preserve">depending on the jurisdiction a non-disclosure during proceedings is not inherently guaranteed. </w:t>
      </w:r>
      <w:r w:rsidRPr="006F200C">
        <w:rPr>
          <w:rFonts w:cs="Calibri"/>
          <w:highlight w:val="cyan"/>
          <w:u w:val="single"/>
        </w:rPr>
        <w:t>Combined with potential difficulties</w:t>
      </w:r>
      <w:r w:rsidRPr="006F200C">
        <w:rPr>
          <w:rFonts w:cs="Calibri"/>
          <w:u w:val="single"/>
        </w:rPr>
        <w:t xml:space="preserve">, inter alia, seeking remedies, gathering </w:t>
      </w:r>
      <w:proofErr w:type="gramStart"/>
      <w:r w:rsidRPr="006F200C">
        <w:rPr>
          <w:rFonts w:cs="Calibri"/>
          <w:u w:val="single"/>
        </w:rPr>
        <w:t>evidence</w:t>
      </w:r>
      <w:proofErr w:type="gramEnd"/>
      <w:r w:rsidRPr="006F200C">
        <w:rPr>
          <w:rFonts w:cs="Calibri"/>
          <w:u w:val="single"/>
        </w:rPr>
        <w:t xml:space="preserve"> or </w:t>
      </w:r>
      <w:r w:rsidRPr="006F200C">
        <w:rPr>
          <w:rFonts w:cs="Calibri"/>
          <w:highlight w:val="cyan"/>
          <w:u w:val="single"/>
        </w:rPr>
        <w:t>proving</w:t>
      </w:r>
      <w:r w:rsidRPr="006F200C">
        <w:rPr>
          <w:rFonts w:cs="Calibri"/>
          <w:u w:val="single"/>
        </w:rPr>
        <w:t xml:space="preserve"> that </w:t>
      </w:r>
      <w:r w:rsidRPr="006F200C">
        <w:rPr>
          <w:rFonts w:cs="Calibri"/>
          <w:highlight w:val="cyan"/>
          <w:u w:val="single"/>
        </w:rPr>
        <w:t>the</w:t>
      </w:r>
      <w:r w:rsidRPr="006F200C">
        <w:rPr>
          <w:rFonts w:cs="Calibri"/>
          <w:u w:val="single"/>
        </w:rPr>
        <w:t xml:space="preserve"> respective </w:t>
      </w:r>
      <w:r w:rsidRPr="006F200C">
        <w:rPr>
          <w:rFonts w:cs="Calibri"/>
          <w:highlight w:val="cyan"/>
          <w:u w:val="single"/>
        </w:rPr>
        <w:t>information</w:t>
      </w:r>
      <w:r w:rsidRPr="006F200C">
        <w:rPr>
          <w:rFonts w:cs="Calibri"/>
          <w:u w:val="single"/>
        </w:rPr>
        <w:t xml:space="preserve"> </w:t>
      </w:r>
      <w:r w:rsidRPr="006F200C">
        <w:rPr>
          <w:rFonts w:cs="Calibri"/>
          <w:highlight w:val="cyan"/>
          <w:u w:val="single"/>
        </w:rPr>
        <w:t>falls</w:t>
      </w:r>
      <w:r w:rsidRPr="006F200C">
        <w:rPr>
          <w:rFonts w:cs="Calibri"/>
          <w:u w:val="single"/>
        </w:rPr>
        <w:t xml:space="preserve"> </w:t>
      </w:r>
      <w:r w:rsidRPr="006F200C">
        <w:rPr>
          <w:rFonts w:cs="Calibri"/>
          <w:highlight w:val="cyan"/>
          <w:u w:val="single"/>
        </w:rPr>
        <w:t>under</w:t>
      </w:r>
      <w:r w:rsidRPr="006F200C">
        <w:rPr>
          <w:rFonts w:cs="Calibri"/>
          <w:u w:val="single"/>
        </w:rPr>
        <w:t xml:space="preserve"> the </w:t>
      </w:r>
      <w:r w:rsidRPr="006F200C">
        <w:rPr>
          <w:rFonts w:cs="Calibri"/>
          <w:highlight w:val="cyan"/>
          <w:u w:val="single"/>
        </w:rPr>
        <w:t>definition</w:t>
      </w:r>
      <w:r w:rsidRPr="006F200C">
        <w:rPr>
          <w:rFonts w:cs="Calibri"/>
          <w:u w:val="single"/>
        </w:rPr>
        <w:t xml:space="preserve"> </w:t>
      </w:r>
      <w:r w:rsidRPr="006F200C">
        <w:rPr>
          <w:rFonts w:cs="Calibri"/>
          <w:highlight w:val="cyan"/>
          <w:u w:val="single"/>
        </w:rPr>
        <w:t xml:space="preserve">of trade secret in that respective </w:t>
      </w:r>
      <w:r w:rsidRPr="006F200C">
        <w:rPr>
          <w:rFonts w:cs="Calibri"/>
          <w:u w:val="single"/>
        </w:rPr>
        <w:t xml:space="preserve">Member </w:t>
      </w:r>
      <w:r w:rsidRPr="006F200C">
        <w:rPr>
          <w:rFonts w:cs="Calibri"/>
          <w:highlight w:val="cyan"/>
          <w:u w:val="single"/>
        </w:rPr>
        <w:t>State</w:t>
      </w:r>
      <w:r w:rsidRPr="006F200C">
        <w:rPr>
          <w:rFonts w:cs="Calibri"/>
          <w:u w:val="single"/>
        </w:rPr>
        <w:t xml:space="preserve">, taking recourse to </w:t>
      </w:r>
      <w:r w:rsidRPr="006F200C">
        <w:rPr>
          <w:rFonts w:cs="Calibri"/>
          <w:highlight w:val="cyan"/>
          <w:u w:val="single"/>
        </w:rPr>
        <w:t>legal protection</w:t>
      </w:r>
      <w:r w:rsidRPr="006F200C">
        <w:rPr>
          <w:rFonts w:cs="Calibri"/>
          <w:u w:val="single"/>
        </w:rPr>
        <w:t xml:space="preserve"> </w:t>
      </w:r>
      <w:r w:rsidRPr="006F200C">
        <w:rPr>
          <w:rFonts w:cs="Calibri"/>
          <w:highlight w:val="cyan"/>
          <w:u w:val="single"/>
        </w:rPr>
        <w:t>might be</w:t>
      </w:r>
      <w:r w:rsidRPr="006F200C">
        <w:rPr>
          <w:rFonts w:cs="Calibri"/>
          <w:u w:val="single"/>
        </w:rPr>
        <w:t xml:space="preserve"> pointless or even </w:t>
      </w:r>
      <w:r w:rsidRPr="006F200C">
        <w:rPr>
          <w:rFonts w:cs="Calibri"/>
          <w:highlight w:val="cyan"/>
          <w:u w:val="single"/>
        </w:rPr>
        <w:t>harmful</w:t>
      </w:r>
      <w:r w:rsidRPr="006F200C">
        <w:rPr>
          <w:rFonts w:cs="Calibri"/>
          <w:u w:val="single"/>
        </w:rPr>
        <w:t xml:space="preserve">. </w:t>
      </w:r>
    </w:p>
    <w:p w14:paraId="5D305CCE" w14:textId="77777777" w:rsidR="003D5007" w:rsidRPr="006F200C" w:rsidRDefault="003D5007" w:rsidP="003D5007">
      <w:pPr>
        <w:rPr>
          <w:rFonts w:cs="Calibri"/>
          <w:sz w:val="16"/>
          <w:szCs w:val="16"/>
        </w:rPr>
      </w:pPr>
      <w:r w:rsidRPr="006F200C">
        <w:rPr>
          <w:rFonts w:cs="Calibri"/>
          <w:sz w:val="16"/>
          <w:szCs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23653B01" w14:textId="77777777" w:rsidR="003D5007" w:rsidRPr="006F200C" w:rsidRDefault="003D5007" w:rsidP="003D5007">
      <w:pPr>
        <w:rPr>
          <w:rFonts w:cs="Calibri"/>
          <w:sz w:val="16"/>
          <w:szCs w:val="16"/>
        </w:rPr>
      </w:pPr>
      <w:r w:rsidRPr="006F200C">
        <w:rPr>
          <w:rFonts w:cs="Calibri"/>
          <w:sz w:val="16"/>
          <w:szCs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sidRPr="006F200C">
        <w:rPr>
          <w:rFonts w:cs="Calibri"/>
          <w:sz w:val="16"/>
          <w:szCs w:val="16"/>
        </w:rPr>
        <w:t>misappropriator</w:t>
      </w:r>
      <w:proofErr w:type="spellEnd"/>
      <w:r w:rsidRPr="006F200C">
        <w:rPr>
          <w:rFonts w:cs="Calibri"/>
          <w:sz w:val="16"/>
          <w:szCs w:val="16"/>
        </w:rPr>
        <w:t xml:space="preserve"> is an unconnected third party residing in a different Member State or third country. Even more troublesome, depending on whether trade secrets are classified under the scope of unfair competition law or as intellectual property right Art. </w:t>
      </w:r>
      <w:proofErr w:type="gramStart"/>
      <w:r w:rsidRPr="006F200C">
        <w:rPr>
          <w:rFonts w:cs="Calibri"/>
          <w:sz w:val="16"/>
          <w:szCs w:val="16"/>
        </w:rPr>
        <w:t>6</w:t>
      </w:r>
      <w:proofErr w:type="gramEnd"/>
      <w:r w:rsidRPr="006F200C">
        <w:rPr>
          <w:rFonts w:cs="Calibri"/>
          <w:sz w:val="16"/>
          <w:szCs w:val="16"/>
        </w:rPr>
        <w:t xml:space="preserve"> or Art. 8 Rome II Regulation might be applicable as well. </w:t>
      </w:r>
    </w:p>
    <w:p w14:paraId="7D956BFA" w14:textId="77777777" w:rsidR="003D5007" w:rsidRPr="006F200C" w:rsidRDefault="003D5007" w:rsidP="003D5007">
      <w:pPr>
        <w:rPr>
          <w:rFonts w:cs="Calibri"/>
          <w:sz w:val="16"/>
          <w:szCs w:val="16"/>
        </w:rPr>
      </w:pPr>
      <w:r w:rsidRPr="006F200C">
        <w:rPr>
          <w:rFonts w:cs="Calibri"/>
          <w:sz w:val="16"/>
          <w:szCs w:val="16"/>
        </w:rPr>
        <w:lastRenderedPageBreak/>
        <w:t xml:space="preserve">Overall, </w:t>
      </w:r>
      <w:r w:rsidRPr="006F200C">
        <w:rPr>
          <w:rFonts w:cs="Calibri"/>
          <w:u w:val="single"/>
        </w:rPr>
        <w:t xml:space="preserve">in a situation where trade secret misappropriation caused damages in multiple Member States </w:t>
      </w:r>
      <w:r w:rsidRPr="006F200C">
        <w:rPr>
          <w:rFonts w:cs="Calibri"/>
          <w:highlight w:val="cyan"/>
          <w:u w:val="single"/>
        </w:rPr>
        <w:t>a trade secret holder needs</w:t>
      </w:r>
      <w:r w:rsidRPr="006F200C">
        <w:rPr>
          <w:rFonts w:cs="Calibri"/>
          <w:u w:val="single"/>
        </w:rPr>
        <w:t xml:space="preserve"> to, based on the mosaic theory, </w:t>
      </w:r>
      <w:r w:rsidRPr="006F200C">
        <w:rPr>
          <w:rFonts w:cs="Calibri"/>
          <w:highlight w:val="cyan"/>
          <w:u w:val="single"/>
        </w:rPr>
        <w:t>analyze all potential jurisdictions</w:t>
      </w:r>
      <w:r w:rsidRPr="006F200C">
        <w:rPr>
          <w:rFonts w:cs="Calibri"/>
          <w:u w:val="single"/>
        </w:rPr>
        <w:t xml:space="preserve"> </w:t>
      </w:r>
      <w:r w:rsidRPr="006F200C">
        <w:rPr>
          <w:rFonts w:cs="Calibri"/>
          <w:highlight w:val="cyan"/>
          <w:u w:val="single"/>
        </w:rPr>
        <w:t>without</w:t>
      </w:r>
      <w:r w:rsidRPr="006F200C">
        <w:rPr>
          <w:rFonts w:cs="Calibri"/>
          <w:u w:val="single"/>
        </w:rPr>
        <w:t xml:space="preserve"> necessarily </w:t>
      </w:r>
      <w:r w:rsidRPr="006F200C">
        <w:rPr>
          <w:rFonts w:cs="Calibri"/>
          <w:highlight w:val="cyan"/>
          <w:u w:val="single"/>
        </w:rPr>
        <w:t>being familiar with said jurisdictions</w:t>
      </w:r>
      <w:r w:rsidRPr="006F200C">
        <w:rPr>
          <w:rFonts w:cs="Calibri"/>
          <w:u w:val="single"/>
        </w:rPr>
        <w:t xml:space="preserve">. Moreover, it is possible that the applicable law provides less protection to him than the law of his home Member State. </w:t>
      </w:r>
      <w:r w:rsidRPr="006F200C">
        <w:rPr>
          <w:rFonts w:cs="Calibri"/>
          <w:sz w:val="16"/>
          <w:szCs w:val="16"/>
        </w:rPr>
        <w:t xml:space="preserve">Also, </w:t>
      </w:r>
      <w:r w:rsidRPr="006F200C">
        <w:rPr>
          <w:rFonts w:cs="Calibri"/>
          <w:highlight w:val="cyan"/>
          <w:u w:val="single"/>
        </w:rPr>
        <w:t>comparable outcomes in multiple Member States are highly unlikely</w:t>
      </w:r>
      <w:r w:rsidRPr="006F200C">
        <w:rPr>
          <w:rFonts w:cs="Calibri"/>
          <w:u w:val="singl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sidRPr="006F200C">
        <w:rPr>
          <w:rFonts w:cs="Calibri"/>
          <w:sz w:val="16"/>
          <w:szCs w:val="16"/>
        </w:rPr>
        <w:t>.94</w:t>
      </w:r>
    </w:p>
    <w:p w14:paraId="685C551F" w14:textId="77777777" w:rsidR="003D5007" w:rsidRPr="006F200C" w:rsidRDefault="003D5007" w:rsidP="003D5007">
      <w:pPr>
        <w:rPr>
          <w:rFonts w:cs="Calibri"/>
          <w:sz w:val="16"/>
          <w:szCs w:val="16"/>
        </w:rPr>
      </w:pPr>
      <w:r w:rsidRPr="006F200C">
        <w:rPr>
          <w:rFonts w:cs="Calibri"/>
          <w:sz w:val="16"/>
          <w:szCs w:val="16"/>
        </w:rPr>
        <w:t xml:space="preserve">If the </w:t>
      </w:r>
      <w:proofErr w:type="spellStart"/>
      <w:r w:rsidRPr="006F200C">
        <w:rPr>
          <w:rFonts w:cs="Calibri"/>
          <w:sz w:val="16"/>
          <w:szCs w:val="16"/>
        </w:rPr>
        <w:t>misappropriator</w:t>
      </w:r>
      <w:proofErr w:type="spellEnd"/>
      <w:r w:rsidRPr="006F200C">
        <w:rPr>
          <w:rFonts w:cs="Calibri"/>
          <w:sz w:val="16"/>
          <w:szCs w:val="16"/>
        </w:rPr>
        <w:t xml:space="preserve"> is solely residing in a third country, the issue of the applicable law will be dealt with </w:t>
      </w:r>
      <w:proofErr w:type="gramStart"/>
      <w:r w:rsidRPr="006F200C">
        <w:rPr>
          <w:rFonts w:cs="Calibri"/>
          <w:sz w:val="16"/>
          <w:szCs w:val="16"/>
        </w:rPr>
        <w:t>on the basis of</w:t>
      </w:r>
      <w:proofErr w:type="gramEnd"/>
      <w:r w:rsidRPr="006F200C">
        <w:rPr>
          <w:rFonts w:cs="Calibri"/>
          <w:sz w:val="16"/>
          <w:szCs w:val="16"/>
        </w:rPr>
        <w:t xml:space="preserve"> national law, because it falls outside the scope of the Brussels I Regulation95. Therefore, trade secret holders only have access to judicial protection or can enforce foreign </w:t>
      </w:r>
      <w:proofErr w:type="gramStart"/>
      <w:r w:rsidRPr="006F200C">
        <w:rPr>
          <w:rFonts w:cs="Calibri"/>
          <w:sz w:val="16"/>
          <w:szCs w:val="16"/>
        </w:rPr>
        <w:t>judgments, if</w:t>
      </w:r>
      <w:proofErr w:type="gramEnd"/>
      <w:r w:rsidRPr="006F200C">
        <w:rPr>
          <w:rFonts w:cs="Calibri"/>
          <w:sz w:val="16"/>
          <w:szCs w:val="16"/>
        </w:rPr>
        <w:t xml:space="preserve"> domestic law allows it. The conditions for access as well as for recognition and enforcement of third country judgments differ greatly between the Member States.96 In principle, goods produced by the </w:t>
      </w:r>
      <w:proofErr w:type="spellStart"/>
      <w:r w:rsidRPr="006F200C">
        <w:rPr>
          <w:rFonts w:cs="Calibri"/>
          <w:sz w:val="16"/>
          <w:szCs w:val="16"/>
        </w:rPr>
        <w:t>misappropriator</w:t>
      </w:r>
      <w:proofErr w:type="spellEnd"/>
      <w:r w:rsidRPr="006F200C">
        <w:rPr>
          <w:rFonts w:cs="Calibri"/>
          <w:sz w:val="16"/>
          <w:szCs w:val="16"/>
        </w:rPr>
        <w:t xml:space="preserve"> in a Member State or third country not providing trade secret protection for the legitimate trade secret holder could be freely sold on the internal market.</w:t>
      </w:r>
    </w:p>
    <w:p w14:paraId="393A777B" w14:textId="77777777" w:rsidR="003D5007" w:rsidRPr="006F200C" w:rsidRDefault="003D5007" w:rsidP="003D5007">
      <w:pPr>
        <w:rPr>
          <w:rFonts w:cs="Calibri"/>
          <w:sz w:val="16"/>
          <w:szCs w:val="16"/>
        </w:rPr>
      </w:pPr>
      <w:r w:rsidRPr="006F200C">
        <w:rPr>
          <w:rFonts w:cs="Calibri"/>
          <w:u w:val="single"/>
        </w:rPr>
        <w:t>Difficulties with both cross-border litigation and domestic litigation on trade secrets are supported by the fact that, while only a limited number of domestic cases have been reported, cross-border case law appears to be completely absent</w:t>
      </w:r>
      <w:r w:rsidRPr="006F200C">
        <w:rPr>
          <w:rFonts w:cs="Calibri"/>
          <w:sz w:val="16"/>
          <w:szCs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13066EC5" w14:textId="77777777" w:rsidR="003D5007" w:rsidRPr="006F200C" w:rsidRDefault="003D5007" w:rsidP="003D5007">
      <w:pPr>
        <w:spacing w:after="0" w:line="240" w:lineRule="auto"/>
        <w:rPr>
          <w:rFonts w:cs="Calibri"/>
          <w:sz w:val="24"/>
        </w:rPr>
      </w:pPr>
    </w:p>
    <w:p w14:paraId="78D4412C" w14:textId="77777777" w:rsidR="003D5007" w:rsidRPr="006F200C" w:rsidRDefault="003D5007" w:rsidP="003D5007">
      <w:pPr>
        <w:rPr>
          <w:rFonts w:cs="Calibri"/>
        </w:rPr>
      </w:pPr>
    </w:p>
    <w:p w14:paraId="01D52B60" w14:textId="77777777" w:rsidR="003D5007" w:rsidRPr="006F200C" w:rsidRDefault="003D5007" w:rsidP="003D5007">
      <w:pPr>
        <w:pStyle w:val="Heading4"/>
        <w:rPr>
          <w:rFonts w:cs="Calibri"/>
        </w:rPr>
      </w:pPr>
      <w:r w:rsidRPr="006F200C">
        <w:rPr>
          <w:rFonts w:cs="Calibri"/>
          <w:u w:val="single"/>
        </w:rPr>
        <w:t>European consistency</w:t>
      </w:r>
      <w:r w:rsidRPr="006F200C">
        <w:rPr>
          <w:rFonts w:cs="Calibri"/>
        </w:rPr>
        <w:t xml:space="preserve"> in trade secret whistleblowing laws is key – current legal vagueness create uncertainty for whistleblowers and businesses</w:t>
      </w:r>
    </w:p>
    <w:p w14:paraId="69EDB50C" w14:textId="77777777" w:rsidR="003D5007" w:rsidRPr="006F200C" w:rsidRDefault="003D5007" w:rsidP="003D5007">
      <w:pPr>
        <w:rPr>
          <w:rFonts w:cs="Calibri"/>
          <w:i/>
        </w:rPr>
      </w:pPr>
      <w:proofErr w:type="spellStart"/>
      <w:r w:rsidRPr="006F200C">
        <w:rPr>
          <w:rFonts w:cs="Calibri"/>
          <w:b/>
          <w:sz w:val="26"/>
          <w:szCs w:val="26"/>
        </w:rPr>
        <w:t>Junge</w:t>
      </w:r>
      <w:proofErr w:type="spellEnd"/>
      <w:r w:rsidRPr="006F200C">
        <w:rPr>
          <w:rFonts w:cs="Calibri"/>
          <w:b/>
          <w:sz w:val="26"/>
          <w:szCs w:val="26"/>
        </w:rPr>
        <w:t xml:space="preserve"> 16</w:t>
      </w:r>
      <w:r w:rsidRPr="006F200C">
        <w:rPr>
          <w:rFonts w:cs="Calibri"/>
        </w:rPr>
        <w:t xml:space="preserve"> — (Fabian </w:t>
      </w:r>
      <w:proofErr w:type="spellStart"/>
      <w:r w:rsidRPr="006F200C">
        <w:rPr>
          <w:rFonts w:cs="Calibri"/>
        </w:rPr>
        <w:t>Junge</w:t>
      </w:r>
      <w:proofErr w:type="spellEnd"/>
      <w:r w:rsidRPr="006F200C">
        <w:rPr>
          <w:rFonts w:cs="Calibri"/>
        </w:rPr>
        <w:t xml:space="preserve">, Law @ Maastricht University, “THE NECESSITY OF EUROPEAN HARMONIZATION IN THE AREA OF TRADE SECRETS”, MAASTRICHT EUROPEAN PRIVATE LAW INSTITUTE WORKING PAPER No. 2016/04, Available Online at </w:t>
      </w:r>
      <w:hyperlink r:id="rId14">
        <w:r w:rsidRPr="006F200C">
          <w:rPr>
            <w:rFonts w:cs="Calibri"/>
            <w:color w:val="000000"/>
          </w:rPr>
          <w:t>https://papers.ssrn.com/sol3/papers.cfm?abstract_id=2839693</w:t>
        </w:r>
      </w:hyperlink>
      <w:r w:rsidRPr="006F200C">
        <w:rPr>
          <w:rFonts w:cs="Calibri"/>
        </w:rPr>
        <w:t>, accessed 8-27-21, HKR-AM)</w:t>
      </w:r>
    </w:p>
    <w:p w14:paraId="5F478FE3" w14:textId="77777777" w:rsidR="003D5007" w:rsidRPr="006F200C" w:rsidRDefault="003D5007" w:rsidP="003D5007">
      <w:pPr>
        <w:rPr>
          <w:rFonts w:cs="Calibri"/>
          <w:sz w:val="16"/>
          <w:szCs w:val="16"/>
        </w:rPr>
      </w:pPr>
      <w:r w:rsidRPr="006F200C">
        <w:rPr>
          <w:rFonts w:cs="Calibri"/>
          <w:u w:val="single"/>
        </w:rPr>
        <w:t xml:space="preserve">Art. 5 (b) in conjunction with Recital 20 Trade Secrets Directive embodies the </w:t>
      </w:r>
      <w:proofErr w:type="gramStart"/>
      <w:r w:rsidRPr="006F200C">
        <w:rPr>
          <w:rFonts w:cs="Calibri"/>
          <w:u w:val="single"/>
        </w:rPr>
        <w:t>so called</w:t>
      </w:r>
      <w:proofErr w:type="gramEnd"/>
      <w:r w:rsidRPr="006F200C">
        <w:rPr>
          <w:rFonts w:cs="Calibri"/>
          <w:u w:val="single"/>
        </w:rPr>
        <w:t xml:space="preserve"> whistleblower protection. </w:t>
      </w:r>
      <w:r w:rsidRPr="006F200C">
        <w:rPr>
          <w:rFonts w:cs="Calibri"/>
          <w:sz w:val="16"/>
          <w:szCs w:val="16"/>
        </w:rPr>
        <w:t xml:space="preserve">Alongside the issue of eventual restriction of the fundamental rights of expression and information, </w:t>
      </w:r>
      <w:r w:rsidRPr="006F200C">
        <w:rPr>
          <w:rFonts w:cs="Calibri"/>
          <w:u w:val="single"/>
        </w:rPr>
        <w:t xml:space="preserve">the potential impact of the Trade Secrets Directive on whistleblower protection engendered criticism during the negotiations. </w:t>
      </w:r>
      <w:r w:rsidRPr="006F200C">
        <w:rPr>
          <w:rFonts w:cs="Calibri"/>
          <w:sz w:val="16"/>
          <w:szCs w:val="16"/>
        </w:rPr>
        <w:t xml:space="preserve">It appears that the final text could calm the debates by clearly determining that, if the acquisition, use or disclosure of a trade secret was carried out for revealing misconduct, </w:t>
      </w:r>
      <w:proofErr w:type="gramStart"/>
      <w:r w:rsidRPr="006F200C">
        <w:rPr>
          <w:rFonts w:cs="Calibri"/>
          <w:sz w:val="16"/>
          <w:szCs w:val="16"/>
        </w:rPr>
        <w:t>wrongdoing</w:t>
      </w:r>
      <w:proofErr w:type="gramEnd"/>
      <w:r w:rsidRPr="006F200C">
        <w:rPr>
          <w:rFonts w:cs="Calibri"/>
          <w:sz w:val="16"/>
          <w:szCs w:val="16"/>
        </w:rPr>
        <w:t xml:space="preserve"> or illegal activity, it shall be deemed justified, if its purpose was to protect the general public interest. </w:t>
      </w:r>
    </w:p>
    <w:p w14:paraId="5767D1FA" w14:textId="77777777" w:rsidR="003D5007" w:rsidRPr="006F200C" w:rsidRDefault="003D5007" w:rsidP="003D5007">
      <w:pPr>
        <w:rPr>
          <w:rFonts w:cs="Calibri"/>
          <w:u w:val="single"/>
        </w:rPr>
      </w:pPr>
      <w:r w:rsidRPr="006F200C">
        <w:rPr>
          <w:rFonts w:cs="Calibri"/>
          <w:sz w:val="16"/>
          <w:szCs w:val="16"/>
        </w:rPr>
        <w:t xml:space="preserve">While Recital 20 points out that the misconduct, </w:t>
      </w:r>
      <w:proofErr w:type="gramStart"/>
      <w:r w:rsidRPr="006F200C">
        <w:rPr>
          <w:rFonts w:cs="Calibri"/>
          <w:sz w:val="16"/>
          <w:szCs w:val="16"/>
        </w:rPr>
        <w:t>wrongdoing</w:t>
      </w:r>
      <w:proofErr w:type="gramEnd"/>
      <w:r w:rsidRPr="006F200C">
        <w:rPr>
          <w:rFonts w:cs="Calibri"/>
          <w:sz w:val="16"/>
          <w:szCs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sidRPr="006F200C">
        <w:rPr>
          <w:rFonts w:cs="Calibri"/>
          <w:highlight w:val="cyan"/>
          <w:u w:val="single"/>
        </w:rPr>
        <w:t>What</w:t>
      </w:r>
      <w:r w:rsidRPr="006F200C">
        <w:rPr>
          <w:rFonts w:cs="Calibri"/>
          <w:u w:val="single"/>
        </w:rPr>
        <w:t xml:space="preserve"> exactly </w:t>
      </w:r>
      <w:r w:rsidRPr="006F200C">
        <w:rPr>
          <w:rFonts w:cs="Calibri"/>
          <w:highlight w:val="cyan"/>
          <w:u w:val="single"/>
        </w:rPr>
        <w:t>constitutes “public interest</w:t>
      </w:r>
      <w:r w:rsidRPr="006F200C">
        <w:rPr>
          <w:rFonts w:cs="Calibri"/>
          <w:u w:val="single"/>
        </w:rPr>
        <w:t xml:space="preserve">” and whether this issue shall be solved in either EU or national law </w:t>
      </w:r>
      <w:r w:rsidRPr="006F200C">
        <w:rPr>
          <w:rFonts w:cs="Calibri"/>
          <w:highlight w:val="cyan"/>
          <w:u w:val="single"/>
        </w:rPr>
        <w:t>remains unclear</w:t>
      </w:r>
      <w:r w:rsidRPr="006F200C">
        <w:rPr>
          <w:rFonts w:cs="Calibri"/>
          <w:u w:val="single"/>
        </w:rPr>
        <w:t xml:space="preserve">. </w:t>
      </w:r>
    </w:p>
    <w:p w14:paraId="44EF4DD8" w14:textId="77777777" w:rsidR="003D5007" w:rsidRPr="006F200C" w:rsidRDefault="003D5007" w:rsidP="003D5007">
      <w:pPr>
        <w:rPr>
          <w:rFonts w:cs="Calibri"/>
          <w:b/>
          <w:u w:val="single"/>
        </w:rPr>
      </w:pPr>
      <w:r w:rsidRPr="006F200C">
        <w:rPr>
          <w:rFonts w:cs="Calibri"/>
          <w:sz w:val="16"/>
          <w:szCs w:val="16"/>
        </w:rPr>
        <w:t xml:space="preserve">Moreover, the </w:t>
      </w:r>
      <w:r w:rsidRPr="006F200C">
        <w:rPr>
          <w:rFonts w:cs="Calibri"/>
          <w:u w:val="single"/>
        </w:rPr>
        <w:t xml:space="preserve">Trade Secrets Directive does not provide definitions for “misconduct” and “wrongdoing” resulting in </w:t>
      </w:r>
      <w:r w:rsidRPr="006F200C">
        <w:rPr>
          <w:rFonts w:cs="Calibri"/>
          <w:highlight w:val="cyan"/>
          <w:u w:val="single"/>
        </w:rPr>
        <w:t>legal uncertainty for potential whistleblowers having a critical impact on their decision to go public</w:t>
      </w:r>
      <w:r w:rsidRPr="006F200C">
        <w:rPr>
          <w:rFonts w:cs="Calibri"/>
          <w:u w:val="single"/>
        </w:rPr>
        <w:t xml:space="preserve">. Compared to the protection from prosecution awarded to </w:t>
      </w:r>
      <w:proofErr w:type="gramStart"/>
      <w:r w:rsidRPr="006F200C">
        <w:rPr>
          <w:rFonts w:cs="Calibri"/>
          <w:u w:val="single"/>
        </w:rPr>
        <w:t>journalists</w:t>
      </w:r>
      <w:proofErr w:type="gramEnd"/>
      <w:r w:rsidRPr="006F200C">
        <w:rPr>
          <w:rFonts w:cs="Calibri"/>
          <w:u w:val="single"/>
        </w:rPr>
        <w:t xml:space="preserve"> </w:t>
      </w:r>
      <w:r w:rsidRPr="006F200C">
        <w:rPr>
          <w:rFonts w:cs="Calibri"/>
          <w:highlight w:val="cyan"/>
          <w:u w:val="single"/>
        </w:rPr>
        <w:t>whistleblower have a lesser standing, because their protection does not arise automatically</w:t>
      </w:r>
      <w:r w:rsidRPr="006F200C">
        <w:rPr>
          <w:rFonts w:cs="Calibri"/>
          <w:u w:val="single"/>
        </w:rPr>
        <w:t xml:space="preserve"> </w:t>
      </w:r>
      <w:r w:rsidRPr="006F200C">
        <w:rPr>
          <w:rFonts w:cs="Calibri"/>
          <w:b/>
          <w:highlight w:val="cyan"/>
          <w:u w:val="single"/>
        </w:rPr>
        <w:t>and they need to prove that the criteria for protection are fulfilled.</w:t>
      </w:r>
      <w:r w:rsidRPr="006F200C">
        <w:rPr>
          <w:rFonts w:cs="Calibri"/>
          <w:b/>
          <w:u w:val="single"/>
        </w:rPr>
        <w:t xml:space="preserve"> </w:t>
      </w:r>
    </w:p>
    <w:p w14:paraId="2B8A3222" w14:textId="77777777" w:rsidR="003D5007" w:rsidRPr="006F200C" w:rsidRDefault="003D5007" w:rsidP="003D5007">
      <w:pPr>
        <w:rPr>
          <w:rFonts w:cs="Calibri"/>
          <w:sz w:val="16"/>
          <w:szCs w:val="16"/>
        </w:rPr>
      </w:pPr>
      <w:r w:rsidRPr="006F200C">
        <w:rPr>
          <w:rFonts w:cs="Calibri"/>
          <w:sz w:val="16"/>
          <w:szCs w:val="16"/>
        </w:rPr>
        <w:lastRenderedPageBreak/>
        <w:t xml:space="preserve">Overall, it remains to be seen whether the now adopted provision is </w:t>
      </w:r>
      <w:proofErr w:type="gramStart"/>
      <w:r w:rsidRPr="006F200C">
        <w:rPr>
          <w:rFonts w:cs="Calibri"/>
          <w:sz w:val="16"/>
          <w:szCs w:val="16"/>
        </w:rPr>
        <w:t>sufficient enough</w:t>
      </w:r>
      <w:proofErr w:type="gramEnd"/>
      <w:r w:rsidRPr="006F200C">
        <w:rPr>
          <w:rFonts w:cs="Calibri"/>
          <w:sz w:val="16"/>
          <w:szCs w:val="16"/>
        </w:rPr>
        <w:t xml:space="preserve"> to encourage future whistleblower and whether subsequent legislation on European level is necessary to address the issue. </w:t>
      </w:r>
    </w:p>
    <w:p w14:paraId="6FB213F2" w14:textId="77777777" w:rsidR="003D5007" w:rsidRPr="006F200C" w:rsidRDefault="003D5007" w:rsidP="003D5007">
      <w:pPr>
        <w:rPr>
          <w:rFonts w:cs="Calibri"/>
          <w:sz w:val="16"/>
          <w:szCs w:val="16"/>
        </w:rPr>
      </w:pPr>
      <w:r w:rsidRPr="006F200C">
        <w:rPr>
          <w:rFonts w:cs="Calibri"/>
          <w:sz w:val="16"/>
          <w:szCs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sidRPr="006F200C">
        <w:rPr>
          <w:rFonts w:cs="Calibri"/>
          <w:sz w:val="16"/>
          <w:szCs w:val="16"/>
        </w:rPr>
        <w:t>First of all</w:t>
      </w:r>
      <w:proofErr w:type="gramEnd"/>
      <w:r w:rsidRPr="006F200C">
        <w:rPr>
          <w:rFonts w:cs="Calibri"/>
          <w:sz w:val="16"/>
          <w:szCs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1DB423B3" w14:textId="77777777" w:rsidR="003D5007" w:rsidRPr="006F200C" w:rsidRDefault="003D5007" w:rsidP="003D5007">
      <w:pPr>
        <w:rPr>
          <w:rFonts w:cs="Calibri"/>
          <w:u w:val="single"/>
        </w:rPr>
      </w:pPr>
      <w:r w:rsidRPr="006F200C">
        <w:rPr>
          <w:rFonts w:cs="Calibri"/>
          <w:u w:val="single"/>
        </w:rPr>
        <w:t xml:space="preserve">It is evident that </w:t>
      </w:r>
      <w:r w:rsidRPr="006F200C">
        <w:rPr>
          <w:rFonts w:cs="Calibri"/>
          <w:highlight w:val="cyan"/>
          <w:u w:val="single"/>
        </w:rPr>
        <w:t>the exceptions are drafted in a</w:t>
      </w:r>
      <w:r w:rsidRPr="006F200C">
        <w:rPr>
          <w:rFonts w:cs="Calibri"/>
          <w:u w:val="single"/>
        </w:rPr>
        <w:t xml:space="preserve"> very open and </w:t>
      </w:r>
      <w:r w:rsidRPr="006F200C">
        <w:rPr>
          <w:rFonts w:cs="Calibri"/>
          <w:highlight w:val="cyan"/>
          <w:u w:val="single"/>
        </w:rPr>
        <w:t>broad manner</w:t>
      </w:r>
      <w:r w:rsidRPr="006F200C">
        <w:rPr>
          <w:rFonts w:cs="Calibri"/>
          <w:u w:val="single"/>
        </w:rPr>
        <w:t xml:space="preserve"> to encompass as many theoretical scenarios as possible. By not only referring to EU Law but also to national law, the Member States and its courts are granted a wide margin of appreciation to determine the scope of the exception potentially </w:t>
      </w:r>
      <w:r w:rsidRPr="006F200C">
        <w:rPr>
          <w:rFonts w:cs="Calibri"/>
          <w:highlight w:val="cyan"/>
          <w:u w:val="single"/>
        </w:rPr>
        <w:t>leading to discrepancies in the Member States’ application</w:t>
      </w:r>
      <w:r w:rsidRPr="006F200C">
        <w:rPr>
          <w:rFonts w:cs="Calibri"/>
          <w:sz w:val="16"/>
          <w:szCs w:val="16"/>
        </w:rPr>
        <w:t xml:space="preserve">. Setting out the exceptions in such a general manner allows the Member States to adopt flexible definitions and concepts to either limit the scope of trade secret protection or to limit the exceptions. </w:t>
      </w:r>
      <w:proofErr w:type="gramStart"/>
      <w:r w:rsidRPr="006F200C">
        <w:rPr>
          <w:rFonts w:cs="Calibri"/>
          <w:highlight w:val="cyan"/>
          <w:u w:val="single"/>
        </w:rPr>
        <w:t>As long as</w:t>
      </w:r>
      <w:proofErr w:type="gramEnd"/>
      <w:r w:rsidRPr="006F200C">
        <w:rPr>
          <w:rFonts w:cs="Calibri"/>
          <w:highlight w:val="cyan"/>
          <w:u w:val="single"/>
        </w:rPr>
        <w:t xml:space="preserve"> these questions have not been resolved on European level</w:t>
      </w:r>
      <w:r w:rsidRPr="006F200C">
        <w:rPr>
          <w:rFonts w:cs="Calibri"/>
          <w:u w:val="single"/>
        </w:rPr>
        <w:t xml:space="preserve"> </w:t>
      </w:r>
      <w:r w:rsidRPr="006F200C">
        <w:rPr>
          <w:rFonts w:cs="Calibri"/>
          <w:highlight w:val="cyan"/>
          <w:u w:val="single"/>
        </w:rPr>
        <w:t>the degree of trade secret protection</w:t>
      </w:r>
      <w:r w:rsidRPr="006F200C">
        <w:rPr>
          <w:rFonts w:cs="Calibri"/>
          <w:u w:val="single"/>
        </w:rPr>
        <w:t xml:space="preserve"> and of legitimate exceptions </w:t>
      </w:r>
      <w:r w:rsidRPr="006F200C">
        <w:rPr>
          <w:rFonts w:cs="Calibri"/>
          <w:highlight w:val="cyan"/>
          <w:u w:val="single"/>
        </w:rPr>
        <w:t>will</w:t>
      </w:r>
      <w:r w:rsidRPr="006F200C">
        <w:rPr>
          <w:rFonts w:cs="Calibri"/>
          <w:u w:val="single"/>
        </w:rPr>
        <w:t xml:space="preserve"> certainly </w:t>
      </w:r>
      <w:r w:rsidRPr="006F200C">
        <w:rPr>
          <w:rFonts w:cs="Calibri"/>
          <w:highlight w:val="cyan"/>
          <w:u w:val="single"/>
        </w:rPr>
        <w:t>vary in the EU</w:t>
      </w:r>
      <w:r w:rsidRPr="006F200C">
        <w:rPr>
          <w:rFonts w:cs="Calibri"/>
          <w:u w:val="single"/>
        </w:rPr>
        <w:t xml:space="preserve">, which is consequently </w:t>
      </w:r>
      <w:r w:rsidRPr="006F200C">
        <w:rPr>
          <w:rFonts w:cs="Calibri"/>
          <w:highlight w:val="cyan"/>
          <w:u w:val="single"/>
        </w:rPr>
        <w:t>detrimental</w:t>
      </w:r>
      <w:r w:rsidRPr="006F200C">
        <w:rPr>
          <w:rFonts w:cs="Calibri"/>
          <w:u w:val="single"/>
        </w:rPr>
        <w:t xml:space="preserve"> to the approximation of national laws and </w:t>
      </w:r>
      <w:r w:rsidRPr="006F200C">
        <w:rPr>
          <w:rFonts w:cs="Calibri"/>
          <w:highlight w:val="cyan"/>
          <w:u w:val="single"/>
        </w:rPr>
        <w:t>to the aims</w:t>
      </w:r>
      <w:r w:rsidRPr="006F200C">
        <w:rPr>
          <w:rFonts w:cs="Calibri"/>
          <w:u w:val="single"/>
        </w:rPr>
        <w:t xml:space="preserve"> targeted </w:t>
      </w:r>
      <w:r w:rsidRPr="006F200C">
        <w:rPr>
          <w:rFonts w:cs="Calibri"/>
          <w:highlight w:val="cyan"/>
          <w:u w:val="single"/>
        </w:rPr>
        <w:t>by the Trade Secrets Directive</w:t>
      </w:r>
      <w:r w:rsidRPr="006F200C">
        <w:rPr>
          <w:rFonts w:cs="Calibri"/>
          <w:u w:val="single"/>
        </w:rPr>
        <w:t xml:space="preserve">. </w:t>
      </w:r>
    </w:p>
    <w:p w14:paraId="22CA5C60" w14:textId="77777777" w:rsidR="003D5007" w:rsidRPr="006F200C" w:rsidRDefault="003D5007" w:rsidP="003D5007">
      <w:pPr>
        <w:spacing w:after="0" w:line="240" w:lineRule="auto"/>
        <w:rPr>
          <w:rFonts w:cs="Calibri"/>
          <w:sz w:val="24"/>
        </w:rPr>
      </w:pPr>
    </w:p>
    <w:p w14:paraId="48469A41" w14:textId="77777777" w:rsidR="003D5007" w:rsidRPr="006F200C" w:rsidRDefault="003D5007" w:rsidP="003D5007">
      <w:pPr>
        <w:spacing w:after="0" w:line="240" w:lineRule="auto"/>
        <w:rPr>
          <w:rFonts w:cs="Calibri"/>
          <w:sz w:val="24"/>
        </w:rPr>
      </w:pPr>
    </w:p>
    <w:p w14:paraId="57987F1C" w14:textId="77777777" w:rsidR="003D5007" w:rsidRDefault="003D5007" w:rsidP="003D5007">
      <w:pPr>
        <w:pStyle w:val="Heading4"/>
      </w:pPr>
      <w:r>
        <w:t xml:space="preserve">The status quo’s minimum harmonization approach is unsustainable – only the plan’s </w:t>
      </w:r>
      <w:r>
        <w:rPr>
          <w:u w:val="single"/>
        </w:rPr>
        <w:t>universal</w:t>
      </w:r>
      <w:r>
        <w:t xml:space="preserve"> and </w:t>
      </w:r>
      <w:r>
        <w:rPr>
          <w:u w:val="single"/>
        </w:rPr>
        <w:t>maximal</w:t>
      </w:r>
      <w:r>
        <w:t xml:space="preserve"> mandate solves</w:t>
      </w:r>
    </w:p>
    <w:p w14:paraId="10514AAA" w14:textId="77777777" w:rsidR="003D5007" w:rsidRDefault="003D5007" w:rsidP="003D5007">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5">
        <w:r>
          <w:rPr>
            <w:color w:val="000000"/>
          </w:rPr>
          <w:t>https://papers.ssrn.com/sol3/papers.cfm?abstract_id=2839693</w:t>
        </w:r>
      </w:hyperlink>
      <w:r>
        <w:t>, accessed 9-8-21, HKR-AM)</w:t>
      </w:r>
    </w:p>
    <w:p w14:paraId="19AA080B" w14:textId="77777777" w:rsidR="003D5007" w:rsidRDefault="003D5007" w:rsidP="003D5007">
      <w:pPr>
        <w:rPr>
          <w:sz w:val="16"/>
          <w:szCs w:val="16"/>
        </w:rPr>
      </w:pPr>
      <w:r>
        <w:rPr>
          <w:sz w:val="16"/>
          <w:szCs w:val="16"/>
        </w:rPr>
        <w:t xml:space="preserve">Notwithstanding the fact that harmonization can be beneficial even when only achieving a minimum common level of protection, </w:t>
      </w:r>
      <w:r>
        <w:rPr>
          <w:szCs w:val="22"/>
          <w:u w:val="single"/>
        </w:rPr>
        <w:t xml:space="preserve">the decision to opt for </w:t>
      </w:r>
      <w:r>
        <w:rPr>
          <w:szCs w:val="22"/>
          <w:highlight w:val="cyan"/>
          <w:u w:val="single"/>
        </w:rPr>
        <w:t>minimum harmonization</w:t>
      </w:r>
      <w:r>
        <w:rPr>
          <w:szCs w:val="22"/>
          <w:u w:val="single"/>
        </w:rPr>
        <w:t xml:space="preserve"> comprises downsides by its </w:t>
      </w:r>
      <w:r>
        <w:rPr>
          <w:szCs w:val="22"/>
          <w:highlight w:val="cyan"/>
          <w:u w:val="single"/>
        </w:rPr>
        <w:t>inherent</w:t>
      </w:r>
      <w:r>
        <w:rPr>
          <w:szCs w:val="22"/>
          <w:u w:val="single"/>
        </w:rPr>
        <w:t xml:space="preserve"> </w:t>
      </w:r>
      <w:r>
        <w:rPr>
          <w:szCs w:val="22"/>
          <w:highlight w:val="cyan"/>
          <w:u w:val="single"/>
        </w:rPr>
        <w:t>inability</w:t>
      </w:r>
      <w:r>
        <w:rPr>
          <w:szCs w:val="22"/>
          <w:u w:val="single"/>
        </w:rPr>
        <w:t xml:space="preserve"> </w:t>
      </w:r>
      <w:r>
        <w:rPr>
          <w:szCs w:val="22"/>
          <w:highlight w:val="cyan"/>
          <w:u w:val="single"/>
        </w:rPr>
        <w:t>to fully abolish national differences</w:t>
      </w:r>
      <w:r>
        <w:rPr>
          <w:sz w:val="16"/>
          <w:szCs w:val="16"/>
        </w:rPr>
        <w:t xml:space="preserve">. Although the national provisions on trade secret protection are approximated, they are still embedded into different domestic legal regimes. </w:t>
      </w:r>
      <w:r>
        <w:rPr>
          <w:szCs w:val="22"/>
          <w:highlight w:val="cyan"/>
          <w:u w:val="single"/>
        </w:rPr>
        <w:t>By allowing</w:t>
      </w:r>
      <w:r>
        <w:rPr>
          <w:szCs w:val="22"/>
          <w:u w:val="single"/>
        </w:rPr>
        <w:t xml:space="preserve"> Member </w:t>
      </w:r>
      <w:r>
        <w:rPr>
          <w:szCs w:val="22"/>
          <w:highlight w:val="cyan"/>
          <w:u w:val="single"/>
        </w:rPr>
        <w:t>States to go beyond what the Trade Secrets Directive</w:t>
      </w:r>
      <w:r>
        <w:rPr>
          <w:szCs w:val="22"/>
          <w:u w:val="single"/>
        </w:rPr>
        <w:t xml:space="preserve"> </w:t>
      </w:r>
      <w:r>
        <w:rPr>
          <w:szCs w:val="22"/>
          <w:highlight w:val="cyan"/>
          <w:u w:val="single"/>
        </w:rPr>
        <w:t>requires</w:t>
      </w:r>
      <w:r>
        <w:rPr>
          <w:szCs w:val="22"/>
          <w:u w:val="single"/>
        </w:rPr>
        <w:t xml:space="preserve"> </w:t>
      </w:r>
      <w:r>
        <w:rPr>
          <w:szCs w:val="22"/>
          <w:highlight w:val="cyan"/>
          <w:u w:val="single"/>
        </w:rPr>
        <w:t>the level of protection in the EU will</w:t>
      </w:r>
      <w:r>
        <w:rPr>
          <w:szCs w:val="22"/>
          <w:u w:val="single"/>
        </w:rPr>
        <w:t xml:space="preserve"> still </w:t>
      </w:r>
      <w:r>
        <w:rPr>
          <w:szCs w:val="22"/>
          <w:highlight w:val="cyan"/>
          <w:u w:val="single"/>
        </w:rPr>
        <w:t>vary</w:t>
      </w:r>
      <w:r>
        <w:rPr>
          <w:szCs w:val="22"/>
          <w:u w:val="single"/>
        </w:rPr>
        <w:t xml:space="preserve"> and certain barriers to cross-border activities will inevitably remain due to the inconsistent harmonization processes in the various Member States. As a result, </w:t>
      </w:r>
      <w:r>
        <w:rPr>
          <w:szCs w:val="22"/>
          <w:highlight w:val="cyan"/>
          <w:u w:val="single"/>
        </w:rPr>
        <w:t>businesses</w:t>
      </w:r>
      <w:r>
        <w:rPr>
          <w:szCs w:val="22"/>
          <w:u w:val="single"/>
        </w:rPr>
        <w:t xml:space="preserve"> in the EU are protected in every Member State at least to the extent set out in the Trade Secrets </w:t>
      </w:r>
      <w:proofErr w:type="gramStart"/>
      <w:r>
        <w:rPr>
          <w:szCs w:val="22"/>
          <w:u w:val="single"/>
        </w:rPr>
        <w:t>Directive, but</w:t>
      </w:r>
      <w:proofErr w:type="gramEnd"/>
      <w:r>
        <w:rPr>
          <w:szCs w:val="22"/>
          <w:u w:val="single"/>
        </w:rPr>
        <w:t xml:space="preserve"> </w:t>
      </w:r>
      <w:r>
        <w:rPr>
          <w:szCs w:val="22"/>
          <w:highlight w:val="cyan"/>
          <w:u w:val="single"/>
        </w:rPr>
        <w:t>will</w:t>
      </w:r>
      <w:r>
        <w:rPr>
          <w:szCs w:val="22"/>
          <w:u w:val="single"/>
        </w:rPr>
        <w:t xml:space="preserve"> still h</w:t>
      </w:r>
      <w:r>
        <w:rPr>
          <w:szCs w:val="22"/>
          <w:highlight w:val="cyan"/>
          <w:u w:val="single"/>
        </w:rPr>
        <w:t>ave to deal with 28 different legal regimes.</w:t>
      </w:r>
      <w:r>
        <w:rPr>
          <w:szCs w:val="22"/>
          <w:u w:val="single"/>
        </w:rPr>
        <w:t xml:space="preserve"> Ultimately, this limits the benefits of the approximation for trade secret protection</w:t>
      </w:r>
      <w:r>
        <w:rPr>
          <w:sz w:val="16"/>
          <w:szCs w:val="16"/>
        </w:rPr>
        <w:t>.102</w:t>
      </w:r>
    </w:p>
    <w:p w14:paraId="2B034EE3" w14:textId="77777777" w:rsidR="003D5007" w:rsidRDefault="003D5007" w:rsidP="003D5007">
      <w:pPr>
        <w:rPr>
          <w:sz w:val="16"/>
          <w:szCs w:val="16"/>
        </w:rPr>
      </w:pPr>
      <w:r>
        <w:rPr>
          <w:sz w:val="16"/>
          <w:szCs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Pr>
          <w:sz w:val="16"/>
          <w:szCs w:val="16"/>
        </w:rPr>
        <w:t>e.g.</w:t>
      </w:r>
      <w:proofErr w:type="gramEnd"/>
      <w:r>
        <w:rPr>
          <w:sz w:val="16"/>
          <w:szCs w:val="16"/>
        </w:rPr>
        <w:t xml:space="preserve"> as in Sweden, can improve the rules further. Conflicts might arise when Member States </w:t>
      </w:r>
      <w:proofErr w:type="gramStart"/>
      <w:r>
        <w:rPr>
          <w:sz w:val="16"/>
          <w:szCs w:val="16"/>
        </w:rPr>
        <w:t>have to</w:t>
      </w:r>
      <w:proofErr w:type="gramEnd"/>
      <w:r>
        <w:rPr>
          <w:sz w:val="16"/>
          <w:szCs w:val="16"/>
        </w:rPr>
        <w:t xml:space="preserve">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Pr>
          <w:sz w:val="16"/>
          <w:szCs w:val="16"/>
        </w:rPr>
        <w:t>e.g.</w:t>
      </w:r>
      <w:proofErr w:type="gramEnd"/>
      <w:r>
        <w:rPr>
          <w:sz w:val="16"/>
          <w:szCs w:val="16"/>
        </w:rPr>
        <w:t xml:space="preserve"> with respect to criminal sanctions. </w:t>
      </w:r>
    </w:p>
    <w:p w14:paraId="38F6197B" w14:textId="77777777" w:rsidR="003D5007" w:rsidRDefault="003D5007" w:rsidP="003D5007">
      <w:pPr>
        <w:rPr>
          <w:sz w:val="16"/>
          <w:szCs w:val="16"/>
        </w:rPr>
      </w:pPr>
      <w:r>
        <w:rPr>
          <w:szCs w:val="22"/>
          <w:u w:val="single"/>
        </w:rPr>
        <w:lastRenderedPageBreak/>
        <w:t xml:space="preserve">The main risk involved with </w:t>
      </w:r>
      <w:r>
        <w:rPr>
          <w:szCs w:val="22"/>
          <w:highlight w:val="cyan"/>
          <w:u w:val="single"/>
        </w:rPr>
        <w:t>harmonizing trade secret protection to a minimum extent</w:t>
      </w:r>
      <w:r>
        <w:rPr>
          <w:szCs w:val="22"/>
          <w:u w:val="single"/>
        </w:rPr>
        <w:t xml:space="preserve"> remains the possibility that the outcome </w:t>
      </w:r>
      <w:r>
        <w:rPr>
          <w:szCs w:val="22"/>
          <w:highlight w:val="cyan"/>
          <w:u w:val="single"/>
        </w:rPr>
        <w:t>will</w:t>
      </w:r>
      <w:r>
        <w:rPr>
          <w:szCs w:val="22"/>
          <w:u w:val="single"/>
        </w:rPr>
        <w:t xml:space="preserve"> eventually </w:t>
      </w:r>
      <w:r>
        <w:rPr>
          <w:szCs w:val="22"/>
          <w:highlight w:val="cyan"/>
          <w:u w:val="single"/>
        </w:rPr>
        <w:t>be comparable</w:t>
      </w:r>
      <w:r>
        <w:rPr>
          <w:szCs w:val="22"/>
          <w:u w:val="single"/>
        </w:rPr>
        <w:t xml:space="preserve"> to the </w:t>
      </w:r>
      <w:r>
        <w:rPr>
          <w:szCs w:val="22"/>
          <w:highlight w:val="cyan"/>
          <w:u w:val="single"/>
        </w:rPr>
        <w:t>post-TRIPS</w:t>
      </w:r>
      <w:r>
        <w:rPr>
          <w:szCs w:val="22"/>
          <w:u w:val="single"/>
        </w:rPr>
        <w:t xml:space="preserve"> implementation phase - </w:t>
      </w:r>
      <w:r>
        <w:rPr>
          <w:szCs w:val="22"/>
          <w:highlight w:val="cyan"/>
          <w:u w:val="single"/>
        </w:rPr>
        <w:t>namely</w:t>
      </w:r>
      <w:r>
        <w:rPr>
          <w:szCs w:val="22"/>
          <w:u w:val="single"/>
        </w:rPr>
        <w:t xml:space="preserve"> that the laws of the Member States have de facto been approximated, but </w:t>
      </w:r>
      <w:r>
        <w:rPr>
          <w:szCs w:val="22"/>
          <w:highlight w:val="cyan"/>
          <w:u w:val="single"/>
        </w:rPr>
        <w:t>not</w:t>
      </w:r>
      <w:r>
        <w:rPr>
          <w:szCs w:val="22"/>
          <w:u w:val="single"/>
        </w:rPr>
        <w:t xml:space="preserve"> </w:t>
      </w:r>
      <w:r>
        <w:rPr>
          <w:szCs w:val="22"/>
          <w:highlight w:val="cyan"/>
          <w:u w:val="single"/>
        </w:rPr>
        <w:t>sufficient</w:t>
      </w:r>
      <w:r>
        <w:rPr>
          <w:szCs w:val="22"/>
          <w:u w:val="single"/>
        </w:rPr>
        <w:t xml:space="preserve">ly enough </w:t>
      </w:r>
      <w:r>
        <w:rPr>
          <w:szCs w:val="22"/>
          <w:highlight w:val="cyan"/>
          <w:u w:val="single"/>
        </w:rPr>
        <w:t>to achieve the</w:t>
      </w:r>
      <w:r>
        <w:rPr>
          <w:szCs w:val="22"/>
          <w:u w:val="single"/>
        </w:rPr>
        <w:t xml:space="preserve"> envisaged </w:t>
      </w:r>
      <w:r>
        <w:rPr>
          <w:szCs w:val="22"/>
          <w:highlight w:val="cyan"/>
          <w:u w:val="single"/>
        </w:rPr>
        <w:t>aims</w:t>
      </w:r>
      <w:r>
        <w:rPr>
          <w:sz w:val="16"/>
          <w:szCs w:val="16"/>
        </w:rPr>
        <w:t xml:space="preserve">. Therefore, contrary to the European Commission’s initial finding and to underline this risk, this Thesis will point out </w:t>
      </w:r>
      <w:r>
        <w:rPr>
          <w:szCs w:val="22"/>
          <w:u w:val="single"/>
        </w:rPr>
        <w:t>subsequently several issues arising out of the adopted harmonizing approach, which likely will lead to national and EU litigation to correct the situation.</w:t>
      </w:r>
      <w:r>
        <w:rPr>
          <w:sz w:val="16"/>
          <w:szCs w:val="16"/>
        </w:rPr>
        <w:t xml:space="preserve"> Relying on maximum harmonization, either by means of a regulation or a directive, could have facilitated the aim of the Trade Secrets Directive even more, but might have been politically unenforceable. </w:t>
      </w:r>
    </w:p>
    <w:p w14:paraId="543C544E" w14:textId="77777777" w:rsidR="003D5007" w:rsidRPr="006F200C" w:rsidRDefault="003D5007" w:rsidP="003D5007">
      <w:pPr>
        <w:rPr>
          <w:rFonts w:cs="Calibri"/>
        </w:rPr>
      </w:pPr>
    </w:p>
    <w:p w14:paraId="297B1F43" w14:textId="77777777" w:rsidR="003D5007" w:rsidRPr="006F200C" w:rsidRDefault="003D5007" w:rsidP="003D5007">
      <w:pPr>
        <w:rPr>
          <w:rFonts w:cs="Calibri"/>
        </w:rPr>
      </w:pPr>
    </w:p>
    <w:p w14:paraId="736B0888" w14:textId="77777777" w:rsidR="003D5007" w:rsidRPr="006F200C" w:rsidRDefault="003D5007" w:rsidP="003D5007">
      <w:pPr>
        <w:pStyle w:val="Heading4"/>
        <w:rPr>
          <w:rFonts w:cs="Calibri"/>
        </w:rPr>
      </w:pPr>
      <w:r w:rsidRPr="006F200C">
        <w:rPr>
          <w:rFonts w:cs="Calibri"/>
        </w:rPr>
        <w:t>Independently, whistleblowing protections are key to preserving market dynamics and increasing investment.</w:t>
      </w:r>
    </w:p>
    <w:p w14:paraId="6C333646" w14:textId="77777777" w:rsidR="003D5007" w:rsidRPr="006F200C" w:rsidRDefault="003D5007" w:rsidP="003D5007">
      <w:pPr>
        <w:rPr>
          <w:rFonts w:cs="Calibri"/>
        </w:rPr>
      </w:pPr>
      <w:r w:rsidRPr="006F200C">
        <w:rPr>
          <w:rFonts w:cs="Calibri"/>
          <w:b/>
          <w:sz w:val="26"/>
          <w:szCs w:val="26"/>
        </w:rPr>
        <w:t>Abazi 16</w:t>
      </w:r>
      <w:r w:rsidRPr="006F200C">
        <w:rPr>
          <w:rFonts w:cs="Calibri"/>
        </w:rPr>
        <w:t xml:space="preserve"> — (</w:t>
      </w:r>
      <w:proofErr w:type="spellStart"/>
      <w:r w:rsidRPr="006F200C">
        <w:rPr>
          <w:rFonts w:cs="Calibri"/>
        </w:rPr>
        <w:t>Vigjilenca</w:t>
      </w:r>
      <w:proofErr w:type="spellEnd"/>
      <w:r w:rsidRPr="006F200C">
        <w:rPr>
          <w:rFonts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03B618CA" w14:textId="77777777" w:rsidR="003D5007" w:rsidRPr="006F200C" w:rsidRDefault="003D5007" w:rsidP="003D5007">
      <w:pPr>
        <w:rPr>
          <w:rFonts w:cs="Calibri"/>
          <w:sz w:val="16"/>
          <w:szCs w:val="16"/>
        </w:rPr>
      </w:pPr>
      <w:r w:rsidRPr="006F200C">
        <w:rPr>
          <w:rFonts w:cs="Calibri"/>
          <w:u w:val="single"/>
        </w:rPr>
        <w:t xml:space="preserve">Whistleblowing is a compound and complex instrument bringing together elements of accountability, freedom of expression and </w:t>
      </w:r>
      <w:proofErr w:type="spellStart"/>
      <w:r w:rsidRPr="006F200C">
        <w:rPr>
          <w:rFonts w:cs="Calibri"/>
          <w:u w:val="single"/>
        </w:rPr>
        <w:t>labour</w:t>
      </w:r>
      <w:proofErr w:type="spellEnd"/>
      <w:r w:rsidRPr="006F200C">
        <w:rPr>
          <w:rFonts w:cs="Calibri"/>
          <w:u w:val="single"/>
        </w:rPr>
        <w:t xml:space="preserve"> law protections of the whistleblower. It is this compound nature of whistleblowing and especially its aspects related to the improvement of the internal market that the debate regarding the Trade Secrets Directive has not paid attention</w:t>
      </w:r>
      <w:r w:rsidRPr="006F200C">
        <w:rPr>
          <w:rFonts w:cs="Calibri"/>
          <w:sz w:val="16"/>
          <w:szCs w:val="16"/>
        </w:rPr>
        <w:t xml:space="preserve">. </w:t>
      </w:r>
      <w:r w:rsidRPr="006F200C">
        <w:rPr>
          <w:rFonts w:cs="Calibri"/>
          <w:u w:val="single"/>
        </w:rPr>
        <w:t>Reducing fragmentation and diversity of the legal framework on the protection of trade secrets was a repeated argument by the Commission</w:t>
      </w:r>
      <w:r w:rsidRPr="006F200C">
        <w:rPr>
          <w:rFonts w:cs="Calibri"/>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7BE1AC82" w14:textId="77777777" w:rsidR="003D5007" w:rsidRPr="006F200C" w:rsidRDefault="003D5007" w:rsidP="003D5007">
      <w:pPr>
        <w:rPr>
          <w:rFonts w:cs="Calibri"/>
          <w:sz w:val="16"/>
          <w:szCs w:val="16"/>
        </w:rPr>
      </w:pPr>
      <w:r w:rsidRPr="006F200C">
        <w:rPr>
          <w:rFonts w:cs="Calibri"/>
          <w:u w:val="single"/>
        </w:rPr>
        <w:t xml:space="preserve">All these aspects to the lack of sufficient safeguards for trade secrets protection are comparable to the lack of rules about </w:t>
      </w:r>
      <w:r w:rsidRPr="006F200C">
        <w:rPr>
          <w:rFonts w:cs="Calibri"/>
          <w:highlight w:val="cyan"/>
          <w:u w:val="single"/>
        </w:rPr>
        <w:t>whistleblower protection</w:t>
      </w:r>
      <w:r w:rsidRPr="006F200C">
        <w:rPr>
          <w:rFonts w:cs="Calibri"/>
          <w:u w:val="single"/>
        </w:rPr>
        <w:t xml:space="preserve"> that also </w:t>
      </w:r>
      <w:r w:rsidRPr="006F200C">
        <w:rPr>
          <w:rFonts w:cs="Calibri"/>
          <w:highlight w:val="cyan"/>
          <w:u w:val="single"/>
        </w:rPr>
        <w:t>have</w:t>
      </w:r>
      <w:r w:rsidRPr="006F200C">
        <w:rPr>
          <w:rFonts w:cs="Calibri"/>
          <w:u w:val="single"/>
        </w:rPr>
        <w:t xml:space="preserve"> negative </w:t>
      </w:r>
      <w:r w:rsidRPr="006F200C">
        <w:rPr>
          <w:rFonts w:cs="Calibri"/>
          <w:highlight w:val="cyan"/>
          <w:u w:val="single"/>
        </w:rPr>
        <w:t>implications for the competitiveness of the internal market</w:t>
      </w:r>
      <w:r w:rsidRPr="006F200C">
        <w:rPr>
          <w:rFonts w:cs="Calibri"/>
          <w:u w:val="single"/>
        </w:rPr>
        <w:t xml:space="preserve">. </w:t>
      </w:r>
      <w:r w:rsidRPr="006F200C">
        <w:rPr>
          <w:rFonts w:cs="Calibri"/>
          <w:highlight w:val="cyan"/>
          <w:u w:val="single"/>
        </w:rPr>
        <w:t>Market abuse could be avoided</w:t>
      </w:r>
      <w:r w:rsidRPr="006F200C">
        <w:rPr>
          <w:rFonts w:cs="Calibri"/>
          <w:u w:val="single"/>
        </w:rPr>
        <w:t xml:space="preserve"> </w:t>
      </w:r>
      <w:proofErr w:type="gramStart"/>
      <w:r w:rsidRPr="006F200C">
        <w:rPr>
          <w:rFonts w:cs="Calibri"/>
          <w:u w:val="single"/>
        </w:rPr>
        <w:t>in light of the fact that</w:t>
      </w:r>
      <w:proofErr w:type="gramEnd"/>
      <w:r w:rsidRPr="006F200C">
        <w:rPr>
          <w:rFonts w:cs="Calibri"/>
          <w:u w:val="single"/>
        </w:rPr>
        <w:t xml:space="preserve"> </w:t>
      </w:r>
      <w:r w:rsidRPr="006F200C">
        <w:rPr>
          <w:rFonts w:cs="Calibri"/>
          <w:highlight w:val="cyan"/>
          <w:u w:val="single"/>
        </w:rPr>
        <w:t>whistleblowers</w:t>
      </w:r>
      <w:r w:rsidRPr="006F200C">
        <w:rPr>
          <w:rFonts w:cs="Calibri"/>
          <w:u w:val="single"/>
        </w:rPr>
        <w:t xml:space="preserve"> may </w:t>
      </w:r>
      <w:r w:rsidRPr="006F200C">
        <w:rPr>
          <w:rFonts w:cs="Calibri"/>
          <w:highlight w:val="cyan"/>
          <w:u w:val="single"/>
        </w:rPr>
        <w:t>bring new info</w:t>
      </w:r>
      <w:r w:rsidRPr="006F200C">
        <w:rPr>
          <w:rFonts w:cs="Calibri"/>
          <w:u w:val="single"/>
        </w:rPr>
        <w:t xml:space="preserve">rmation </w:t>
      </w:r>
      <w:r w:rsidRPr="006F200C">
        <w:rPr>
          <w:rFonts w:cs="Calibri"/>
          <w:highlight w:val="cyan"/>
          <w:u w:val="single"/>
        </w:rPr>
        <w:t>to</w:t>
      </w:r>
      <w:r w:rsidRPr="006F200C">
        <w:rPr>
          <w:rFonts w:cs="Calibri"/>
          <w:u w:val="single"/>
        </w:rPr>
        <w:t xml:space="preserve"> the attention of the competent </w:t>
      </w:r>
      <w:r w:rsidRPr="006F200C">
        <w:rPr>
          <w:rFonts w:cs="Calibri"/>
          <w:highlight w:val="cyan"/>
          <w:u w:val="single"/>
        </w:rPr>
        <w:t>authorities</w:t>
      </w:r>
      <w:r w:rsidRPr="006F200C">
        <w:rPr>
          <w:rFonts w:cs="Calibri"/>
          <w:u w:val="single"/>
        </w:rPr>
        <w:t xml:space="preserve"> </w:t>
      </w:r>
      <w:r w:rsidRPr="006F200C">
        <w:rPr>
          <w:rFonts w:cs="Calibri"/>
          <w:highlight w:val="cyan"/>
          <w:u w:val="single"/>
        </w:rPr>
        <w:t>for</w:t>
      </w:r>
      <w:r w:rsidRPr="006F200C">
        <w:rPr>
          <w:rFonts w:cs="Calibri"/>
          <w:u w:val="single"/>
        </w:rPr>
        <w:t xml:space="preserve"> possible insider dealing and </w:t>
      </w:r>
      <w:r w:rsidRPr="006F200C">
        <w:rPr>
          <w:rFonts w:cs="Calibri"/>
          <w:highlight w:val="cyan"/>
          <w:u w:val="single"/>
        </w:rPr>
        <w:t>market manipulation</w:t>
      </w:r>
      <w:r w:rsidRPr="006F200C">
        <w:rPr>
          <w:rFonts w:cs="Calibri"/>
          <w:sz w:val="16"/>
          <w:szCs w:val="16"/>
        </w:rPr>
        <w:t>.[25] In addition</w:t>
      </w:r>
      <w:r w:rsidRPr="006F200C">
        <w:rPr>
          <w:rFonts w:cs="Calibri"/>
          <w:u w:val="single"/>
        </w:rPr>
        <w:t xml:space="preserve">, </w:t>
      </w:r>
      <w:r w:rsidRPr="006F200C">
        <w:rPr>
          <w:rFonts w:cs="Calibri"/>
          <w:highlight w:val="cyan"/>
          <w:u w:val="single"/>
        </w:rPr>
        <w:t>whistleblower protection is crucial for anti-corruption and ensuring a market as equal playing field</w:t>
      </w:r>
      <w:r w:rsidRPr="006F200C">
        <w:rPr>
          <w:rFonts w:cs="Calibri"/>
          <w:u w:val="single"/>
        </w:rPr>
        <w:t xml:space="preserve">. Significant </w:t>
      </w:r>
      <w:r w:rsidRPr="006F200C">
        <w:rPr>
          <w:rFonts w:cs="Calibri"/>
          <w:highlight w:val="cyan"/>
          <w:u w:val="single"/>
        </w:rPr>
        <w:t>variation between</w:t>
      </w:r>
      <w:r w:rsidRPr="006F200C">
        <w:rPr>
          <w:rFonts w:cs="Calibri"/>
          <w:u w:val="single"/>
        </w:rPr>
        <w:t xml:space="preserve"> the ways in which different </w:t>
      </w:r>
      <w:r w:rsidRPr="006F200C">
        <w:rPr>
          <w:rFonts w:cs="Calibri"/>
          <w:highlight w:val="cyan"/>
          <w:u w:val="single"/>
        </w:rPr>
        <w:t>Member States</w:t>
      </w:r>
      <w:r w:rsidRPr="006F200C">
        <w:rPr>
          <w:rFonts w:cs="Calibri"/>
          <w:u w:val="single"/>
        </w:rPr>
        <w:t xml:space="preserve"> provide </w:t>
      </w:r>
      <w:r w:rsidRPr="006F200C">
        <w:rPr>
          <w:rFonts w:cs="Calibri"/>
          <w:highlight w:val="cyan"/>
          <w:u w:val="single"/>
        </w:rPr>
        <w:t>protection for whistleblowers creates</w:t>
      </w:r>
      <w:r w:rsidRPr="006F200C">
        <w:rPr>
          <w:rFonts w:cs="Calibri"/>
          <w:u w:val="single"/>
        </w:rPr>
        <w:t xml:space="preserve"> barriers for exposing information by whistleblowers which in turn may </w:t>
      </w:r>
      <w:r w:rsidRPr="006F200C">
        <w:rPr>
          <w:rFonts w:cs="Calibri"/>
          <w:highlight w:val="cyan"/>
          <w:u w:val="single"/>
        </w:rPr>
        <w:t>lead to obstacles to the functioning of the internal market</w:t>
      </w:r>
      <w:r w:rsidRPr="006F200C">
        <w:rPr>
          <w:rFonts w:cs="Calibri"/>
          <w:u w:val="single"/>
        </w:rPr>
        <w:t xml:space="preserve"> while putting at stake the principle of equality.</w:t>
      </w:r>
      <w:r w:rsidRPr="006F200C">
        <w:rPr>
          <w:rFonts w:cs="Calibri"/>
          <w:sz w:val="16"/>
          <w:szCs w:val="16"/>
        </w:rPr>
        <w:t xml:space="preserve"> </w:t>
      </w:r>
      <w:r w:rsidRPr="006F200C">
        <w:rPr>
          <w:rFonts w:cs="Calibri"/>
          <w:u w:val="single"/>
        </w:rPr>
        <w:t xml:space="preserve">Such relevant aspects about whistleblower protection for the internal market are most recently also pointed by the Commission regarding measures against tax evasion and tax avoidance. </w:t>
      </w:r>
      <w:r w:rsidRPr="006F200C">
        <w:rPr>
          <w:rFonts w:cs="Calibri"/>
          <w:sz w:val="16"/>
          <w:szCs w:val="16"/>
        </w:rPr>
        <w:t xml:space="preserve">More specifically, </w:t>
      </w:r>
      <w:r w:rsidRPr="006F200C">
        <w:rPr>
          <w:rFonts w:cs="Calibri"/>
          <w:u w:val="single"/>
        </w:rPr>
        <w:t xml:space="preserve">the Commission notes that </w:t>
      </w:r>
      <w:r w:rsidRPr="006F200C">
        <w:rPr>
          <w:rFonts w:cs="Calibri"/>
          <w:highlight w:val="cyan"/>
          <w:u w:val="single"/>
        </w:rPr>
        <w:t>whistleblower protection</w:t>
      </w:r>
      <w:r w:rsidRPr="006F200C">
        <w:rPr>
          <w:rFonts w:cs="Calibri"/>
          <w:u w:val="single"/>
        </w:rPr>
        <w:t xml:space="preserve"> would “help disciplining companies and protect societal interests, which have the potential to </w:t>
      </w:r>
      <w:r w:rsidRPr="006F200C">
        <w:rPr>
          <w:rFonts w:cs="Calibri"/>
          <w:highlight w:val="cyan"/>
          <w:u w:val="single"/>
        </w:rPr>
        <w:t>enhance trust in the market</w:t>
      </w:r>
      <w:r w:rsidRPr="006F200C">
        <w:rPr>
          <w:rFonts w:cs="Calibri"/>
          <w:u w:val="single"/>
        </w:rPr>
        <w:t xml:space="preserve"> </w:t>
      </w:r>
      <w:r w:rsidRPr="006F200C">
        <w:rPr>
          <w:rFonts w:cs="Calibri"/>
          <w:highlight w:val="cyan"/>
          <w:u w:val="single"/>
        </w:rPr>
        <w:t>and</w:t>
      </w:r>
      <w:r w:rsidRPr="006F200C">
        <w:rPr>
          <w:rFonts w:cs="Calibri"/>
          <w:u w:val="single"/>
        </w:rPr>
        <w:t xml:space="preserve"> therefore </w:t>
      </w:r>
      <w:r w:rsidRPr="006F200C">
        <w:rPr>
          <w:rFonts w:cs="Calibri"/>
          <w:highlight w:val="cyan"/>
          <w:u w:val="single"/>
        </w:rPr>
        <w:t>attract potential investors</w:t>
      </w:r>
      <w:r w:rsidRPr="006F200C">
        <w:rPr>
          <w:rFonts w:cs="Calibri"/>
          <w:u w:val="single"/>
        </w:rPr>
        <w:t xml:space="preserve"> and business partners”.</w:t>
      </w:r>
      <w:r w:rsidRPr="006F200C">
        <w:rPr>
          <w:rFonts w:cs="Calibri"/>
          <w:sz w:val="16"/>
          <w:szCs w:val="16"/>
        </w:rPr>
        <w:t>[26]</w:t>
      </w:r>
    </w:p>
    <w:p w14:paraId="1BA40119" w14:textId="77777777" w:rsidR="003D5007" w:rsidRPr="006F200C" w:rsidRDefault="003D5007" w:rsidP="003D5007">
      <w:pPr>
        <w:rPr>
          <w:rFonts w:cs="Calibri"/>
          <w:sz w:val="16"/>
          <w:szCs w:val="16"/>
        </w:rPr>
      </w:pPr>
      <w:r w:rsidRPr="006F200C">
        <w:rPr>
          <w:rFonts w:cs="Calibri"/>
          <w:sz w:val="16"/>
          <w:szCs w:val="16"/>
        </w:rPr>
        <w:t xml:space="preserve">Overall, </w:t>
      </w:r>
      <w:r w:rsidRPr="006F200C">
        <w:rPr>
          <w:rFonts w:cs="Calibri"/>
          <w:u w:val="single"/>
        </w:rPr>
        <w:t xml:space="preserve">protection for whistleblowers is necessary both from the perspectives of accountability and of internal market. </w:t>
      </w:r>
      <w:r w:rsidRPr="006F200C">
        <w:rPr>
          <w:rFonts w:cs="Calibri"/>
          <w:sz w:val="16"/>
          <w:szCs w:val="16"/>
        </w:rPr>
        <w:t xml:space="preserve">The exception for whistleblower protection provided in Art. 5, let. b), of EU Trade Secrets Directive </w:t>
      </w:r>
      <w:r w:rsidRPr="006F200C">
        <w:rPr>
          <w:rFonts w:cs="Calibri"/>
          <w:sz w:val="16"/>
          <w:szCs w:val="16"/>
        </w:rPr>
        <w:lastRenderedPageBreak/>
        <w:t xml:space="preserve">is the first step towards what should be a dedicated and advanced EU legal protection for whistleblowers. A </w:t>
      </w:r>
      <w:r w:rsidRPr="006F200C">
        <w:rPr>
          <w:rFonts w:cs="Calibri"/>
          <w:highlight w:val="cyan"/>
          <w:u w:val="single"/>
        </w:rPr>
        <w:t>separate legal act on whistleblower protection</w:t>
      </w:r>
      <w:r w:rsidRPr="006F200C">
        <w:rPr>
          <w:rFonts w:cs="Calibri"/>
          <w:u w:val="single"/>
        </w:rPr>
        <w:t xml:space="preserve"> could ensure a working environment that does not discourage individuals from exposing (suspected) wrongdoing, corruption, misconduct, </w:t>
      </w:r>
      <w:proofErr w:type="gramStart"/>
      <w:r w:rsidRPr="006F200C">
        <w:rPr>
          <w:rFonts w:cs="Calibri"/>
          <w:u w:val="single"/>
        </w:rPr>
        <w:t>fraud</w:t>
      </w:r>
      <w:proofErr w:type="gramEnd"/>
      <w:r w:rsidRPr="006F200C">
        <w:rPr>
          <w:rFonts w:cs="Calibri"/>
          <w:u w:val="single"/>
        </w:rPr>
        <w:t xml:space="preserve"> and other similar acts, which in turn </w:t>
      </w:r>
      <w:r w:rsidRPr="006F200C">
        <w:rPr>
          <w:rFonts w:cs="Calibri"/>
          <w:highlight w:val="cyan"/>
          <w:u w:val="single"/>
        </w:rPr>
        <w:t>could make companies more profitable and competitive</w:t>
      </w:r>
      <w:r w:rsidRPr="006F200C">
        <w:rPr>
          <w:rFonts w:cs="Calibri"/>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7DCAD7F2" w14:textId="77777777" w:rsidR="003D5007" w:rsidRPr="006F200C" w:rsidRDefault="003D5007" w:rsidP="003D5007">
      <w:pPr>
        <w:rPr>
          <w:rFonts w:cs="Calibri"/>
        </w:rPr>
      </w:pPr>
    </w:p>
    <w:p w14:paraId="69CB6422" w14:textId="77777777" w:rsidR="003D5007" w:rsidRPr="006F200C" w:rsidRDefault="003D5007" w:rsidP="003D5007">
      <w:pPr>
        <w:rPr>
          <w:rFonts w:cs="Calibri"/>
        </w:rPr>
      </w:pPr>
    </w:p>
    <w:p w14:paraId="3ACD6B0E" w14:textId="77777777" w:rsidR="003D5007" w:rsidRPr="006F200C" w:rsidRDefault="003D5007" w:rsidP="003D5007">
      <w:pPr>
        <w:rPr>
          <w:rFonts w:cs="Calibri"/>
        </w:rPr>
      </w:pPr>
    </w:p>
    <w:p w14:paraId="7590D7D7" w14:textId="77777777" w:rsidR="003D5007" w:rsidRPr="006F200C" w:rsidRDefault="003D5007" w:rsidP="003D5007">
      <w:pPr>
        <w:rPr>
          <w:rFonts w:cs="Calibri"/>
        </w:rPr>
      </w:pPr>
    </w:p>
    <w:p w14:paraId="50B5588D" w14:textId="77777777" w:rsidR="003D5007" w:rsidRPr="006F200C" w:rsidRDefault="003D5007" w:rsidP="003D5007">
      <w:pPr>
        <w:pStyle w:val="Heading4"/>
        <w:rPr>
          <w:rFonts w:cs="Calibri"/>
        </w:rPr>
      </w:pPr>
      <w:r w:rsidRPr="006F200C">
        <w:rPr>
          <w:rFonts w:cs="Calibri"/>
        </w:rPr>
        <w:t>European economic decline causes multiple scenarios for global war</w:t>
      </w:r>
    </w:p>
    <w:p w14:paraId="58130664" w14:textId="77777777" w:rsidR="003D5007" w:rsidRPr="006F200C" w:rsidRDefault="003D5007" w:rsidP="003D5007">
      <w:pPr>
        <w:rPr>
          <w:rFonts w:cs="Calibri"/>
        </w:rPr>
      </w:pPr>
      <w:r w:rsidRPr="006F200C">
        <w:rPr>
          <w:rFonts w:cs="Calibri"/>
          <w:b/>
          <w:sz w:val="26"/>
          <w:szCs w:val="26"/>
        </w:rPr>
        <w:t>Wright 12</w:t>
      </w:r>
      <w:r w:rsidRPr="006F200C">
        <w:rPr>
          <w:rFonts w:cs="Calibri"/>
        </w:rPr>
        <w:t xml:space="preserve"> [Thomas Wright, fellow with the Managing Global Order at the Brookings Institution. What if Europe Fails? 2012. </w:t>
      </w:r>
      <w:hyperlink r:id="rId16">
        <w:r w:rsidRPr="006F200C">
          <w:rPr>
            <w:rFonts w:cs="Calibri"/>
            <w:color w:val="000000"/>
          </w:rPr>
          <w:t>http://csis.org/files/publication/twq12SummerWright.pdf</w:t>
        </w:r>
      </w:hyperlink>
      <w:r w:rsidRPr="006F200C">
        <w:rPr>
          <w:rFonts w:cs="Calibri"/>
        </w:rPr>
        <w:t>]</w:t>
      </w:r>
    </w:p>
    <w:p w14:paraId="6CE91D1E" w14:textId="77777777" w:rsidR="003D5007" w:rsidRPr="006F200C" w:rsidRDefault="003D5007" w:rsidP="003D5007">
      <w:pPr>
        <w:rPr>
          <w:rFonts w:cs="Calibri"/>
          <w:sz w:val="14"/>
          <w:szCs w:val="14"/>
        </w:rPr>
      </w:pPr>
      <w:r w:rsidRPr="006F200C">
        <w:rPr>
          <w:rFonts w:cs="Calibri"/>
          <w:sz w:val="14"/>
          <w:szCs w:val="14"/>
        </w:rPr>
        <w:t xml:space="preserve">Yet, verbal warnings from nervous leaders and economists aside, there has been remarkably little analysis of what </w:t>
      </w:r>
      <w:r w:rsidRPr="006F200C">
        <w:rPr>
          <w:rFonts w:cs="Calibri"/>
          <w:u w:val="single"/>
        </w:rPr>
        <w:t>the end of European integration</w:t>
      </w:r>
      <w:r w:rsidRPr="006F200C">
        <w:rPr>
          <w:rFonts w:cs="Calibri"/>
          <w:sz w:val="14"/>
          <w:szCs w:val="14"/>
        </w:rPr>
        <w:t xml:space="preserve"> might mean for Europe and the rest of the world. </w:t>
      </w:r>
      <w:r w:rsidRPr="006F200C">
        <w:rPr>
          <w:rFonts w:cs="Calibri"/>
          <w:u w:val="single"/>
        </w:rPr>
        <w:t xml:space="preserve">This article </w:t>
      </w:r>
      <w:r w:rsidRPr="006F200C">
        <w:rPr>
          <w:rFonts w:cs="Calibri"/>
          <w:b/>
          <w:u w:val="single"/>
        </w:rPr>
        <w:t>does not predict</w:t>
      </w:r>
      <w:r w:rsidRPr="006F200C">
        <w:rPr>
          <w:rFonts w:cs="Calibri"/>
          <w:u w:val="single"/>
        </w:rPr>
        <w:t xml:space="preserve"> that </w:t>
      </w:r>
      <w:r w:rsidRPr="006F200C">
        <w:rPr>
          <w:rFonts w:cs="Calibri"/>
          <w:b/>
          <w:u w:val="single"/>
        </w:rPr>
        <w:t>failure will occur</w:t>
      </w:r>
      <w:r w:rsidRPr="006F200C">
        <w:rPr>
          <w:rFonts w:cs="Calibri"/>
          <w:u w:val="single"/>
        </w:rPr>
        <w:t xml:space="preserve"> it only seeks to </w:t>
      </w:r>
      <w:r w:rsidRPr="006F200C">
        <w:rPr>
          <w:rFonts w:cs="Calibri"/>
          <w:b/>
          <w:u w:val="single"/>
        </w:rPr>
        <w:t>explain</w:t>
      </w:r>
      <w:r w:rsidRPr="006F200C">
        <w:rPr>
          <w:rFonts w:cs="Calibri"/>
          <w:u w:val="single"/>
        </w:rPr>
        <w:t xml:space="preserve"> the geopolitical implications </w:t>
      </w:r>
      <w:r w:rsidRPr="006F200C">
        <w:rPr>
          <w:rFonts w:cs="Calibri"/>
          <w:b/>
          <w:u w:val="single"/>
        </w:rPr>
        <w:t>if it does</w:t>
      </w:r>
      <w:r w:rsidRPr="006F200C">
        <w:rPr>
          <w:rFonts w:cs="Calibri"/>
          <w:u w:val="single"/>
        </w:rPr>
        <w:t>.</w:t>
      </w:r>
      <w:r w:rsidRPr="006F200C">
        <w:rPr>
          <w:rFonts w:cs="Calibri"/>
          <w:sz w:val="14"/>
          <w:szCs w:val="14"/>
        </w:rPr>
        <w:t xml:space="preserve"> The severity and trajectory of the crisis since 2008 suggest that </w:t>
      </w:r>
      <w:r w:rsidRPr="006F200C">
        <w:rPr>
          <w:rFonts w:cs="Calibri"/>
          <w:u w:val="single"/>
        </w:rPr>
        <w:t xml:space="preserve">failure is a </w:t>
      </w:r>
      <w:r w:rsidRPr="006F200C">
        <w:rPr>
          <w:rFonts w:cs="Calibri"/>
          <w:b/>
          <w:u w:val="single"/>
        </w:rPr>
        <w:t>high-impact</w:t>
      </w:r>
      <w:r w:rsidRPr="006F200C">
        <w:rPr>
          <w:rFonts w:cs="Calibri"/>
          <w:u w:val="single"/>
        </w:rPr>
        <w:t xml:space="preserve"> event with a </w:t>
      </w:r>
      <w:r w:rsidRPr="006F200C">
        <w:rPr>
          <w:rFonts w:cs="Calibri"/>
          <w:b/>
          <w:u w:val="single"/>
        </w:rPr>
        <w:t>non-trivial</w:t>
      </w:r>
      <w:r w:rsidRPr="006F200C">
        <w:rPr>
          <w:rFonts w:cs="Calibri"/>
          <w:u w:val="single"/>
        </w:rPr>
        <w:t xml:space="preserve"> probability</w:t>
      </w:r>
      <w:r w:rsidRPr="006F200C">
        <w:rPr>
          <w:rFonts w:cs="Calibri"/>
          <w:sz w:val="14"/>
          <w:szCs w:val="14"/>
        </w:rPr>
        <w:t>. It may not occur, but it certainly merits serious analysis. Failure is widely seen as an imminent danger.</w:t>
      </w:r>
    </w:p>
    <w:p w14:paraId="460EEC3A" w14:textId="77777777" w:rsidR="003D5007" w:rsidRPr="006F200C" w:rsidRDefault="003D5007" w:rsidP="003D5007">
      <w:pPr>
        <w:rPr>
          <w:rFonts w:cs="Calibri"/>
          <w:sz w:val="14"/>
          <w:szCs w:val="14"/>
        </w:rPr>
      </w:pPr>
      <w:r w:rsidRPr="006F200C">
        <w:rPr>
          <w:rFonts w:cs="Calibri"/>
          <w:sz w:val="14"/>
          <w:szCs w:val="14"/>
        </w:rPr>
        <w:t xml:space="preserve"> Would the failure of the Euro really mean the beginning of the end of democracy in Europe? </w:t>
      </w:r>
      <w:r w:rsidRPr="006F200C">
        <w:rPr>
          <w:rFonts w:cs="Calibri"/>
          <w:highlight w:val="cyan"/>
          <w:u w:val="single"/>
        </w:rPr>
        <w:t xml:space="preserve">Could the global economy survive without a vibrant </w:t>
      </w:r>
      <w:r w:rsidRPr="006F200C">
        <w:rPr>
          <w:rFonts w:cs="Calibri"/>
          <w:b/>
          <w:highlight w:val="cyan"/>
          <w:u w:val="single"/>
        </w:rPr>
        <w:t>European economy</w:t>
      </w:r>
      <w:r w:rsidRPr="006F200C">
        <w:rPr>
          <w:rFonts w:cs="Calibri"/>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45894F4D" w14:textId="77777777" w:rsidR="003D5007" w:rsidRPr="006F200C" w:rsidRDefault="003D5007" w:rsidP="003D5007">
      <w:pPr>
        <w:rPr>
          <w:rFonts w:cs="Calibri"/>
          <w:sz w:val="14"/>
          <w:szCs w:val="14"/>
        </w:rPr>
      </w:pPr>
      <w:r w:rsidRPr="006F200C">
        <w:rPr>
          <w:rFonts w:cs="Calibri"/>
          <w:sz w:val="14"/>
          <w:szCs w:val="14"/>
        </w:rPr>
        <w:t xml:space="preserve">Thinking through and prioritizing the consequences of a failed Europe yield five of the utmost importance. First, </w:t>
      </w:r>
      <w:r w:rsidRPr="006F200C">
        <w:rPr>
          <w:rFonts w:cs="Calibri"/>
          <w:highlight w:val="cyan"/>
          <w:u w:val="single"/>
        </w:rPr>
        <w:t>the</w:t>
      </w:r>
      <w:r w:rsidRPr="006F200C">
        <w:rPr>
          <w:rFonts w:cs="Calibri"/>
          <w:u w:val="single"/>
        </w:rPr>
        <w:t xml:space="preserve"> most </w:t>
      </w:r>
      <w:r w:rsidRPr="006F200C">
        <w:rPr>
          <w:rFonts w:cs="Calibri"/>
          <w:b/>
          <w:highlight w:val="cyan"/>
          <w:u w:val="single"/>
        </w:rPr>
        <w:t>immediate casualty</w:t>
      </w:r>
      <w:r w:rsidRPr="006F200C">
        <w:rPr>
          <w:rFonts w:cs="Calibri"/>
          <w:highlight w:val="cyan"/>
          <w:u w:val="single"/>
        </w:rPr>
        <w:t xml:space="preserve"> of the failure of</w:t>
      </w:r>
      <w:r w:rsidRPr="006F200C">
        <w:rPr>
          <w:rFonts w:cs="Calibri"/>
          <w:u w:val="single"/>
        </w:rPr>
        <w:t xml:space="preserve"> the </w:t>
      </w:r>
      <w:r w:rsidRPr="006F200C">
        <w:rPr>
          <w:rFonts w:cs="Calibri"/>
          <w:highlight w:val="cyan"/>
          <w:u w:val="single"/>
        </w:rPr>
        <w:t>Europe</w:t>
      </w:r>
      <w:r w:rsidRPr="006F200C">
        <w:rPr>
          <w:rFonts w:cs="Calibri"/>
          <w:u w:val="single"/>
        </w:rPr>
        <w:t xml:space="preserve">an project </w:t>
      </w:r>
      <w:r w:rsidRPr="006F200C">
        <w:rPr>
          <w:rFonts w:cs="Calibri"/>
          <w:highlight w:val="cyan"/>
          <w:u w:val="single"/>
        </w:rPr>
        <w:t xml:space="preserve">would be the </w:t>
      </w:r>
      <w:r w:rsidRPr="006F200C">
        <w:rPr>
          <w:rFonts w:cs="Calibri"/>
          <w:b/>
          <w:highlight w:val="cyan"/>
          <w:u w:val="single"/>
        </w:rPr>
        <w:t>global economy</w:t>
      </w:r>
      <w:r w:rsidRPr="006F200C">
        <w:rPr>
          <w:rFonts w:cs="Calibri"/>
          <w:sz w:val="14"/>
          <w:szCs w:val="14"/>
        </w:rPr>
        <w:t xml:space="preserve">. </w:t>
      </w:r>
      <w:r w:rsidRPr="006F200C">
        <w:rPr>
          <w:rFonts w:cs="Calibri"/>
          <w:u w:val="single"/>
        </w:rPr>
        <w:t xml:space="preserve">A </w:t>
      </w:r>
      <w:r w:rsidRPr="006F200C">
        <w:rPr>
          <w:rFonts w:cs="Calibri"/>
          <w:b/>
          <w:highlight w:val="cyan"/>
          <w:u w:val="single"/>
        </w:rPr>
        <w:t>disorderly collapse</w:t>
      </w:r>
      <w:r w:rsidRPr="006F200C">
        <w:rPr>
          <w:rFonts w:cs="Calibri"/>
          <w:sz w:val="14"/>
          <w:szCs w:val="14"/>
        </w:rPr>
        <w:t xml:space="preserve"> (as opposed to an orderly failure, which will be explained shortly) </w:t>
      </w:r>
      <w:r w:rsidRPr="006F200C">
        <w:rPr>
          <w:rFonts w:cs="Calibri"/>
          <w:highlight w:val="cyan"/>
          <w:u w:val="single"/>
        </w:rPr>
        <w:t>would</w:t>
      </w:r>
      <w:r w:rsidRPr="006F200C">
        <w:rPr>
          <w:rFonts w:cs="Calibri"/>
          <w:sz w:val="14"/>
          <w:szCs w:val="14"/>
        </w:rPr>
        <w:t xml:space="preserve"> probably </w:t>
      </w:r>
      <w:r w:rsidRPr="006F200C">
        <w:rPr>
          <w:rFonts w:cs="Calibri"/>
          <w:highlight w:val="cyan"/>
          <w:u w:val="single"/>
        </w:rPr>
        <w:t>trigger a new depression and</w:t>
      </w:r>
      <w:r w:rsidRPr="006F200C">
        <w:rPr>
          <w:rFonts w:cs="Calibri"/>
          <w:u w:val="single"/>
        </w:rPr>
        <w:t xml:space="preserve"> could lead to the </w:t>
      </w:r>
      <w:r w:rsidRPr="006F200C">
        <w:rPr>
          <w:rFonts w:cs="Calibri"/>
          <w:b/>
          <w:highlight w:val="cyan"/>
          <w:u w:val="single"/>
        </w:rPr>
        <w:t>unravel</w:t>
      </w:r>
      <w:r w:rsidRPr="006F200C">
        <w:rPr>
          <w:rFonts w:cs="Calibri"/>
          <w:b/>
          <w:u w:val="single"/>
        </w:rPr>
        <w:t>ing</w:t>
      </w:r>
      <w:r w:rsidRPr="006F200C">
        <w:rPr>
          <w:rFonts w:cs="Calibri"/>
          <w:u w:val="single"/>
        </w:rPr>
        <w:t xml:space="preserve"> of </w:t>
      </w:r>
      <w:r w:rsidRPr="006F200C">
        <w:rPr>
          <w:rFonts w:cs="Calibri"/>
          <w:b/>
          <w:highlight w:val="cyan"/>
          <w:u w:val="single"/>
        </w:rPr>
        <w:t>economic integration</w:t>
      </w:r>
      <w:r w:rsidRPr="006F200C">
        <w:rPr>
          <w:rFonts w:cs="Calibri"/>
          <w:u w:val="single"/>
        </w:rPr>
        <w:t xml:space="preserve"> as countries introduce protectionist measures to limit the contagion effects of a collapse</w:t>
      </w:r>
      <w:r w:rsidRPr="006F200C">
        <w:rPr>
          <w:rFonts w:cs="Calibri"/>
          <w:sz w:val="14"/>
          <w:szCs w:val="14"/>
        </w:rPr>
        <w:t xml:space="preserve">. Bare </w:t>
      </w:r>
      <w:r w:rsidRPr="006F200C">
        <w:rPr>
          <w:rFonts w:cs="Calibri"/>
          <w:u w:val="single"/>
        </w:rPr>
        <w:t xml:space="preserve">survival would drag down Europe’s economy and would generate increasing and </w:t>
      </w:r>
      <w:r w:rsidRPr="006F200C">
        <w:rPr>
          <w:rFonts w:cs="Calibri"/>
          <w:b/>
          <w:u w:val="single"/>
        </w:rPr>
        <w:t xml:space="preserve">dangerous levels </w:t>
      </w:r>
      <w:r w:rsidRPr="006F200C">
        <w:rPr>
          <w:rFonts w:cs="Calibri"/>
          <w:u w:val="single"/>
        </w:rPr>
        <w:t xml:space="preserve">of </w:t>
      </w:r>
      <w:r w:rsidRPr="006F200C">
        <w:rPr>
          <w:rFonts w:cs="Calibri"/>
          <w:b/>
          <w:u w:val="single"/>
        </w:rPr>
        <w:t>volatility</w:t>
      </w:r>
      <w:r w:rsidRPr="006F200C">
        <w:rPr>
          <w:rFonts w:cs="Calibri"/>
          <w:sz w:val="14"/>
          <w:szCs w:val="14"/>
        </w:rPr>
        <w:t xml:space="preserve"> in the international economic order.</w:t>
      </w:r>
    </w:p>
    <w:p w14:paraId="3FB41BD5" w14:textId="77777777" w:rsidR="003D5007" w:rsidRPr="006F200C" w:rsidRDefault="003D5007" w:rsidP="003D5007">
      <w:pPr>
        <w:rPr>
          <w:rFonts w:cs="Calibri"/>
          <w:sz w:val="14"/>
          <w:szCs w:val="14"/>
        </w:rPr>
      </w:pPr>
      <w:r w:rsidRPr="006F200C">
        <w:rPr>
          <w:rFonts w:cs="Calibri"/>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7B9C9291" w14:textId="77777777" w:rsidR="003D5007" w:rsidRPr="006F200C" w:rsidRDefault="003D5007" w:rsidP="003D5007">
      <w:pPr>
        <w:rPr>
          <w:rFonts w:cs="Calibri"/>
          <w:sz w:val="14"/>
          <w:szCs w:val="14"/>
        </w:rPr>
      </w:pPr>
      <w:r w:rsidRPr="006F200C">
        <w:rPr>
          <w:rFonts w:cs="Calibri"/>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40AFBCDC" w14:textId="77777777" w:rsidR="003D5007" w:rsidRPr="006F200C" w:rsidRDefault="003D5007" w:rsidP="003D5007">
      <w:pPr>
        <w:rPr>
          <w:rFonts w:cs="Calibri"/>
          <w:sz w:val="14"/>
          <w:szCs w:val="14"/>
        </w:rPr>
      </w:pPr>
      <w:r w:rsidRPr="006F200C">
        <w:rPr>
          <w:rFonts w:cs="Calibri"/>
          <w:sz w:val="14"/>
          <w:szCs w:val="14"/>
        </w:rPr>
        <w:t xml:space="preserve">Fourth, </w:t>
      </w:r>
      <w:r w:rsidRPr="006F200C">
        <w:rPr>
          <w:rFonts w:cs="Calibri"/>
          <w:u w:val="single"/>
        </w:rPr>
        <w:t xml:space="preserve">economic downturn </w:t>
      </w:r>
      <w:proofErr w:type="gramStart"/>
      <w:r w:rsidRPr="006F200C">
        <w:rPr>
          <w:rFonts w:cs="Calibri"/>
          <w:u w:val="single"/>
        </w:rPr>
        <w:t>as a result of</w:t>
      </w:r>
      <w:proofErr w:type="gramEnd"/>
      <w:r w:rsidRPr="006F200C">
        <w:rPr>
          <w:rFonts w:cs="Calibri"/>
          <w:u w:val="single"/>
        </w:rPr>
        <w:t xml:space="preserve"> disintegration would undermine political authority in those parts of the world where the legitimacy of governments is shallow, and it would </w:t>
      </w:r>
      <w:r w:rsidRPr="006F200C">
        <w:rPr>
          <w:rFonts w:cs="Calibri"/>
          <w:b/>
          <w:u w:val="single"/>
        </w:rPr>
        <w:t>exacerbate</w:t>
      </w:r>
      <w:r w:rsidRPr="006F200C">
        <w:rPr>
          <w:rFonts w:cs="Calibri"/>
          <w:u w:val="single"/>
        </w:rPr>
        <w:t xml:space="preserve"> </w:t>
      </w:r>
      <w:r w:rsidRPr="006F200C">
        <w:rPr>
          <w:rFonts w:cs="Calibri"/>
          <w:b/>
          <w:u w:val="single"/>
        </w:rPr>
        <w:t>international tensions</w:t>
      </w:r>
      <w:r w:rsidRPr="006F200C">
        <w:rPr>
          <w:rFonts w:cs="Calibri"/>
          <w:u w:val="single"/>
        </w:rPr>
        <w:t xml:space="preserve"> where the geopolitical climate is relatively malign</w:t>
      </w:r>
      <w:r w:rsidRPr="006F200C">
        <w:rPr>
          <w:rFonts w:cs="Calibri"/>
          <w:sz w:val="14"/>
          <w:szCs w:val="14"/>
        </w:rPr>
        <w:t xml:space="preserve">. </w:t>
      </w:r>
      <w:r w:rsidRPr="006F200C">
        <w:rPr>
          <w:rFonts w:cs="Calibri"/>
          <w:u w:val="single"/>
        </w:rPr>
        <w:t xml:space="preserve">The places most at risk are the </w:t>
      </w:r>
      <w:r w:rsidRPr="006F200C">
        <w:rPr>
          <w:rFonts w:cs="Calibri"/>
          <w:b/>
          <w:u w:val="single"/>
        </w:rPr>
        <w:t>Middle East</w:t>
      </w:r>
      <w:r w:rsidRPr="006F200C">
        <w:rPr>
          <w:rFonts w:cs="Calibri"/>
          <w:u w:val="single"/>
        </w:rPr>
        <w:t xml:space="preserve"> and </w:t>
      </w:r>
      <w:proofErr w:type="gramStart"/>
      <w:r w:rsidRPr="006F200C">
        <w:rPr>
          <w:rFonts w:cs="Calibri"/>
          <w:b/>
          <w:u w:val="single"/>
        </w:rPr>
        <w:t>China</w:t>
      </w:r>
      <w:r w:rsidRPr="006F200C">
        <w:rPr>
          <w:rFonts w:cs="Calibri"/>
          <w:sz w:val="14"/>
          <w:szCs w:val="14"/>
        </w:rPr>
        <w:t>.</w:t>
      </w:r>
      <w:r w:rsidRPr="006F200C">
        <w:rPr>
          <w:rFonts w:cs="Calibri"/>
          <w:sz w:val="12"/>
          <w:szCs w:val="12"/>
        </w:rPr>
        <w:t>¶</w:t>
      </w:r>
      <w:proofErr w:type="gramEnd"/>
      <w:r w:rsidRPr="006F200C">
        <w:rPr>
          <w:rFonts w:cs="Calibri"/>
          <w:sz w:val="14"/>
          <w:szCs w:val="14"/>
        </w:rPr>
        <w:t xml:space="preserve"> Fifth, </w:t>
      </w:r>
      <w:r w:rsidRPr="006F200C">
        <w:rPr>
          <w:rFonts w:cs="Calibri"/>
          <w:b/>
          <w:u w:val="single"/>
        </w:rPr>
        <w:t>disintegration</w:t>
      </w:r>
      <w:r w:rsidRPr="006F200C">
        <w:rPr>
          <w:rFonts w:cs="Calibri"/>
          <w:sz w:val="14"/>
          <w:szCs w:val="14"/>
        </w:rPr>
        <w:t xml:space="preserve"> would weaken Europe on the world stage–it </w:t>
      </w:r>
      <w:r w:rsidRPr="006F200C">
        <w:rPr>
          <w:rFonts w:cs="Calibri"/>
          <w:u w:val="single"/>
        </w:rPr>
        <w:lastRenderedPageBreak/>
        <w:t xml:space="preserve">would severely damage the </w:t>
      </w:r>
      <w:r w:rsidRPr="006F200C">
        <w:rPr>
          <w:rFonts w:cs="Calibri"/>
          <w:b/>
          <w:u w:val="single"/>
        </w:rPr>
        <w:t>transatlantic alliance</w:t>
      </w:r>
      <w:r w:rsidRPr="006F200C">
        <w:rPr>
          <w:rFonts w:cs="Calibri"/>
          <w:sz w:val="14"/>
          <w:szCs w:val="14"/>
        </w:rPr>
        <w:t xml:space="preserve">, both by </w:t>
      </w:r>
      <w:r w:rsidRPr="006F200C">
        <w:rPr>
          <w:rFonts w:cs="Calibri"/>
          <w:u w:val="single"/>
        </w:rPr>
        <w:t>sapping its resources and by diverting Europe’s attention to its internal</w:t>
      </w:r>
      <w:r w:rsidRPr="006F200C">
        <w:rPr>
          <w:rFonts w:cs="Calibri"/>
          <w:sz w:val="14"/>
          <w:szCs w:val="14"/>
        </w:rPr>
        <w:t xml:space="preserve"> crisis–</w:t>
      </w:r>
      <w:r w:rsidRPr="006F200C">
        <w:rPr>
          <w:rFonts w:cs="Calibri"/>
          <w:u w:val="single"/>
        </w:rPr>
        <w:t>and</w:t>
      </w:r>
      <w:r w:rsidRPr="006F200C">
        <w:rPr>
          <w:rFonts w:cs="Calibri"/>
          <w:sz w:val="14"/>
          <w:szCs w:val="14"/>
        </w:rPr>
        <w:t xml:space="preserve"> would, finally, </w:t>
      </w:r>
      <w:r w:rsidRPr="006F200C">
        <w:rPr>
          <w:rFonts w:cs="Calibri"/>
          <w:b/>
          <w:u w:val="single"/>
        </w:rPr>
        <w:t>undermine</w:t>
      </w:r>
      <w:r w:rsidRPr="006F200C">
        <w:rPr>
          <w:rFonts w:cs="Calibri"/>
          <w:u w:val="single"/>
        </w:rPr>
        <w:t xml:space="preserve"> the </w:t>
      </w:r>
      <w:r w:rsidRPr="006F200C">
        <w:rPr>
          <w:rFonts w:cs="Calibri"/>
          <w:b/>
          <w:u w:val="single"/>
        </w:rPr>
        <w:t>multilateral order</w:t>
      </w:r>
      <w:r w:rsidRPr="006F200C">
        <w:rPr>
          <w:rFonts w:cs="Calibri"/>
          <w:sz w:val="14"/>
          <w:szCs w:val="14"/>
        </w:rPr>
        <w:t>.</w:t>
      </w:r>
    </w:p>
    <w:p w14:paraId="30ED2B40" w14:textId="77777777" w:rsidR="003D5007" w:rsidRPr="006F200C" w:rsidRDefault="003D5007" w:rsidP="003D5007">
      <w:pPr>
        <w:rPr>
          <w:rFonts w:cs="Calibri"/>
          <w:sz w:val="14"/>
          <w:szCs w:val="14"/>
        </w:rPr>
      </w:pPr>
      <w:r w:rsidRPr="006F200C">
        <w:rPr>
          <w:rFonts w:cs="Calibri"/>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sidRPr="006F200C">
        <w:rPr>
          <w:rFonts w:cs="Calibri"/>
          <w:highlight w:val="cyan"/>
          <w:u w:val="single"/>
        </w:rPr>
        <w:t xml:space="preserve">Disorderly collapse would affect all European countries, as well as </w:t>
      </w:r>
      <w:r w:rsidRPr="006F200C">
        <w:rPr>
          <w:rFonts w:cs="Calibri"/>
          <w:b/>
          <w:highlight w:val="cyan"/>
          <w:u w:val="single"/>
        </w:rPr>
        <w:t>North America</w:t>
      </w:r>
      <w:r w:rsidRPr="006F200C">
        <w:rPr>
          <w:rFonts w:cs="Calibri"/>
          <w:highlight w:val="cyan"/>
          <w:u w:val="single"/>
        </w:rPr>
        <w:t xml:space="preserve"> and</w:t>
      </w:r>
      <w:r w:rsidRPr="006F200C">
        <w:rPr>
          <w:rFonts w:cs="Calibri"/>
          <w:u w:val="single"/>
        </w:rPr>
        <w:t xml:space="preserve"> </w:t>
      </w:r>
      <w:r w:rsidRPr="006F200C">
        <w:rPr>
          <w:rFonts w:cs="Calibri"/>
          <w:b/>
          <w:u w:val="single"/>
        </w:rPr>
        <w:t xml:space="preserve">East </w:t>
      </w:r>
      <w:r w:rsidRPr="006F200C">
        <w:rPr>
          <w:rFonts w:cs="Calibri"/>
          <w:b/>
          <w:highlight w:val="cyan"/>
          <w:u w:val="single"/>
        </w:rPr>
        <w:t>Asia</w:t>
      </w:r>
      <w:r w:rsidRPr="006F200C">
        <w:rPr>
          <w:rFonts w:cs="Calibri"/>
          <w:sz w:val="14"/>
          <w:szCs w:val="14"/>
        </w:rPr>
        <w:t xml:space="preserve">. If a solution to the </w:t>
      </w:r>
      <w:proofErr w:type="spellStart"/>
      <w:r w:rsidRPr="006F200C">
        <w:rPr>
          <w:rFonts w:cs="Calibri"/>
          <w:sz w:val="14"/>
          <w:szCs w:val="14"/>
        </w:rPr>
        <w:t>Eurocrisis</w:t>
      </w:r>
      <w:proofErr w:type="spellEnd"/>
      <w:r w:rsidRPr="006F200C">
        <w:rPr>
          <w:rFonts w:cs="Calibri"/>
          <w:sz w:val="14"/>
          <w:szCs w:val="14"/>
        </w:rPr>
        <w:t xml:space="preserve"> is perceived as beyond reach, </w:t>
      </w:r>
      <w:r w:rsidRPr="006F200C">
        <w:rPr>
          <w:rFonts w:cs="Calibri"/>
          <w:highlight w:val="cyan"/>
          <w:u w:val="single"/>
        </w:rPr>
        <w:t>leaders of</w:t>
      </w:r>
      <w:r w:rsidRPr="006F200C">
        <w:rPr>
          <w:rFonts w:cs="Calibri"/>
          <w:u w:val="single"/>
        </w:rPr>
        <w:t xml:space="preserve"> the </w:t>
      </w:r>
      <w:r w:rsidRPr="006F200C">
        <w:rPr>
          <w:rFonts w:cs="Calibri"/>
          <w:highlight w:val="cyan"/>
          <w:u w:val="single"/>
        </w:rPr>
        <w:t xml:space="preserve">major powers will </w:t>
      </w:r>
      <w:r w:rsidRPr="006F200C">
        <w:rPr>
          <w:rFonts w:cs="Calibri"/>
          <w:b/>
          <w:highlight w:val="cyan"/>
          <w:u w:val="single"/>
        </w:rPr>
        <w:t>shift</w:t>
      </w:r>
      <w:r w:rsidRPr="006F200C">
        <w:rPr>
          <w:rFonts w:cs="Calibri"/>
          <w:u w:val="single"/>
        </w:rPr>
        <w:t xml:space="preserve"> their </w:t>
      </w:r>
      <w:r w:rsidRPr="006F200C">
        <w:rPr>
          <w:rFonts w:cs="Calibri"/>
          <w:b/>
          <w:highlight w:val="cyan"/>
          <w:u w:val="single"/>
        </w:rPr>
        <w:t>priorities</w:t>
      </w:r>
      <w:r w:rsidRPr="006F200C">
        <w:rPr>
          <w:rFonts w:cs="Calibri"/>
          <w:u w:val="single"/>
        </w:rPr>
        <w:t xml:space="preserve"> to managing failure </w:t>
      </w:r>
      <w:proofErr w:type="gramStart"/>
      <w:r w:rsidRPr="006F200C">
        <w:rPr>
          <w:rFonts w:cs="Calibri"/>
          <w:u w:val="single"/>
        </w:rPr>
        <w:t>in order to</w:t>
      </w:r>
      <w:proofErr w:type="gramEnd"/>
      <w:r w:rsidRPr="006F200C">
        <w:rPr>
          <w:rFonts w:cs="Calibri"/>
          <w:u w:val="single"/>
        </w:rPr>
        <w:t xml:space="preserve"> contain its effects</w:t>
      </w:r>
      <w:r w:rsidRPr="006F200C">
        <w:rPr>
          <w:rFonts w:cs="Calibri"/>
          <w:sz w:val="14"/>
          <w:szCs w:val="14"/>
        </w:rPr>
        <w:t xml:space="preserve">. </w:t>
      </w:r>
      <w:r w:rsidRPr="006F200C">
        <w:rPr>
          <w:rFonts w:cs="Calibri"/>
          <w:highlight w:val="cyan"/>
          <w:u w:val="single"/>
        </w:rPr>
        <w:t xml:space="preserve">This will be </w:t>
      </w:r>
      <w:r w:rsidRPr="006F200C">
        <w:rPr>
          <w:rFonts w:cs="Calibri"/>
          <w:b/>
          <w:highlight w:val="cyan"/>
          <w:u w:val="single"/>
        </w:rPr>
        <w:t>strenuously resisted</w:t>
      </w:r>
      <w:r w:rsidRPr="006F200C">
        <w:rPr>
          <w:rFonts w:cs="Calibri"/>
          <w:u w:val="single"/>
        </w:rPr>
        <w:t xml:space="preserve"> on the periphery, which is already experiencing extremely high levels of pain and does not want to accept the permanence of the status quo</w:t>
      </w:r>
      <w:r w:rsidRPr="006F200C">
        <w:rPr>
          <w:rFonts w:cs="Calibri"/>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15A0FC3C" w14:textId="77777777" w:rsidR="003D5007" w:rsidRPr="006F200C" w:rsidRDefault="003D5007" w:rsidP="003D5007">
      <w:pPr>
        <w:rPr>
          <w:rFonts w:cs="Calibri"/>
        </w:rPr>
      </w:pPr>
      <w:r w:rsidRPr="006F200C">
        <w:rPr>
          <w:rFonts w:cs="Calibri"/>
          <w:sz w:val="4"/>
          <w:szCs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sidRPr="006F200C">
        <w:rPr>
          <w:rFonts w:cs="Calibri"/>
          <w:sz w:val="4"/>
          <w:szCs w:val="4"/>
        </w:rPr>
        <w:t>surviveunder</w:t>
      </w:r>
      <w:proofErr w:type="spellEnd"/>
      <w:r w:rsidRPr="006F200C">
        <w:rPr>
          <w:rFonts w:cs="Calibri"/>
          <w:sz w:val="4"/>
          <w:szCs w:val="4"/>
        </w:rPr>
        <w:t xml:space="preserve"> conditions of low growth, high unemployment, and social </w:t>
      </w:r>
      <w:proofErr w:type="spellStart"/>
      <w:r w:rsidRPr="006F200C">
        <w:rPr>
          <w:rFonts w:cs="Calibri"/>
          <w:sz w:val="4"/>
          <w:szCs w:val="4"/>
        </w:rPr>
        <w:t>unrestnot</w:t>
      </w:r>
      <w:proofErr w:type="spellEnd"/>
      <w:r w:rsidRPr="006F200C">
        <w:rPr>
          <w:rFonts w:cs="Calibri"/>
          <w:sz w:val="4"/>
          <w:szCs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sidRPr="006F200C">
        <w:rPr>
          <w:rFonts w:cs="Calibri"/>
          <w:sz w:val="4"/>
          <w:szCs w:val="4"/>
        </w:rPr>
        <w:t>scenariosuccess</w:t>
      </w:r>
      <w:proofErr w:type="spellEnd"/>
      <w:r w:rsidRPr="006F200C">
        <w:rPr>
          <w:rFonts w:cs="Calibri"/>
          <w:sz w:val="4"/>
          <w:szCs w:val="4"/>
        </w:rPr>
        <w:t xml:space="preserve">. I deliberately avoid this scenario </w:t>
      </w:r>
      <w:proofErr w:type="gramStart"/>
      <w:r w:rsidRPr="006F200C">
        <w:rPr>
          <w:rFonts w:cs="Calibri"/>
          <w:sz w:val="4"/>
          <w:szCs w:val="4"/>
        </w:rPr>
        <w:t>in order to</w:t>
      </w:r>
      <w:proofErr w:type="gramEnd"/>
      <w:r w:rsidRPr="006F200C">
        <w:rPr>
          <w:rFonts w:cs="Calibri"/>
          <w:sz w:val="4"/>
          <w:szCs w:val="4"/>
        </w:rPr>
        <w:t xml:space="preserve"> comprehensively explore the consequences of failure. However, success is also far from assured for several </w:t>
      </w:r>
      <w:proofErr w:type="spellStart"/>
      <w:r w:rsidRPr="006F200C">
        <w:rPr>
          <w:rFonts w:cs="Calibri"/>
          <w:sz w:val="4"/>
          <w:szCs w:val="4"/>
        </w:rPr>
        <w:t>reasonsthe</w:t>
      </w:r>
      <w:proofErr w:type="spellEnd"/>
      <w:r w:rsidRPr="006F200C">
        <w:rPr>
          <w:rFonts w:cs="Calibri"/>
          <w:sz w:val="4"/>
          <w:szCs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sidRPr="006F200C">
        <w:rPr>
          <w:rFonts w:cs="Calibri"/>
          <w:sz w:val="4"/>
          <w:szCs w:val="4"/>
        </w:rPr>
        <w:t>Eurocrisis</w:t>
      </w:r>
      <w:proofErr w:type="spellEnd"/>
      <w:r w:rsidRPr="006F200C">
        <w:rPr>
          <w:rFonts w:cs="Calibri"/>
          <w:sz w:val="4"/>
          <w:szCs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sidRPr="006F200C">
        <w:rPr>
          <w:rFonts w:cs="Calibri"/>
          <w:sz w:val="4"/>
          <w:szCs w:val="4"/>
        </w:rPr>
        <w:t>states</w:t>
      </w:r>
      <w:proofErr w:type="spellEnd"/>
      <w:r w:rsidRPr="006F200C">
        <w:rPr>
          <w:rFonts w:cs="Calibri"/>
          <w:sz w:val="4"/>
          <w:szCs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sidRPr="006F200C">
        <w:rPr>
          <w:rFonts w:cs="Calibri"/>
          <w:sz w:val="4"/>
          <w:szCs w:val="4"/>
        </w:rPr>
        <w:t>all of</w:t>
      </w:r>
      <w:proofErr w:type="gramEnd"/>
      <w:r w:rsidRPr="006F200C">
        <w:rPr>
          <w:rFonts w:cs="Calibri"/>
          <w:sz w:val="4"/>
          <w:szCs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sidRPr="006F200C">
        <w:rPr>
          <w:rFonts w:cs="Calibri"/>
          <w:sz w:val="4"/>
          <w:szCs w:val="4"/>
        </w:rPr>
        <w:t>affairsone</w:t>
      </w:r>
      <w:proofErr w:type="spellEnd"/>
      <w:r w:rsidRPr="006F200C">
        <w:rPr>
          <w:rFonts w:cs="Calibri"/>
          <w:sz w:val="4"/>
          <w:szCs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sidRPr="006F200C">
        <w:rPr>
          <w:rFonts w:cs="Calibri"/>
          <w:sz w:val="4"/>
          <w:szCs w:val="4"/>
        </w:rPr>
        <w:t>. .</w:t>
      </w:r>
      <w:proofErr w:type="gramEnd"/>
      <w:r w:rsidRPr="006F200C">
        <w:rPr>
          <w:rFonts w:cs="Calibri"/>
          <w:sz w:val="4"/>
          <w:szCs w:val="4"/>
        </w:rPr>
        <w:t xml:space="preserve"> The Eurozone reforms are implemented but fail. This would lead to the first scenario of </w:t>
      </w:r>
      <w:proofErr w:type="spellStart"/>
      <w:r w:rsidRPr="006F200C">
        <w:rPr>
          <w:rFonts w:cs="Calibri"/>
          <w:sz w:val="4"/>
          <w:szCs w:val="4"/>
        </w:rPr>
        <w:t>failurebare</w:t>
      </w:r>
      <w:proofErr w:type="spellEnd"/>
      <w:r w:rsidRPr="006F200C">
        <w:rPr>
          <w:rFonts w:cs="Calibri"/>
          <w:sz w:val="4"/>
          <w:szCs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sidRPr="006F200C">
        <w:rPr>
          <w:rFonts w:cs="Calibri"/>
          <w:sz w:val="4"/>
          <w:szCs w:val="4"/>
        </w:rPr>
        <w:t>. .</w:t>
      </w:r>
      <w:proofErr w:type="gramEnd"/>
      <w:r w:rsidRPr="006F200C">
        <w:rPr>
          <w:rFonts w:cs="Calibri"/>
          <w:sz w:val="4"/>
          <w:szCs w:val="4"/>
        </w:rPr>
        <w:t xml:space="preserve"> Europe’s plan is rejected at a national level leading to fragmentation. The national political </w:t>
      </w:r>
      <w:proofErr w:type="gramStart"/>
      <w:r w:rsidRPr="006F200C">
        <w:rPr>
          <w:rFonts w:cs="Calibri"/>
          <w:sz w:val="4"/>
          <w:szCs w:val="4"/>
        </w:rPr>
        <w:t>barriers</w:t>
      </w:r>
      <w:proofErr w:type="gramEnd"/>
      <w:r w:rsidRPr="006F200C">
        <w:rPr>
          <w:rFonts w:cs="Calibri"/>
          <w:sz w:val="4"/>
          <w:szCs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sidRPr="006F200C">
        <w:rPr>
          <w:rFonts w:cs="Calibri"/>
          <w:sz w:val="4"/>
          <w:szCs w:val="4"/>
        </w:rPr>
        <w:t>2012 .</w:t>
      </w:r>
      <w:proofErr w:type="gramEnd"/>
      <w:r w:rsidRPr="006F200C">
        <w:rPr>
          <w:rFonts w:cs="Calibri"/>
          <w:sz w:val="4"/>
          <w:szCs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sidRPr="006F200C">
        <w:rPr>
          <w:rFonts w:cs="Calibri"/>
          <w:sz w:val="4"/>
          <w:szCs w:val="4"/>
        </w:rPr>
        <w:t>fairly straightforward</w:t>
      </w:r>
      <w:proofErr w:type="gramEnd"/>
      <w:r w:rsidRPr="006F200C">
        <w:rPr>
          <w:rFonts w:cs="Calibri"/>
          <w:sz w:val="4"/>
          <w:szCs w:val="4"/>
        </w:rPr>
        <w:t>: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w:t>
      </w:r>
      <w:proofErr w:type="gramStart"/>
      <w:r w:rsidRPr="006F200C">
        <w:rPr>
          <w:rFonts w:cs="Calibri"/>
          <w:sz w:val="4"/>
          <w:szCs w:val="4"/>
        </w:rPr>
        <w:t>. .</w:t>
      </w:r>
      <w:proofErr w:type="gramEnd"/>
      <w:r w:rsidRPr="006F200C">
        <w:rPr>
          <w:rFonts w:cs="Calibri"/>
          <w:sz w:val="4"/>
          <w:szCs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sidRPr="006F200C">
        <w:rPr>
          <w:rFonts w:cs="Calibri"/>
          <w:sz w:val="4"/>
          <w:szCs w:val="4"/>
        </w:rPr>
        <w:t>bankruptcies</w:t>
      </w:r>
      <w:proofErr w:type="gramEnd"/>
      <w:r w:rsidRPr="006F200C">
        <w:rPr>
          <w:rFonts w:cs="Calibri"/>
          <w:sz w:val="4"/>
          <w:szCs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sidRPr="006F200C">
        <w:rPr>
          <w:rFonts w:cs="Calibri"/>
          <w:sz w:val="4"/>
          <w:szCs w:val="4"/>
        </w:rPr>
        <w:t>Buiter</w:t>
      </w:r>
      <w:proofErr w:type="spellEnd"/>
      <w:r w:rsidRPr="006F200C">
        <w:rPr>
          <w:rFonts w:cs="Calibri"/>
          <w:sz w:val="4"/>
          <w:szCs w:val="4"/>
        </w:rPr>
        <w:t xml:space="preserve"> wrote that disorderly defaults and eurozone exits by the five periphery </w:t>
      </w:r>
      <w:proofErr w:type="spellStart"/>
      <w:r w:rsidRPr="006F200C">
        <w:rPr>
          <w:rFonts w:cs="Calibri"/>
          <w:sz w:val="4"/>
          <w:szCs w:val="4"/>
        </w:rPr>
        <w:t>statesGreece</w:t>
      </w:r>
      <w:proofErr w:type="spellEnd"/>
      <w:r w:rsidRPr="006F200C">
        <w:rPr>
          <w:rFonts w:cs="Calibri"/>
          <w:sz w:val="4"/>
          <w:szCs w:val="4"/>
        </w:rPr>
        <w:t xml:space="preserve">, Ireland, Portugal, Spain, and </w:t>
      </w:r>
      <w:proofErr w:type="spellStart"/>
      <w:r w:rsidRPr="006F200C">
        <w:rPr>
          <w:rFonts w:cs="Calibri"/>
          <w:sz w:val="4"/>
          <w:szCs w:val="4"/>
        </w:rPr>
        <w:t>Italywould</w:t>
      </w:r>
      <w:proofErr w:type="spellEnd"/>
      <w:r w:rsidRPr="006F200C">
        <w:rPr>
          <w:rFonts w:cs="Calibri"/>
          <w:sz w:val="4"/>
          <w:szCs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sidRPr="006F200C">
        <w:rPr>
          <w:rFonts w:cs="Calibri"/>
          <w:sz w:val="4"/>
          <w:szCs w:val="4"/>
        </w:rPr>
        <w:t>Eichengreen</w:t>
      </w:r>
      <w:proofErr w:type="spellEnd"/>
      <w:r w:rsidRPr="006F200C">
        <w:rPr>
          <w:rFonts w:cs="Calibri"/>
          <w:sz w:val="4"/>
          <w:szCs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sidRPr="006F200C">
        <w:rPr>
          <w:rFonts w:cs="Calibri"/>
          <w:sz w:val="4"/>
          <w:szCs w:val="4"/>
        </w:rPr>
        <w:t>decade</w:t>
      </w:r>
      <w:proofErr w:type="gramEnd"/>
      <w:r w:rsidRPr="006F200C">
        <w:rPr>
          <w:rFonts w:cs="Calibri"/>
          <w:sz w:val="4"/>
          <w:szCs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sidRPr="006F200C">
        <w:rPr>
          <w:rFonts w:cs="Calibri"/>
          <w:sz w:val="4"/>
          <w:szCs w:val="4"/>
        </w:rPr>
        <w:t>ordercontinued</w:t>
      </w:r>
      <w:proofErr w:type="spellEnd"/>
      <w:r w:rsidRPr="006F200C">
        <w:rPr>
          <w:rFonts w:cs="Calibri"/>
          <w:sz w:val="4"/>
          <w:szCs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sidRPr="006F200C">
        <w:rPr>
          <w:rFonts w:cs="Calibri"/>
          <w:sz w:val="4"/>
          <w:szCs w:val="4"/>
        </w:rPr>
        <w:t>The</w:t>
      </w:r>
      <w:proofErr w:type="gramEnd"/>
      <w:r w:rsidRPr="006F200C">
        <w:rPr>
          <w:rFonts w:cs="Calibri"/>
          <w:sz w:val="4"/>
          <w:szCs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sidRPr="006F200C">
        <w:rPr>
          <w:rFonts w:cs="Calibri"/>
          <w:sz w:val="4"/>
          <w:szCs w:val="4"/>
        </w:rPr>
        <w:t>core</w:t>
      </w:r>
      <w:proofErr w:type="gramEnd"/>
      <w:r w:rsidRPr="006F200C">
        <w:rPr>
          <w:rFonts w:cs="Calibri"/>
          <w:sz w:val="4"/>
          <w:szCs w:val="4"/>
        </w:rPr>
        <w:t xml:space="preserve"> and periphery. In a recent paper, Jacopo </w:t>
      </w:r>
      <w:proofErr w:type="spellStart"/>
      <w:r w:rsidRPr="006F200C">
        <w:rPr>
          <w:rFonts w:cs="Calibri"/>
          <w:sz w:val="4"/>
          <w:szCs w:val="4"/>
        </w:rPr>
        <w:t>Ponticelli</w:t>
      </w:r>
      <w:proofErr w:type="spellEnd"/>
      <w:r w:rsidRPr="006F200C">
        <w:rPr>
          <w:rFonts w:cs="Calibri"/>
          <w:sz w:val="4"/>
          <w:szCs w:val="4"/>
        </w:rPr>
        <w:t xml:space="preserve"> and Hans-Joachim </w:t>
      </w:r>
      <w:proofErr w:type="spellStart"/>
      <w:r w:rsidRPr="006F200C">
        <w:rPr>
          <w:rFonts w:cs="Calibri"/>
          <w:sz w:val="4"/>
          <w:szCs w:val="4"/>
        </w:rPr>
        <w:t>Voth</w:t>
      </w:r>
      <w:proofErr w:type="spellEnd"/>
      <w:r w:rsidRPr="006F200C">
        <w:rPr>
          <w:rFonts w:cs="Calibri"/>
          <w:sz w:val="4"/>
          <w:szCs w:val="4"/>
        </w:rPr>
        <w:t xml:space="preserve"> conducted cross-country research for the period 1919 to the present day and found that austerity has tended to go hand-in-hand with </w:t>
      </w:r>
      <w:proofErr w:type="gramStart"/>
      <w:r w:rsidRPr="006F200C">
        <w:rPr>
          <w:rFonts w:cs="Calibri"/>
          <w:sz w:val="4"/>
          <w:szCs w:val="4"/>
        </w:rPr>
        <w:t>politically-motivated</w:t>
      </w:r>
      <w:proofErr w:type="gramEnd"/>
      <w:r w:rsidRPr="006F200C">
        <w:rPr>
          <w:rFonts w:cs="Calibri"/>
          <w:sz w:val="4"/>
          <w:szCs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sidRPr="006F200C">
        <w:rPr>
          <w:rFonts w:cs="Calibri"/>
          <w:sz w:val="4"/>
          <w:szCs w:val="4"/>
        </w:rPr>
        <w:t>Orban’s</w:t>
      </w:r>
      <w:proofErr w:type="spellEnd"/>
      <w:r w:rsidRPr="006F200C">
        <w:rPr>
          <w:rFonts w:cs="Calibri"/>
          <w:sz w:val="4"/>
          <w:szCs w:val="4"/>
        </w:rPr>
        <w:t xml:space="preserve"> efforts to consolidate his party’s hold on power. </w:t>
      </w:r>
      <w:proofErr w:type="spellStart"/>
      <w:r w:rsidRPr="006F200C">
        <w:rPr>
          <w:rFonts w:cs="Calibri"/>
          <w:sz w:val="4"/>
          <w:szCs w:val="4"/>
        </w:rPr>
        <w:t>Orban</w:t>
      </w:r>
      <w:proofErr w:type="spellEnd"/>
      <w:r w:rsidRPr="006F200C">
        <w:rPr>
          <w:rFonts w:cs="Calibri"/>
          <w:sz w:val="4"/>
          <w:szCs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sidRPr="006F200C">
        <w:rPr>
          <w:rFonts w:cs="Calibri"/>
          <w:sz w:val="4"/>
          <w:szCs w:val="4"/>
        </w:rPr>
        <w:t>concernthe</w:t>
      </w:r>
      <w:proofErr w:type="spellEnd"/>
      <w:r w:rsidRPr="006F200C">
        <w:rPr>
          <w:rFonts w:cs="Calibri"/>
          <w:sz w:val="4"/>
          <w:szCs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sidRPr="006F200C">
        <w:rPr>
          <w:rFonts w:cs="Calibri"/>
          <w:sz w:val="4"/>
          <w:szCs w:val="4"/>
        </w:rPr>
        <w:t>Eurocrisis</w:t>
      </w:r>
      <w:proofErr w:type="spellEnd"/>
      <w:r w:rsidRPr="006F200C">
        <w:rPr>
          <w:rFonts w:cs="Calibri"/>
          <w:sz w:val="4"/>
          <w:szCs w:val="4"/>
        </w:rPr>
        <w:t xml:space="preserve"> is that while monetary union was originally designed to constrain German influence in the European Union, it created the crisis that led to the growth of Germany’s relative power and much more assertive German leadership, at least </w:t>
      </w:r>
      <w:proofErr w:type="gramStart"/>
      <w:r w:rsidRPr="006F200C">
        <w:rPr>
          <w:rFonts w:cs="Calibri"/>
          <w:sz w:val="4"/>
          <w:szCs w:val="4"/>
        </w:rPr>
        <w:t>in the area of</w:t>
      </w:r>
      <w:proofErr w:type="gramEnd"/>
      <w:r w:rsidRPr="006F200C">
        <w:rPr>
          <w:rFonts w:cs="Calibri"/>
          <w:sz w:val="4"/>
          <w:szCs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sidRPr="006F200C">
        <w:rPr>
          <w:rFonts w:cs="Calibri"/>
          <w:sz w:val="4"/>
          <w:szCs w:val="4"/>
        </w:rPr>
        <w:t>economies</w:t>
      </w:r>
      <w:proofErr w:type="gramEnd"/>
      <w:r w:rsidRPr="006F200C">
        <w:rPr>
          <w:rFonts w:cs="Calibri"/>
          <w:sz w:val="4"/>
          <w:szCs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sidRPr="006F200C">
        <w:rPr>
          <w:rFonts w:cs="Calibri"/>
          <w:sz w:val="4"/>
          <w:szCs w:val="4"/>
        </w:rPr>
        <w:t>en</w:t>
      </w:r>
      <w:proofErr w:type="spellEnd"/>
      <w:r w:rsidRPr="006F200C">
        <w:rPr>
          <w:rFonts w:cs="Calibri"/>
          <w:sz w:val="4"/>
          <w:szCs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sidRPr="006F200C">
        <w:rPr>
          <w:rFonts w:cs="Calibri"/>
          <w:sz w:val="4"/>
          <w:szCs w:val="4"/>
        </w:rPr>
        <w:t>Eurocrisis</w:t>
      </w:r>
      <w:proofErr w:type="spellEnd"/>
      <w:r w:rsidRPr="006F200C">
        <w:rPr>
          <w:rFonts w:cs="Calibri"/>
          <w:sz w:val="4"/>
          <w:szCs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sidRPr="006F200C">
        <w:rPr>
          <w:rFonts w:cs="Calibri"/>
          <w:sz w:val="4"/>
          <w:szCs w:val="4"/>
        </w:rPr>
        <w:t>interests, but</w:t>
      </w:r>
      <w:proofErr w:type="gramEnd"/>
      <w:r w:rsidRPr="006F200C">
        <w:rPr>
          <w:rFonts w:cs="Calibri"/>
          <w:sz w:val="4"/>
          <w:szCs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sidRPr="006F200C">
        <w:rPr>
          <w:rFonts w:cs="Calibri"/>
          <w:sz w:val="4"/>
          <w:szCs w:val="4"/>
        </w:rPr>
        <w:t>As long as</w:t>
      </w:r>
      <w:proofErr w:type="gramEnd"/>
      <w:r w:rsidRPr="006F200C">
        <w:rPr>
          <w:rFonts w:cs="Calibri"/>
          <w:sz w:val="4"/>
          <w:szCs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sidRPr="006F200C">
        <w:rPr>
          <w:rFonts w:cs="Calibri"/>
          <w:sz w:val="4"/>
          <w:szCs w:val="4"/>
        </w:rPr>
        <w:t>Parliamentthe</w:t>
      </w:r>
      <w:proofErr w:type="spellEnd"/>
      <w:r w:rsidRPr="006F200C">
        <w:rPr>
          <w:rFonts w:cs="Calibri"/>
          <w:sz w:val="4"/>
          <w:szCs w:val="4"/>
        </w:rPr>
        <w:t xml:space="preserve"> so-called ‘‘community </w:t>
      </w:r>
      <w:proofErr w:type="spellStart"/>
      <w:r w:rsidRPr="006F200C">
        <w:rPr>
          <w:rFonts w:cs="Calibri"/>
          <w:sz w:val="4"/>
          <w:szCs w:val="4"/>
        </w:rPr>
        <w:t>method’’and</w:t>
      </w:r>
      <w:proofErr w:type="spellEnd"/>
      <w:r w:rsidRPr="006F200C">
        <w:rPr>
          <w:rFonts w:cs="Calibri"/>
          <w:sz w:val="4"/>
          <w:szCs w:val="4"/>
        </w:rPr>
        <w:t xml:space="preserve"> argued in favor of the ‘‘Union </w:t>
      </w:r>
      <w:proofErr w:type="spellStart"/>
      <w:r w:rsidRPr="006F200C">
        <w:rPr>
          <w:rFonts w:cs="Calibri"/>
          <w:sz w:val="4"/>
          <w:szCs w:val="4"/>
        </w:rPr>
        <w:t>method’’or</w:t>
      </w:r>
      <w:proofErr w:type="spellEnd"/>
      <w:r w:rsidRPr="006F200C">
        <w:rPr>
          <w:rFonts w:cs="Calibri"/>
          <w:sz w:val="4"/>
          <w:szCs w:val="4"/>
        </w:rPr>
        <w:t xml:space="preserve"> what former German foreign minister </w:t>
      </w:r>
      <w:proofErr w:type="spellStart"/>
      <w:r w:rsidRPr="006F200C">
        <w:rPr>
          <w:rFonts w:cs="Calibri"/>
          <w:sz w:val="4"/>
          <w:szCs w:val="4"/>
        </w:rPr>
        <w:t>Joschka</w:t>
      </w:r>
      <w:proofErr w:type="spellEnd"/>
      <w:r w:rsidRPr="006F200C">
        <w:rPr>
          <w:rFonts w:cs="Calibri"/>
          <w:sz w:val="4"/>
          <w:szCs w:val="4"/>
        </w:rPr>
        <w:t xml:space="preserve"> Fischer has called the ‘‘national primacy’’ </w:t>
      </w:r>
      <w:proofErr w:type="spellStart"/>
      <w:r w:rsidRPr="006F200C">
        <w:rPr>
          <w:rFonts w:cs="Calibri"/>
          <w:sz w:val="4"/>
          <w:szCs w:val="4"/>
        </w:rPr>
        <w:t>approachwhere</w:t>
      </w:r>
      <w:proofErr w:type="spellEnd"/>
      <w:r w:rsidRPr="006F200C">
        <w:rPr>
          <w:rFonts w:cs="Calibri"/>
          <w:sz w:val="4"/>
          <w:szCs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sidRPr="006F200C">
        <w:rPr>
          <w:rFonts w:cs="Calibri"/>
          <w:sz w:val="4"/>
          <w:szCs w:val="4"/>
        </w:rPr>
        <w:t>a safe haven</w:t>
      </w:r>
      <w:proofErr w:type="gramEnd"/>
      <w:r w:rsidRPr="006F200C">
        <w:rPr>
          <w:rFonts w:cs="Calibri"/>
          <w:sz w:val="4"/>
          <w:szCs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sidRPr="006F200C">
        <w:rPr>
          <w:rFonts w:cs="Calibri"/>
          <w:sz w:val="4"/>
          <w:szCs w:val="4"/>
        </w:rPr>
        <w:t>it</w:t>
      </w:r>
      <w:proofErr w:type="gramEnd"/>
      <w:r w:rsidRPr="006F200C">
        <w:rPr>
          <w:rFonts w:cs="Calibri"/>
          <w:sz w:val="4"/>
          <w:szCs w:val="4"/>
        </w:rPr>
        <w:t xml:space="preserve"> Germans think of their policy choice as the morally correct path, enabling their assertiveness. What if Europe Fails? THE WASHINGTON QUARTERLY j SUMMER 2012 33 </w:t>
      </w:r>
      <w:proofErr w:type="gramStart"/>
      <w:r w:rsidRPr="006F200C">
        <w:rPr>
          <w:rFonts w:cs="Calibri"/>
          <w:sz w:val="4"/>
          <w:szCs w:val="4"/>
        </w:rPr>
        <w:t>collapsed,</w:t>
      </w:r>
      <w:proofErr w:type="gramEnd"/>
      <w:r w:rsidRPr="006F200C">
        <w:rPr>
          <w:rFonts w:cs="Calibri"/>
          <w:sz w:val="4"/>
          <w:szCs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sidRPr="006F200C">
        <w:rPr>
          <w:rFonts w:cs="Calibri"/>
          <w:sz w:val="4"/>
          <w:szCs w:val="4"/>
        </w:rPr>
        <w:t>Guerot</w:t>
      </w:r>
      <w:proofErr w:type="spellEnd"/>
      <w:r w:rsidRPr="006F200C">
        <w:rPr>
          <w:rFonts w:cs="Calibri"/>
          <w:sz w:val="4"/>
          <w:szCs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sidRPr="006F200C">
        <w:rPr>
          <w:rFonts w:cs="Calibri"/>
          <w:sz w:val="4"/>
          <w:szCs w:val="4"/>
        </w:rPr>
        <w:t>Gu¨nther</w:t>
      </w:r>
      <w:proofErr w:type="spellEnd"/>
      <w:r w:rsidRPr="006F200C">
        <w:rPr>
          <w:rFonts w:cs="Calibri"/>
          <w:sz w:val="4"/>
          <w:szCs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5BF9564C" w14:textId="77777777" w:rsidR="003D5007" w:rsidRPr="006F200C" w:rsidRDefault="003D5007" w:rsidP="003D5007">
      <w:pPr>
        <w:rPr>
          <w:rFonts w:cs="Calibri"/>
          <w:sz w:val="14"/>
          <w:szCs w:val="14"/>
        </w:rPr>
      </w:pPr>
      <w:r w:rsidRPr="006F200C">
        <w:rPr>
          <w:rFonts w:cs="Calibri"/>
          <w:sz w:val="14"/>
          <w:szCs w:val="14"/>
        </w:rPr>
        <w:t>China and the Middle East are Particularly Vulnerable</w:t>
      </w:r>
    </w:p>
    <w:p w14:paraId="07708CE9" w14:textId="77777777" w:rsidR="003D5007" w:rsidRPr="006F200C" w:rsidRDefault="003D5007" w:rsidP="003D5007">
      <w:pPr>
        <w:rPr>
          <w:rFonts w:cs="Calibri"/>
          <w:u w:val="single"/>
        </w:rPr>
      </w:pPr>
      <w:r w:rsidRPr="006F200C">
        <w:rPr>
          <w:rFonts w:cs="Calibri"/>
          <w:u w:val="single"/>
        </w:rPr>
        <w:t>In a disorderly collapse</w:t>
      </w:r>
      <w:r w:rsidRPr="006F200C">
        <w:rPr>
          <w:rFonts w:cs="Calibri"/>
          <w:sz w:val="14"/>
          <w:szCs w:val="14"/>
        </w:rPr>
        <w:t xml:space="preserve">, a key question is how the rest of the world will cope with a global depression. </w:t>
      </w:r>
      <w:r w:rsidRPr="006F200C">
        <w:rPr>
          <w:rFonts w:cs="Calibri"/>
          <w:u w:val="single"/>
        </w:rPr>
        <w:t xml:space="preserve">Earlier, I argued that </w:t>
      </w:r>
      <w:r w:rsidRPr="006F200C">
        <w:rPr>
          <w:rFonts w:cs="Calibri"/>
          <w:highlight w:val="cyan"/>
          <w:u w:val="single"/>
        </w:rPr>
        <w:t xml:space="preserve">Europe was </w:t>
      </w:r>
      <w:r w:rsidRPr="006F200C">
        <w:rPr>
          <w:rFonts w:cs="Calibri"/>
          <w:b/>
          <w:highlight w:val="cyan"/>
          <w:u w:val="single"/>
        </w:rPr>
        <w:t>not destined</w:t>
      </w:r>
      <w:r w:rsidRPr="006F200C">
        <w:rPr>
          <w:rFonts w:cs="Calibri"/>
          <w:highlight w:val="cyan"/>
          <w:u w:val="single"/>
        </w:rPr>
        <w:t xml:space="preserve"> for a return to the</w:t>
      </w:r>
      <w:r w:rsidRPr="006F200C">
        <w:rPr>
          <w:rFonts w:cs="Calibri"/>
          <w:u w:val="single"/>
        </w:rPr>
        <w:t xml:space="preserve"> </w:t>
      </w:r>
      <w:r w:rsidRPr="006F200C">
        <w:rPr>
          <w:rFonts w:cs="Calibri"/>
          <w:b/>
          <w:u w:val="single"/>
        </w:rPr>
        <w:t>193</w:t>
      </w:r>
      <w:r w:rsidRPr="006F200C">
        <w:rPr>
          <w:rFonts w:cs="Calibri"/>
          <w:b/>
          <w:highlight w:val="cyan"/>
          <w:u w:val="single"/>
        </w:rPr>
        <w:t>0s</w:t>
      </w:r>
      <w:r w:rsidRPr="006F200C">
        <w:rPr>
          <w:rFonts w:cs="Calibri"/>
          <w:u w:val="single"/>
        </w:rPr>
        <w:t xml:space="preserve"> because it enjoys a more robust geopolitical condition. But </w:t>
      </w:r>
      <w:r w:rsidRPr="006F200C">
        <w:rPr>
          <w:rFonts w:cs="Calibri"/>
          <w:highlight w:val="cyan"/>
          <w:u w:val="single"/>
        </w:rPr>
        <w:t>what is true of</w:t>
      </w:r>
      <w:r w:rsidRPr="006F200C">
        <w:rPr>
          <w:rFonts w:cs="Calibri"/>
          <w:u w:val="single"/>
        </w:rPr>
        <w:t xml:space="preserve"> Western </w:t>
      </w:r>
      <w:r w:rsidRPr="006F200C">
        <w:rPr>
          <w:rFonts w:cs="Calibri"/>
          <w:highlight w:val="cyan"/>
          <w:u w:val="single"/>
        </w:rPr>
        <w:t xml:space="preserve">Europe is </w:t>
      </w:r>
      <w:r w:rsidRPr="006F200C">
        <w:rPr>
          <w:rFonts w:cs="Calibri"/>
          <w:b/>
          <w:highlight w:val="cyan"/>
          <w:u w:val="single"/>
        </w:rPr>
        <w:t>not</w:t>
      </w:r>
      <w:r w:rsidRPr="006F200C">
        <w:rPr>
          <w:rFonts w:cs="Calibri"/>
          <w:u w:val="single"/>
        </w:rPr>
        <w:t xml:space="preserve"> necessarily </w:t>
      </w:r>
      <w:r w:rsidRPr="006F200C">
        <w:rPr>
          <w:rFonts w:cs="Calibri"/>
          <w:b/>
          <w:u w:val="single"/>
        </w:rPr>
        <w:t>true</w:t>
      </w:r>
      <w:r w:rsidRPr="006F200C">
        <w:rPr>
          <w:rFonts w:cs="Calibri"/>
          <w:u w:val="single"/>
        </w:rPr>
        <w:t xml:space="preserve"> </w:t>
      </w:r>
      <w:r w:rsidRPr="006F200C">
        <w:rPr>
          <w:rFonts w:cs="Calibri"/>
          <w:highlight w:val="cyan"/>
          <w:u w:val="single"/>
        </w:rPr>
        <w:t xml:space="preserve">of the </w:t>
      </w:r>
      <w:r w:rsidRPr="006F200C">
        <w:rPr>
          <w:rFonts w:cs="Calibri"/>
          <w:b/>
          <w:highlight w:val="cyan"/>
          <w:u w:val="single"/>
        </w:rPr>
        <w:t>rest of the world</w:t>
      </w:r>
      <w:r w:rsidRPr="006F200C">
        <w:rPr>
          <w:rFonts w:cs="Calibri"/>
          <w:sz w:val="14"/>
          <w:szCs w:val="14"/>
        </w:rPr>
        <w:t xml:space="preserve">. </w:t>
      </w:r>
      <w:r w:rsidRPr="006F200C">
        <w:rPr>
          <w:rFonts w:cs="Calibri"/>
          <w:u w:val="single"/>
        </w:rPr>
        <w:t xml:space="preserve">Just as economic growth can generate political liberalization and reform, so too can an </w:t>
      </w:r>
      <w:r w:rsidRPr="006F200C">
        <w:rPr>
          <w:rFonts w:cs="Calibri"/>
          <w:highlight w:val="cyan"/>
          <w:u w:val="single"/>
        </w:rPr>
        <w:t xml:space="preserve">economic </w:t>
      </w:r>
      <w:r w:rsidRPr="006F200C">
        <w:rPr>
          <w:rFonts w:cs="Calibri"/>
          <w:b/>
          <w:highlight w:val="cyan"/>
          <w:u w:val="single"/>
        </w:rPr>
        <w:t>downturn</w:t>
      </w:r>
      <w:r w:rsidRPr="006F200C">
        <w:rPr>
          <w:rFonts w:cs="Calibri"/>
          <w:highlight w:val="cyan"/>
          <w:u w:val="single"/>
        </w:rPr>
        <w:t xml:space="preserve"> put </w:t>
      </w:r>
      <w:r w:rsidRPr="006F200C">
        <w:rPr>
          <w:rFonts w:cs="Calibri"/>
          <w:b/>
          <w:highlight w:val="cyan"/>
          <w:u w:val="single"/>
        </w:rPr>
        <w:t>pressure on governments</w:t>
      </w:r>
      <w:r w:rsidRPr="006F200C">
        <w:rPr>
          <w:rFonts w:cs="Calibri"/>
          <w:sz w:val="14"/>
          <w:szCs w:val="14"/>
        </w:rPr>
        <w:t xml:space="preserve">. </w:t>
      </w:r>
      <w:r w:rsidRPr="006F200C">
        <w:rPr>
          <w:rFonts w:cs="Calibri"/>
          <w:u w:val="single"/>
        </w:rPr>
        <w:t xml:space="preserve">Those </w:t>
      </w:r>
      <w:r w:rsidRPr="006F200C">
        <w:rPr>
          <w:rFonts w:cs="Calibri"/>
          <w:highlight w:val="cyan"/>
          <w:u w:val="single"/>
        </w:rPr>
        <w:t>countries which are most vulnerable are those with</w:t>
      </w:r>
      <w:r w:rsidRPr="006F200C">
        <w:rPr>
          <w:rFonts w:cs="Calibri"/>
          <w:u w:val="single"/>
        </w:rPr>
        <w:t xml:space="preserve"> the greatest economic problems and poor </w:t>
      </w:r>
      <w:r w:rsidRPr="006F200C">
        <w:rPr>
          <w:rFonts w:cs="Calibri"/>
          <w:highlight w:val="cyan"/>
          <w:u w:val="single"/>
        </w:rPr>
        <w:t>geopolitical conditions</w:t>
      </w:r>
      <w:r w:rsidRPr="006F200C">
        <w:rPr>
          <w:rFonts w:cs="Calibri"/>
          <w:u w:val="single"/>
        </w:rPr>
        <w:t xml:space="preserve"> either </w:t>
      </w:r>
      <w:r w:rsidRPr="006F200C">
        <w:rPr>
          <w:rFonts w:cs="Calibri"/>
          <w:highlight w:val="cyan"/>
          <w:u w:val="single"/>
        </w:rPr>
        <w:t>because</w:t>
      </w:r>
      <w:r w:rsidRPr="006F200C">
        <w:rPr>
          <w:rFonts w:cs="Calibri"/>
          <w:u w:val="single"/>
        </w:rPr>
        <w:t xml:space="preserve"> their </w:t>
      </w:r>
      <w:r w:rsidRPr="006F200C">
        <w:rPr>
          <w:rFonts w:cs="Calibri"/>
          <w:b/>
          <w:highlight w:val="cyan"/>
          <w:u w:val="single"/>
        </w:rPr>
        <w:t>regimes are fragile</w:t>
      </w:r>
      <w:r w:rsidRPr="006F200C">
        <w:rPr>
          <w:rFonts w:cs="Calibri"/>
          <w:highlight w:val="cyan"/>
          <w:u w:val="single"/>
        </w:rPr>
        <w:t xml:space="preserve"> or</w:t>
      </w:r>
      <w:r w:rsidRPr="006F200C">
        <w:rPr>
          <w:rFonts w:cs="Calibri"/>
          <w:u w:val="single"/>
        </w:rPr>
        <w:t xml:space="preserve"> because the </w:t>
      </w:r>
      <w:r w:rsidRPr="006F200C">
        <w:rPr>
          <w:rFonts w:cs="Calibri"/>
          <w:b/>
          <w:highlight w:val="cyan"/>
          <w:u w:val="single"/>
        </w:rPr>
        <w:t>neighborhood</w:t>
      </w:r>
      <w:r w:rsidRPr="006F200C">
        <w:rPr>
          <w:rFonts w:cs="Calibri"/>
          <w:u w:val="single"/>
        </w:rPr>
        <w:t xml:space="preserve"> is particularly </w:t>
      </w:r>
      <w:r w:rsidRPr="006F200C">
        <w:rPr>
          <w:rFonts w:cs="Calibri"/>
          <w:b/>
          <w:highlight w:val="cyan"/>
          <w:u w:val="single"/>
        </w:rPr>
        <w:t>dangerous</w:t>
      </w:r>
      <w:r w:rsidRPr="006F200C">
        <w:rPr>
          <w:rFonts w:cs="Calibri"/>
          <w:u w:val="single"/>
        </w:rPr>
        <w:t>.</w:t>
      </w:r>
    </w:p>
    <w:p w14:paraId="03DA7E52" w14:textId="77777777" w:rsidR="003D5007" w:rsidRPr="006F200C" w:rsidRDefault="003D5007" w:rsidP="003D5007">
      <w:pPr>
        <w:rPr>
          <w:rFonts w:cs="Calibri"/>
          <w:sz w:val="14"/>
          <w:szCs w:val="14"/>
        </w:rPr>
      </w:pPr>
      <w:r w:rsidRPr="006F200C">
        <w:rPr>
          <w:rFonts w:cs="Calibri"/>
          <w:sz w:val="14"/>
          <w:szCs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sidRPr="006F200C">
        <w:rPr>
          <w:rFonts w:cs="Calibri"/>
          <w:u w:val="single"/>
        </w:rPr>
        <w:t xml:space="preserve">A new global depression would bring </w:t>
      </w:r>
      <w:r w:rsidRPr="006F200C">
        <w:rPr>
          <w:rFonts w:cs="Calibri"/>
          <w:b/>
          <w:u w:val="single"/>
        </w:rPr>
        <w:t>punishing global pressures</w:t>
      </w:r>
      <w:r w:rsidRPr="006F200C">
        <w:rPr>
          <w:rFonts w:cs="Calibri"/>
          <w:sz w:val="14"/>
          <w:szCs w:val="14"/>
        </w:rPr>
        <w:t xml:space="preserve"> </w:t>
      </w:r>
      <w:r w:rsidRPr="006F200C">
        <w:rPr>
          <w:rFonts w:cs="Calibri"/>
          <w:u w:val="single"/>
        </w:rPr>
        <w:t xml:space="preserve">to bear on new and weak governments in the </w:t>
      </w:r>
      <w:r w:rsidRPr="006F200C">
        <w:rPr>
          <w:rFonts w:cs="Calibri"/>
          <w:b/>
          <w:u w:val="single"/>
        </w:rPr>
        <w:t>Middle East</w:t>
      </w:r>
      <w:r w:rsidRPr="006F200C">
        <w:rPr>
          <w:rFonts w:cs="Calibri"/>
          <w:u w:val="single"/>
        </w:rPr>
        <w:t xml:space="preserve"> and </w:t>
      </w:r>
      <w:r w:rsidRPr="006F200C">
        <w:rPr>
          <w:rFonts w:cs="Calibri"/>
          <w:b/>
          <w:u w:val="single"/>
        </w:rPr>
        <w:t>North Africa</w:t>
      </w:r>
      <w:r w:rsidRPr="006F200C">
        <w:rPr>
          <w:rFonts w:cs="Calibri"/>
          <w:u w:val="single"/>
        </w:rPr>
        <w:t>.</w:t>
      </w:r>
      <w:r w:rsidRPr="006F200C">
        <w:rPr>
          <w:rFonts w:cs="Calibri"/>
          <w:sz w:val="14"/>
          <w:szCs w:val="14"/>
        </w:rPr>
        <w:t xml:space="preserve"> At a minimum, populism and revolutionary movements would flourish. Some </w:t>
      </w:r>
      <w:r w:rsidRPr="006F200C">
        <w:rPr>
          <w:rFonts w:cs="Calibri"/>
          <w:b/>
          <w:highlight w:val="cyan"/>
          <w:u w:val="single"/>
        </w:rPr>
        <w:t>political systems</w:t>
      </w:r>
      <w:r w:rsidRPr="006F200C">
        <w:rPr>
          <w:rFonts w:cs="Calibri"/>
          <w:highlight w:val="cyan"/>
          <w:u w:val="single"/>
        </w:rPr>
        <w:t xml:space="preserve"> would </w:t>
      </w:r>
      <w:r w:rsidRPr="006F200C">
        <w:rPr>
          <w:rFonts w:cs="Calibri"/>
          <w:b/>
          <w:highlight w:val="cyan"/>
          <w:u w:val="single"/>
        </w:rPr>
        <w:t>collapse</w:t>
      </w:r>
      <w:r w:rsidRPr="006F200C">
        <w:rPr>
          <w:rFonts w:cs="Calibri"/>
          <w:sz w:val="14"/>
          <w:szCs w:val="14"/>
        </w:rPr>
        <w:t xml:space="preserve"> as people look for alternatives. Governments with resource wealth would be better placed than those without, but they would still suffer as the price of raw materials falls in line with global demand. </w:t>
      </w:r>
      <w:r w:rsidRPr="006F200C">
        <w:rPr>
          <w:rFonts w:cs="Calibri"/>
          <w:u w:val="single"/>
        </w:rPr>
        <w:t xml:space="preserve">Political </w:t>
      </w:r>
      <w:r w:rsidRPr="006F200C">
        <w:rPr>
          <w:rFonts w:cs="Calibri"/>
          <w:highlight w:val="cyan"/>
          <w:u w:val="single"/>
        </w:rPr>
        <w:t>instability in</w:t>
      </w:r>
      <w:r w:rsidRPr="006F200C">
        <w:rPr>
          <w:rFonts w:cs="Calibri"/>
          <w:u w:val="single"/>
        </w:rPr>
        <w:t xml:space="preserve">side </w:t>
      </w:r>
      <w:r w:rsidRPr="006F200C">
        <w:rPr>
          <w:rFonts w:cs="Calibri"/>
          <w:b/>
          <w:highlight w:val="cyan"/>
          <w:u w:val="single"/>
        </w:rPr>
        <w:t>Middle East</w:t>
      </w:r>
      <w:r w:rsidRPr="006F200C">
        <w:rPr>
          <w:rFonts w:cs="Calibri"/>
          <w:b/>
          <w:u w:val="single"/>
        </w:rPr>
        <w:t xml:space="preserve">ern </w:t>
      </w:r>
      <w:r w:rsidRPr="006F200C">
        <w:rPr>
          <w:rFonts w:cs="Calibri"/>
          <w:b/>
          <w:highlight w:val="cyan"/>
          <w:u w:val="single"/>
        </w:rPr>
        <w:t>countries</w:t>
      </w:r>
      <w:r w:rsidRPr="006F200C">
        <w:rPr>
          <w:rFonts w:cs="Calibri"/>
          <w:u w:val="single"/>
        </w:rPr>
        <w:t xml:space="preserve"> is likely to </w:t>
      </w:r>
      <w:r w:rsidRPr="006F200C">
        <w:rPr>
          <w:rFonts w:cs="Calibri"/>
          <w:highlight w:val="cyan"/>
          <w:u w:val="single"/>
        </w:rPr>
        <w:t>bring</w:t>
      </w:r>
      <w:r w:rsidRPr="006F200C">
        <w:rPr>
          <w:rFonts w:cs="Calibri"/>
          <w:u w:val="single"/>
        </w:rPr>
        <w:t xml:space="preserve"> with it great </w:t>
      </w:r>
      <w:r w:rsidRPr="006F200C">
        <w:rPr>
          <w:rFonts w:cs="Calibri"/>
          <w:b/>
          <w:highlight w:val="cyan"/>
          <w:u w:val="single"/>
        </w:rPr>
        <w:t>geopolitical risks</w:t>
      </w:r>
      <w:r w:rsidRPr="006F200C">
        <w:rPr>
          <w:rFonts w:cs="Calibri"/>
          <w:sz w:val="14"/>
          <w:szCs w:val="14"/>
        </w:rPr>
        <w:t>. The rise of revolutionary, nationalist, ideological, and revisionist parties is likely to seriously impair regional cooperation, especially with Israel.</w:t>
      </w:r>
    </w:p>
    <w:p w14:paraId="702CC1B0" w14:textId="77777777" w:rsidR="003D5007" w:rsidRPr="006F200C" w:rsidRDefault="003D5007" w:rsidP="003D5007">
      <w:pPr>
        <w:rPr>
          <w:rFonts w:cs="Calibri"/>
          <w:b/>
          <w:u w:val="single"/>
        </w:rPr>
      </w:pPr>
      <w:r w:rsidRPr="006F200C">
        <w:rPr>
          <w:rFonts w:cs="Calibri"/>
          <w:b/>
          <w:highlight w:val="cyan"/>
          <w:u w:val="single"/>
        </w:rPr>
        <w:t>China</w:t>
      </w:r>
      <w:r w:rsidRPr="006F200C">
        <w:rPr>
          <w:rFonts w:cs="Calibri"/>
          <w:highlight w:val="cyan"/>
          <w:u w:val="single"/>
        </w:rPr>
        <w:t xml:space="preserve"> is</w:t>
      </w:r>
      <w:r w:rsidRPr="006F200C">
        <w:rPr>
          <w:rFonts w:cs="Calibri"/>
          <w:u w:val="single"/>
        </w:rPr>
        <w:t xml:space="preserve"> also </w:t>
      </w:r>
      <w:r w:rsidRPr="006F200C">
        <w:rPr>
          <w:rFonts w:cs="Calibri"/>
          <w:highlight w:val="cyan"/>
          <w:u w:val="single"/>
        </w:rPr>
        <w:t>highly vulnerable to</w:t>
      </w:r>
      <w:r w:rsidRPr="006F200C">
        <w:rPr>
          <w:rFonts w:cs="Calibri"/>
          <w:sz w:val="14"/>
          <w:szCs w:val="14"/>
        </w:rPr>
        <w:t xml:space="preserve"> a global depression induced by the </w:t>
      </w:r>
      <w:r w:rsidRPr="006F200C">
        <w:rPr>
          <w:rFonts w:cs="Calibri"/>
          <w:u w:val="single"/>
        </w:rPr>
        <w:t xml:space="preserve">disorderly </w:t>
      </w:r>
      <w:r w:rsidRPr="006F200C">
        <w:rPr>
          <w:rFonts w:cs="Calibri"/>
          <w:highlight w:val="cyan"/>
          <w:u w:val="single"/>
        </w:rPr>
        <w:t xml:space="preserve">collapse of the </w:t>
      </w:r>
      <w:r w:rsidRPr="006F200C">
        <w:rPr>
          <w:rFonts w:cs="Calibri"/>
          <w:b/>
          <w:highlight w:val="cyan"/>
          <w:u w:val="single"/>
        </w:rPr>
        <w:t>Euro</w:t>
      </w:r>
      <w:r w:rsidRPr="006F200C">
        <w:rPr>
          <w:rFonts w:cs="Calibri"/>
          <w:sz w:val="14"/>
          <w:szCs w:val="14"/>
        </w:rPr>
        <w:t xml:space="preserve">. The Chinese Communist Party has long been assumed to be reliant upon </w:t>
      </w:r>
      <w:r w:rsidRPr="006F200C">
        <w:rPr>
          <w:rFonts w:cs="Calibri"/>
          <w:u w:val="single"/>
        </w:rPr>
        <w:t>high annual rates of growth</w:t>
      </w:r>
      <w:r w:rsidRPr="006F200C">
        <w:rPr>
          <w:rFonts w:cs="Calibri"/>
          <w:sz w:val="14"/>
          <w:szCs w:val="14"/>
        </w:rPr>
        <w:t xml:space="preserve">. Those </w:t>
      </w:r>
      <w:r w:rsidRPr="006F200C">
        <w:rPr>
          <w:rFonts w:cs="Calibri"/>
          <w:u w:val="single"/>
        </w:rPr>
        <w:t>would</w:t>
      </w:r>
      <w:r w:rsidRPr="006F200C">
        <w:rPr>
          <w:rFonts w:cs="Calibri"/>
          <w:sz w:val="14"/>
          <w:szCs w:val="14"/>
        </w:rPr>
        <w:t xml:space="preserve"> likely </w:t>
      </w:r>
      <w:r w:rsidRPr="006F200C">
        <w:rPr>
          <w:rFonts w:cs="Calibri"/>
          <w:u w:val="single"/>
        </w:rPr>
        <w:t>evaporate in a global depression as the assumption that legitimacy is a derivative of growth is put to the test</w:t>
      </w:r>
      <w:r w:rsidRPr="006F200C">
        <w:rPr>
          <w:rFonts w:cs="Calibri"/>
          <w:sz w:val="14"/>
          <w:szCs w:val="14"/>
        </w:rPr>
        <w:t xml:space="preserve">. Unlike Western European governments, </w:t>
      </w:r>
      <w:r w:rsidRPr="006F200C">
        <w:rPr>
          <w:rFonts w:cs="Calibri"/>
          <w:highlight w:val="cyan"/>
          <w:u w:val="single"/>
        </w:rPr>
        <w:t>social unrest</w:t>
      </w:r>
      <w:r w:rsidRPr="006F200C">
        <w:rPr>
          <w:rFonts w:cs="Calibri"/>
          <w:u w:val="single"/>
        </w:rPr>
        <w:t xml:space="preserve"> in China </w:t>
      </w:r>
      <w:r w:rsidRPr="006F200C">
        <w:rPr>
          <w:rFonts w:cs="Calibri"/>
          <w:highlight w:val="cyan"/>
          <w:u w:val="single"/>
        </w:rPr>
        <w:t>could</w:t>
      </w:r>
      <w:r w:rsidRPr="006F200C">
        <w:rPr>
          <w:rFonts w:cs="Calibri"/>
          <w:u w:val="single"/>
        </w:rPr>
        <w:t xml:space="preserve"> </w:t>
      </w:r>
      <w:r w:rsidRPr="006F200C">
        <w:rPr>
          <w:rFonts w:cs="Calibri"/>
          <w:highlight w:val="cyan"/>
          <w:u w:val="single"/>
        </w:rPr>
        <w:t>lead to</w:t>
      </w:r>
      <w:r w:rsidRPr="006F200C">
        <w:rPr>
          <w:rFonts w:cs="Calibri"/>
          <w:sz w:val="14"/>
          <w:szCs w:val="14"/>
        </w:rPr>
        <w:t xml:space="preserve"> demands for a change of political systems or it might lead to </w:t>
      </w:r>
      <w:r w:rsidRPr="006F200C">
        <w:rPr>
          <w:rFonts w:cs="Calibri"/>
          <w:u w:val="single"/>
        </w:rPr>
        <w:t xml:space="preserve">the use of </w:t>
      </w:r>
      <w:r w:rsidRPr="006F200C">
        <w:rPr>
          <w:rFonts w:cs="Calibri"/>
          <w:b/>
          <w:highlight w:val="cyan"/>
          <w:u w:val="single"/>
        </w:rPr>
        <w:t>militant nationalism</w:t>
      </w:r>
      <w:r w:rsidRPr="006F200C">
        <w:rPr>
          <w:rFonts w:cs="Calibri"/>
          <w:u w:val="single"/>
        </w:rPr>
        <w:t xml:space="preserve"> as a legitimizing and mobilizing force,</w:t>
      </w:r>
      <w:r w:rsidRPr="006F200C">
        <w:rPr>
          <w:rFonts w:cs="Calibri"/>
          <w:sz w:val="14"/>
          <w:szCs w:val="14"/>
        </w:rPr>
        <w:t xml:space="preserve"> with all that might mean for </w:t>
      </w:r>
      <w:r w:rsidRPr="006F200C">
        <w:rPr>
          <w:rFonts w:cs="Calibri"/>
          <w:sz w:val="14"/>
          <w:szCs w:val="14"/>
        </w:rPr>
        <w:lastRenderedPageBreak/>
        <w:t xml:space="preserve">regional instability. Moreover, </w:t>
      </w:r>
      <w:r w:rsidRPr="006F200C">
        <w:rPr>
          <w:rFonts w:cs="Calibri"/>
          <w:u w:val="single"/>
        </w:rPr>
        <w:t xml:space="preserve">the geopolitical climate in </w:t>
      </w:r>
      <w:r w:rsidRPr="006F200C">
        <w:rPr>
          <w:rFonts w:cs="Calibri"/>
          <w:b/>
          <w:u w:val="single"/>
        </w:rPr>
        <w:t>Asia</w:t>
      </w:r>
      <w:r w:rsidRPr="006F200C">
        <w:rPr>
          <w:rFonts w:cs="Calibri"/>
          <w:u w:val="single"/>
        </w:rPr>
        <w:t xml:space="preserve"> is not nearly as benign as in Europe</w:t>
      </w:r>
      <w:r w:rsidRPr="006F200C">
        <w:rPr>
          <w:rFonts w:cs="Calibri"/>
          <w:sz w:val="14"/>
          <w:szCs w:val="14"/>
        </w:rPr>
        <w:t xml:space="preserve">. </w:t>
      </w:r>
      <w:r w:rsidRPr="006F200C">
        <w:rPr>
          <w:rFonts w:cs="Calibri"/>
          <w:highlight w:val="cyan"/>
          <w:u w:val="single"/>
        </w:rPr>
        <w:t>Rising nationalisms would be set against</w:t>
      </w:r>
      <w:r w:rsidRPr="006F200C">
        <w:rPr>
          <w:rFonts w:cs="Calibri"/>
          <w:u w:val="single"/>
        </w:rPr>
        <w:t xml:space="preserve"> a backdrop of profound </w:t>
      </w:r>
      <w:r w:rsidRPr="006F200C">
        <w:rPr>
          <w:rFonts w:cs="Calibri"/>
          <w:b/>
          <w:u w:val="single"/>
        </w:rPr>
        <w:t>uncertainty</w:t>
      </w:r>
      <w:r w:rsidRPr="006F200C">
        <w:rPr>
          <w:rFonts w:cs="Calibri"/>
          <w:u w:val="single"/>
        </w:rPr>
        <w:t xml:space="preserve"> about the future, </w:t>
      </w:r>
      <w:r w:rsidRPr="006F200C">
        <w:rPr>
          <w:rFonts w:cs="Calibri"/>
          <w:b/>
          <w:highlight w:val="cyan"/>
          <w:u w:val="single"/>
        </w:rPr>
        <w:t>territorial disputes</w:t>
      </w:r>
      <w:r w:rsidRPr="006F200C">
        <w:rPr>
          <w:rFonts w:cs="Calibri"/>
          <w:u w:val="single"/>
        </w:rPr>
        <w:t xml:space="preserve"> both in land and at sea, unresolved </w:t>
      </w:r>
      <w:r w:rsidRPr="006F200C">
        <w:rPr>
          <w:rFonts w:cs="Calibri"/>
          <w:highlight w:val="cyan"/>
          <w:u w:val="single"/>
        </w:rPr>
        <w:t>historical grievances, and security competition</w:t>
      </w:r>
      <w:r w:rsidRPr="006F200C">
        <w:rPr>
          <w:rFonts w:cs="Calibri"/>
          <w:u w:val="single"/>
        </w:rPr>
        <w:t xml:space="preserve"> that is already robust</w:t>
      </w:r>
      <w:r w:rsidRPr="006F200C">
        <w:rPr>
          <w:rFonts w:cs="Calibri"/>
          <w:sz w:val="14"/>
          <w:szCs w:val="14"/>
        </w:rPr>
        <w:t xml:space="preserve">. A </w:t>
      </w:r>
      <w:r w:rsidRPr="006F200C">
        <w:rPr>
          <w:rFonts w:cs="Calibri"/>
          <w:u w:val="single"/>
        </w:rPr>
        <w:t xml:space="preserve">more assertive and nationalistic China would </w:t>
      </w:r>
      <w:r w:rsidRPr="006F200C">
        <w:rPr>
          <w:rFonts w:cs="Calibri"/>
          <w:b/>
          <w:u w:val="single"/>
        </w:rPr>
        <w:t>reverberate</w:t>
      </w:r>
      <w:r w:rsidRPr="006F200C">
        <w:rPr>
          <w:rFonts w:cs="Calibri"/>
          <w:u w:val="single"/>
        </w:rPr>
        <w:t xml:space="preserve"> throughout the region</w:t>
      </w:r>
      <w:r w:rsidRPr="006F200C">
        <w:rPr>
          <w:rFonts w:cs="Calibri"/>
          <w:sz w:val="14"/>
          <w:szCs w:val="14"/>
        </w:rPr>
        <w:t xml:space="preserve">, heightening anxiety </w:t>
      </w:r>
      <w:r w:rsidRPr="006F200C">
        <w:rPr>
          <w:rFonts w:cs="Calibri"/>
          <w:u w:val="single"/>
        </w:rPr>
        <w:t xml:space="preserve">and </w:t>
      </w:r>
      <w:r w:rsidRPr="006F200C">
        <w:rPr>
          <w:rFonts w:cs="Calibri"/>
          <w:highlight w:val="cyan"/>
          <w:u w:val="single"/>
        </w:rPr>
        <w:t xml:space="preserve">sparking </w:t>
      </w:r>
      <w:r w:rsidRPr="006F200C">
        <w:rPr>
          <w:rFonts w:cs="Calibri"/>
          <w:b/>
          <w:highlight w:val="cyan"/>
          <w:u w:val="single"/>
        </w:rPr>
        <w:t>counter-reactions</w:t>
      </w:r>
      <w:r w:rsidRPr="006F200C">
        <w:rPr>
          <w:rFonts w:cs="Calibri"/>
          <w:b/>
          <w:u w:val="single"/>
        </w:rPr>
        <w:t>.</w:t>
      </w:r>
    </w:p>
    <w:p w14:paraId="000F7C18" w14:textId="77777777" w:rsidR="003D5007" w:rsidRPr="006F200C" w:rsidRDefault="003D5007" w:rsidP="003D5007">
      <w:pPr>
        <w:rPr>
          <w:rFonts w:cs="Calibri"/>
          <w:sz w:val="14"/>
          <w:szCs w:val="14"/>
        </w:rPr>
      </w:pPr>
      <w:r w:rsidRPr="006F200C">
        <w:rPr>
          <w:rFonts w:cs="Calibri"/>
          <w:sz w:val="14"/>
          <w:szCs w:val="14"/>
        </w:rPr>
        <w:t xml:space="preserve">In the more benign scenario of bare survival, it is possible to imagine that the rest of the world would remain relatively insulated from the worst effects of the European recession, </w:t>
      </w:r>
      <w:proofErr w:type="gramStart"/>
      <w:r w:rsidRPr="006F200C">
        <w:rPr>
          <w:rFonts w:cs="Calibri"/>
          <w:sz w:val="14"/>
          <w:szCs w:val="14"/>
        </w:rPr>
        <w:t>as long as</w:t>
      </w:r>
      <w:proofErr w:type="gramEnd"/>
      <w:r w:rsidRPr="006F200C">
        <w:rPr>
          <w:rFonts w:cs="Calibri"/>
          <w:sz w:val="14"/>
          <w:szCs w:val="14"/>
        </w:rPr>
        <w:t xml:space="preserve"> it did not significantly drag down global growth rates. Given the deep economic interdependence across the Atlantic, the U.S. recovery would remain tepid and constrained by Europe’s troubles, but the emerging </w:t>
      </w:r>
      <w:proofErr w:type="spellStart"/>
      <w:r w:rsidRPr="006F200C">
        <w:rPr>
          <w:rFonts w:cs="Calibri"/>
          <w:sz w:val="14"/>
          <w:szCs w:val="14"/>
        </w:rPr>
        <w:t>economiesled</w:t>
      </w:r>
      <w:proofErr w:type="spellEnd"/>
      <w:r w:rsidRPr="006F200C">
        <w:rPr>
          <w:rFonts w:cs="Calibri"/>
          <w:sz w:val="14"/>
          <w:szCs w:val="14"/>
        </w:rPr>
        <w:t xml:space="preserve"> by </w:t>
      </w:r>
      <w:proofErr w:type="spellStart"/>
      <w:r w:rsidRPr="006F200C">
        <w:rPr>
          <w:rFonts w:cs="Calibri"/>
          <w:sz w:val="14"/>
          <w:szCs w:val="14"/>
        </w:rPr>
        <w:t>Chinamight</w:t>
      </w:r>
      <w:proofErr w:type="spellEnd"/>
      <w:r w:rsidRPr="006F200C">
        <w:rPr>
          <w:rFonts w:cs="Calibri"/>
          <w:sz w:val="14"/>
          <w:szCs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6D1861A2" w14:textId="77777777" w:rsidR="003D5007" w:rsidRPr="006F200C" w:rsidRDefault="003D5007" w:rsidP="003D5007">
      <w:pPr>
        <w:rPr>
          <w:rFonts w:cs="Calibri"/>
          <w:sz w:val="14"/>
          <w:szCs w:val="14"/>
        </w:rPr>
      </w:pPr>
      <w:r w:rsidRPr="006F200C">
        <w:rPr>
          <w:rFonts w:cs="Calibri"/>
          <w:sz w:val="14"/>
          <w:szCs w:val="14"/>
        </w:rPr>
        <w:t>The Western Order Would Be Badly Damaged</w:t>
      </w:r>
    </w:p>
    <w:p w14:paraId="5B66778A" w14:textId="77777777" w:rsidR="003D5007" w:rsidRPr="006F200C" w:rsidRDefault="003D5007" w:rsidP="003D5007">
      <w:pPr>
        <w:rPr>
          <w:rFonts w:cs="Calibri"/>
          <w:sz w:val="14"/>
          <w:szCs w:val="14"/>
        </w:rPr>
      </w:pPr>
      <w:r w:rsidRPr="006F200C">
        <w:rPr>
          <w:rFonts w:cs="Calibri"/>
          <w:sz w:val="14"/>
          <w:szCs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504E225" w14:textId="77777777" w:rsidR="003D5007" w:rsidRPr="006F200C" w:rsidRDefault="003D5007" w:rsidP="003D5007">
      <w:pPr>
        <w:rPr>
          <w:rFonts w:cs="Calibri"/>
          <w:sz w:val="14"/>
          <w:szCs w:val="14"/>
        </w:rPr>
      </w:pPr>
      <w:r w:rsidRPr="006F200C">
        <w:rPr>
          <w:rFonts w:cs="Calibri"/>
          <w:u w:val="single"/>
        </w:rPr>
        <w:t xml:space="preserve">If Europe fails, the transatlantic pillar of the </w:t>
      </w:r>
      <w:r w:rsidRPr="006F200C">
        <w:rPr>
          <w:rFonts w:cs="Calibri"/>
          <w:b/>
          <w:u w:val="single"/>
        </w:rPr>
        <w:t>international order</w:t>
      </w:r>
      <w:r w:rsidRPr="006F200C">
        <w:rPr>
          <w:rFonts w:cs="Calibri"/>
          <w:u w:val="single"/>
        </w:rPr>
        <w:t xml:space="preserve"> would</w:t>
      </w:r>
      <w:r w:rsidRPr="006F200C">
        <w:rPr>
          <w:rFonts w:cs="Calibri"/>
          <w:sz w:val="14"/>
          <w:szCs w:val="14"/>
        </w:rPr>
        <w:t xml:space="preserve"> begin to </w:t>
      </w:r>
      <w:r w:rsidRPr="006F200C">
        <w:rPr>
          <w:rFonts w:cs="Calibri"/>
          <w:b/>
          <w:u w:val="single"/>
        </w:rPr>
        <w:t>crumble</w:t>
      </w:r>
      <w:r w:rsidRPr="006F200C">
        <w:rPr>
          <w:rFonts w:cs="Calibri"/>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27646655" w14:textId="77777777" w:rsidR="003D5007" w:rsidRPr="006F200C" w:rsidRDefault="003D5007" w:rsidP="003D5007">
      <w:pPr>
        <w:rPr>
          <w:rFonts w:cs="Calibri"/>
          <w:sz w:val="14"/>
          <w:szCs w:val="14"/>
        </w:rPr>
      </w:pPr>
      <w:r w:rsidRPr="006F200C">
        <w:rPr>
          <w:rFonts w:cs="Calibri"/>
          <w:sz w:val="14"/>
          <w:szCs w:val="14"/>
        </w:rPr>
        <w:t xml:space="preserve">If failure takes the form of a disorderly collapse, the outcome would be immeasurably worse. </w:t>
      </w:r>
      <w:r w:rsidRPr="006F200C">
        <w:rPr>
          <w:rFonts w:cs="Calibri"/>
          <w:u w:val="single"/>
        </w:rPr>
        <w:t xml:space="preserve">As Europe reels from the shock of historic proportions, the </w:t>
      </w:r>
      <w:r w:rsidRPr="006F200C">
        <w:rPr>
          <w:rFonts w:cs="Calibri"/>
          <w:b/>
          <w:u w:val="single"/>
        </w:rPr>
        <w:t>U</w:t>
      </w:r>
      <w:r w:rsidRPr="006F200C">
        <w:rPr>
          <w:rFonts w:cs="Calibri"/>
          <w:u w:val="single"/>
        </w:rPr>
        <w:t xml:space="preserve">nited </w:t>
      </w:r>
      <w:r w:rsidRPr="006F200C">
        <w:rPr>
          <w:rFonts w:cs="Calibri"/>
          <w:b/>
          <w:u w:val="single"/>
        </w:rPr>
        <w:t>S</w:t>
      </w:r>
      <w:r w:rsidRPr="006F200C">
        <w:rPr>
          <w:rFonts w:cs="Calibri"/>
          <w:u w:val="single"/>
        </w:rPr>
        <w:t xml:space="preserve">tates would have to cope with a rapidly worsening geopolitical climate, particularly in the </w:t>
      </w:r>
      <w:r w:rsidRPr="006F200C">
        <w:rPr>
          <w:rFonts w:cs="Calibri"/>
          <w:b/>
          <w:u w:val="single"/>
        </w:rPr>
        <w:t>Middle East</w:t>
      </w:r>
      <w:r w:rsidRPr="006F200C">
        <w:rPr>
          <w:rFonts w:cs="Calibri"/>
          <w:u w:val="single"/>
        </w:rPr>
        <w:t xml:space="preserve">, </w:t>
      </w:r>
      <w:r w:rsidRPr="006F200C">
        <w:rPr>
          <w:rFonts w:cs="Calibri"/>
          <w:b/>
          <w:u w:val="single"/>
        </w:rPr>
        <w:t>North Africa</w:t>
      </w:r>
      <w:r w:rsidRPr="006F200C">
        <w:rPr>
          <w:rFonts w:cs="Calibri"/>
          <w:u w:val="single"/>
        </w:rPr>
        <w:t xml:space="preserve">, and </w:t>
      </w:r>
      <w:r w:rsidRPr="006F200C">
        <w:rPr>
          <w:rFonts w:cs="Calibri"/>
          <w:b/>
          <w:u w:val="single"/>
        </w:rPr>
        <w:t>China</w:t>
      </w:r>
      <w:r w:rsidRPr="006F200C">
        <w:rPr>
          <w:rFonts w:cs="Calibri"/>
          <w:u w:val="single"/>
        </w:rPr>
        <w:t xml:space="preserve">, but also in </w:t>
      </w:r>
      <w:proofErr w:type="gramStart"/>
      <w:r w:rsidRPr="006F200C">
        <w:rPr>
          <w:rFonts w:cs="Calibri"/>
          <w:u w:val="single"/>
        </w:rPr>
        <w:t>a number of</w:t>
      </w:r>
      <w:proofErr w:type="gramEnd"/>
      <w:r w:rsidRPr="006F200C">
        <w:rPr>
          <w:rFonts w:cs="Calibri"/>
          <w:u w:val="single"/>
        </w:rPr>
        <w:t xml:space="preserve"> fragile states around the world</w:t>
      </w:r>
      <w:r w:rsidRPr="006F200C">
        <w:rPr>
          <w:rFonts w:cs="Calibri"/>
          <w:sz w:val="14"/>
          <w:szCs w:val="14"/>
        </w:rPr>
        <w:t xml:space="preserve">. </w:t>
      </w:r>
      <w:r w:rsidRPr="006F200C">
        <w:rPr>
          <w:rFonts w:cs="Calibri"/>
          <w:highlight w:val="cyan"/>
          <w:u w:val="single"/>
        </w:rPr>
        <w:t xml:space="preserve">The </w:t>
      </w:r>
      <w:r w:rsidRPr="006F200C">
        <w:rPr>
          <w:rFonts w:cs="Calibri"/>
          <w:b/>
          <w:highlight w:val="cyan"/>
          <w:u w:val="single"/>
        </w:rPr>
        <w:t>demand</w:t>
      </w:r>
      <w:r w:rsidRPr="006F200C">
        <w:rPr>
          <w:rFonts w:cs="Calibri"/>
          <w:highlight w:val="cyan"/>
          <w:u w:val="single"/>
        </w:rPr>
        <w:t xml:space="preserve"> for</w:t>
      </w:r>
      <w:r w:rsidRPr="006F200C">
        <w:rPr>
          <w:rFonts w:cs="Calibri"/>
          <w:u w:val="single"/>
        </w:rPr>
        <w:t xml:space="preserve"> international </w:t>
      </w:r>
      <w:r w:rsidRPr="006F200C">
        <w:rPr>
          <w:rFonts w:cs="Calibri"/>
          <w:b/>
          <w:highlight w:val="cyan"/>
          <w:u w:val="single"/>
        </w:rPr>
        <w:t>leadership</w:t>
      </w:r>
      <w:r w:rsidRPr="006F200C">
        <w:rPr>
          <w:rFonts w:cs="Calibri"/>
          <w:highlight w:val="cyan"/>
          <w:u w:val="single"/>
        </w:rPr>
        <w:t xml:space="preserve"> and </w:t>
      </w:r>
      <w:r w:rsidRPr="006F200C">
        <w:rPr>
          <w:rFonts w:cs="Calibri"/>
          <w:b/>
          <w:highlight w:val="cyan"/>
          <w:u w:val="single"/>
        </w:rPr>
        <w:t>crisis management</w:t>
      </w:r>
      <w:r w:rsidRPr="006F200C">
        <w:rPr>
          <w:rFonts w:cs="Calibri"/>
          <w:highlight w:val="cyan"/>
          <w:u w:val="single"/>
        </w:rPr>
        <w:t xml:space="preserve"> would skyrocket at</w:t>
      </w:r>
      <w:r w:rsidRPr="006F200C">
        <w:rPr>
          <w:rFonts w:cs="Calibri"/>
          <w:u w:val="single"/>
        </w:rPr>
        <w:t xml:space="preserve"> </w:t>
      </w:r>
      <w:r w:rsidRPr="006F200C">
        <w:rPr>
          <w:rFonts w:cs="Calibri"/>
          <w:b/>
          <w:u w:val="single"/>
        </w:rPr>
        <w:t xml:space="preserve">precisely the </w:t>
      </w:r>
      <w:r w:rsidRPr="006F200C">
        <w:rPr>
          <w:rFonts w:cs="Calibri"/>
          <w:b/>
          <w:highlight w:val="cyan"/>
          <w:u w:val="single"/>
        </w:rPr>
        <w:t>time</w:t>
      </w:r>
      <w:r w:rsidRPr="006F200C">
        <w:rPr>
          <w:rFonts w:cs="Calibri"/>
          <w:highlight w:val="cyan"/>
          <w:u w:val="single"/>
        </w:rPr>
        <w:t xml:space="preserve"> when</w:t>
      </w:r>
      <w:r w:rsidRPr="006F200C">
        <w:rPr>
          <w:rFonts w:cs="Calibri"/>
          <w:sz w:val="14"/>
          <w:szCs w:val="14"/>
        </w:rPr>
        <w:t xml:space="preserve"> a pillar of </w:t>
      </w:r>
      <w:r w:rsidRPr="006F200C">
        <w:rPr>
          <w:rFonts w:cs="Calibri"/>
          <w:highlight w:val="cyan"/>
          <w:u w:val="single"/>
        </w:rPr>
        <w:t xml:space="preserve">the </w:t>
      </w:r>
      <w:r w:rsidRPr="006F200C">
        <w:rPr>
          <w:rFonts w:cs="Calibri"/>
          <w:b/>
          <w:highlight w:val="cyan"/>
          <w:u w:val="single"/>
        </w:rPr>
        <w:t>West</w:t>
      </w:r>
      <w:r w:rsidRPr="006F200C">
        <w:rPr>
          <w:rFonts w:cs="Calibri"/>
          <w:highlight w:val="cyan"/>
          <w:u w:val="single"/>
        </w:rPr>
        <w:t xml:space="preserve"> is in</w:t>
      </w:r>
      <w:r w:rsidRPr="006F200C">
        <w:rPr>
          <w:rFonts w:cs="Calibri"/>
          <w:u w:val="single"/>
        </w:rPr>
        <w:t xml:space="preserve"> a </w:t>
      </w:r>
      <w:r w:rsidRPr="006F200C">
        <w:rPr>
          <w:rFonts w:cs="Calibri"/>
          <w:b/>
          <w:u w:val="single"/>
        </w:rPr>
        <w:t xml:space="preserve">state of </w:t>
      </w:r>
      <w:r w:rsidRPr="006F200C">
        <w:rPr>
          <w:rFonts w:cs="Calibri"/>
          <w:b/>
          <w:highlight w:val="cyan"/>
          <w:u w:val="single"/>
        </w:rPr>
        <w:t>collapse</w:t>
      </w:r>
      <w:r w:rsidRPr="006F200C">
        <w:rPr>
          <w:rFonts w:cs="Calibri"/>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51B689E5" w14:textId="77777777" w:rsidR="003D5007" w:rsidRPr="006F200C" w:rsidRDefault="003D5007" w:rsidP="003D5007">
      <w:pPr>
        <w:rPr>
          <w:rFonts w:cs="Calibri"/>
        </w:rPr>
      </w:pPr>
    </w:p>
    <w:p w14:paraId="62D4E6D0" w14:textId="77777777" w:rsidR="003D5007" w:rsidRPr="006F200C" w:rsidRDefault="003D5007" w:rsidP="003D5007">
      <w:pPr>
        <w:pStyle w:val="Heading3"/>
        <w:rPr>
          <w:rFonts w:cs="Calibri"/>
        </w:rPr>
      </w:pPr>
      <w:r w:rsidRPr="006F200C">
        <w:rPr>
          <w:rFonts w:cs="Calibri"/>
        </w:rPr>
        <w:lastRenderedPageBreak/>
        <w:br w:type="page"/>
      </w:r>
      <w:r w:rsidRPr="006F200C">
        <w:rPr>
          <w:rFonts w:cs="Calibri"/>
        </w:rPr>
        <w:lastRenderedPageBreak/>
        <w:t>Solvency</w:t>
      </w:r>
    </w:p>
    <w:p w14:paraId="1CA7A47D" w14:textId="77777777" w:rsidR="003D5007" w:rsidRPr="006F200C" w:rsidRDefault="003D5007" w:rsidP="003D5007">
      <w:pPr>
        <w:pStyle w:val="Heading4"/>
        <w:rPr>
          <w:rFonts w:cs="Calibri"/>
        </w:rPr>
      </w:pPr>
      <w:r w:rsidRPr="006F200C">
        <w:rPr>
          <w:rFonts w:cs="Calibri"/>
        </w:rP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rsidRPr="006F200C">
        <w:rPr>
          <w:rFonts w:cs="Calibri"/>
        </w:rPr>
        <w:t>general public</w:t>
      </w:r>
      <w:proofErr w:type="gramEnd"/>
      <w:r w:rsidRPr="006F200C">
        <w:rPr>
          <w:rFonts w:cs="Calibri"/>
        </w:rPr>
        <w:t xml:space="preserve"> interest.</w:t>
      </w:r>
    </w:p>
    <w:p w14:paraId="665E0A9A" w14:textId="77777777" w:rsidR="003D5007" w:rsidRPr="006F200C" w:rsidRDefault="003D5007" w:rsidP="003D5007">
      <w:pPr>
        <w:rPr>
          <w:rFonts w:cs="Calibri"/>
        </w:rPr>
      </w:pPr>
    </w:p>
    <w:p w14:paraId="40C9A2D1" w14:textId="77777777" w:rsidR="003D5007" w:rsidRPr="006F200C" w:rsidRDefault="003D5007" w:rsidP="003D5007">
      <w:pPr>
        <w:pStyle w:val="Heading4"/>
        <w:rPr>
          <w:rFonts w:cs="Calibri"/>
        </w:rPr>
      </w:pPr>
      <w:r w:rsidRPr="006F200C">
        <w:rPr>
          <w:rFonts w:cs="Calibri"/>
        </w:rPr>
        <w:t>The plan shifts the burden of proof from whistleblowers to companies.</w:t>
      </w:r>
    </w:p>
    <w:p w14:paraId="127802D9" w14:textId="77777777" w:rsidR="003D5007" w:rsidRPr="006F200C" w:rsidRDefault="003D5007" w:rsidP="003D5007">
      <w:pPr>
        <w:rPr>
          <w:rFonts w:cs="Calibri"/>
        </w:rPr>
      </w:pPr>
      <w:r w:rsidRPr="006F200C">
        <w:rPr>
          <w:rFonts w:cs="Calibri"/>
          <w:b/>
          <w:sz w:val="26"/>
          <w:szCs w:val="26"/>
        </w:rPr>
        <w:t>Abazi 16</w:t>
      </w:r>
      <w:r w:rsidRPr="006F200C">
        <w:rPr>
          <w:rFonts w:cs="Calibri"/>
        </w:rPr>
        <w:t xml:space="preserve"> — (</w:t>
      </w:r>
      <w:proofErr w:type="spellStart"/>
      <w:r w:rsidRPr="006F200C">
        <w:rPr>
          <w:rFonts w:cs="Calibri"/>
        </w:rPr>
        <w:t>Vigjilenca</w:t>
      </w:r>
      <w:proofErr w:type="spellEnd"/>
      <w:r w:rsidRPr="006F200C">
        <w:rPr>
          <w:rFonts w:cs="Calibri"/>
        </w:rP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2111E6EC" w14:textId="77777777" w:rsidR="003D5007" w:rsidRPr="006F200C" w:rsidRDefault="003D5007" w:rsidP="003D5007">
      <w:pPr>
        <w:rPr>
          <w:rFonts w:cs="Calibri"/>
          <w:sz w:val="16"/>
          <w:szCs w:val="16"/>
        </w:rPr>
      </w:pPr>
      <w:r w:rsidRPr="006F200C">
        <w:rPr>
          <w:rFonts w:cs="Calibri"/>
          <w:highlight w:val="cyan"/>
          <w:u w:val="single"/>
        </w:rPr>
        <w:t>The most disconcerting aspect</w:t>
      </w:r>
      <w:r w:rsidRPr="006F200C">
        <w:rPr>
          <w:rFonts w:cs="Calibri"/>
          <w:u w:val="single"/>
        </w:rPr>
        <w:t xml:space="preserve"> of Art. 5, let. b</w:t>
      </w:r>
      <w:r w:rsidRPr="006F200C">
        <w:rPr>
          <w:rFonts w:cs="Calibri"/>
          <w:highlight w:val="cyan"/>
          <w:u w:val="single"/>
        </w:rPr>
        <w:t>), is that the whistleblower has the burden of proof about</w:t>
      </w:r>
      <w:r w:rsidRPr="006F200C">
        <w:rPr>
          <w:rFonts w:cs="Calibri"/>
          <w:u w:val="single"/>
        </w:rPr>
        <w:t xml:space="preserve">, first, </w:t>
      </w:r>
      <w:r w:rsidRPr="006F200C">
        <w:rPr>
          <w:rFonts w:cs="Calibri"/>
          <w:highlight w:val="cyan"/>
          <w:u w:val="single"/>
        </w:rPr>
        <w:t>whether the information pertains to “misconduct, wrongdoing or illegal activity” and</w:t>
      </w:r>
      <w:r w:rsidRPr="006F200C">
        <w:rPr>
          <w:rFonts w:cs="Calibri"/>
          <w:u w:val="single"/>
        </w:rPr>
        <w:t xml:space="preserve">, secondly, that the disclosure is made in </w:t>
      </w:r>
      <w:r w:rsidRPr="006F200C">
        <w:rPr>
          <w:rFonts w:cs="Calibri"/>
          <w:highlight w:val="cyan"/>
          <w:u w:val="single"/>
        </w:rPr>
        <w:t>the public interest</w:t>
      </w:r>
      <w:r w:rsidRPr="006F200C">
        <w:rPr>
          <w:rFonts w:cs="Calibri"/>
          <w:u w:val="single"/>
        </w:rPr>
        <w:t xml:space="preserve">. </w:t>
      </w:r>
      <w:r w:rsidRPr="006F200C">
        <w:rPr>
          <w:rFonts w:cs="Calibri"/>
          <w:b/>
          <w:highlight w:val="cyan"/>
          <w:u w:val="single"/>
        </w:rPr>
        <w:t>In</w:t>
      </w:r>
      <w:r w:rsidRPr="006F200C">
        <w:rPr>
          <w:rFonts w:cs="Calibri"/>
          <w:b/>
          <w:u w:val="single"/>
        </w:rPr>
        <w:t xml:space="preserve"> line with best practice and </w:t>
      </w:r>
      <w:r w:rsidRPr="006F200C">
        <w:rPr>
          <w:rFonts w:cs="Calibri"/>
          <w:b/>
          <w:highlight w:val="cyan"/>
          <w:u w:val="single"/>
        </w:rPr>
        <w:t>international standards</w:t>
      </w:r>
      <w:r w:rsidRPr="006F200C">
        <w:rPr>
          <w:rFonts w:cs="Calibri"/>
          <w:b/>
          <w:u w:val="single"/>
        </w:rPr>
        <w:t>,[16] it is generally</w:t>
      </w:r>
      <w:r w:rsidRPr="006F200C">
        <w:rPr>
          <w:rFonts w:cs="Calibri"/>
          <w:u w:val="single"/>
        </w:rPr>
        <w:t xml:space="preserve"> </w:t>
      </w:r>
      <w:r w:rsidRPr="006F200C">
        <w:rPr>
          <w:rFonts w:cs="Calibri"/>
          <w:b/>
          <w:highlight w:val="cyan"/>
          <w:u w:val="single"/>
        </w:rPr>
        <w:t>the</w:t>
      </w:r>
      <w:r w:rsidRPr="006F200C">
        <w:rPr>
          <w:rFonts w:cs="Calibri"/>
          <w:b/>
          <w:u w:val="single"/>
        </w:rPr>
        <w:t xml:space="preserve"> </w:t>
      </w:r>
      <w:r w:rsidRPr="006F200C">
        <w:rPr>
          <w:rFonts w:cs="Calibri"/>
          <w:b/>
          <w:highlight w:val="cyan"/>
          <w:u w:val="single"/>
        </w:rPr>
        <w:t>plaintiff</w:t>
      </w:r>
      <w:r w:rsidRPr="006F200C">
        <w:rPr>
          <w:rFonts w:cs="Calibri"/>
          <w:b/>
          <w:u w:val="single"/>
        </w:rPr>
        <w:t xml:space="preserve"> who </w:t>
      </w:r>
      <w:r w:rsidRPr="006F200C">
        <w:rPr>
          <w:rFonts w:cs="Calibri"/>
          <w:b/>
          <w:highlight w:val="cyan"/>
          <w:u w:val="single"/>
        </w:rPr>
        <w:t>is required to demonstrate</w:t>
      </w:r>
      <w:r w:rsidRPr="006F200C">
        <w:rPr>
          <w:rFonts w:cs="Calibri"/>
          <w:u w:val="single"/>
        </w:rPr>
        <w:t xml:space="preserve"> by “clear and convincing </w:t>
      </w:r>
      <w:r w:rsidRPr="006F200C">
        <w:rPr>
          <w:rFonts w:cs="Calibri"/>
          <w:b/>
          <w:highlight w:val="cyan"/>
          <w:u w:val="single"/>
        </w:rPr>
        <w:t>evidence</w:t>
      </w:r>
      <w:r w:rsidRPr="006F200C">
        <w:rPr>
          <w:rFonts w:cs="Calibri"/>
          <w:u w:val="single"/>
        </w:rPr>
        <w:t xml:space="preserve"> any claims or statements </w:t>
      </w:r>
      <w:r w:rsidRPr="006F200C">
        <w:rPr>
          <w:rFonts w:cs="Calibri"/>
          <w:b/>
          <w:highlight w:val="cyan"/>
          <w:u w:val="single"/>
        </w:rPr>
        <w:t>that the disclosure</w:t>
      </w:r>
      <w:r w:rsidRPr="006F200C">
        <w:rPr>
          <w:rFonts w:cs="Calibri"/>
          <w:u w:val="single"/>
        </w:rPr>
        <w:t xml:space="preserve"> is purposefully </w:t>
      </w:r>
      <w:proofErr w:type="gramStart"/>
      <w:r w:rsidRPr="006F200C">
        <w:rPr>
          <w:rFonts w:cs="Calibri"/>
          <w:u w:val="single"/>
        </w:rPr>
        <w:t>dishonest, or</w:t>
      </w:r>
      <w:proofErr w:type="gramEnd"/>
      <w:r w:rsidRPr="006F200C">
        <w:rPr>
          <w:rFonts w:cs="Calibri"/>
          <w:u w:val="single"/>
        </w:rPr>
        <w:t xml:space="preserve"> </w:t>
      </w:r>
      <w:r w:rsidRPr="006F200C">
        <w:rPr>
          <w:rFonts w:cs="Calibri"/>
          <w:b/>
          <w:highlight w:val="cyan"/>
          <w:u w:val="single"/>
        </w:rPr>
        <w:t>is absent of public interest</w:t>
      </w:r>
      <w:r w:rsidRPr="006F200C">
        <w:rPr>
          <w:rFonts w:cs="Calibri"/>
          <w:b/>
          <w:u w:val="single"/>
        </w:rPr>
        <w:t xml:space="preserve"> </w:t>
      </w:r>
      <w:r w:rsidRPr="006F200C">
        <w:rPr>
          <w:rFonts w:cs="Calibri"/>
          <w:u w:val="single"/>
        </w:rPr>
        <w:t>and that any measures taken against a whistle-blower are not in any way related to the disclosure”.[</w:t>
      </w:r>
      <w:r w:rsidRPr="006F200C">
        <w:rPr>
          <w:rFonts w:cs="Calibri"/>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46D4A607" w14:textId="77777777" w:rsidR="003D5007" w:rsidRPr="006F200C" w:rsidRDefault="003D5007" w:rsidP="003D5007">
      <w:pPr>
        <w:rPr>
          <w:rFonts w:cs="Calibri"/>
          <w:sz w:val="16"/>
          <w:szCs w:val="16"/>
        </w:rPr>
      </w:pPr>
      <w:r w:rsidRPr="006F200C">
        <w:rPr>
          <w:rFonts w:cs="Calibri"/>
          <w:u w:val="single"/>
        </w:rPr>
        <w:t>Art. 5, let. b), refers to “</w:t>
      </w:r>
      <w:proofErr w:type="gramStart"/>
      <w:r w:rsidRPr="006F200C">
        <w:rPr>
          <w:rFonts w:cs="Calibri"/>
          <w:u w:val="single"/>
        </w:rPr>
        <w:t>general public</w:t>
      </w:r>
      <w:proofErr w:type="gramEnd"/>
      <w:r w:rsidRPr="006F200C">
        <w:rPr>
          <w:rFonts w:cs="Calibri"/>
          <w:u w:val="single"/>
        </w:rPr>
        <w:t xml:space="preserve"> interest”, which is a change of text in light of the compromise between the European Parliament and the Commission’s initial proposal that referred merely to “public interest”. Many questions arise in this regard. What is precisely the scope of </w:t>
      </w:r>
      <w:proofErr w:type="gramStart"/>
      <w:r w:rsidRPr="006F200C">
        <w:rPr>
          <w:rFonts w:cs="Calibri"/>
          <w:u w:val="single"/>
        </w:rPr>
        <w:t>general public</w:t>
      </w:r>
      <w:proofErr w:type="gramEnd"/>
      <w:r w:rsidRPr="006F200C">
        <w:rPr>
          <w:rFonts w:cs="Calibri"/>
          <w:u w:val="single"/>
        </w:rPr>
        <w:t xml:space="preserve"> interest? Will such definitions give rise to variations in interpretation in different cases and different courts throughout the EU Member States leading to an increased fragmentation of what is already a weak and fragmented system of whistleblower protection</w:t>
      </w:r>
      <w:r w:rsidRPr="006F200C">
        <w:rPr>
          <w:rFonts w:cs="Calibri"/>
          <w:sz w:val="16"/>
          <w:szCs w:val="16"/>
        </w:rPr>
        <w:t xml:space="preserve">?[19] In addition to these concerns, it has been rightly pointed out that there are </w:t>
      </w:r>
      <w:proofErr w:type="gramStart"/>
      <w:r w:rsidRPr="006F200C">
        <w:rPr>
          <w:rFonts w:cs="Calibri"/>
          <w:sz w:val="16"/>
          <w:szCs w:val="16"/>
        </w:rPr>
        <w:t>a number of</w:t>
      </w:r>
      <w:proofErr w:type="gramEnd"/>
      <w:r w:rsidRPr="006F200C">
        <w:rPr>
          <w:rFonts w:cs="Calibri"/>
          <w:sz w:val="16"/>
          <w:szCs w:val="16"/>
        </w:rPr>
        <w:t xml:space="preserve"> cases, which show the difficulty in determining whether there is a public interest involved. For example, as argued by </w:t>
      </w:r>
      <w:proofErr w:type="spellStart"/>
      <w:r w:rsidRPr="006F200C">
        <w:rPr>
          <w:rFonts w:cs="Calibri"/>
          <w:sz w:val="16"/>
          <w:szCs w:val="16"/>
        </w:rPr>
        <w:t>Aplin</w:t>
      </w:r>
      <w:proofErr w:type="spellEnd"/>
      <w:r w:rsidRPr="006F200C">
        <w:rPr>
          <w:rFonts w:cs="Calibri"/>
          <w:sz w:val="16"/>
          <w:szCs w:val="16"/>
        </w:rPr>
        <w:t xml:space="preserve">, the case of Browne v. Associated Newspapers </w:t>
      </w:r>
      <w:proofErr w:type="gramStart"/>
      <w:r w:rsidRPr="006F200C">
        <w:rPr>
          <w:rFonts w:cs="Calibri"/>
          <w:sz w:val="16"/>
          <w:szCs w:val="16"/>
        </w:rPr>
        <w:t>Ltd[</w:t>
      </w:r>
      <w:proofErr w:type="gramEnd"/>
      <w:r w:rsidRPr="006F200C">
        <w:rPr>
          <w:rFonts w:cs="Calibri"/>
          <w:sz w:val="16"/>
          <w:szCs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66F24085" w14:textId="77777777" w:rsidR="003D5007" w:rsidRPr="006F200C" w:rsidRDefault="003D5007" w:rsidP="003D5007">
      <w:pPr>
        <w:rPr>
          <w:rFonts w:cs="Calibri"/>
          <w:u w:val="single"/>
        </w:rPr>
      </w:pPr>
      <w:r w:rsidRPr="006F200C">
        <w:rPr>
          <w:rFonts w:cs="Calibri"/>
          <w:sz w:val="16"/>
          <w:szCs w:val="16"/>
        </w:rPr>
        <w:t xml:space="preserve">Overall, Art. 5, let. b), of </w:t>
      </w:r>
      <w:r w:rsidRPr="006F200C">
        <w:rPr>
          <w:rFonts w:cs="Calibri"/>
          <w:u w:val="single"/>
        </w:rPr>
        <w:t xml:space="preserve">Trade Secrets Directive shows weaknesses in the legal protection of whistleblowers </w:t>
      </w:r>
      <w:proofErr w:type="gramStart"/>
      <w:r w:rsidRPr="006F200C">
        <w:rPr>
          <w:rFonts w:cs="Calibri"/>
          <w:u w:val="single"/>
        </w:rPr>
        <w:t>in light of</w:t>
      </w:r>
      <w:proofErr w:type="gramEnd"/>
      <w:r w:rsidRPr="006F200C">
        <w:rPr>
          <w:rFonts w:cs="Calibri"/>
          <w:u w:val="single"/>
        </w:rPr>
        <w:t xml:space="preserve"> the scope of what may be regarded a trade secret, issues that are exempt from protection, questions of general public interest as well as the burden of proof. Importantly, </w:t>
      </w:r>
      <w:r w:rsidRPr="006F200C">
        <w:rPr>
          <w:rFonts w:cs="Calibri"/>
          <w:highlight w:val="cyan"/>
          <w:u w:val="single"/>
        </w:rPr>
        <w:t>the exception</w:t>
      </w:r>
      <w:r w:rsidRPr="006F200C">
        <w:rPr>
          <w:rFonts w:cs="Calibri"/>
          <w:u w:val="single"/>
        </w:rPr>
        <w:t xml:space="preserve"> provided in Art. 5, let. b), </w:t>
      </w:r>
      <w:r w:rsidRPr="006F200C">
        <w:rPr>
          <w:rFonts w:cs="Calibri"/>
          <w:highlight w:val="cyan"/>
          <w:u w:val="single"/>
        </w:rPr>
        <w:t>should be</w:t>
      </w:r>
      <w:r w:rsidRPr="006F200C">
        <w:rPr>
          <w:rFonts w:cs="Calibri"/>
          <w:u w:val="single"/>
        </w:rPr>
        <w:t xml:space="preserve"> read and </w:t>
      </w:r>
      <w:r w:rsidRPr="006F200C">
        <w:rPr>
          <w:rFonts w:cs="Calibri"/>
          <w:highlight w:val="cyan"/>
          <w:u w:val="single"/>
        </w:rPr>
        <w:t>understood in the broader legal context of (</w:t>
      </w:r>
      <w:r w:rsidRPr="006F200C">
        <w:rPr>
          <w:rFonts w:cs="Calibri"/>
          <w:u w:val="single"/>
        </w:rPr>
        <w:t xml:space="preserve">the </w:t>
      </w:r>
      <w:r w:rsidRPr="006F200C">
        <w:rPr>
          <w:rFonts w:cs="Calibri"/>
          <w:highlight w:val="cyan"/>
          <w:u w:val="single"/>
        </w:rPr>
        <w:t>missing) whistleblower protection in EU Member States</w:t>
      </w:r>
      <w:r w:rsidRPr="006F200C">
        <w:rPr>
          <w:rFonts w:cs="Calibri"/>
          <w:u w:val="single"/>
        </w:rPr>
        <w:t>.</w:t>
      </w:r>
    </w:p>
    <w:p w14:paraId="0B0EE0F0" w14:textId="77777777" w:rsidR="004D5BD8" w:rsidRDefault="004D5BD8" w:rsidP="004D5BD8">
      <w:pPr>
        <w:pStyle w:val="Heading4"/>
      </w:pPr>
      <w:r>
        <w:lastRenderedPageBreak/>
        <w:t xml:space="preserve">That </w:t>
      </w:r>
      <w:r>
        <w:rPr>
          <w:u w:val="single"/>
        </w:rPr>
        <w:t>expands</w:t>
      </w:r>
      <w:r>
        <w:t xml:space="preserve"> the whistleblowing </w:t>
      </w:r>
      <w:r>
        <w:rPr>
          <w:u w:val="single"/>
        </w:rPr>
        <w:t>exception</w:t>
      </w:r>
      <w:r>
        <w:t xml:space="preserve"> to trade secret protections by </w:t>
      </w:r>
      <w:r>
        <w:rPr>
          <w:u w:val="single"/>
        </w:rPr>
        <w:t>restricting employer discretion</w:t>
      </w:r>
      <w:r>
        <w:t xml:space="preserve">, which </w:t>
      </w:r>
      <w:r>
        <w:rPr>
          <w:u w:val="single"/>
        </w:rPr>
        <w:t>reduces the extent of trade secret protections</w:t>
      </w:r>
      <w:r>
        <w:t>.</w:t>
      </w:r>
    </w:p>
    <w:p w14:paraId="54D812E8" w14:textId="77777777" w:rsidR="004D5BD8" w:rsidRDefault="004D5BD8" w:rsidP="004D5BD8">
      <w:proofErr w:type="spellStart"/>
      <w:r>
        <w:rPr>
          <w:b/>
          <w:sz w:val="26"/>
          <w:szCs w:val="26"/>
        </w:rPr>
        <w:t>Vandekerckhove</w:t>
      </w:r>
      <w:proofErr w:type="spellEnd"/>
      <w:r>
        <w:rPr>
          <w:b/>
          <w:sz w:val="26"/>
          <w:szCs w:val="26"/>
        </w:rPr>
        <w:t xml:space="preserve"> 21</w:t>
      </w:r>
      <w:r>
        <w:t xml:space="preserve"> — (Wim </w:t>
      </w:r>
      <w:proofErr w:type="spellStart"/>
      <w:r>
        <w:t>Vandekerckhove</w:t>
      </w:r>
      <w:proofErr w:type="spellEnd"/>
      <w:r>
        <w:t xml:space="preserve">, Professor of Business Ethics @ University of Greenwich and co-Director of the Centre for Research in Employment and Work, </w:t>
      </w:r>
      <w:proofErr w:type="spellStart"/>
      <w:r>
        <w:t>Phd</w:t>
      </w:r>
      <w:proofErr w:type="spellEnd"/>
      <w:r>
        <w:t xml:space="preserve"> in Applied Ethics from Ghent University, “Is It Freedom? The Coming About of the EU Directive on Whistleblower Protection”, Journal of Business Ethics (2021), Available Online at </w:t>
      </w:r>
      <w:hyperlink r:id="rId17">
        <w:r>
          <w:rPr>
            <w:color w:val="000000"/>
          </w:rPr>
          <w:t>https://link.springer.com/article/10.1007/s10551-021-04771-x</w:t>
        </w:r>
      </w:hyperlink>
      <w:r>
        <w:t>, accessed 9-10-21, HKR-AM)</w:t>
      </w:r>
    </w:p>
    <w:p w14:paraId="005A1F35" w14:textId="77777777" w:rsidR="004D5BD8" w:rsidRDefault="004D5BD8" w:rsidP="004D5BD8">
      <w:pPr>
        <w:rPr>
          <w:u w:val="single"/>
        </w:rPr>
      </w:pPr>
      <w:r>
        <w:rPr>
          <w:sz w:val="16"/>
          <w:szCs w:val="16"/>
        </w:rPr>
        <w:t xml:space="preserve">It is clear—albeit not explicit—that </w:t>
      </w:r>
      <w:r>
        <w:rPr>
          <w:szCs w:val="22"/>
          <w:u w:val="single"/>
        </w:rPr>
        <w:t>Art 5 (b) relates to whistleblowing</w:t>
      </w:r>
      <w:r>
        <w:rPr>
          <w:sz w:val="16"/>
          <w:szCs w:val="16"/>
        </w:rPr>
        <w:t xml:space="preserve">, whereas Art 5 (a) relates to freedom of the media, and (c) relates trade unions and other forms of worker representation. Abazi (2016) writes that </w:t>
      </w:r>
      <w:r>
        <w:rPr>
          <w:szCs w:val="22"/>
          <w:highlight w:val="cyan"/>
          <w:u w:val="single"/>
        </w:rPr>
        <w:t xml:space="preserve">Art 5 provides for </w:t>
      </w:r>
      <w:r>
        <w:rPr>
          <w:szCs w:val="22"/>
          <w:u w:val="single"/>
        </w:rPr>
        <w:t xml:space="preserve">situations where information that meets the definition of a </w:t>
      </w:r>
      <w:r>
        <w:rPr>
          <w:szCs w:val="22"/>
          <w:highlight w:val="cyan"/>
          <w:u w:val="single"/>
        </w:rPr>
        <w:t>trade secret</w:t>
      </w:r>
      <w:r>
        <w:rPr>
          <w:szCs w:val="22"/>
          <w:u w:val="single"/>
        </w:rPr>
        <w:t xml:space="preserve">, is nevertheless not considered to be one. </w:t>
      </w:r>
      <w:r>
        <w:rPr>
          <w:sz w:val="16"/>
          <w:szCs w:val="16"/>
        </w:rPr>
        <w:t xml:space="preserve">Abazi (2016) specifically focuses on </w:t>
      </w:r>
      <w:r>
        <w:rPr>
          <w:szCs w:val="22"/>
          <w:u w:val="single"/>
        </w:rPr>
        <w:t xml:space="preserve">Art 5 (b), which provides such </w:t>
      </w:r>
      <w:r>
        <w:rPr>
          <w:szCs w:val="22"/>
          <w:highlight w:val="cyan"/>
          <w:u w:val="single"/>
        </w:rPr>
        <w:t>exception</w:t>
      </w:r>
      <w:r>
        <w:rPr>
          <w:szCs w:val="22"/>
          <w:u w:val="single"/>
        </w:rPr>
        <w:t xml:space="preserve"> </w:t>
      </w:r>
      <w:r>
        <w:rPr>
          <w:szCs w:val="22"/>
          <w:highlight w:val="cyan"/>
          <w:u w:val="single"/>
        </w:rPr>
        <w:t>in</w:t>
      </w:r>
      <w:r>
        <w:rPr>
          <w:szCs w:val="22"/>
          <w:u w:val="single"/>
        </w:rPr>
        <w:t xml:space="preserve"> the context of </w:t>
      </w:r>
      <w:r>
        <w:rPr>
          <w:szCs w:val="22"/>
          <w:highlight w:val="cyan"/>
          <w:u w:val="single"/>
        </w:rPr>
        <w:t>whistleblowing</w:t>
      </w:r>
      <w:r>
        <w:rPr>
          <w:sz w:val="16"/>
          <w:szCs w:val="16"/>
        </w:rPr>
        <w:t xml:space="preserve">, and asserts that </w:t>
      </w:r>
      <w:r>
        <w:rPr>
          <w:szCs w:val="22"/>
          <w:highlight w:val="cyan"/>
          <w:u w:val="single"/>
        </w:rPr>
        <w:t>the</w:t>
      </w:r>
      <w:r>
        <w:rPr>
          <w:szCs w:val="22"/>
          <w:u w:val="single"/>
        </w:rPr>
        <w:t xml:space="preserve"> </w:t>
      </w:r>
      <w:r>
        <w:rPr>
          <w:szCs w:val="22"/>
          <w:highlight w:val="cyan"/>
          <w:u w:val="single"/>
        </w:rPr>
        <w:t>EU</w:t>
      </w:r>
      <w:r>
        <w:rPr>
          <w:szCs w:val="22"/>
          <w:u w:val="single"/>
        </w:rPr>
        <w:t xml:space="preserve"> </w:t>
      </w:r>
      <w:r>
        <w:rPr>
          <w:szCs w:val="22"/>
          <w:highlight w:val="cyan"/>
          <w:u w:val="single"/>
        </w:rPr>
        <w:t>Trade Secrets Directive</w:t>
      </w:r>
      <w:r>
        <w:rPr>
          <w:szCs w:val="22"/>
          <w:u w:val="single"/>
        </w:rPr>
        <w:t xml:space="preserve"> </w:t>
      </w:r>
      <w:r>
        <w:rPr>
          <w:szCs w:val="22"/>
          <w:highlight w:val="cyan"/>
          <w:u w:val="single"/>
        </w:rPr>
        <w:t>increases the ‘susceptibility of whistleblowers despite the exception provide in Art 5</w:t>
      </w:r>
      <w:r>
        <w:rPr>
          <w:szCs w:val="22"/>
          <w:u w:val="single"/>
        </w:rPr>
        <w:t>, let. (b)’</w:t>
      </w:r>
      <w:r>
        <w:rPr>
          <w:sz w:val="16"/>
          <w:szCs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Pr>
          <w:szCs w:val="22"/>
          <w:u w:val="single"/>
        </w:rPr>
        <w:t xml:space="preserve">the Trade Secrets </w:t>
      </w:r>
      <w:r>
        <w:rPr>
          <w:szCs w:val="22"/>
          <w:highlight w:val="cyan"/>
          <w:u w:val="single"/>
        </w:rPr>
        <w:t>Directive</w:t>
      </w:r>
      <w:r>
        <w:rPr>
          <w:szCs w:val="22"/>
          <w:u w:val="single"/>
        </w:rPr>
        <w:t xml:space="preserve"> </w:t>
      </w:r>
      <w:r>
        <w:rPr>
          <w:szCs w:val="22"/>
          <w:highlight w:val="cyan"/>
          <w:u w:val="single"/>
        </w:rPr>
        <w:t xml:space="preserve">puts the </w:t>
      </w:r>
      <w:r>
        <w:rPr>
          <w:b/>
          <w:szCs w:val="22"/>
          <w:highlight w:val="cyan"/>
          <w:u w:val="single"/>
        </w:rPr>
        <w:t>burden of proof</w:t>
      </w:r>
      <w:r>
        <w:rPr>
          <w:szCs w:val="22"/>
          <w:highlight w:val="cyan"/>
          <w:u w:val="single"/>
        </w:rPr>
        <w:t xml:space="preserve"> on the person claiming the exception (</w:t>
      </w:r>
      <w:proofErr w:type="gramStart"/>
      <w:r>
        <w:rPr>
          <w:szCs w:val="22"/>
          <w:highlight w:val="cyan"/>
          <w:u w:val="single"/>
        </w:rPr>
        <w:t>i.e</w:t>
      </w:r>
      <w:r>
        <w:rPr>
          <w:szCs w:val="22"/>
          <w:u w:val="single"/>
        </w:rPr>
        <w:t>.</w:t>
      </w:r>
      <w:proofErr w:type="gramEnd"/>
      <w:r>
        <w:rPr>
          <w:szCs w:val="22"/>
          <w:u w:val="single"/>
        </w:rPr>
        <w:t xml:space="preserve"> on </w:t>
      </w:r>
      <w:r>
        <w:rPr>
          <w:szCs w:val="22"/>
          <w:highlight w:val="cyan"/>
          <w:u w:val="single"/>
        </w:rPr>
        <w:t>the whistleblower</w:t>
      </w:r>
      <w:r>
        <w:rPr>
          <w:szCs w:val="22"/>
          <w:u w:val="single"/>
        </w:rPr>
        <w:t>). The whistleblower needs to prove (a) that information pertains to misconduct, wrongdoing or illegal activity, and (b) that the disclosure is in the ‘</w:t>
      </w:r>
      <w:proofErr w:type="gramStart"/>
      <w:r>
        <w:rPr>
          <w:szCs w:val="22"/>
          <w:u w:val="single"/>
        </w:rPr>
        <w:t>general public</w:t>
      </w:r>
      <w:proofErr w:type="gramEnd"/>
      <w:r>
        <w:rPr>
          <w:szCs w:val="22"/>
          <w:u w:val="single"/>
        </w:rPr>
        <w:t xml:space="preserve"> interest’. </w:t>
      </w:r>
      <w:r>
        <w:rPr>
          <w:sz w:val="16"/>
          <w:szCs w:val="16"/>
        </w:rPr>
        <w:t xml:space="preserve">Abazi (2016, p. 1069) asks ‘What is precisely the scope of </w:t>
      </w:r>
      <w:proofErr w:type="gramStart"/>
      <w:r>
        <w:rPr>
          <w:sz w:val="16"/>
          <w:szCs w:val="16"/>
        </w:rPr>
        <w:t>general public</w:t>
      </w:r>
      <w:proofErr w:type="gramEnd"/>
      <w:r>
        <w:rPr>
          <w:sz w:val="16"/>
          <w:szCs w:val="16"/>
        </w:rPr>
        <w:t xml:space="preserve"> interest’?</w:t>
      </w:r>
    </w:p>
    <w:p w14:paraId="1C6BEE53" w14:textId="77777777" w:rsidR="004D5BD8" w:rsidRDefault="004D5BD8" w:rsidP="004D5BD8">
      <w:pPr>
        <w:rPr>
          <w:sz w:val="16"/>
          <w:szCs w:val="16"/>
        </w:rPr>
      </w:pPr>
      <w:r>
        <w:rPr>
          <w:sz w:val="16"/>
          <w:szCs w:val="16"/>
        </w:rPr>
        <w:t xml:space="preserve">Abazi (2016) is of the opinion that the </w:t>
      </w:r>
      <w:r>
        <w:rPr>
          <w:szCs w:val="22"/>
          <w:u w:val="single"/>
        </w:rPr>
        <w:t xml:space="preserve">EU Trade Secrets </w:t>
      </w:r>
      <w:r>
        <w:rPr>
          <w:szCs w:val="22"/>
          <w:highlight w:val="cyan"/>
          <w:u w:val="single"/>
        </w:rPr>
        <w:t>Directive does not provide</w:t>
      </w:r>
      <w:r>
        <w:rPr>
          <w:szCs w:val="22"/>
          <w:u w:val="single"/>
        </w:rPr>
        <w:t xml:space="preserve"> the necessary legal </w:t>
      </w:r>
      <w:r>
        <w:rPr>
          <w:szCs w:val="22"/>
          <w:highlight w:val="cyan"/>
          <w:u w:val="single"/>
        </w:rPr>
        <w:t>safeguards for whistleblower protection</w:t>
      </w:r>
      <w:r>
        <w:rPr>
          <w:szCs w:val="22"/>
          <w:u w:val="single"/>
        </w:rPr>
        <w:t xml:space="preserve">. </w:t>
      </w:r>
      <w:r>
        <w:rPr>
          <w:sz w:val="16"/>
          <w:szCs w:val="16"/>
        </w:rPr>
        <w:t xml:space="preserve">Her assertion that </w:t>
      </w:r>
      <w:r>
        <w:rPr>
          <w:szCs w:val="22"/>
          <w:u w:val="single"/>
        </w:rPr>
        <w:t xml:space="preserve">the Directive increases ‘susceptibility’ of the whistleblower implies that </w:t>
      </w:r>
      <w:r>
        <w:rPr>
          <w:szCs w:val="22"/>
          <w:highlight w:val="cyan"/>
          <w:u w:val="single"/>
        </w:rPr>
        <w:t xml:space="preserve">it leaves </w:t>
      </w:r>
      <w:r>
        <w:rPr>
          <w:b/>
          <w:szCs w:val="22"/>
          <w:highlight w:val="cyan"/>
          <w:u w:val="single"/>
        </w:rPr>
        <w:t>too much discretion</w:t>
      </w:r>
      <w:r>
        <w:rPr>
          <w:szCs w:val="22"/>
          <w:highlight w:val="cyan"/>
          <w:u w:val="single"/>
        </w:rPr>
        <w:t xml:space="preserve"> with the employer, and </w:t>
      </w:r>
      <w:r>
        <w:rPr>
          <w:b/>
          <w:szCs w:val="22"/>
          <w:highlight w:val="cyan"/>
          <w:u w:val="single"/>
        </w:rPr>
        <w:t>not enough freedom with the whistleblower</w:t>
      </w:r>
      <w:r>
        <w:rPr>
          <w:szCs w:val="22"/>
          <w:u w:val="single"/>
        </w:rPr>
        <w:t>.</w:t>
      </w:r>
      <w:r>
        <w:rPr>
          <w:sz w:val="16"/>
          <w:szCs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76A21052" w14:textId="77777777" w:rsidR="003D5007" w:rsidRPr="006F200C" w:rsidRDefault="003D5007" w:rsidP="003D5007">
      <w:pPr>
        <w:rPr>
          <w:rFonts w:cs="Calibri"/>
        </w:rPr>
      </w:pPr>
    </w:p>
    <w:p w14:paraId="42590A1B" w14:textId="77777777" w:rsidR="003D5007" w:rsidRDefault="003D5007" w:rsidP="003D5007">
      <w:pPr>
        <w:pStyle w:val="Heading2"/>
      </w:pPr>
      <w:r>
        <w:lastRenderedPageBreak/>
        <w:t>Framing</w:t>
      </w:r>
    </w:p>
    <w:p w14:paraId="6CE5926F" w14:textId="77777777" w:rsidR="003D5007" w:rsidRDefault="003D5007" w:rsidP="003D5007">
      <w:pPr>
        <w:pStyle w:val="Heading4"/>
      </w:pPr>
      <w:r>
        <w:t>the standard is maximizing expected wellbeing</w:t>
      </w:r>
    </w:p>
    <w:p w14:paraId="3E2FAA5B" w14:textId="77777777" w:rsidR="003D5007" w:rsidRDefault="003D5007" w:rsidP="003D5007"/>
    <w:p w14:paraId="45A72C9D" w14:textId="77777777" w:rsidR="003D5007" w:rsidRDefault="003D5007" w:rsidP="003D5007">
      <w:pPr>
        <w:pStyle w:val="Heading4"/>
      </w:pPr>
      <w:r>
        <w:t>1 – Extinction o/</w:t>
      </w:r>
      <w:proofErr w:type="spellStart"/>
      <w:r>
        <w:t>ws</w:t>
      </w:r>
      <w:proofErr w:type="spellEnd"/>
      <w:r>
        <w:t xml:space="preserve"> under any framework, even under moral uncertainty – infinite future generations </w:t>
      </w:r>
    </w:p>
    <w:p w14:paraId="39676EC8" w14:textId="77777777" w:rsidR="003D5007" w:rsidRDefault="003D5007" w:rsidP="003D5007">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14:paraId="5011D023" w14:textId="77777777" w:rsidR="003D5007" w:rsidRDefault="003D5007" w:rsidP="003D5007">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w:t>
      </w:r>
      <w:r>
        <w:rPr>
          <w:sz w:val="16"/>
          <w:szCs w:val="16"/>
        </w:rPr>
        <w:lastRenderedPageBreak/>
        <w:t xml:space="preserve">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proofErr w:type="gramStart"/>
      <w:r>
        <w:rPr>
          <w:u w:val="single"/>
        </w:rPr>
        <w:t>pretty strong</w:t>
      </w:r>
      <w:proofErr w:type="gramEnd"/>
      <w:r>
        <w:rPr>
          <w:u w:val="single"/>
        </w:rPr>
        <w:t xml:space="preserve">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51FA3DF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50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00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B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4A0"/>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7A4"/>
    <w:rsid w:val="00D77956"/>
    <w:rsid w:val="00D80F0C"/>
    <w:rsid w:val="00D92077"/>
    <w:rsid w:val="00D951E2"/>
    <w:rsid w:val="00D9565A"/>
    <w:rsid w:val="00DB2337"/>
    <w:rsid w:val="00DB5F87"/>
    <w:rsid w:val="00DB699B"/>
    <w:rsid w:val="00DC0376"/>
    <w:rsid w:val="00DC099B"/>
    <w:rsid w:val="00DC2BE5"/>
    <w:rsid w:val="00DD3D9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4431C"/>
  <w14:defaultImageDpi w14:val="300"/>
  <w15:docId w15:val="{A21374D7-F0EC-F448-9E4A-619E45A3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24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24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24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24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9"/>
    <w:unhideWhenUsed/>
    <w:qFormat/>
    <w:rsid w:val="007624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24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24A0"/>
  </w:style>
  <w:style w:type="character" w:customStyle="1" w:styleId="Heading1Char">
    <w:name w:val="Heading 1 Char"/>
    <w:aliases w:val="Pocket Char"/>
    <w:basedOn w:val="DefaultParagraphFont"/>
    <w:link w:val="Heading1"/>
    <w:uiPriority w:val="9"/>
    <w:rsid w:val="007624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24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24A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9"/>
    <w:rsid w:val="007624A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624A0"/>
    <w:rPr>
      <w:b/>
      <w:sz w:val="26"/>
      <w:u w:val="none"/>
    </w:rPr>
  </w:style>
  <w:style w:type="character" w:customStyle="1" w:styleId="StyleUnderline">
    <w:name w:val="Style Underline"/>
    <w:aliases w:val="Underline"/>
    <w:basedOn w:val="DefaultParagraphFont"/>
    <w:uiPriority w:val="1"/>
    <w:qFormat/>
    <w:rsid w:val="007624A0"/>
    <w:rPr>
      <w:b w:val="0"/>
      <w:sz w:val="22"/>
      <w:u w:val="single"/>
    </w:rPr>
  </w:style>
  <w:style w:type="character" w:styleId="Emphasis">
    <w:name w:val="Emphasis"/>
    <w:basedOn w:val="DefaultParagraphFont"/>
    <w:uiPriority w:val="20"/>
    <w:qFormat/>
    <w:rsid w:val="007624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624A0"/>
    <w:rPr>
      <w:color w:val="auto"/>
      <w:u w:val="none"/>
    </w:rPr>
  </w:style>
  <w:style w:type="character" w:styleId="Hyperlink">
    <w:name w:val="Hyperlink"/>
    <w:basedOn w:val="DefaultParagraphFont"/>
    <w:uiPriority w:val="99"/>
    <w:semiHidden/>
    <w:unhideWhenUsed/>
    <w:rsid w:val="007624A0"/>
    <w:rPr>
      <w:color w:val="auto"/>
      <w:u w:val="none"/>
    </w:rPr>
  </w:style>
  <w:style w:type="paragraph" w:styleId="DocumentMap">
    <w:name w:val="Document Map"/>
    <w:basedOn w:val="Normal"/>
    <w:link w:val="DocumentMapChar"/>
    <w:uiPriority w:val="99"/>
    <w:semiHidden/>
    <w:unhideWhenUsed/>
    <w:rsid w:val="007624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24A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pers.ssrn.com/sol3/papers.cfm?abstract_id=283969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i.net/news_cepi/preparing-for-the-next-disease-x/"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ueprintforfreespeech.net/en/news/protect-whistleblowers-protect-everyones-health"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corporateeurope.org/sites/default/files/attachments/trade_secrets_protection_directive_-_a_transposition_briefing.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14522</Words>
  <Characters>82779</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2021-10-17T15:27:00Z</dcterms:created>
  <dcterms:modified xsi:type="dcterms:W3CDTF">2021-10-17T15:27:00Z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