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2DB83" w14:textId="77777777" w:rsidR="00BD005B" w:rsidRDefault="00BD005B" w:rsidP="00BD005B">
      <w:pPr>
        <w:pStyle w:val="Heading3"/>
      </w:pPr>
      <w:r>
        <w:t>Mining---1AC</w:t>
      </w:r>
    </w:p>
    <w:p w14:paraId="356BF321" w14:textId="77777777" w:rsidR="00BD005B" w:rsidRPr="008D2860" w:rsidRDefault="00BD005B" w:rsidP="00BD005B"/>
    <w:p w14:paraId="095AF7DB" w14:textId="77777777" w:rsidR="00BD005B" w:rsidRPr="00370276" w:rsidRDefault="00BD005B" w:rsidP="00BD005B">
      <w:pPr>
        <w:pStyle w:val="Heading4"/>
      </w:pPr>
      <w:r>
        <w:t xml:space="preserve">Private entities are increasing mining now – US is </w:t>
      </w:r>
      <w:r>
        <w:rPr>
          <w:u w:val="single"/>
        </w:rPr>
        <w:t>key</w:t>
      </w:r>
    </w:p>
    <w:p w14:paraId="01E34F40" w14:textId="77777777" w:rsidR="00BD005B" w:rsidRDefault="00BD005B" w:rsidP="00BD005B">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0863F0B1" w14:textId="77777777" w:rsidR="00BD005B" w:rsidRPr="007831F9" w:rsidRDefault="00BD005B" w:rsidP="00BD005B">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7D1570BE" w14:textId="77777777" w:rsidR="00BD005B" w:rsidRDefault="00BD005B" w:rsidP="00BD005B"/>
    <w:p w14:paraId="3A9333EF" w14:textId="77777777" w:rsidR="00BD005B" w:rsidRDefault="00BD005B" w:rsidP="00BD005B">
      <w:pPr>
        <w:pStyle w:val="Heading4"/>
      </w:pPr>
      <w:r>
        <w:t xml:space="preserve">It causes dangerous space mining and </w:t>
      </w:r>
      <w:r>
        <w:rPr>
          <w:u w:val="single"/>
        </w:rPr>
        <w:t>deregulation</w:t>
      </w:r>
      <w:r>
        <w:t xml:space="preserve"> globally – multilateralism solves. </w:t>
      </w:r>
    </w:p>
    <w:p w14:paraId="3C3C1963" w14:textId="77777777" w:rsidR="00BD005B" w:rsidRDefault="00BD005B" w:rsidP="00BD005B">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8A6C254" w14:textId="77777777" w:rsidR="00BD005B" w:rsidRPr="00DF65BB" w:rsidRDefault="00BD005B" w:rsidP="00BD005B">
      <w:pPr>
        <w:rPr>
          <w:u w:val="single"/>
        </w:rPr>
      </w:pPr>
      <w:r w:rsidRPr="00364AB4">
        <w:rPr>
          <w:sz w:val="14"/>
        </w:rPr>
        <w:lastRenderedPageBreak/>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607A08C6" w14:textId="77777777" w:rsidR="00BD005B" w:rsidRDefault="00BD005B" w:rsidP="00BD005B">
      <w:pPr>
        <w:pStyle w:val="Heading4"/>
      </w:pPr>
      <w:r>
        <w:t xml:space="preserve">Dangerous mining greatly increases the risk of space debris. </w:t>
      </w:r>
    </w:p>
    <w:p w14:paraId="44AF8239" w14:textId="77777777" w:rsidR="00BD005B" w:rsidRDefault="00BD005B" w:rsidP="00BD005B">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1C23ACEF" w14:textId="77777777" w:rsidR="00BD005B" w:rsidRPr="00DF65BB" w:rsidRDefault="00BD005B" w:rsidP="00BD005B">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w:t>
      </w:r>
      <w:r w:rsidRPr="00364AB4">
        <w:rPr>
          <w:sz w:val="12"/>
        </w:rPr>
        <w:lastRenderedPageBreak/>
        <w:t xml:space="preserve">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1FAE19B4" w14:textId="77777777" w:rsidR="00BD005B" w:rsidRPr="00DF65BB" w:rsidRDefault="00BD005B" w:rsidP="00BD005B">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751CCFCD" w14:textId="77777777" w:rsidR="00BD005B" w:rsidRDefault="00BD005B" w:rsidP="00BD005B">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6D5CDB43" w14:textId="77777777" w:rsidR="00BD005B" w:rsidRPr="00B40499" w:rsidRDefault="00BD005B" w:rsidP="00BD005B">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lastRenderedPageBreak/>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1E5499D8" w14:textId="77777777" w:rsidR="00BD005B" w:rsidRPr="00DF65BB" w:rsidRDefault="00BD005B" w:rsidP="00BD005B">
      <w:pPr>
        <w:pStyle w:val="Heading4"/>
        <w:rPr>
          <w:rFonts w:cs="Arial"/>
        </w:rPr>
      </w:pPr>
      <w:r>
        <w:rPr>
          <w:rFonts w:cs="Arial"/>
        </w:rPr>
        <w:t xml:space="preserve">Debris cascades cause </w:t>
      </w:r>
      <w:r>
        <w:rPr>
          <w:rFonts w:cs="Arial"/>
          <w:u w:val="single"/>
        </w:rPr>
        <w:t>global</w:t>
      </w:r>
      <w:r>
        <w:rPr>
          <w:rFonts w:cs="Arial"/>
        </w:rPr>
        <w:t xml:space="preserve"> nuke war</w:t>
      </w:r>
    </w:p>
    <w:p w14:paraId="2E9EBABA" w14:textId="77777777" w:rsidR="00BD005B" w:rsidRPr="00DE79D4" w:rsidRDefault="00BD005B" w:rsidP="00BD005B">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1A6E4172" w14:textId="77777777" w:rsidR="00BD005B" w:rsidRDefault="00BD005B" w:rsidP="00BD005B">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w:t>
      </w:r>
      <w:r w:rsidRPr="009324B7">
        <w:rPr>
          <w:sz w:val="12"/>
        </w:rPr>
        <w:lastRenderedPageBreak/>
        <w:t xml:space="preserve">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12D17E05" w14:textId="77777777" w:rsidR="00BD005B" w:rsidRPr="00DF65BB" w:rsidRDefault="00BD005B" w:rsidP="00BD005B">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extinciton</w:t>
      </w:r>
    </w:p>
    <w:p w14:paraId="09DC43DC" w14:textId="77777777" w:rsidR="00BD005B" w:rsidRPr="00367B77" w:rsidRDefault="00BD005B" w:rsidP="00BD005B">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14:paraId="622411AE" w14:textId="77777777" w:rsidR="00BD005B" w:rsidRPr="00DF65BB" w:rsidRDefault="00BD005B" w:rsidP="00BD005B">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future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w:t>
      </w:r>
      <w:r w:rsidRPr="00367B77">
        <w:rPr>
          <w:sz w:val="16"/>
          <w:szCs w:val="18"/>
        </w:rPr>
        <w:lastRenderedPageBreak/>
        <w:t xml:space="preserve">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1CC73A59" w14:textId="77777777" w:rsidR="00BD005B" w:rsidRPr="00DF65BB" w:rsidRDefault="00BD005B" w:rsidP="00BD005B">
      <w:pPr>
        <w:pStyle w:val="Heading4"/>
      </w:pPr>
      <w:r>
        <w:t xml:space="preserve">Independently, </w:t>
      </w:r>
      <w:r>
        <w:rPr>
          <w:u w:val="single"/>
        </w:rPr>
        <w:t>unregulated</w:t>
      </w:r>
      <w:r>
        <w:t xml:space="preserve"> mining causes </w:t>
      </w:r>
      <w:r>
        <w:rPr>
          <w:u w:val="single"/>
        </w:rPr>
        <w:t>space war</w:t>
      </w:r>
      <w:r>
        <w:t xml:space="preserve"> </w:t>
      </w:r>
    </w:p>
    <w:p w14:paraId="22161EA8" w14:textId="77777777" w:rsidR="00BD005B" w:rsidRDefault="00BD005B" w:rsidP="00BD005B">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45A2E0F5" w14:textId="77777777" w:rsidR="00BD005B" w:rsidRPr="00DF65BB" w:rsidRDefault="00BD005B" w:rsidP="00BD005B">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w:t>
      </w:r>
      <w:r w:rsidRPr="00EB6DA0">
        <w:rPr>
          <w:rStyle w:val="StyleUnderline"/>
          <w:highlight w:val="cyan"/>
        </w:rPr>
        <w:lastRenderedPageBreak/>
        <w:t xml:space="preserve">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149CED40" w14:textId="77777777" w:rsidR="00BD005B" w:rsidRPr="00DF65BB" w:rsidRDefault="00BD005B" w:rsidP="00BD005B">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63466659" w14:textId="77777777" w:rsidR="00BD005B" w:rsidRPr="00A42713" w:rsidRDefault="00BD005B" w:rsidP="00BD005B">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1ED143B8" w14:textId="77777777" w:rsidR="00BD005B" w:rsidRPr="00A42713" w:rsidRDefault="00BD005B" w:rsidP="00BD005B">
      <w:pPr>
        <w:rPr>
          <w:sz w:val="16"/>
        </w:rPr>
      </w:pPr>
      <w:r w:rsidRPr="00A42713">
        <w:rPr>
          <w:sz w:val="16"/>
        </w:rPr>
        <w:t xml:space="preserve">Why </w:t>
      </w:r>
      <w:r w:rsidRPr="00A42713">
        <w:rPr>
          <w:rStyle w:val="Emphasis"/>
        </w:rPr>
        <w:t>space is a particular problem for crisis stability</w:t>
      </w:r>
    </w:p>
    <w:p w14:paraId="5D1FA616" w14:textId="77777777" w:rsidR="00BD005B" w:rsidRPr="00A42713" w:rsidRDefault="00BD005B" w:rsidP="00BD005B">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22337555" w14:textId="77777777" w:rsidR="00BD005B" w:rsidRPr="00A42713" w:rsidRDefault="00BD005B" w:rsidP="00BD005B">
      <w:pPr>
        <w:rPr>
          <w:sz w:val="16"/>
        </w:rPr>
      </w:pPr>
      <w:r w:rsidRPr="00A42713">
        <w:rPr>
          <w:sz w:val="16"/>
        </w:rPr>
        <w:t>The vulnerability of satellites and first strike incentives</w:t>
      </w:r>
    </w:p>
    <w:p w14:paraId="2B290177" w14:textId="77777777" w:rsidR="00BD005B" w:rsidRPr="00A42713" w:rsidRDefault="00BD005B" w:rsidP="00BD005B">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don‘t exist for other</w:t>
      </w:r>
      <w:r w:rsidRPr="00A42713">
        <w:rPr>
          <w:rStyle w:val="Emphasis"/>
        </w:rPr>
        <w:t xml:space="preserve">, better-protected </w:t>
      </w:r>
      <w:r w:rsidRPr="00847559">
        <w:rPr>
          <w:rStyle w:val="Emphasis"/>
          <w:highlight w:val="cya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5F2A05EC" w14:textId="77777777" w:rsidR="00BD005B" w:rsidRPr="00A42713" w:rsidRDefault="00BD005B" w:rsidP="00BD005B">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6A322AD0" w14:textId="77777777" w:rsidR="00BD005B" w:rsidRPr="00A42713" w:rsidRDefault="00BD005B" w:rsidP="00BD005B">
      <w:pPr>
        <w:rPr>
          <w:sz w:val="16"/>
        </w:rPr>
      </w:pPr>
      <w:r w:rsidRPr="00A42713">
        <w:rPr>
          <w:sz w:val="16"/>
        </w:rPr>
        <w:t>A RAND Corporation monograph commissioned by the Air Force15 described the issue this way:</w:t>
      </w:r>
    </w:p>
    <w:p w14:paraId="21A165F9" w14:textId="77777777" w:rsidR="00BD005B" w:rsidRPr="00A42713" w:rsidRDefault="00BD005B" w:rsidP="00BD005B">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47D1D753" w14:textId="77777777" w:rsidR="00BD005B" w:rsidRPr="00A42713" w:rsidRDefault="00BD005B" w:rsidP="00BD005B">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583E6B22" w14:textId="77777777" w:rsidR="00BD005B" w:rsidRPr="00A42713" w:rsidRDefault="00BD005B" w:rsidP="00BD005B">
      <w:pPr>
        <w:rPr>
          <w:sz w:val="16"/>
        </w:rPr>
      </w:pPr>
      <w:r w:rsidRPr="00A42713">
        <w:rPr>
          <w:sz w:val="16"/>
        </w:rPr>
        <w:t>Short timelines and difficulty of attribution</w:t>
      </w:r>
    </w:p>
    <w:p w14:paraId="6DA0EB57" w14:textId="77777777" w:rsidR="00BD005B" w:rsidRPr="00A42713" w:rsidRDefault="00BD005B" w:rsidP="00BD005B">
      <w:pPr>
        <w:rPr>
          <w:sz w:val="16"/>
        </w:rPr>
      </w:pPr>
      <w:r w:rsidRPr="00A42713">
        <w:rPr>
          <w:sz w:val="16"/>
        </w:rPr>
        <w:lastRenderedPageBreak/>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51714956" w14:textId="77777777" w:rsidR="00BD005B" w:rsidRPr="00A42713" w:rsidRDefault="00BD005B" w:rsidP="00BD005B">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02175544" w14:textId="77777777" w:rsidR="00BD005B" w:rsidRPr="00A42713" w:rsidRDefault="00BD005B" w:rsidP="00BD005B">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542ED031" w14:textId="77777777" w:rsidR="00BD005B" w:rsidRPr="00A42713" w:rsidRDefault="00BD005B" w:rsidP="00BD005B">
      <w:pPr>
        <w:rPr>
          <w:sz w:val="16"/>
        </w:rPr>
      </w:pPr>
      <w:r w:rsidRPr="00A42713">
        <w:rPr>
          <w:sz w:val="16"/>
        </w:rPr>
        <w:t>Entanglement of strategic and tactical missions</w:t>
      </w:r>
    </w:p>
    <w:p w14:paraId="22F5D460" w14:textId="77777777" w:rsidR="00BD005B" w:rsidRPr="00A42713" w:rsidRDefault="00BD005B" w:rsidP="00BD005B">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4BE138EC" w14:textId="77777777" w:rsidR="00BD005B" w:rsidRPr="00A42713" w:rsidRDefault="00BD005B" w:rsidP="00BD005B">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1A518B9B" w14:textId="77777777" w:rsidR="00BD005B" w:rsidRPr="00A42713" w:rsidRDefault="00BD005B" w:rsidP="00BD005B">
      <w:pPr>
        <w:rPr>
          <w:sz w:val="16"/>
        </w:rPr>
      </w:pPr>
      <w:r w:rsidRPr="00A42713">
        <w:rPr>
          <w:sz w:val="16"/>
        </w:rPr>
        <w:t>Misperception and dual-use technologies</w:t>
      </w:r>
    </w:p>
    <w:p w14:paraId="456572EE" w14:textId="77777777" w:rsidR="00BD005B" w:rsidRPr="00A42713" w:rsidRDefault="00BD005B" w:rsidP="00BD005B">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5FF6E216" w14:textId="77777777" w:rsidR="00BD005B" w:rsidRPr="00A42713" w:rsidRDefault="00BD005B" w:rsidP="00BD005B">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1D4C46BA" w14:textId="77777777" w:rsidR="00BD005B" w:rsidRPr="00A42713" w:rsidRDefault="00BD005B" w:rsidP="00BD005B">
      <w:pPr>
        <w:rPr>
          <w:sz w:val="16"/>
        </w:rPr>
      </w:pPr>
      <w:r w:rsidRPr="00A42713">
        <w:rPr>
          <w:sz w:val="16"/>
        </w:rPr>
        <w:t xml:space="preserve">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w:t>
      </w:r>
      <w:r w:rsidRPr="00A42713">
        <w:rPr>
          <w:sz w:val="16"/>
        </w:rPr>
        <w:lastRenderedPageBreak/>
        <w:t>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12421428" w14:textId="77777777" w:rsidR="00BD005B" w:rsidRPr="00A42713" w:rsidRDefault="00BD005B" w:rsidP="00BD005B">
      <w:pPr>
        <w:rPr>
          <w:sz w:val="16"/>
        </w:rPr>
      </w:pPr>
      <w:r w:rsidRPr="00A42713">
        <w:rPr>
          <w:sz w:val="16"/>
        </w:rPr>
        <w:t>Discrimination</w:t>
      </w:r>
    </w:p>
    <w:p w14:paraId="0C0BFA0E" w14:textId="77777777" w:rsidR="00BD005B" w:rsidRPr="00A42713" w:rsidRDefault="00BD005B" w:rsidP="00BD005B">
      <w:pPr>
        <w:rPr>
          <w:sz w:val="16"/>
        </w:rPr>
      </w:pPr>
      <w:r w:rsidRPr="00A42713">
        <w:rPr>
          <w:sz w:val="16"/>
        </w:rPr>
        <w:t>The consequences of interfering with a satellite may be vastly different depending on who is affected and how, and whether the satellite represents a legitimate military objective.</w:t>
      </w:r>
    </w:p>
    <w:p w14:paraId="4284B56A" w14:textId="77777777" w:rsidR="00BD005B" w:rsidRPr="00A42713" w:rsidRDefault="00BD005B" w:rsidP="00BD005B">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78308489" w14:textId="77777777" w:rsidR="00BD005B" w:rsidRPr="00A42713" w:rsidRDefault="00BD005B" w:rsidP="00BD005B">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78598496" w14:textId="77777777" w:rsidR="00BD005B" w:rsidRPr="00A42713" w:rsidRDefault="00BD005B" w:rsidP="00BD005B">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1D406269" w14:textId="77777777" w:rsidR="00BD005B" w:rsidRPr="00A42713" w:rsidRDefault="00BD005B" w:rsidP="00BD005B">
      <w:pPr>
        <w:rPr>
          <w:sz w:val="16"/>
        </w:rPr>
      </w:pPr>
      <w:r w:rsidRPr="00A42713">
        <w:rPr>
          <w:sz w:val="16"/>
        </w:rPr>
        <w:t>Lack of shared understanding of consequences/proportionality</w:t>
      </w:r>
    </w:p>
    <w:p w14:paraId="4A0C099F" w14:textId="77777777" w:rsidR="00BD005B" w:rsidRPr="00A42713" w:rsidRDefault="00BD005B" w:rsidP="00BD005B">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4AD9EA6F" w14:textId="77777777" w:rsidR="00BD005B" w:rsidRPr="00A42713" w:rsidRDefault="00BD005B" w:rsidP="00BD005B">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25037DB7" w14:textId="77777777" w:rsidR="00BD005B" w:rsidRDefault="00BD005B" w:rsidP="00BD005B">
      <w:pPr>
        <w:pStyle w:val="Heading3"/>
      </w:pPr>
      <w:r>
        <w:lastRenderedPageBreak/>
        <w:t>Multilateralism---1AC</w:t>
      </w:r>
    </w:p>
    <w:p w14:paraId="11FAA3B5" w14:textId="77777777" w:rsidR="00BD005B" w:rsidRDefault="00BD005B" w:rsidP="00BD005B"/>
    <w:p w14:paraId="57672281" w14:textId="77777777" w:rsidR="00BD005B" w:rsidRDefault="00BD005B" w:rsidP="00BD005B">
      <w:pPr>
        <w:pStyle w:val="Heading4"/>
      </w:pPr>
      <w:r>
        <w:t xml:space="preserve">Private appropriation by US entities risks unraveling multilateral space governance. </w:t>
      </w:r>
    </w:p>
    <w:p w14:paraId="2AA3A135" w14:textId="77777777" w:rsidR="00BD005B" w:rsidRDefault="00BD005B" w:rsidP="00BD005B">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626C28C5" w14:textId="77777777" w:rsidR="00BD005B" w:rsidRPr="00055083" w:rsidRDefault="00BD005B" w:rsidP="00BD005B">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Boley and political scientist Michael Byers, both of the University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Boley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6A650872" w14:textId="77777777" w:rsidR="00BD005B" w:rsidRPr="008D2860" w:rsidRDefault="00BD005B" w:rsidP="00BD005B">
      <w:pPr>
        <w:pStyle w:val="Heading4"/>
      </w:pPr>
      <w:r>
        <w:t>Pursuing mining multilaterally to the benefit of all is key to solve future space governance and cooperation on ot</w:t>
      </w:r>
      <w:r w:rsidRPr="00DF65BB">
        <w:t>h</w:t>
      </w:r>
      <w:r>
        <w:t xml:space="preserve">er issues. </w:t>
      </w:r>
    </w:p>
    <w:p w14:paraId="4101F96C" w14:textId="77777777" w:rsidR="00BD005B" w:rsidRDefault="00BD005B" w:rsidP="00BD005B">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03CA6F51" w14:textId="77777777" w:rsidR="00BD005B" w:rsidRPr="00D72C6F" w:rsidRDefault="00BD005B" w:rsidP="00BD005B">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 xml:space="preserve">Whatever </w:t>
      </w:r>
      <w:r w:rsidRPr="00D72C6F">
        <w:rPr>
          <w:rStyle w:val="StyleUnderline"/>
        </w:rPr>
        <w:lastRenderedPageBreak/>
        <w:t>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081D2A0E" w14:textId="77777777" w:rsidR="00BD005B" w:rsidRDefault="00BD005B" w:rsidP="00BD005B">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progressive</w:t>
      </w:r>
      <w:r w:rsidRPr="00D72C6F">
        <w:rPr>
          <w:sz w:val="16"/>
        </w:rPr>
        <w:t xml:space="preserve">  [*394]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61E31454" w14:textId="77777777" w:rsidR="00BD005B" w:rsidRPr="00D72C6F" w:rsidRDefault="00BD005B" w:rsidP="00BD005B">
      <w:r w:rsidRPr="00D72C6F">
        <w:t>[FOOTNOTE]</w:t>
      </w:r>
    </w:p>
    <w:p w14:paraId="5F8FD206" w14:textId="77777777" w:rsidR="00BD005B" w:rsidRDefault="00BD005B" w:rsidP="00BD005B">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2B792585" w14:textId="77777777" w:rsidR="00BD005B" w:rsidRPr="00D72C6F" w:rsidRDefault="00BD005B" w:rsidP="00BD005B">
      <w:r w:rsidRPr="00D72C6F">
        <w:t>[END FOOTNOTE]</w:t>
      </w:r>
    </w:p>
    <w:p w14:paraId="61A12406" w14:textId="77777777" w:rsidR="00BD005B" w:rsidRPr="00D72C6F" w:rsidRDefault="00BD005B" w:rsidP="00BD005B">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7DEFE9AB" w14:textId="77777777" w:rsidR="00BD005B" w:rsidRDefault="00BD005B" w:rsidP="00BD005B">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4955F9">
        <w:rPr>
          <w:rStyle w:val="StyleUnderline"/>
          <w:highlight w:val="cyan"/>
        </w:rPr>
        <w:t>it</w:t>
      </w:r>
      <w:r w:rsidRPr="00D72C6F">
        <w:rPr>
          <w:rStyle w:val="StyleUnderline"/>
        </w:rPr>
        <w:t xml:space="preserve"> could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77E4501C" w14:textId="77777777" w:rsidR="00BD005B" w:rsidRPr="00DF65BB" w:rsidRDefault="00BD005B" w:rsidP="00BD005B">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0CE24048" w14:textId="77777777" w:rsidR="00BD005B" w:rsidRDefault="00BD005B" w:rsidP="00BD005B">
      <w:r>
        <w:t xml:space="preserve">Dr. Joseph N. </w:t>
      </w:r>
      <w:r w:rsidRPr="0095009A">
        <w:rPr>
          <w:rStyle w:val="Style13ptBold"/>
        </w:rPr>
        <w:t>Pelton 17</w:t>
      </w:r>
      <w:r>
        <w:t>, PhD in International Relations from Georgetown University, Director Emeritus of the Space and Advanced Communications Research Institute at George Washington University, The New Gold Rush: The Riches of Space Beckon!, p. 1-9</w:t>
      </w:r>
    </w:p>
    <w:p w14:paraId="5EC8B23E" w14:textId="77777777" w:rsidR="00BD005B" w:rsidRPr="0095009A" w:rsidRDefault="00BD005B" w:rsidP="00BD005B">
      <w:pPr>
        <w:rPr>
          <w:sz w:val="16"/>
          <w:szCs w:val="18"/>
        </w:rPr>
      </w:pPr>
      <w:r w:rsidRPr="0095009A">
        <w:rPr>
          <w:sz w:val="16"/>
          <w:szCs w:val="18"/>
        </w:rPr>
        <w:t>Are We Humans Doomed to Extinction?</w:t>
      </w:r>
    </w:p>
    <w:p w14:paraId="546AD52E" w14:textId="77777777" w:rsidR="00BD005B" w:rsidRDefault="00BD005B" w:rsidP="00BD005B">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r w:rsidRPr="00995E38">
        <w:rPr>
          <w:rStyle w:val="Emphasis"/>
          <w:highlight w:val="cyan"/>
        </w:rPr>
        <w:t>over populated</w:t>
      </w:r>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w:t>
      </w:r>
      <w:r w:rsidRPr="0095009A">
        <w:rPr>
          <w:sz w:val="16"/>
        </w:rPr>
        <w:lastRenderedPageBreak/>
        <w:t xml:space="preserve">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 Th ey, and others, have said that we can, we should and we soon shall go into space and realize the bounty that it can off er to us. Th e New Space enterprise is today indeed being led by those so-called space billionaires , who have an exciting vision of the future. Th ey and others in the commercial space economy believe that the exploitation of outer space may open up a new golden age of astral abundance. Th ey see outer space as a new frontier that can </w:t>
      </w:r>
      <w:r w:rsidRPr="0095009A">
        <w:rPr>
          <w:sz w:val="12"/>
          <w:szCs w:val="18"/>
        </w:rPr>
        <w:lastRenderedPageBreak/>
        <w:t xml:space="preserve">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commerce . Th ese space billionaires, each in their own way, are proponents of a new age of astral abundance. Each of them is launching new commercial space industries. Th ey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petro-chemical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21812BB1" w14:textId="77777777" w:rsidR="00BD005B" w:rsidRPr="00AA4439" w:rsidRDefault="00BD005B" w:rsidP="00BD005B">
      <w:pPr>
        <w:rPr>
          <w:sz w:val="16"/>
        </w:rPr>
      </w:pPr>
    </w:p>
    <w:p w14:paraId="7375E0F1" w14:textId="77777777" w:rsidR="00BD005B" w:rsidRPr="00DF65BB" w:rsidRDefault="00BD005B" w:rsidP="00BD005B">
      <w:pPr>
        <w:pStyle w:val="Heading4"/>
      </w:pPr>
      <w:r>
        <w:t xml:space="preserve">It also says </w:t>
      </w:r>
      <w:r>
        <w:rPr>
          <w:u w:val="single"/>
        </w:rPr>
        <w:t>terrorism</w:t>
      </w:r>
      <w:r>
        <w:t xml:space="preserve"> w</w:t>
      </w:r>
      <w:r w:rsidRPr="00DF65BB">
        <w:t>h</w:t>
      </w:r>
      <w:r>
        <w:t>ic</w:t>
      </w:r>
      <w:r w:rsidRPr="00DF65BB">
        <w:t>h</w:t>
      </w:r>
      <w:r>
        <w:t xml:space="preserve"> </w:t>
      </w:r>
      <w:r>
        <w:rPr>
          <w:u w:val="single"/>
        </w:rPr>
        <w:t>alone</w:t>
      </w:r>
      <w:r>
        <w:t xml:space="preserve"> goes nuclear </w:t>
      </w:r>
    </w:p>
    <w:p w14:paraId="0C436DDF" w14:textId="77777777" w:rsidR="00BD005B" w:rsidRPr="0080295B" w:rsidRDefault="00BD005B" w:rsidP="00BD005B">
      <w:r w:rsidRPr="00814487">
        <w:t xml:space="preserve">Elizabeth </w:t>
      </w:r>
      <w:r w:rsidRPr="00593271">
        <w:rPr>
          <w:rStyle w:val="Style13ptBold"/>
        </w:rPr>
        <w:t>Borgwardt 16</w:t>
      </w:r>
      <w:r>
        <w:t xml:space="preserve">, </w:t>
      </w:r>
      <w:r w:rsidRPr="00814487">
        <w:t>History Professor at Washington University and Author of The Nurembe</w:t>
      </w:r>
      <w:r>
        <w:t xml:space="preserve">rg Idea, forthcoming from Knopf, </w:t>
      </w:r>
      <w:r w:rsidRPr="00814487">
        <w:t>9/11: What Would Trump Do?</w:t>
      </w:r>
      <w:r>
        <w:t xml:space="preserve">, Politico, March 2016, </w:t>
      </w:r>
      <w:r w:rsidRPr="00814487">
        <w:t>https://www.politico.com/magazine/story/2016/03/donald-trump-2016-terrorist-attack-foreign-policy-</w:t>
      </w:r>
      <w:r w:rsidRPr="0080295B">
        <w:t>213784</w:t>
      </w:r>
    </w:p>
    <w:p w14:paraId="11DAC248" w14:textId="77777777" w:rsidR="00BD005B" w:rsidRPr="00203590" w:rsidRDefault="00BD005B" w:rsidP="00BD005B">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flat, yet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105BF576" w14:textId="77777777" w:rsidR="00BD005B" w:rsidRPr="00203590" w:rsidRDefault="00BD005B" w:rsidP="00BD005B">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32E47746" w14:textId="77777777" w:rsidR="00BD005B" w:rsidRPr="00203590" w:rsidRDefault="00BD005B" w:rsidP="00BD005B">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01C0963E" w14:textId="77777777" w:rsidR="00BD005B" w:rsidRPr="00203590" w:rsidRDefault="00BD005B" w:rsidP="00BD005B">
      <w:pPr>
        <w:rPr>
          <w:sz w:val="16"/>
          <w:szCs w:val="16"/>
        </w:rPr>
      </w:pPr>
      <w:r w:rsidRPr="00203590">
        <w:rPr>
          <w:sz w:val="16"/>
          <w:szCs w:val="16"/>
        </w:rPr>
        <w:t xml:space="preserve">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w:t>
      </w:r>
      <w:r w:rsidRPr="00203590">
        <w:rPr>
          <w:sz w:val="16"/>
          <w:szCs w:val="16"/>
        </w:rPr>
        <w:lastRenderedPageBreak/>
        <w:t>Korean war, or would be if they knew anything about that historical interlude. “I guess,” he said. “But why not press your advantage when you have one?”</w:t>
      </w:r>
    </w:p>
    <w:p w14:paraId="54508BE2" w14:textId="77777777" w:rsidR="00BD005B" w:rsidRPr="001D7FAC" w:rsidRDefault="00BD005B" w:rsidP="00BD005B">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 xml:space="preserve">ass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Bruce Cumings, the leading U.S. historian of Korea, has commented on the MacArthur incident in an analysis from back in 2004. Cumings noted that “MacArthur sounds like a warmongering lunatic” for advocating the use of nuclear weapons, but also explained that, astonishing as it might seem, the general actually had some support for his outlandish proposal.</w:t>
      </w:r>
    </w:p>
    <w:p w14:paraId="31134242" w14:textId="77777777" w:rsidR="00BD005B" w:rsidRDefault="00BD005B" w:rsidP="00BD005B"/>
    <w:p w14:paraId="4AE1B0B2" w14:textId="77777777" w:rsidR="00BD005B" w:rsidRPr="00BF18C2" w:rsidRDefault="00BD005B" w:rsidP="00BD005B">
      <w:pPr>
        <w:pStyle w:val="Heading4"/>
      </w:pPr>
      <w:r>
        <w:t>Resource s</w:t>
      </w:r>
      <w:r w:rsidRPr="00DF65BB">
        <w:t>h</w:t>
      </w:r>
      <w:r>
        <w:t xml:space="preserve">ortages also cause war </w:t>
      </w:r>
    </w:p>
    <w:p w14:paraId="4F448AE2" w14:textId="77777777" w:rsidR="00BD005B" w:rsidRPr="00DA0C49" w:rsidRDefault="00BD005B" w:rsidP="00BD005B">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1390E15D" w14:textId="77777777" w:rsidR="00BD005B" w:rsidRDefault="00BD005B" w:rsidP="00BD005B">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rPr>
        <w:t xml:space="preserve">eapons of </w:t>
      </w:r>
      <w:r w:rsidRPr="00F00ACC">
        <w:rPr>
          <w:rStyle w:val="Emphasis"/>
          <w:highlight w:val="cyan"/>
        </w:rPr>
        <w:t>m</w:t>
      </w:r>
      <w:r w:rsidRPr="00DA0C49">
        <w:rPr>
          <w:rStyle w:val="Emphasis"/>
          <w:sz w:val="16"/>
        </w:rPr>
        <w:t xml:space="preserve">ass </w:t>
      </w:r>
      <w:r w:rsidRPr="00F00ACC">
        <w:rPr>
          <w:rStyle w:val="Emphasis"/>
          <w:highlight w:val="cyan"/>
        </w:rPr>
        <w:t>d</w:t>
      </w:r>
      <w:r w:rsidRPr="00DA0C49">
        <w:rPr>
          <w:rStyle w:val="Emphasis"/>
          <w:sz w:val="16"/>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3822576C" w14:textId="77777777" w:rsidR="00BD005B" w:rsidRDefault="00BD005B" w:rsidP="00BD005B">
      <w:pPr>
        <w:pStyle w:val="Heading4"/>
      </w:pPr>
      <w:r>
        <w:t>Space governance forges a framework to deal with multiple existential threats---U.S. lead is key</w:t>
      </w:r>
    </w:p>
    <w:p w14:paraId="18808B46" w14:textId="77777777" w:rsidR="00BD005B" w:rsidRDefault="00BD005B" w:rsidP="00BD005B">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166BC962" w14:textId="77777777" w:rsidR="00BD005B" w:rsidRPr="007357C4" w:rsidRDefault="00BD005B" w:rsidP="00BD005B">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40197CFC" w14:textId="77777777" w:rsidR="00BD005B" w:rsidRPr="007357C4" w:rsidRDefault="00BD005B" w:rsidP="00BD005B">
      <w:pPr>
        <w:rPr>
          <w:sz w:val="16"/>
        </w:rPr>
      </w:pPr>
      <w:r w:rsidRPr="007357C4">
        <w:rPr>
          <w:sz w:val="16"/>
        </w:rPr>
        <w:lastRenderedPageBreak/>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r w:rsidRPr="00C0395D">
        <w:rPr>
          <w:rStyle w:val="StyleUnderline"/>
        </w:rPr>
        <w:t>global commons</w:t>
      </w:r>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14:paraId="2CDC94DB" w14:textId="77777777" w:rsidR="00BD005B" w:rsidRPr="00F037A6" w:rsidRDefault="00BD005B" w:rsidP="00BD005B">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arrangements that give others a meaningful voice in decisions that affect their security, prosperity, and way of life. </w:t>
      </w:r>
    </w:p>
    <w:p w14:paraId="25477013" w14:textId="77777777" w:rsidR="00BD005B" w:rsidRDefault="00BD005B" w:rsidP="00BD005B">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p>
    <w:p w14:paraId="40A34C90" w14:textId="77777777" w:rsidR="00BD005B" w:rsidRPr="00CA46A9" w:rsidRDefault="00BD005B" w:rsidP="00BD005B"/>
    <w:p w14:paraId="53BD0AFA" w14:textId="77777777" w:rsidR="00BD005B" w:rsidRPr="00326294" w:rsidRDefault="00BD005B" w:rsidP="00BD005B">
      <w:pPr>
        <w:rPr>
          <w:sz w:val="16"/>
        </w:rPr>
      </w:pPr>
      <w:r w:rsidRPr="0095009A">
        <w:rPr>
          <w:sz w:val="16"/>
        </w:rPr>
        <w:t xml:space="preserve"> </w:t>
      </w:r>
    </w:p>
    <w:p w14:paraId="165AEA6C" w14:textId="77777777" w:rsidR="00BD005B" w:rsidRPr="009C6994" w:rsidRDefault="00BD005B" w:rsidP="00BD005B">
      <w:pPr>
        <w:pStyle w:val="Heading4"/>
      </w:pPr>
      <w:r>
        <w:t xml:space="preserve">Extinction’s </w:t>
      </w:r>
      <w:r>
        <w:rPr>
          <w:u w:val="single"/>
        </w:rPr>
        <w:t>inevitable</w:t>
      </w:r>
      <w:r>
        <w:t xml:space="preserve"> without multilateral space governance</w:t>
      </w:r>
    </w:p>
    <w:p w14:paraId="38DFDD4B" w14:textId="77777777" w:rsidR="00BD005B" w:rsidRPr="009C6994" w:rsidRDefault="00BD005B" w:rsidP="00BD005B">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7F395897" w14:textId="77777777" w:rsidR="00BD005B" w:rsidRPr="00443572" w:rsidRDefault="00BD005B" w:rsidP="00BD005B">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 xml:space="preserve">to </w:t>
      </w:r>
      <w:r w:rsidRPr="009C6994">
        <w:rPr>
          <w:rStyle w:val="StyleUnderline"/>
          <w:highlight w:val="cyan"/>
        </w:rPr>
        <w:lastRenderedPageBreak/>
        <w:t>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years.In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14:paraId="56088A98" w14:textId="77777777" w:rsidR="00BD005B" w:rsidRDefault="00BD005B" w:rsidP="00BD005B"/>
    <w:p w14:paraId="20B9DF3C" w14:textId="77777777" w:rsidR="00BD005B" w:rsidRPr="00086F73" w:rsidRDefault="00BD005B" w:rsidP="00BD005B">
      <w:pPr>
        <w:pStyle w:val="Heading3"/>
      </w:pPr>
      <w:r>
        <w:lastRenderedPageBreak/>
        <w:t>Plan</w:t>
      </w:r>
    </w:p>
    <w:p w14:paraId="15B5B77F" w14:textId="77777777" w:rsidR="00BD005B" w:rsidRDefault="00BD005B" w:rsidP="00BD005B"/>
    <w:p w14:paraId="774D4D8A" w14:textId="77777777" w:rsidR="00BD005B" w:rsidRDefault="00BD005B" w:rsidP="00BD005B">
      <w:pPr>
        <w:pStyle w:val="Heading4"/>
      </w:pPr>
      <w:r>
        <w:t>Space faring nations should establish a multilateral agreement that restricts asteroid mining done by private entities</w:t>
      </w:r>
    </w:p>
    <w:p w14:paraId="6BA48F22" w14:textId="77777777" w:rsidR="00BD005B" w:rsidRDefault="00BD005B" w:rsidP="00BD005B"/>
    <w:p w14:paraId="2313E9B0" w14:textId="77777777" w:rsidR="00BD005B" w:rsidRDefault="00BD005B" w:rsidP="00BD005B">
      <w:pPr>
        <w:pStyle w:val="Heading3"/>
      </w:pPr>
      <w:r>
        <w:lastRenderedPageBreak/>
        <w:t xml:space="preserve">Util </w:t>
      </w:r>
      <w:r w:rsidRPr="00246AFF">
        <w:t>Framework</w:t>
      </w:r>
    </w:p>
    <w:p w14:paraId="4DF8D2CA" w14:textId="77777777" w:rsidR="00BD005B" w:rsidRPr="00031C51" w:rsidRDefault="00BD005B" w:rsidP="00BD005B">
      <w:pPr>
        <w:pStyle w:val="Heading4"/>
        <w:rPr>
          <w:rFonts w:cs="Calibri"/>
        </w:rPr>
      </w:pPr>
      <w:r w:rsidRPr="00031C51">
        <w:rPr>
          <w:rFonts w:cs="Calibri"/>
        </w:rPr>
        <w:t>The standard is maximizing expected well-being.</w:t>
      </w:r>
    </w:p>
    <w:p w14:paraId="5DBB5EA8" w14:textId="77777777" w:rsidR="00BD005B" w:rsidRPr="00031C51" w:rsidRDefault="00BD005B" w:rsidP="00BD005B">
      <w:pPr>
        <w:pStyle w:val="Heading4"/>
        <w:rPr>
          <w:rFonts w:cs="Calibri"/>
        </w:rPr>
      </w:pPr>
      <w:r w:rsidRPr="00031C51">
        <w:rPr>
          <w:rFonts w:cs="Calibri"/>
        </w:rPr>
        <w:t xml:space="preserve">Uncertainty and social contract require governments use util </w:t>
      </w:r>
    </w:p>
    <w:p w14:paraId="782B339C" w14:textId="77777777" w:rsidR="00BD005B" w:rsidRPr="00031C51" w:rsidRDefault="00BD005B" w:rsidP="00BD005B">
      <w:pPr>
        <w:rPr>
          <w:rFonts w:cs="Calibri"/>
          <w:sz w:val="16"/>
        </w:rPr>
      </w:pPr>
      <w:r w:rsidRPr="00031C51">
        <w:rPr>
          <w:rStyle w:val="Style13ptBold"/>
          <w:rFonts w:cs="Calibri"/>
        </w:rPr>
        <w:t>Good</w:t>
      </w:r>
      <w:r>
        <w:rPr>
          <w:rStyle w:val="Style13ptBold"/>
          <w:rFonts w:cs="Calibri"/>
        </w:rPr>
        <w:t>i</w:t>
      </w:r>
      <w:r w:rsidRPr="00031C51">
        <w:rPr>
          <w:rStyle w:val="Style13ptBold"/>
          <w:rFonts w:cs="Calibri"/>
        </w:rPr>
        <w:t>n, 1995</w:t>
      </w:r>
      <w:r w:rsidRPr="00031C51">
        <w:rPr>
          <w:rFonts w:cs="Calibri"/>
          <w:b/>
          <w:sz w:val="16"/>
        </w:rPr>
        <w:t xml:space="preserve">  (</w:t>
      </w:r>
      <w:r w:rsidRPr="00031C51">
        <w:rPr>
          <w:rFonts w:cs="Calibri"/>
          <w:sz w:val="16"/>
        </w:rPr>
        <w:t xml:space="preserve">Robert, philsopher at the Research School of the Social Sciences, </w:t>
      </w:r>
      <w:r w:rsidRPr="00031C51">
        <w:rPr>
          <w:rFonts w:cs="Calibri"/>
          <w:u w:val="single"/>
        </w:rPr>
        <w:t>Utilitarianism as Public Philosophy</w:t>
      </w:r>
      <w:r w:rsidRPr="00031C51">
        <w:rPr>
          <w:rFonts w:cs="Calibri"/>
          <w:sz w:val="16"/>
        </w:rPr>
        <w:t>. P. 62-63)</w:t>
      </w:r>
    </w:p>
    <w:p w14:paraId="2C67ED0C" w14:textId="77777777" w:rsidR="00BD005B" w:rsidRPr="00031C51" w:rsidRDefault="00BD005B" w:rsidP="00BD005B">
      <w:pPr>
        <w:rPr>
          <w:rFonts w:cs="Calibri"/>
          <w:sz w:val="16"/>
        </w:rPr>
      </w:pPr>
      <w:r w:rsidRPr="00031C51">
        <w:rPr>
          <w:rFonts w:cs="Calibri"/>
          <w:sz w:val="16"/>
        </w:rPr>
        <w:t xml:space="preserve">Consider, first, the argument from necessity.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are obliged to </w:t>
      </w:r>
      <w:r w:rsidRPr="0015682E">
        <w:rPr>
          <w:rFonts w:cs="Calibri"/>
          <w:highlight w:val="cyan"/>
          <w:u w:val="single"/>
        </w:rPr>
        <w:t>make</w:t>
      </w:r>
      <w:r w:rsidRPr="00031C51">
        <w:rPr>
          <w:rFonts w:cs="Calibri"/>
          <w:u w:val="single"/>
        </w:rPr>
        <w:t xml:space="preserve"> their </w:t>
      </w:r>
      <w:r w:rsidRPr="0015682E">
        <w:rPr>
          <w:rFonts w:cs="Calibri"/>
          <w:highlight w:val="cyan"/>
          <w:u w:val="single"/>
        </w:rPr>
        <w:t>choices under uncertainty</w:t>
      </w:r>
      <w:r w:rsidRPr="00031C51">
        <w:rPr>
          <w:rFonts w:cs="Calibri"/>
          <w:u w:val="single"/>
        </w:rPr>
        <w:t xml:space="preserve">, </w:t>
      </w:r>
      <w:r w:rsidRPr="00031C51">
        <w:rPr>
          <w:rFonts w:cs="Calibri"/>
          <w:sz w:val="16"/>
        </w:rPr>
        <w:t xml:space="preserve">and uncertainty of a very special sort at that.  </w:t>
      </w:r>
      <w:r w:rsidRPr="00031C51">
        <w:rPr>
          <w:rFonts w:cs="Calibri"/>
          <w:u w:val="single"/>
        </w:rPr>
        <w:t>All choices—public and private alike—are made under some degree of uncertainty,</w:t>
      </w:r>
      <w:r w:rsidRPr="00031C51">
        <w:rPr>
          <w:rFonts w:cs="Calibri"/>
          <w:sz w:val="16"/>
        </w:rPr>
        <w:t xml:space="preserve"> of course.  </w:t>
      </w:r>
      <w:r w:rsidRPr="00031C51">
        <w:rPr>
          <w:rFonts w:cs="Calibri"/>
          <w:u w:val="single"/>
        </w:rPr>
        <w:t xml:space="preserve">But in the nature of things, </w:t>
      </w:r>
      <w:r w:rsidRPr="0015682E">
        <w:rPr>
          <w:rFonts w:cs="Calibri"/>
          <w:highlight w:val="cyan"/>
          <w:u w:val="single"/>
        </w:rPr>
        <w:t>private individuals</w:t>
      </w:r>
      <w:r w:rsidRPr="00031C51">
        <w:rPr>
          <w:rFonts w:cs="Calibri"/>
          <w:u w:val="single"/>
        </w:rPr>
        <w:t xml:space="preserve"> will usually </w:t>
      </w:r>
      <w:r w:rsidRPr="0015682E">
        <w:rPr>
          <w:rFonts w:cs="Calibri"/>
          <w:highlight w:val="cyan"/>
          <w:u w:val="single"/>
        </w:rPr>
        <w:t>have more complete information</w:t>
      </w:r>
      <w:r w:rsidRPr="00031C51">
        <w:rPr>
          <w:rFonts w:cs="Calibri"/>
          <w:sz w:val="16"/>
        </w:rPr>
        <w:t xml:space="preserve"> </w:t>
      </w:r>
      <w:r w:rsidRPr="00031C51">
        <w:rPr>
          <w:rFonts w:cs="Calibri"/>
          <w:u w:val="single"/>
        </w:rPr>
        <w:t>on the peculiarities of their own circumstances</w:t>
      </w:r>
      <w:r w:rsidRPr="00031C51">
        <w:rPr>
          <w:rFonts w:cs="Calibri"/>
          <w:sz w:val="16"/>
        </w:rPr>
        <w:t xml:space="preserve"> and on the ramifications that alternative possible choices might have on them.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in contrast, are relatively poorly informed as to the effects that their choices will have on individuals, one by one.  What they </w:t>
      </w:r>
      <w:r w:rsidRPr="0015682E">
        <w:rPr>
          <w:rFonts w:cs="Calibri"/>
          <w:highlight w:val="cyan"/>
          <w:u w:val="single"/>
        </w:rPr>
        <w:t>typically</w:t>
      </w:r>
      <w:r w:rsidRPr="00031C51">
        <w:rPr>
          <w:rFonts w:cs="Calibri"/>
          <w:u w:val="single"/>
        </w:rPr>
        <w:t xml:space="preserve"> do </w:t>
      </w:r>
      <w:r w:rsidRPr="0015682E">
        <w:rPr>
          <w:rFonts w:cs="Calibri"/>
          <w:highlight w:val="cyan"/>
          <w:u w:val="single"/>
        </w:rPr>
        <w:t>know</w:t>
      </w:r>
      <w:r w:rsidRPr="00031C51">
        <w:rPr>
          <w:rFonts w:cs="Calibri"/>
          <w:u w:val="single"/>
        </w:rPr>
        <w:t xml:space="preserve"> are generalities: averages and </w:t>
      </w:r>
      <w:r w:rsidRPr="0015682E">
        <w:rPr>
          <w:rFonts w:cs="Calibri"/>
          <w:highlight w:val="cyan"/>
          <w:u w:val="single"/>
        </w:rPr>
        <w:t>aggregates</w:t>
      </w:r>
      <w:r w:rsidRPr="00031C51">
        <w:rPr>
          <w:rFonts w:cs="Calibri"/>
          <w:u w:val="single"/>
        </w:rPr>
        <w:t xml:space="preserve">.  They know </w:t>
      </w:r>
      <w:r w:rsidRPr="0015682E">
        <w:rPr>
          <w:rFonts w:cs="Calibri"/>
          <w:highlight w:val="cyan"/>
          <w:u w:val="single"/>
        </w:rPr>
        <w:t>what will happen most often to most people as a result of</w:t>
      </w:r>
      <w:r w:rsidRPr="00031C51">
        <w:rPr>
          <w:rFonts w:cs="Calibri"/>
          <w:u w:val="single"/>
        </w:rPr>
        <w:t xml:space="preserve"> their various possible </w:t>
      </w:r>
      <w:r w:rsidRPr="0015682E">
        <w:rPr>
          <w:rFonts w:cs="Calibri"/>
          <w:highlight w:val="cyan"/>
          <w:u w:val="single"/>
        </w:rPr>
        <w:t>choices</w:t>
      </w:r>
      <w:r w:rsidRPr="00031C51">
        <w:rPr>
          <w:rFonts w:cs="Calibri"/>
          <w:sz w:val="16"/>
        </w:rPr>
        <w:t xml:space="preserve">.  But that is all.  </w:t>
      </w:r>
      <w:r w:rsidRPr="0015682E">
        <w:rPr>
          <w:rFonts w:cs="Calibri"/>
          <w:highlight w:val="cyan"/>
          <w:u w:val="single"/>
        </w:rPr>
        <w:t>That is enough to allow</w:t>
      </w:r>
      <w:r w:rsidRPr="00031C51">
        <w:rPr>
          <w:rFonts w:cs="Calibri"/>
          <w:u w:val="single"/>
        </w:rPr>
        <w:t xml:space="preserve"> public policy-makers to use the </w:t>
      </w:r>
      <w:r w:rsidRPr="0015682E">
        <w:rPr>
          <w:rFonts w:cs="Calibri"/>
          <w:highlight w:val="cyan"/>
          <w:u w:val="single"/>
        </w:rPr>
        <w:t>util</w:t>
      </w:r>
      <w:r w:rsidRPr="00031C51">
        <w:rPr>
          <w:rFonts w:cs="Calibri"/>
          <w:u w:val="single"/>
        </w:rPr>
        <w:t>itarian calculus</w:t>
      </w:r>
      <w:r w:rsidRPr="00031C51">
        <w:rPr>
          <w:rFonts w:cs="Calibri"/>
          <w:sz w:val="16"/>
        </w:rPr>
        <w:t>—if they want to use it at all—</w:t>
      </w:r>
      <w:r w:rsidRPr="0015682E">
        <w:rPr>
          <w:rFonts w:cs="Calibri"/>
          <w:highlight w:val="cyan"/>
          <w:u w:val="single"/>
        </w:rPr>
        <w:t>to choose general rules</w:t>
      </w:r>
      <w:r w:rsidRPr="00031C51">
        <w:rPr>
          <w:rFonts w:cs="Calibri"/>
          <w:u w:val="single"/>
        </w:rPr>
        <w:t xml:space="preserve"> of conduct.  </w:t>
      </w:r>
      <w:r w:rsidRPr="0015682E">
        <w:rPr>
          <w:rFonts w:cs="Calibri"/>
          <w:highlight w:val="cyan"/>
          <w:u w:val="single"/>
        </w:rPr>
        <w:t>Knowing aggregates</w:t>
      </w:r>
      <w:r w:rsidRPr="00031C51">
        <w:rPr>
          <w:rFonts w:cs="Calibri"/>
          <w:u w:val="single"/>
        </w:rPr>
        <w:t xml:space="preserve"> and averages, </w:t>
      </w:r>
      <w:r w:rsidRPr="0015682E">
        <w:rPr>
          <w:rFonts w:cs="Calibri"/>
          <w:highlight w:val="cyan"/>
          <w:u w:val="single"/>
        </w:rPr>
        <w:t>they can</w:t>
      </w:r>
      <w:r w:rsidRPr="00031C51">
        <w:rPr>
          <w:rFonts w:cs="Calibri"/>
          <w:u w:val="single"/>
        </w:rPr>
        <w:t xml:space="preserve"> proceed to </w:t>
      </w:r>
      <w:r w:rsidRPr="0015682E">
        <w:rPr>
          <w:rFonts w:cs="Calibri"/>
          <w:highlight w:val="cyan"/>
          <w:u w:val="single"/>
        </w:rPr>
        <w:t>calculate</w:t>
      </w:r>
      <w:r w:rsidRPr="00031C51">
        <w:rPr>
          <w:rFonts w:cs="Calibri"/>
          <w:u w:val="single"/>
        </w:rPr>
        <w:t xml:space="preserve"> the </w:t>
      </w:r>
      <w:r w:rsidRPr="0015682E">
        <w:rPr>
          <w:rFonts w:cs="Calibri"/>
          <w:highlight w:val="cyan"/>
          <w:u w:val="single"/>
        </w:rPr>
        <w:t>utility payoffs</w:t>
      </w:r>
      <w:r w:rsidRPr="00031C51">
        <w:rPr>
          <w:rFonts w:cs="Calibri"/>
          <w:u w:val="single"/>
        </w:rPr>
        <w:t xml:space="preserve"> from adopting each alternative possible general rules.</w:t>
      </w:r>
    </w:p>
    <w:p w14:paraId="29FDA520" w14:textId="77777777" w:rsidR="00BD005B" w:rsidRPr="00F601E6" w:rsidRDefault="00BD005B" w:rsidP="00BD005B"/>
    <w:p w14:paraId="418C618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D005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FE7"/>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005B"/>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A6DD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3BC"/>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37FF"/>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65FB01"/>
  <w14:defaultImageDpi w14:val="300"/>
  <w15:docId w15:val="{B57914C6-2EEE-9B44-93A8-E1D6ED484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F7FE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F7F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F7FE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8F7F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8F7FE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8F7FE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F7FE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8F7FE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8F7FE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F7FE7"/>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8F7FE7"/>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8F7FE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F7FE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8F7FE7"/>
    <w:rPr>
      <w:color w:val="auto"/>
      <w:u w:val="none"/>
    </w:rPr>
  </w:style>
  <w:style w:type="paragraph" w:styleId="DocumentMap">
    <w:name w:val="Document Map"/>
    <w:basedOn w:val="Normal"/>
    <w:link w:val="DocumentMapChar"/>
    <w:uiPriority w:val="99"/>
    <w:semiHidden/>
    <w:unhideWhenUsed/>
    <w:rsid w:val="008F7FE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F7FE7"/>
    <w:rPr>
      <w:rFonts w:ascii="Lucida Grande" w:hAnsi="Lucida Grande" w:cs="Lucida Grande"/>
    </w:rPr>
  </w:style>
  <w:style w:type="paragraph" w:customStyle="1" w:styleId="Emphasis1">
    <w:name w:val="Emphasis1"/>
    <w:basedOn w:val="Normal"/>
    <w:link w:val="Emphasis"/>
    <w:uiPriority w:val="20"/>
    <w:qFormat/>
    <w:rsid w:val="00BD005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BD005B"/>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BD005B"/>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BD00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12373</Words>
  <Characters>70532</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82740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2</cp:revision>
  <dcterms:created xsi:type="dcterms:W3CDTF">2022-02-19T19:17:00Z</dcterms:created>
  <dcterms:modified xsi:type="dcterms:W3CDTF">2022-02-19T19:17:00Z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