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9DDF2" w14:textId="77777777" w:rsidR="008A368F" w:rsidRPr="008A368F" w:rsidRDefault="008A368F" w:rsidP="008A368F">
      <w:pPr>
        <w:pStyle w:val="Heading2"/>
        <w:rPr>
          <w:rFonts w:cs="Times New Roman"/>
        </w:rPr>
      </w:pPr>
      <w:r w:rsidRPr="008A368F">
        <w:rPr>
          <w:rFonts w:cs="Times New Roman"/>
        </w:rPr>
        <w:t>OFF</w:t>
      </w:r>
    </w:p>
    <w:p w14:paraId="2EE47225" w14:textId="77777777" w:rsidR="008A368F" w:rsidRPr="008A368F" w:rsidRDefault="008A368F" w:rsidP="008A368F">
      <w:pPr>
        <w:pStyle w:val="Heading3"/>
        <w:rPr>
          <w:rFonts w:cs="Times New Roman"/>
        </w:rPr>
      </w:pPr>
      <w:r w:rsidRPr="008A368F">
        <w:rPr>
          <w:rFonts w:cs="Times New Roman"/>
        </w:rPr>
        <w:t>NC – T</w:t>
      </w:r>
    </w:p>
    <w:p w14:paraId="0CFBB822" w14:textId="77777777" w:rsidR="008A368F" w:rsidRPr="008A368F" w:rsidRDefault="008A368F" w:rsidP="008A368F">
      <w:pPr>
        <w:pStyle w:val="Heading4"/>
        <w:rPr>
          <w:rFonts w:cs="Times New Roman"/>
        </w:rPr>
      </w:pPr>
      <w:r w:rsidRPr="008A368F">
        <w:rPr>
          <w:rFonts w:cs="Times New Roman"/>
        </w:rPr>
        <w:t>“Appropriation of outer space” is exclusive and permanent</w:t>
      </w:r>
    </w:p>
    <w:p w14:paraId="2FD396CB" w14:textId="77777777" w:rsidR="008A368F" w:rsidRPr="008A368F" w:rsidRDefault="008A368F" w:rsidP="008A368F">
      <w:r w:rsidRPr="008A368F">
        <w:t xml:space="preserve">TIMOTHY JUSTIN </w:t>
      </w:r>
      <w:r w:rsidRPr="008A368F">
        <w:rPr>
          <w:rStyle w:val="Style13ptBold"/>
        </w:rPr>
        <w:t>TRAPP</w:t>
      </w:r>
      <w:r w:rsidRPr="008A368F">
        <w:t xml:space="preserve">, JD Candidate @ UIUC Law, </w:t>
      </w:r>
      <w:r w:rsidRPr="008A368F">
        <w:rPr>
          <w:rStyle w:val="Style13ptBold"/>
        </w:rPr>
        <w:t>’13 quoting Smith 92</w:t>
      </w:r>
      <w:r w:rsidRPr="008A368F">
        <w:t>, TAKING UP SPACE BY ANY OTHER MEANS: COMING TO TERMS WITH THE NONAPPROPRIATION ARTICLE OF THE OUTER SPACE TREATY UNIVERSITY OF ILLINOIS LAW REVIEW [Vol. 2013 No. 4]</w:t>
      </w:r>
    </w:p>
    <w:p w14:paraId="634CA430" w14:textId="77777777" w:rsidR="008A368F" w:rsidRPr="008A368F" w:rsidRDefault="008A368F" w:rsidP="008A368F">
      <w:r w:rsidRPr="008A368F">
        <w:t>The issues presented in relation to the nonappropriation article of the Outer Space Treaty should be clear.214 The ITU has, quite blatantly, created something akin to “</w:t>
      </w:r>
      <w:r w:rsidRPr="008A368F">
        <w:rPr>
          <w:rStyle w:val="StyleUnderline"/>
        </w:rPr>
        <w:t>property interests in outer space</w:t>
      </w:r>
      <w:r w:rsidRPr="008A368F">
        <w:t xml:space="preserve">.”215 It allows nations to exclude others from their orbital slots, even when the nation is not currently using that slot.216 This </w:t>
      </w:r>
      <w:r w:rsidRPr="008A368F">
        <w:rPr>
          <w:rStyle w:val="StyleUnderline"/>
        </w:rPr>
        <w:t>is directly in line with at least one definition of outer-space appropriation</w:t>
      </w:r>
      <w:r w:rsidRPr="008A368F">
        <w:t>.217 [**Start Footnote 217**Id. at 236 (“</w:t>
      </w:r>
      <w:r w:rsidRPr="008A368F">
        <w:rPr>
          <w:rStyle w:val="Emphasis"/>
          <w:highlight w:val="cyan"/>
        </w:rPr>
        <w:t>Appropriation of outer space</w:t>
      </w:r>
      <w:r w:rsidRPr="008A368F">
        <w:t xml:space="preserve">, </w:t>
      </w:r>
      <w:r w:rsidRPr="008A368F">
        <w:rPr>
          <w:rStyle w:val="Emphasis"/>
        </w:rPr>
        <w:t xml:space="preserve">therefore, </w:t>
      </w:r>
      <w:r w:rsidRPr="008A368F">
        <w:rPr>
          <w:rStyle w:val="Emphasis"/>
          <w:highlight w:val="cyan"/>
        </w:rPr>
        <w:t>is ‘the exercise of exclusive control or</w:t>
      </w:r>
      <w:r w:rsidRPr="008A368F">
        <w:rPr>
          <w:rStyle w:val="Emphasis"/>
        </w:rPr>
        <w:t xml:space="preserve"> exclusive </w:t>
      </w:r>
      <w:r w:rsidRPr="008A368F">
        <w:rPr>
          <w:rStyle w:val="Emphasis"/>
          <w:highlight w:val="cyan"/>
        </w:rPr>
        <w:t>use’ with a sense of permanence</w:t>
      </w:r>
      <w:r w:rsidRPr="008A368F">
        <w:rPr>
          <w:rStyle w:val="Emphasis"/>
        </w:rPr>
        <w:t>, which limits other nations’ access to i</w:t>
      </w:r>
      <w:r w:rsidRPr="008A368F">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E43B95B" w14:textId="77777777" w:rsidR="008A368F" w:rsidRPr="008A368F" w:rsidRDefault="008A368F" w:rsidP="008A368F">
      <w:pPr>
        <w:pStyle w:val="Heading4"/>
        <w:rPr>
          <w:rFonts w:cs="Times New Roman"/>
        </w:rPr>
      </w:pPr>
      <w:r w:rsidRPr="008A368F">
        <w:rPr>
          <w:rFonts w:cs="Times New Roman"/>
        </w:rPr>
        <w:t>Violation: the non-Appropriation principle does not apply to resource extraction. International consensus and rejection of the Moon Treaty support the distinction between sovereign ownership and resource extraction</w:t>
      </w:r>
    </w:p>
    <w:p w14:paraId="572A8B75" w14:textId="77777777" w:rsidR="008A368F" w:rsidRPr="008A368F" w:rsidRDefault="008A368F" w:rsidP="008A368F">
      <w:r w:rsidRPr="008A368F">
        <w:rPr>
          <w:rStyle w:val="StyleUnderline"/>
        </w:rPr>
        <w:t>Wrench 19</w:t>
      </w:r>
      <w:r w:rsidRPr="008A368F">
        <w:t xml:space="preserve"> [John, JD Candidate at Case Western, BA from Pace University] “Non-Appropriation, No Problem: The Outer Space Treaty Is Ready for Asteroid Mining,” Case Western Reserve Journal of International Law, Vol. 51 Issue 1, </w:t>
      </w:r>
      <w:hyperlink r:id="rId6" w:history="1">
        <w:r w:rsidRPr="008A368F">
          <w:rPr>
            <w:rStyle w:val="Hyperlink"/>
          </w:rPr>
          <w:t>https://scholarlycommons.law.case.edu/cgi/viewcontent.cgi?article=2546&amp;context=jil</w:t>
        </w:r>
      </w:hyperlink>
      <w:r w:rsidRPr="008A368F">
        <w:t>, 2019 RE</w:t>
      </w:r>
    </w:p>
    <w:p w14:paraId="1634F893" w14:textId="77777777" w:rsidR="008A368F" w:rsidRPr="008A368F" w:rsidRDefault="008A368F" w:rsidP="008A368F">
      <w:r w:rsidRPr="008A368F">
        <w:rPr>
          <w:rStyle w:val="StyleUnderline"/>
          <w:highlight w:val="cyan"/>
        </w:rPr>
        <w:t>An interpretation</w:t>
      </w:r>
      <w:r w:rsidRPr="008A368F">
        <w:rPr>
          <w:rStyle w:val="StyleUnderline"/>
        </w:rPr>
        <w:t xml:space="preserve"> of Article II </w:t>
      </w:r>
      <w:r w:rsidRPr="008A368F">
        <w:rPr>
          <w:rStyle w:val="StyleUnderline"/>
          <w:highlight w:val="cyan"/>
        </w:rPr>
        <w:t>supporting a blanket ban on resource ownership is unwarranted</w:t>
      </w:r>
      <w:r w:rsidRPr="008A368F">
        <w:rPr>
          <w:rStyle w:val="StyleUnderline"/>
        </w:rPr>
        <w:t xml:space="preserve"> by the text of the OST and illfounded on account of the international community’s common practices. Scholars have noted that </w:t>
      </w:r>
      <w:r w:rsidRPr="008A368F">
        <w:rPr>
          <w:rStyle w:val="StyleUnderline"/>
          <w:highlight w:val="cyan"/>
        </w:rPr>
        <w:t>the international community has never questioned whether scientific samples</w:t>
      </w:r>
      <w:r w:rsidRPr="008A368F">
        <w:rPr>
          <w:rStyle w:val="StyleUnderline"/>
        </w:rPr>
        <w:t xml:space="preserve"> harvested from celestial bodies </w:t>
      </w:r>
      <w:r w:rsidRPr="008A368F">
        <w:rPr>
          <w:rStyle w:val="StyleUnderline"/>
          <w:highlight w:val="cyan"/>
        </w:rPr>
        <w:t>belong to the extracting nation.</w:t>
      </w:r>
      <w:r w:rsidRPr="008A368F">
        <w:rPr>
          <w:rStyle w:val="StyleUnderline"/>
        </w:rPr>
        <w:t xml:space="preserve">60 Furthermore, space-faring members of </w:t>
      </w:r>
      <w:r w:rsidRPr="008A368F">
        <w:rPr>
          <w:rStyle w:val="StyleUnderline"/>
          <w:highlight w:val="cyan"/>
        </w:rPr>
        <w:t>the international community rejected the Moon Treaty precisely because it prohibited all forms of ownership in resources</w:t>
      </w:r>
      <w:r w:rsidRPr="008A368F">
        <w:rPr>
          <w:rStyle w:val="StyleUnderline"/>
        </w:rPr>
        <w:t xml:space="preserve"> extracted from celestial bodies.</w:t>
      </w:r>
      <w:r w:rsidRPr="008A368F">
        <w:t>61 The space-faring nations’ support for the OST, coupled with their rejection of an alternative set of rules governing extracted resources, is at the very least an indication of what those nations believe the non-appropriation principle to stand for.</w:t>
      </w:r>
    </w:p>
    <w:p w14:paraId="0930D68E" w14:textId="77777777" w:rsidR="008A368F" w:rsidRPr="008A368F" w:rsidRDefault="008A368F" w:rsidP="008A368F">
      <w:pPr>
        <w:rPr>
          <w:rStyle w:val="StyleUnderline"/>
        </w:rPr>
      </w:pPr>
      <w:r w:rsidRPr="008A368F">
        <w:t xml:space="preserve">It is equally improbable that the international community drafted the non-appropriation principle to be merely idealistic rhetoric. </w:t>
      </w:r>
      <w:r w:rsidRPr="008A368F">
        <w:rPr>
          <w:rStyle w:val="StyleUnderline"/>
        </w:rPr>
        <w:t>The OST leaves no room for interpretations to squirm out from under its ban on sovereign claims of land.</w:t>
      </w:r>
      <w:r w:rsidRPr="008A368F">
        <w:t xml:space="preserve">62 The following section illustrates, however, that </w:t>
      </w:r>
      <w:r w:rsidRPr="008A368F">
        <w:rPr>
          <w:rStyle w:val="StyleUnderline"/>
        </w:rPr>
        <w:t xml:space="preserve">the distinction between sovereign ownership of land, and the vestment of property rights in resources extracted from that land, is nothing new. </w:t>
      </w:r>
    </w:p>
    <w:p w14:paraId="31A3AD13" w14:textId="77777777" w:rsidR="008A368F" w:rsidRPr="008A368F" w:rsidRDefault="008A368F" w:rsidP="008A368F">
      <w:pPr>
        <w:pStyle w:val="Heading4"/>
        <w:rPr>
          <w:rFonts w:cs="Times New Roman"/>
        </w:rPr>
      </w:pPr>
      <w:r w:rsidRPr="008A368F">
        <w:rPr>
          <w:rFonts w:cs="Times New Roman"/>
        </w:rPr>
        <w:t>Prefer:</w:t>
      </w:r>
    </w:p>
    <w:p w14:paraId="6F33812D" w14:textId="77777777" w:rsidR="008A368F" w:rsidRPr="008A368F" w:rsidRDefault="008A368F" w:rsidP="008A368F">
      <w:pPr>
        <w:pStyle w:val="Heading4"/>
        <w:rPr>
          <w:rFonts w:cs="Times New Roman"/>
        </w:rPr>
      </w:pPr>
      <w:r w:rsidRPr="008A368F">
        <w:rPr>
          <w:rFonts w:cs="Times New Roman"/>
        </w:rPr>
        <w:t>1] Precision--analogous treaties prove</w:t>
      </w:r>
    </w:p>
    <w:p w14:paraId="25EF7BEF" w14:textId="77777777" w:rsidR="008A368F" w:rsidRPr="008A368F" w:rsidRDefault="008A368F" w:rsidP="008A368F">
      <w:r w:rsidRPr="008A368F">
        <w:rPr>
          <w:rStyle w:val="StyleUnderline"/>
        </w:rPr>
        <w:t>Wrench 19</w:t>
      </w:r>
      <w:r w:rsidRPr="008A368F">
        <w:t xml:space="preserve"> [John, JD Candidate at Case Western, BA from Pace University] “Non-Appropriation, No Problem: The Outer Space Treaty Is Ready for Asteroid Mining,” Case Western Reserve Journal of International Law, Vol. 51 Issue 1, </w:t>
      </w:r>
      <w:hyperlink r:id="rId7" w:history="1">
        <w:r w:rsidRPr="008A368F">
          <w:rPr>
            <w:rStyle w:val="Hyperlink"/>
          </w:rPr>
          <w:t>https://scholarlycommons.law.case.edu/cgi/viewcontent.cgi?article=2546&amp;context=jil</w:t>
        </w:r>
      </w:hyperlink>
      <w:r w:rsidRPr="008A368F">
        <w:t>, 2019 RE</w:t>
      </w:r>
    </w:p>
    <w:p w14:paraId="6F72388B" w14:textId="77777777" w:rsidR="008A368F" w:rsidRPr="008A368F" w:rsidRDefault="008A368F" w:rsidP="008A368F">
      <w:pPr>
        <w:rPr>
          <w:rStyle w:val="StyleUnderline"/>
        </w:rPr>
      </w:pPr>
      <w:r w:rsidRPr="008A368F">
        <w:t xml:space="preserve">Although the OST does not provide a comprehensive guideline for resource extraction in outer space, </w:t>
      </w:r>
      <w:r w:rsidRPr="008A368F">
        <w:rPr>
          <w:rStyle w:val="StyleUnderline"/>
        </w:rPr>
        <w:t xml:space="preserve">its foundational logic provides a workable distinction between ownership and use. This part explores </w:t>
      </w:r>
      <w:r w:rsidRPr="008A368F">
        <w:rPr>
          <w:rStyle w:val="StyleUnderline"/>
          <w:highlight w:val="cyan"/>
        </w:rPr>
        <w:t>three property regimes developed under the same fundamental constraints as the non-appropriation principle</w:t>
      </w:r>
      <w:r w:rsidRPr="008A368F">
        <w:rPr>
          <w:rStyle w:val="StyleUnderline"/>
        </w:rPr>
        <w:t>: the United Nations Convention on the Law of the Sea (“</w:t>
      </w:r>
      <w:r w:rsidRPr="008A368F">
        <w:rPr>
          <w:rStyle w:val="StyleUnderline"/>
          <w:highlight w:val="cyan"/>
        </w:rPr>
        <w:t>UNCLOS”</w:t>
      </w:r>
      <w:r w:rsidRPr="008A368F">
        <w:rPr>
          <w:rStyle w:val="StyleUnderline"/>
        </w:rPr>
        <w:t xml:space="preserve">), the </w:t>
      </w:r>
      <w:r w:rsidRPr="008A368F">
        <w:rPr>
          <w:rStyle w:val="StyleUnderline"/>
          <w:highlight w:val="cyan"/>
        </w:rPr>
        <w:t>Antarctica</w:t>
      </w:r>
      <w:r w:rsidRPr="008A368F">
        <w:rPr>
          <w:rStyle w:val="StyleUnderline"/>
        </w:rPr>
        <w:t xml:space="preserve"> Treaty System, </w:t>
      </w:r>
      <w:r w:rsidRPr="008A368F">
        <w:rPr>
          <w:rStyle w:val="StyleUnderline"/>
          <w:highlight w:val="cyan"/>
        </w:rPr>
        <w:t>and the prior appropriation doctrine</w:t>
      </w:r>
      <w:r w:rsidRPr="008A368F">
        <w:rPr>
          <w:rStyle w:val="StyleUnderline"/>
        </w:rPr>
        <w:t xml:space="preserve"> as applied in United States water law.63 </w:t>
      </w:r>
      <w:r w:rsidRPr="008A368F">
        <w:rPr>
          <w:rStyle w:val="StyleUnderline"/>
          <w:highlight w:val="cyan"/>
        </w:rPr>
        <w:t>Under each regime, parties may establish</w:t>
      </w:r>
      <w:r w:rsidRPr="008A368F">
        <w:rPr>
          <w:rStyle w:val="StyleUnderline"/>
        </w:rPr>
        <w:t xml:space="preserve"> some form of </w:t>
      </w:r>
      <w:r w:rsidRPr="008A368F">
        <w:rPr>
          <w:rStyle w:val="StyleUnderline"/>
          <w:highlight w:val="cyan"/>
        </w:rPr>
        <w:t>ownership in extracted resources despite being restricted from claiming sovereignty</w:t>
      </w:r>
      <w:r w:rsidRPr="008A368F">
        <w:rPr>
          <w:rStyle w:val="StyleUnderline"/>
        </w:rPr>
        <w:t xml:space="preserve"> over the underlying land. </w:t>
      </w:r>
    </w:p>
    <w:p w14:paraId="0BF01998" w14:textId="77777777" w:rsidR="008A368F" w:rsidRPr="008A368F" w:rsidRDefault="008A368F" w:rsidP="008A368F">
      <w:pPr>
        <w:pStyle w:val="Heading4"/>
        <w:rPr>
          <w:rFonts w:cs="Times New Roman"/>
        </w:rPr>
      </w:pPr>
      <w:r w:rsidRPr="008A368F">
        <w:rPr>
          <w:rFonts w:cs="Times New Roman"/>
        </w:rPr>
        <w:t>Consensus of the literature votes neg—means our interp is most predictable</w:t>
      </w:r>
    </w:p>
    <w:p w14:paraId="1512A1AE" w14:textId="77777777" w:rsidR="008A368F" w:rsidRPr="008A368F" w:rsidRDefault="008A368F" w:rsidP="008A368F">
      <w:r w:rsidRPr="008A368F">
        <w:rPr>
          <w:rStyle w:val="StyleUnderline"/>
        </w:rPr>
        <w:t>Tronchetti 10</w:t>
      </w:r>
      <w:r w:rsidRPr="008A368F">
        <w:t xml:space="preserve"> [Fabio, Co-Director of the Institute of Space Law and Strategy and as a Zhuoyue Associate Professor at Beihang University, PhD in International Space Law from Leiden University] “The Moon Agreement in the 21st Century: Addressing its Potential Role in the Era of Commercial Exploitation of the Natural Resources of the Moon and Other Celestial Bodies,” Journal of Space Law, Vol. 36 No. 2, Winter 2010, </w:t>
      </w:r>
      <w:hyperlink r:id="rId8" w:history="1">
        <w:r w:rsidRPr="008A368F">
          <w:rPr>
            <w:rStyle w:val="Hyperlink"/>
          </w:rPr>
          <w:t>https://airandspace.confit.dev/pdfs/jsl-36-2.pdf</w:t>
        </w:r>
      </w:hyperlink>
      <w:r w:rsidRPr="008A368F">
        <w:t xml:space="preserve"> RE</w:t>
      </w:r>
    </w:p>
    <w:p w14:paraId="06D1524D" w14:textId="77777777" w:rsidR="008A368F" w:rsidRPr="008A368F" w:rsidRDefault="008A368F" w:rsidP="008A368F">
      <w:r w:rsidRPr="008A368F">
        <w:t xml:space="preserve">A key issue, which is not directly addressed by the Treaty and which is of fundamental relevance for the present discussion, concerns the use of outer space resources. </w:t>
      </w:r>
      <w:r w:rsidRPr="008A368F">
        <w:rPr>
          <w:rStyle w:val="StyleUnderline"/>
        </w:rPr>
        <w:t>In this respect, the main question is whether or not the prohibition on appropriation of outer space is also applicable to its resources.</w:t>
      </w:r>
      <w:r w:rsidRPr="008A368F">
        <w:t xml:space="preserve"> No clear-cut answer can be provided based on the current legal framework. While some authors express the view that the restriction in Article II applies equally to outer space and its resources,28 others, </w:t>
      </w:r>
      <w:r w:rsidRPr="008A368F">
        <w:rPr>
          <w:rStyle w:val="StyleUnderline"/>
          <w:highlight w:val="cyan"/>
        </w:rPr>
        <w:t>the majority, argue</w:t>
      </w:r>
      <w:r w:rsidRPr="008A368F">
        <w:rPr>
          <w:rStyle w:val="StyleUnderline"/>
        </w:rPr>
        <w:t xml:space="preserve"> that </w:t>
      </w:r>
      <w:r w:rsidRPr="008A368F">
        <w:rPr>
          <w:rStyle w:val="StyleUnderline"/>
          <w:highlight w:val="cyan"/>
        </w:rPr>
        <w:t>by analogy with</w:t>
      </w:r>
      <w:r w:rsidRPr="008A368F">
        <w:rPr>
          <w:rStyle w:val="StyleUnderline"/>
        </w:rPr>
        <w:t xml:space="preserve"> the rules regulating the freedom of </w:t>
      </w:r>
      <w:r w:rsidRPr="008A368F">
        <w:rPr>
          <w:rStyle w:val="StyleUnderline"/>
          <w:highlight w:val="cyan"/>
        </w:rPr>
        <w:t>the high seas,29 the appropriation of space resources merely forms part of the freedom of exploration and use</w:t>
      </w:r>
      <w:r w:rsidRPr="008A368F">
        <w:rPr>
          <w:rStyle w:val="StyleUnderline"/>
        </w:rPr>
        <w:t xml:space="preserve"> of outer space.</w:t>
      </w:r>
      <w:r w:rsidRPr="008A368F">
        <w:t xml:space="preserve">30 This paper shares the opinion of the second group of authors. </w:t>
      </w:r>
    </w:p>
    <w:p w14:paraId="274F0F65" w14:textId="77777777" w:rsidR="008A368F" w:rsidRPr="008A368F" w:rsidRDefault="008A368F" w:rsidP="008A368F">
      <w:pPr>
        <w:pStyle w:val="Heading4"/>
        <w:rPr>
          <w:rFonts w:cs="Times New Roman"/>
        </w:rPr>
      </w:pPr>
      <w:r w:rsidRPr="008A368F">
        <w:rPr>
          <w:rFonts w:cs="Times New Roman"/>
        </w:rPr>
        <w:t>2] limits and ground: expanding the topic beyond appropriation allows for affs about any miniscule use of space resources which decimates links to generics which are based on property rights in space and results in a litany of small affirmatives that cause a race to the margins</w:t>
      </w:r>
    </w:p>
    <w:p w14:paraId="6C5FCA9E" w14:textId="77777777" w:rsidR="008A368F" w:rsidRPr="008A368F" w:rsidRDefault="008A368F" w:rsidP="008A368F">
      <w:pPr>
        <w:pStyle w:val="Heading4"/>
        <w:rPr>
          <w:rFonts w:eastAsia="Cambria" w:cs="Times New Roman"/>
        </w:rPr>
      </w:pPr>
      <w:r w:rsidRPr="008A368F">
        <w:rPr>
          <w:rFonts w:eastAsia="Times New Roman" w:cs="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1F0E4ABE" w14:textId="69E4ADA9" w:rsidR="008A368F" w:rsidRPr="008A368F" w:rsidRDefault="008A368F" w:rsidP="008A368F">
      <w:pPr>
        <w:pStyle w:val="Heading4"/>
        <w:rPr>
          <w:rFonts w:eastAsia="Times New Roman" w:cs="Times New Roman"/>
        </w:rPr>
      </w:pPr>
      <w:r w:rsidRPr="008A368F">
        <w:rPr>
          <w:rFonts w:eastAsia="Times New Roman" w:cs="Times New Roman"/>
        </w:rPr>
        <w:t xml:space="preserve">No RVIs—it’s your burden to be topical. </w:t>
      </w:r>
    </w:p>
    <w:p w14:paraId="53C179F4" w14:textId="5C79488A" w:rsidR="00A02DD7" w:rsidRPr="008A368F" w:rsidRDefault="00A02DD7" w:rsidP="00A02DD7">
      <w:pPr>
        <w:pStyle w:val="Heading2"/>
        <w:rPr>
          <w:rFonts w:cs="Times New Roman"/>
        </w:rPr>
      </w:pPr>
      <w:r w:rsidRPr="008A368F">
        <w:rPr>
          <w:rFonts w:cs="Times New Roman"/>
        </w:rPr>
        <w:t>OFF</w:t>
      </w:r>
    </w:p>
    <w:p w14:paraId="33E0CC12" w14:textId="345FA43D" w:rsidR="00A02DD7" w:rsidRPr="008A368F" w:rsidRDefault="00A02DD7" w:rsidP="00A02DD7">
      <w:pPr>
        <w:pStyle w:val="Heading3"/>
        <w:rPr>
          <w:rFonts w:cs="Times New Roman"/>
        </w:rPr>
      </w:pPr>
      <w:r w:rsidRPr="008A368F">
        <w:rPr>
          <w:rFonts w:cs="Times New Roman"/>
        </w:rPr>
        <w:t>NC – K [Long]</w:t>
      </w:r>
    </w:p>
    <w:p w14:paraId="6CE5BC29" w14:textId="77777777" w:rsidR="00A02DD7" w:rsidRPr="008A368F" w:rsidRDefault="00A02DD7" w:rsidP="00A02DD7">
      <w:pPr>
        <w:pStyle w:val="Heading4"/>
        <w:rPr>
          <w:rFonts w:cs="Times New Roman"/>
          <w:u w:val="single"/>
        </w:rPr>
      </w:pPr>
      <w:r w:rsidRPr="008A368F">
        <w:rPr>
          <w:rFonts w:cs="Times New Roman"/>
        </w:rPr>
        <w:t>Their use of an ethical frame of “</w:t>
      </w:r>
      <w:r w:rsidRPr="008A368F">
        <w:rPr>
          <w:rFonts w:cs="Times New Roman"/>
          <w:u w:val="single"/>
        </w:rPr>
        <w:t>injustice</w:t>
      </w:r>
      <w:r w:rsidRPr="008A368F">
        <w:rPr>
          <w:rFonts w:cs="Times New Roman"/>
        </w:rPr>
        <w:t xml:space="preserve">” presumes a </w:t>
      </w:r>
      <w:r w:rsidRPr="008A368F">
        <w:rPr>
          <w:rFonts w:cs="Times New Roman"/>
          <w:u w:val="single"/>
        </w:rPr>
        <w:t>metaphysics</w:t>
      </w:r>
      <w:r w:rsidRPr="008A368F">
        <w:rPr>
          <w:rFonts w:cs="Times New Roman"/>
        </w:rPr>
        <w:t xml:space="preserve"> of discrete individuals for injustice to be acted </w:t>
      </w:r>
      <w:r w:rsidRPr="008A368F">
        <w:rPr>
          <w:rFonts w:cs="Times New Roman"/>
          <w:u w:val="single"/>
        </w:rPr>
        <w:t>by</w:t>
      </w:r>
      <w:r w:rsidRPr="008A368F">
        <w:rPr>
          <w:rFonts w:cs="Times New Roman"/>
        </w:rPr>
        <w:t xml:space="preserve"> and </w:t>
      </w:r>
      <w:r w:rsidRPr="008A368F">
        <w:rPr>
          <w:rFonts w:cs="Times New Roman"/>
          <w:u w:val="single"/>
        </w:rPr>
        <w:t>on</w:t>
      </w:r>
      <w:r w:rsidRPr="008A368F">
        <w:rPr>
          <w:rFonts w:cs="Times New Roman"/>
        </w:rPr>
        <w:t xml:space="preserve"> – that’s both conceptually </w:t>
      </w:r>
      <w:r w:rsidRPr="008A368F">
        <w:rPr>
          <w:rFonts w:cs="Times New Roman"/>
          <w:u w:val="single"/>
        </w:rPr>
        <w:t>incorrect</w:t>
      </w:r>
      <w:r w:rsidRPr="008A368F">
        <w:rPr>
          <w:rFonts w:cs="Times New Roman"/>
        </w:rPr>
        <w:t xml:space="preserve"> and leads us to </w:t>
      </w:r>
      <w:r w:rsidRPr="008A368F">
        <w:rPr>
          <w:rFonts w:cs="Times New Roman"/>
          <w:u w:val="single"/>
        </w:rPr>
        <w:t>egoistic</w:t>
      </w:r>
      <w:r w:rsidRPr="008A368F">
        <w:rPr>
          <w:rFonts w:cs="Times New Roman"/>
        </w:rPr>
        <w:t xml:space="preserve"> violence </w:t>
      </w:r>
    </w:p>
    <w:p w14:paraId="44705A8B" w14:textId="77777777" w:rsidR="00A02DD7" w:rsidRPr="008A368F" w:rsidRDefault="00A02DD7" w:rsidP="00A02DD7">
      <w:r w:rsidRPr="008A368F">
        <w:rPr>
          <w:b/>
          <w:sz w:val="26"/>
          <w:szCs w:val="26"/>
        </w:rPr>
        <w:t>Carpenter 17</w:t>
      </w:r>
      <w:r w:rsidRPr="008A368F">
        <w:t xml:space="preserve"> Carpenter, Amber, works in ancient Greek and classical Indian philosophy, with a topical focus on the metaphysics, epistemology and moral psychology underpinning Plato’s ethics and Indian Buddhist ethics,  taught or held visiting research appointments at the University of York, St Andrews, Cornell, Oxford, the University of Melbourne and Yale University. BA (Yale), PhD (Kings College London). "Ethics without Justice." A Mirror Is for Reflection: Understanding Buddhist Ethics (2017).</w:t>
      </w:r>
    </w:p>
    <w:p w14:paraId="254E64D5" w14:textId="77777777" w:rsidR="00A02DD7" w:rsidRPr="008A368F" w:rsidRDefault="00A02DD7" w:rsidP="00A02DD7">
      <w:pPr>
        <w:rPr>
          <w:u w:val="single"/>
        </w:rPr>
      </w:pPr>
      <w:r w:rsidRPr="008A368F">
        <w:rPr>
          <w:sz w:val="16"/>
          <w:szCs w:val="16"/>
        </w:rPr>
        <w:t xml:space="preserve">This study in </w:t>
      </w:r>
      <w:r w:rsidRPr="008A368F">
        <w:rPr>
          <w:u w:val="single"/>
        </w:rPr>
        <w:t>the</w:t>
      </w:r>
      <w:r w:rsidRPr="008A368F">
        <w:rPr>
          <w:sz w:val="16"/>
          <w:szCs w:val="16"/>
        </w:rPr>
        <w:t xml:space="preserve"> Buddhist </w:t>
      </w:r>
      <w:r w:rsidRPr="008A368F">
        <w:rPr>
          <w:u w:val="single"/>
        </w:rPr>
        <w:t xml:space="preserve">claim that </w:t>
      </w:r>
      <w:r w:rsidRPr="008A368F">
        <w:rPr>
          <w:rFonts w:eastAsia="Calibri"/>
          <w:b/>
          <w:highlight w:val="cyan"/>
          <w:u w:val="single"/>
        </w:rPr>
        <w:t>we ought to eliminate anger</w:t>
      </w:r>
      <w:r w:rsidRPr="008A368F">
        <w:rPr>
          <w:sz w:val="16"/>
          <w:szCs w:val="16"/>
        </w:rPr>
        <w:t xml:space="preserve">, and the distinctively Buddhist mode of doing so, </w:t>
      </w:r>
      <w:r w:rsidRPr="008A368F">
        <w:rPr>
          <w:u w:val="single"/>
        </w:rPr>
        <w:t xml:space="preserve">has shown that </w:t>
      </w:r>
      <w:r w:rsidRPr="008A368F">
        <w:rPr>
          <w:highlight w:val="cyan"/>
          <w:u w:val="single"/>
        </w:rPr>
        <w:t>the</w:t>
      </w:r>
      <w:r w:rsidRPr="008A368F">
        <w:rPr>
          <w:u w:val="single"/>
        </w:rPr>
        <w:t xml:space="preserve"> </w:t>
      </w:r>
      <w:r w:rsidRPr="008A368F">
        <w:rPr>
          <w:rFonts w:eastAsia="Calibri"/>
          <w:b/>
          <w:highlight w:val="cyan"/>
          <w:u w:val="single"/>
        </w:rPr>
        <w:t>link between injustice and ange</w:t>
      </w:r>
      <w:r w:rsidRPr="008A368F">
        <w:rPr>
          <w:highlight w:val="cyan"/>
          <w:u w:val="single"/>
        </w:rPr>
        <w:t>r</w:t>
      </w:r>
      <w:r w:rsidRPr="008A368F">
        <w:rPr>
          <w:u w:val="single"/>
        </w:rPr>
        <w:t xml:space="preserve"> </w:t>
      </w:r>
      <w:r w:rsidRPr="008A368F">
        <w:rPr>
          <w:highlight w:val="cyan"/>
          <w:u w:val="single"/>
        </w:rPr>
        <w:t xml:space="preserve">presumes a </w:t>
      </w:r>
      <w:r w:rsidRPr="008A368F">
        <w:rPr>
          <w:rFonts w:eastAsia="Calibri"/>
          <w:b/>
          <w:highlight w:val="cyan"/>
          <w:u w:val="single"/>
        </w:rPr>
        <w:t>metaphysics</w:t>
      </w:r>
      <w:r w:rsidRPr="008A368F">
        <w:rPr>
          <w:sz w:val="16"/>
          <w:szCs w:val="16"/>
        </w:rPr>
        <w:t xml:space="preserve">. </w:t>
      </w:r>
      <w:r w:rsidRPr="008A368F">
        <w:rPr>
          <w:highlight w:val="cyan"/>
          <w:u w:val="single"/>
        </w:rPr>
        <w:t>The</w:t>
      </w:r>
      <w:r w:rsidRPr="008A368F">
        <w:rPr>
          <w:u w:val="single"/>
        </w:rPr>
        <w:t xml:space="preserve"> moral </w:t>
      </w:r>
      <w:r w:rsidRPr="008A368F">
        <w:rPr>
          <w:highlight w:val="cyan"/>
          <w:u w:val="single"/>
        </w:rPr>
        <w:t>perspective</w:t>
      </w:r>
      <w:r w:rsidRPr="008A368F">
        <w:rPr>
          <w:u w:val="single"/>
        </w:rPr>
        <w:t xml:space="preserve"> </w:t>
      </w:r>
      <w:r w:rsidRPr="008A368F">
        <w:rPr>
          <w:highlight w:val="cyan"/>
          <w:u w:val="single"/>
        </w:rPr>
        <w:t>that picks out injustice</w:t>
      </w:r>
      <w:r w:rsidRPr="008A368F">
        <w:rPr>
          <w:sz w:val="16"/>
          <w:szCs w:val="16"/>
        </w:rPr>
        <w:t xml:space="preserve"> </w:t>
      </w:r>
      <w:r w:rsidRPr="008A368F">
        <w:rPr>
          <w:highlight w:val="cyan"/>
          <w:u w:val="single"/>
        </w:rPr>
        <w:t>as</w:t>
      </w:r>
      <w:r w:rsidRPr="008A368F">
        <w:rPr>
          <w:u w:val="single"/>
        </w:rPr>
        <w:t xml:space="preserve"> a </w:t>
      </w:r>
      <w:r w:rsidRPr="008A368F">
        <w:rPr>
          <w:highlight w:val="cyan"/>
          <w:u w:val="single"/>
        </w:rPr>
        <w:t>special</w:t>
      </w:r>
      <w:r w:rsidRPr="008A368F">
        <w:rPr>
          <w:sz w:val="16"/>
          <w:szCs w:val="16"/>
        </w:rPr>
        <w:t xml:space="preserve"> and additional </w:t>
      </w:r>
      <w:r w:rsidRPr="008A368F">
        <w:rPr>
          <w:u w:val="single"/>
        </w:rPr>
        <w:t xml:space="preserve">kind of harm </w:t>
      </w:r>
      <w:r w:rsidRPr="008A368F">
        <w:rPr>
          <w:highlight w:val="cyan"/>
          <w:u w:val="single"/>
        </w:rPr>
        <w:t xml:space="preserve">requires a </w:t>
      </w:r>
      <w:r w:rsidRPr="008A368F">
        <w:rPr>
          <w:rFonts w:eastAsia="Calibri"/>
          <w:b/>
          <w:highlight w:val="cyan"/>
          <w:u w:val="single"/>
        </w:rPr>
        <w:t>metaphysics of discrete individuals</w:t>
      </w:r>
      <w:r w:rsidRPr="008A368F">
        <w:rPr>
          <w:rFonts w:eastAsia="Calibri"/>
          <w:b/>
          <w:u w:val="single"/>
        </w:rPr>
        <w:t>,</w:t>
      </w:r>
      <w:r w:rsidRPr="008A368F">
        <w:rPr>
          <w:sz w:val="16"/>
          <w:szCs w:val="16"/>
        </w:rPr>
        <w:t xml:space="preserve"> </w:t>
      </w:r>
      <w:r w:rsidRPr="008A368F">
        <w:rPr>
          <w:rFonts w:eastAsia="Calibri"/>
          <w:b/>
          <w:highlight w:val="cyan"/>
          <w:u w:val="single"/>
        </w:rPr>
        <w:t>doing and “being done t</w:t>
      </w:r>
      <w:r w:rsidRPr="008A368F">
        <w:rPr>
          <w:highlight w:val="cyan"/>
          <w:u w:val="single"/>
        </w:rPr>
        <w:t>o”</w:t>
      </w:r>
      <w:r w:rsidRPr="008A368F">
        <w:rPr>
          <w:u w:val="single"/>
        </w:rPr>
        <w:t xml:space="preserve"> in turn</w:t>
      </w:r>
      <w:r w:rsidRPr="008A368F">
        <w:rPr>
          <w:sz w:val="16"/>
          <w:szCs w:val="16"/>
        </w:rPr>
        <w:t xml:space="preserve">, </w:t>
      </w:r>
      <w:r w:rsidRPr="008A368F">
        <w:rPr>
          <w:highlight w:val="cyan"/>
          <w:u w:val="single"/>
        </w:rPr>
        <w:t xml:space="preserve">with a </w:t>
      </w:r>
      <w:r w:rsidRPr="008A368F">
        <w:rPr>
          <w:rFonts w:eastAsia="Calibri"/>
          <w:b/>
          <w:highlight w:val="cyan"/>
          <w:u w:val="single"/>
        </w:rPr>
        <w:t>clear distinction between the two</w:t>
      </w:r>
      <w:r w:rsidRPr="008A368F">
        <w:rPr>
          <w:u w:val="single"/>
        </w:rPr>
        <w:t>.</w:t>
      </w:r>
      <w:r w:rsidRPr="008A368F">
        <w:rPr>
          <w:sz w:val="16"/>
          <w:szCs w:val="16"/>
        </w:rPr>
        <w:t xml:space="preserve"> But </w:t>
      </w:r>
      <w:r w:rsidRPr="008A368F">
        <w:rPr>
          <w:highlight w:val="cyan"/>
          <w:u w:val="single"/>
        </w:rPr>
        <w:t>such a metaphysics</w:t>
      </w:r>
      <w:r w:rsidRPr="008A368F">
        <w:rPr>
          <w:sz w:val="16"/>
          <w:szCs w:val="16"/>
        </w:rPr>
        <w:t xml:space="preserve"> and its moral categories </w:t>
      </w:r>
      <w:r w:rsidRPr="008A368F">
        <w:rPr>
          <w:highlight w:val="cyan"/>
          <w:u w:val="single"/>
        </w:rPr>
        <w:t>engender</w:t>
      </w:r>
      <w:r w:rsidRPr="008A368F">
        <w:rPr>
          <w:u w:val="single"/>
        </w:rPr>
        <w:t xml:space="preserve"> in turn certain typical </w:t>
      </w:r>
      <w:r w:rsidRPr="008A368F">
        <w:rPr>
          <w:highlight w:val="cyan"/>
          <w:u w:val="single"/>
        </w:rPr>
        <w:t>modes of thought</w:t>
      </w:r>
      <w:r w:rsidRPr="008A368F">
        <w:rPr>
          <w:sz w:val="16"/>
          <w:szCs w:val="16"/>
        </w:rPr>
        <w:t xml:space="preserve">—in particular, </w:t>
      </w:r>
      <w:r w:rsidRPr="008A368F">
        <w:rPr>
          <w:highlight w:val="cyan"/>
          <w:u w:val="single"/>
        </w:rPr>
        <w:t>obsessing</w:t>
      </w:r>
      <w:r w:rsidRPr="008A368F">
        <w:rPr>
          <w:u w:val="single"/>
        </w:rPr>
        <w:t xml:space="preserve"> </w:t>
      </w:r>
      <w:r w:rsidRPr="008A368F">
        <w:rPr>
          <w:highlight w:val="cyan"/>
          <w:u w:val="single"/>
        </w:rPr>
        <w:t>about</w:t>
      </w:r>
      <w:r w:rsidRPr="008A368F">
        <w:rPr>
          <w:u w:val="single"/>
        </w:rPr>
        <w:t xml:space="preserve"> Who is to </w:t>
      </w:r>
      <w:r w:rsidRPr="008A368F">
        <w:rPr>
          <w:highlight w:val="cyan"/>
          <w:u w:val="single"/>
        </w:rPr>
        <w:t>Blame</w:t>
      </w:r>
      <w:r w:rsidRPr="008A368F">
        <w:rPr>
          <w:sz w:val="16"/>
          <w:szCs w:val="16"/>
        </w:rPr>
        <w:t xml:space="preserve">. Particularly in our victim-status-claiming age, </w:t>
      </w:r>
      <w:r w:rsidRPr="008A368F">
        <w:rPr>
          <w:u w:val="single"/>
        </w:rPr>
        <w:t xml:space="preserve">we should </w:t>
      </w:r>
      <w:r w:rsidRPr="008A368F">
        <w:rPr>
          <w:highlight w:val="cyan"/>
          <w:u w:val="single"/>
        </w:rPr>
        <w:t>wonder</w:t>
      </w:r>
      <w:r w:rsidRPr="008A368F">
        <w:rPr>
          <w:u w:val="single"/>
        </w:rPr>
        <w:t xml:space="preserve"> </w:t>
      </w:r>
      <w:r w:rsidRPr="008A368F">
        <w:rPr>
          <w:rFonts w:eastAsia="Calibri"/>
          <w:b/>
          <w:highlight w:val="cyan"/>
          <w:u w:val="single"/>
        </w:rPr>
        <w:t>whether this is</w:t>
      </w:r>
      <w:r w:rsidRPr="008A368F">
        <w:rPr>
          <w:rFonts w:eastAsia="Calibri"/>
          <w:b/>
          <w:u w:val="single"/>
        </w:rPr>
        <w:t xml:space="preserve"> especially </w:t>
      </w:r>
      <w:r w:rsidRPr="008A368F">
        <w:rPr>
          <w:rFonts w:eastAsia="Calibri"/>
          <w:b/>
          <w:highlight w:val="cyan"/>
          <w:u w:val="single"/>
        </w:rPr>
        <w:t>fruitful</w:t>
      </w:r>
      <w:r w:rsidRPr="008A368F">
        <w:rPr>
          <w:u w:val="single"/>
        </w:rPr>
        <w:t xml:space="preserve">—or apt. </w:t>
      </w:r>
    </w:p>
    <w:p w14:paraId="4B7F0D27" w14:textId="77777777" w:rsidR="00A02DD7" w:rsidRPr="008A368F" w:rsidRDefault="00A02DD7" w:rsidP="00A02DD7">
      <w:pPr>
        <w:rPr>
          <w:sz w:val="16"/>
          <w:szCs w:val="16"/>
        </w:rPr>
      </w:pPr>
      <w:r w:rsidRPr="008A368F">
        <w:rPr>
          <w:sz w:val="16"/>
          <w:szCs w:val="16"/>
        </w:rPr>
        <w:t xml:space="preserve">The Buddhist cannot show </w:t>
      </w:r>
      <w:r w:rsidRPr="008A368F">
        <w:rPr>
          <w:u w:val="single"/>
        </w:rPr>
        <w:t>that</w:t>
      </w:r>
      <w:r w:rsidRPr="008A368F">
        <w:rPr>
          <w:sz w:val="16"/>
          <w:szCs w:val="16"/>
        </w:rPr>
        <w:t xml:space="preserve"> their view will confirm or conform to all </w:t>
      </w:r>
      <w:r w:rsidRPr="008A368F">
        <w:rPr>
          <w:u w:val="single"/>
        </w:rPr>
        <w:t>our intuitions about injustice because their basic metaphysical presumptions do not support the centrality of autonomous agency as a distinctive sort of cause</w:t>
      </w:r>
      <w:r w:rsidRPr="008A368F">
        <w:rPr>
          <w:sz w:val="16"/>
          <w:szCs w:val="16"/>
        </w:rPr>
        <w:t xml:space="preserve">, nor the violation of that by such free agents as a distinctive sort of harm. This </w:t>
      </w:r>
      <w:r w:rsidRPr="008A368F">
        <w:rPr>
          <w:u w:val="single"/>
        </w:rPr>
        <w:t>is not,</w:t>
      </w:r>
      <w:r w:rsidRPr="008A368F">
        <w:rPr>
          <w:sz w:val="16"/>
          <w:szCs w:val="16"/>
        </w:rPr>
        <w:t xml:space="preserve"> however, just </w:t>
      </w:r>
      <w:r w:rsidRPr="008A368F">
        <w:rPr>
          <w:u w:val="single"/>
        </w:rPr>
        <w:t xml:space="preserve">an oversight or a morally horrifying omission. </w:t>
      </w:r>
      <w:r w:rsidRPr="008A368F">
        <w:rPr>
          <w:highlight w:val="cyan"/>
          <w:u w:val="single"/>
        </w:rPr>
        <w:t xml:space="preserve">The </w:t>
      </w:r>
      <w:r w:rsidRPr="008A368F">
        <w:rPr>
          <w:rFonts w:eastAsia="Calibri"/>
          <w:b/>
          <w:highlight w:val="cyan"/>
          <w:u w:val="single"/>
        </w:rPr>
        <w:t>proposal of an alternative metaphysics</w:t>
      </w:r>
      <w:r w:rsidRPr="008A368F">
        <w:rPr>
          <w:u w:val="single"/>
        </w:rPr>
        <w:t xml:space="preserve"> is the proposal of an alternative way of conceiving the moral. For every exercise in appreciating what no-self means</w:t>
      </w:r>
      <w:r w:rsidRPr="008A368F">
        <w:rPr>
          <w:sz w:val="16"/>
          <w:szCs w:val="16"/>
        </w:rPr>
        <w:t>, and what its implications are</w:t>
      </w:r>
      <w:r w:rsidRPr="008A368F">
        <w:rPr>
          <w:u w:val="single"/>
        </w:rPr>
        <w:t xml:space="preserve">, is simultaneously </w:t>
      </w:r>
      <w:r w:rsidRPr="008A368F">
        <w:rPr>
          <w:highlight w:val="cyan"/>
          <w:u w:val="single"/>
        </w:rPr>
        <w:t xml:space="preserve">an </w:t>
      </w:r>
      <w:r w:rsidRPr="008A368F">
        <w:rPr>
          <w:rFonts w:eastAsia="Calibri"/>
          <w:b/>
          <w:highlight w:val="cyan"/>
          <w:u w:val="single"/>
        </w:rPr>
        <w:t>exercise in detachme</w:t>
      </w:r>
      <w:r w:rsidRPr="008A368F">
        <w:rPr>
          <w:highlight w:val="cyan"/>
          <w:u w:val="single"/>
        </w:rPr>
        <w:t>n</w:t>
      </w:r>
      <w:r w:rsidRPr="008A368F">
        <w:rPr>
          <w:sz w:val="16"/>
          <w:szCs w:val="16"/>
          <w:highlight w:val="cyan"/>
        </w:rPr>
        <w:t>t</w:t>
      </w:r>
      <w:r w:rsidRPr="008A368F">
        <w:rPr>
          <w:u w:val="single"/>
        </w:rPr>
        <w:t xml:space="preserve">, in </w:t>
      </w:r>
      <w:r w:rsidRPr="008A368F">
        <w:rPr>
          <w:highlight w:val="cyan"/>
          <w:u w:val="single"/>
        </w:rPr>
        <w:t>recognizing</w:t>
      </w:r>
      <w:r w:rsidRPr="008A368F">
        <w:rPr>
          <w:u w:val="single"/>
        </w:rPr>
        <w:t xml:space="preserve"> </w:t>
      </w:r>
      <w:r w:rsidRPr="008A368F">
        <w:rPr>
          <w:highlight w:val="cyan"/>
          <w:u w:val="single"/>
        </w:rPr>
        <w:t xml:space="preserve">the </w:t>
      </w:r>
      <w:r w:rsidRPr="008A368F">
        <w:rPr>
          <w:rFonts w:eastAsia="Calibri"/>
          <w:b/>
          <w:highlight w:val="cyan"/>
          <w:u w:val="single"/>
        </w:rPr>
        <w:t>impulse to blame and resent</w:t>
      </w:r>
      <w:r w:rsidRPr="008A368F">
        <w:rPr>
          <w:u w:val="single"/>
        </w:rPr>
        <w:t xml:space="preserve"> </w:t>
      </w:r>
      <w:r w:rsidRPr="008A368F">
        <w:rPr>
          <w:highlight w:val="cyan"/>
          <w:u w:val="single"/>
        </w:rPr>
        <w:t xml:space="preserve">as </w:t>
      </w:r>
      <w:r w:rsidRPr="008A368F">
        <w:rPr>
          <w:rFonts w:eastAsia="Calibri"/>
          <w:b/>
          <w:highlight w:val="cyan"/>
          <w:u w:val="single"/>
        </w:rPr>
        <w:t>harmful assertions</w:t>
      </w:r>
      <w:r w:rsidRPr="008A368F">
        <w:rPr>
          <w:highlight w:val="cyan"/>
          <w:u w:val="single"/>
        </w:rPr>
        <w:t xml:space="preserve"> of oneself over</w:t>
      </w:r>
      <w:r w:rsidRPr="008A368F">
        <w:rPr>
          <w:u w:val="single"/>
        </w:rPr>
        <w:t xml:space="preserve"> and against </w:t>
      </w:r>
      <w:r w:rsidRPr="008A368F">
        <w:rPr>
          <w:highlight w:val="cyan"/>
          <w:u w:val="single"/>
        </w:rPr>
        <w:t>others</w:t>
      </w:r>
      <w:r w:rsidRPr="008A368F">
        <w:rPr>
          <w:u w:val="single"/>
        </w:rPr>
        <w:t xml:space="preserve">. </w:t>
      </w:r>
      <w:r w:rsidRPr="008A368F">
        <w:rPr>
          <w:highlight w:val="cyan"/>
          <w:u w:val="single"/>
        </w:rPr>
        <w:t>Removing the conceptual structure</w:t>
      </w:r>
      <w:r w:rsidRPr="008A368F">
        <w:rPr>
          <w:u w:val="single"/>
        </w:rPr>
        <w:t xml:space="preserve">s </w:t>
      </w:r>
      <w:r w:rsidRPr="008A368F">
        <w:rPr>
          <w:highlight w:val="cyan"/>
          <w:u w:val="single"/>
        </w:rPr>
        <w:t>for</w:t>
      </w:r>
      <w:r w:rsidRPr="008A368F">
        <w:rPr>
          <w:u w:val="single"/>
        </w:rPr>
        <w:t xml:space="preserve"> righteous </w:t>
      </w:r>
      <w:r w:rsidRPr="008A368F">
        <w:rPr>
          <w:highlight w:val="cyan"/>
          <w:u w:val="single"/>
        </w:rPr>
        <w:t>indignation</w:t>
      </w:r>
      <w:r w:rsidRPr="008A368F">
        <w:rPr>
          <w:u w:val="single"/>
        </w:rPr>
        <w:t xml:space="preserve"> </w:t>
      </w:r>
      <w:r w:rsidRPr="008A368F">
        <w:rPr>
          <w:highlight w:val="cyan"/>
          <w:u w:val="single"/>
        </w:rPr>
        <w:t>strips our evaluations of</w:t>
      </w:r>
      <w:r w:rsidRPr="008A368F">
        <w:rPr>
          <w:u w:val="single"/>
        </w:rPr>
        <w:t xml:space="preserve"> situations and persons of its </w:t>
      </w:r>
      <w:r w:rsidRPr="008A368F">
        <w:rPr>
          <w:rFonts w:eastAsia="Calibri"/>
          <w:b/>
          <w:highlight w:val="cyan"/>
          <w:u w:val="single"/>
        </w:rPr>
        <w:t>self-assertiveness</w:t>
      </w:r>
      <w:r w:rsidRPr="008A368F">
        <w:rPr>
          <w:u w:val="single"/>
        </w:rPr>
        <w:t>.</w:t>
      </w:r>
      <w:r w:rsidRPr="008A368F">
        <w:rPr>
          <w:sz w:val="16"/>
          <w:szCs w:val="16"/>
        </w:rPr>
        <w:t xml:space="preserve"> Rather than being enervating, or blinding us to what moral responsiveness demands, this outlook is resolutely practical. </w:t>
      </w:r>
      <w:r w:rsidRPr="008A368F">
        <w:rPr>
          <w:u w:val="single"/>
        </w:rPr>
        <w:t>None of this denie</w:t>
      </w:r>
      <w:r w:rsidRPr="008A368F">
        <w:rPr>
          <w:sz w:val="16"/>
          <w:szCs w:val="16"/>
        </w:rPr>
        <w:t xml:space="preserve">s the no-self anger-eliminativist </w:t>
      </w:r>
      <w:r w:rsidRPr="008A368F">
        <w:rPr>
          <w:u w:val="single"/>
        </w:rPr>
        <w:t>the resources necessary for forensi</w:t>
      </w:r>
      <w:r w:rsidRPr="008A368F">
        <w:rPr>
          <w:sz w:val="16"/>
          <w:szCs w:val="16"/>
        </w:rPr>
        <w:t xml:space="preserve">cs: </w:t>
      </w:r>
      <w:r w:rsidRPr="008A368F">
        <w:rPr>
          <w:u w:val="single"/>
        </w:rPr>
        <w:t xml:space="preserve">we can see that some sets of conditions have intentions </w:t>
      </w:r>
      <w:r w:rsidRPr="008A368F">
        <w:rPr>
          <w:sz w:val="16"/>
          <w:szCs w:val="16"/>
        </w:rPr>
        <w:t>among them</w:t>
      </w:r>
      <w:r w:rsidRPr="008A368F">
        <w:rPr>
          <w:u w:val="single"/>
        </w:rPr>
        <w:t>, and we can recognize that under some circums</w:t>
      </w:r>
      <w:r w:rsidRPr="008A368F">
        <w:rPr>
          <w:sz w:val="16"/>
          <w:szCs w:val="16"/>
        </w:rPr>
        <w:t xml:space="preserve">tances, </w:t>
      </w:r>
      <w:r w:rsidRPr="008A368F">
        <w:rPr>
          <w:u w:val="single"/>
        </w:rPr>
        <w:t>these are more effectively engaged with in modes that differ from how we would engage with a forest fire</w:t>
      </w:r>
      <w:r w:rsidRPr="008A368F">
        <w:rPr>
          <w:sz w:val="16"/>
          <w:szCs w:val="16"/>
        </w:rPr>
        <w:t xml:space="preserve">.30 To regard someone’s raging violence as a forest fire does not mean that we turn the fire hose on it; it means that we consider the enabling conditions and defeating conditions and seek to eliminate the one and enhance the other.31 </w:t>
      </w:r>
    </w:p>
    <w:p w14:paraId="64287FD6" w14:textId="77777777" w:rsidR="00A02DD7" w:rsidRPr="008A368F" w:rsidRDefault="00A02DD7" w:rsidP="00A02DD7">
      <w:pPr>
        <w:rPr>
          <w:b/>
          <w:u w:val="single"/>
        </w:rPr>
      </w:pPr>
      <w:r w:rsidRPr="008A368F">
        <w:rPr>
          <w:sz w:val="16"/>
          <w:szCs w:val="16"/>
        </w:rPr>
        <w:t xml:space="preserve">At the same time, </w:t>
      </w:r>
      <w:r w:rsidRPr="008A368F">
        <w:rPr>
          <w:u w:val="single"/>
        </w:rPr>
        <w:t xml:space="preserve">as </w:t>
      </w:r>
      <w:r w:rsidRPr="008A368F">
        <w:rPr>
          <w:highlight w:val="cyan"/>
          <w:u w:val="single"/>
        </w:rPr>
        <w:t>no-self introduces</w:t>
      </w:r>
      <w:r w:rsidRPr="008A368F">
        <w:rPr>
          <w:u w:val="single"/>
        </w:rPr>
        <w:t xml:space="preserve"> </w:t>
      </w:r>
      <w:r w:rsidRPr="008A368F">
        <w:rPr>
          <w:rFonts w:eastAsia="Calibri"/>
          <w:b/>
          <w:highlight w:val="cyan"/>
          <w:u w:val="single"/>
        </w:rPr>
        <w:t>fluidity</w:t>
      </w:r>
      <w:r w:rsidRPr="008A368F">
        <w:rPr>
          <w:u w:val="single"/>
        </w:rPr>
        <w:t xml:space="preserve"> </w:t>
      </w:r>
      <w:r w:rsidRPr="008A368F">
        <w:rPr>
          <w:highlight w:val="cyan"/>
          <w:u w:val="single"/>
        </w:rPr>
        <w:t xml:space="preserve">into our </w:t>
      </w:r>
      <w:r w:rsidRPr="008A368F">
        <w:rPr>
          <w:rFonts w:eastAsia="Calibri"/>
          <w:b/>
          <w:highlight w:val="cyan"/>
          <w:u w:val="single"/>
        </w:rPr>
        <w:t xml:space="preserve">practices of </w:t>
      </w:r>
      <w:r w:rsidRPr="008A368F">
        <w:rPr>
          <w:highlight w:val="cyan"/>
          <w:u w:val="single"/>
        </w:rPr>
        <w:t>individuation</w:t>
      </w:r>
      <w:r w:rsidRPr="008A368F">
        <w:rPr>
          <w:u w:val="single"/>
        </w:rPr>
        <w:t xml:space="preserve">, it </w:t>
      </w:r>
      <w:r w:rsidRPr="008A368F">
        <w:rPr>
          <w:highlight w:val="cyan"/>
          <w:u w:val="single"/>
        </w:rPr>
        <w:t>presents us with</w:t>
      </w:r>
      <w:r w:rsidRPr="008A368F">
        <w:rPr>
          <w:u w:val="single"/>
        </w:rPr>
        <w:t xml:space="preserve"> </w:t>
      </w:r>
      <w:r w:rsidRPr="008A368F">
        <w:rPr>
          <w:highlight w:val="cyan"/>
          <w:u w:val="single"/>
        </w:rPr>
        <w:t>the</w:t>
      </w:r>
      <w:r w:rsidRPr="008A368F">
        <w:rPr>
          <w:u w:val="single"/>
        </w:rPr>
        <w:t xml:space="preserve"> </w:t>
      </w:r>
      <w:r w:rsidRPr="008A368F">
        <w:rPr>
          <w:rFonts w:eastAsia="Calibri"/>
          <w:b/>
          <w:highlight w:val="cyan"/>
          <w:u w:val="single"/>
        </w:rPr>
        <w:t>entangled mutual causation</w:t>
      </w:r>
      <w:r w:rsidRPr="008A368F">
        <w:rPr>
          <w:u w:val="single"/>
        </w:rPr>
        <w:t xml:space="preserve"> </w:t>
      </w:r>
      <w:r w:rsidRPr="008A368F">
        <w:rPr>
          <w:highlight w:val="cyan"/>
          <w:u w:val="single"/>
        </w:rPr>
        <w:t>of</w:t>
      </w:r>
      <w:r w:rsidRPr="008A368F">
        <w:rPr>
          <w:u w:val="single"/>
        </w:rPr>
        <w:t xml:space="preserve"> all factors and the </w:t>
      </w:r>
      <w:r w:rsidRPr="008A368F">
        <w:rPr>
          <w:rFonts w:eastAsia="Calibri"/>
          <w:b/>
          <w:u w:val="single"/>
        </w:rPr>
        <w:t xml:space="preserve">simultaneous </w:t>
      </w:r>
      <w:r w:rsidRPr="008A368F">
        <w:rPr>
          <w:rFonts w:eastAsia="Calibri"/>
          <w:b/>
          <w:highlight w:val="cyan"/>
          <w:u w:val="single"/>
        </w:rPr>
        <w:t>suffering</w:t>
      </w:r>
      <w:r w:rsidRPr="008A368F">
        <w:rPr>
          <w:rFonts w:eastAsia="Calibri"/>
          <w:b/>
          <w:u w:val="single"/>
        </w:rPr>
        <w:t>.</w:t>
      </w:r>
      <w:r w:rsidRPr="008A368F">
        <w:rPr>
          <w:sz w:val="16"/>
          <w:szCs w:val="16"/>
        </w:rPr>
        <w:t xml:space="preserve"> To see no-self, Buddhist-wise, just is to see that everything is conditioned and conditioning. </w:t>
      </w:r>
      <w:r w:rsidRPr="008A368F">
        <w:rPr>
          <w:highlight w:val="cyan"/>
          <w:u w:val="single"/>
        </w:rPr>
        <w:t>Released from</w:t>
      </w:r>
      <w:r w:rsidRPr="008A368F">
        <w:rPr>
          <w:u w:val="single"/>
        </w:rPr>
        <w:t xml:space="preserve"> the demands of </w:t>
      </w:r>
      <w:r w:rsidRPr="008A368F">
        <w:rPr>
          <w:highlight w:val="cyan"/>
          <w:u w:val="single"/>
        </w:rPr>
        <w:t>indignation</w:t>
      </w:r>
      <w:r w:rsidRPr="008A368F">
        <w:rPr>
          <w:sz w:val="16"/>
          <w:szCs w:val="16"/>
        </w:rPr>
        <w:t xml:space="preserve">, </w:t>
      </w:r>
      <w:r w:rsidRPr="008A368F">
        <w:rPr>
          <w:highlight w:val="cyan"/>
          <w:u w:val="single"/>
        </w:rPr>
        <w:t>we are left with</w:t>
      </w:r>
      <w:r w:rsidRPr="008A368F">
        <w:rPr>
          <w:u w:val="single"/>
        </w:rPr>
        <w:t xml:space="preserve"> </w:t>
      </w:r>
      <w:r w:rsidRPr="008A368F">
        <w:rPr>
          <w:highlight w:val="cyan"/>
          <w:u w:val="single"/>
        </w:rPr>
        <w:t>the</w:t>
      </w:r>
      <w:r w:rsidRPr="008A368F">
        <w:rPr>
          <w:u w:val="single"/>
        </w:rPr>
        <w:t xml:space="preserve"> </w:t>
      </w:r>
      <w:r w:rsidRPr="008A368F">
        <w:rPr>
          <w:rFonts w:eastAsia="Calibri"/>
          <w:b/>
          <w:highlight w:val="cyan"/>
          <w:u w:val="single"/>
        </w:rPr>
        <w:t>only attitude</w:t>
      </w:r>
      <w:r w:rsidRPr="008A368F">
        <w:rPr>
          <w:u w:val="single"/>
        </w:rPr>
        <w:t xml:space="preserve"> that is </w:t>
      </w:r>
      <w:r w:rsidRPr="008A368F">
        <w:rPr>
          <w:highlight w:val="cyan"/>
          <w:u w:val="single"/>
        </w:rPr>
        <w:t>appropriate</w:t>
      </w:r>
      <w:r w:rsidRPr="008A368F">
        <w:rPr>
          <w:u w:val="single"/>
        </w:rPr>
        <w:t xml:space="preserve"> in the </w:t>
      </w:r>
      <w:r w:rsidRPr="008A368F">
        <w:rPr>
          <w:rFonts w:eastAsia="Calibri"/>
          <w:b/>
          <w:u w:val="single"/>
        </w:rPr>
        <w:t>face of suffering—</w:t>
      </w:r>
      <w:r w:rsidRPr="008A368F">
        <w:rPr>
          <w:u w:val="single"/>
        </w:rPr>
        <w:t xml:space="preserve">a </w:t>
      </w:r>
      <w:r w:rsidRPr="008A368F">
        <w:rPr>
          <w:rFonts w:eastAsia="Calibri"/>
          <w:b/>
          <w:u w:val="single"/>
        </w:rPr>
        <w:t>practically oriented care to relieve that suffering</w:t>
      </w:r>
      <w:r w:rsidRPr="008A368F">
        <w:rPr>
          <w:sz w:val="16"/>
          <w:szCs w:val="16"/>
        </w:rPr>
        <w:t xml:space="preserve">. Karuṇā is not an additional feature of a Buddhist outlook or the next thing on the list of dogmata. Care just is </w:t>
      </w:r>
      <w:r w:rsidRPr="008A368F">
        <w:rPr>
          <w:highlight w:val="cyan"/>
          <w:u w:val="single"/>
        </w:rPr>
        <w:t>the</w:t>
      </w:r>
      <w:r w:rsidRPr="008A368F">
        <w:rPr>
          <w:sz w:val="16"/>
          <w:szCs w:val="16"/>
          <w:highlight w:val="cyan"/>
        </w:rPr>
        <w:t xml:space="preserve"> </w:t>
      </w:r>
      <w:r w:rsidRPr="008A368F">
        <w:rPr>
          <w:rFonts w:eastAsia="Calibri"/>
          <w:b/>
          <w:highlight w:val="cyan"/>
          <w:u w:val="single"/>
        </w:rPr>
        <w:t>affective</w:t>
      </w:r>
      <w:r w:rsidRPr="008A368F">
        <w:rPr>
          <w:u w:val="single"/>
        </w:rPr>
        <w:t xml:space="preserve"> and </w:t>
      </w:r>
      <w:r w:rsidRPr="008A368F">
        <w:rPr>
          <w:rFonts w:eastAsia="Calibri"/>
          <w:b/>
          <w:u w:val="single"/>
        </w:rPr>
        <w:t xml:space="preserve">practical </w:t>
      </w:r>
      <w:r w:rsidRPr="008A368F">
        <w:rPr>
          <w:rFonts w:eastAsia="Calibri"/>
          <w:b/>
          <w:highlight w:val="cyan"/>
          <w:u w:val="single"/>
        </w:rPr>
        <w:t>recognition</w:t>
      </w:r>
      <w:r w:rsidRPr="008A368F">
        <w:rPr>
          <w:u w:val="single"/>
        </w:rPr>
        <w:t xml:space="preserve"> </w:t>
      </w:r>
      <w:r w:rsidRPr="008A368F">
        <w:rPr>
          <w:highlight w:val="cyan"/>
          <w:u w:val="single"/>
        </w:rPr>
        <w:t>of</w:t>
      </w:r>
      <w:r w:rsidRPr="008A368F">
        <w:rPr>
          <w:u w:val="single"/>
        </w:rPr>
        <w:t xml:space="preserve"> </w:t>
      </w:r>
      <w:r w:rsidRPr="008A368F">
        <w:rPr>
          <w:rFonts w:eastAsia="Calibri"/>
          <w:b/>
          <w:highlight w:val="cyan"/>
          <w:u w:val="single"/>
        </w:rPr>
        <w:t>no-self</w:t>
      </w:r>
      <w:r w:rsidRPr="008A368F">
        <w:rPr>
          <w:rFonts w:eastAsia="Calibri"/>
          <w:b/>
          <w:u w:val="single"/>
        </w:rPr>
        <w:t xml:space="preserve"> </w:t>
      </w:r>
      <w:r w:rsidRPr="008A368F">
        <w:rPr>
          <w:u w:val="single"/>
        </w:rPr>
        <w:t>metaphysics. Without discrete individuals</w:t>
      </w:r>
      <w:r w:rsidRPr="008A368F">
        <w:rPr>
          <w:sz w:val="16"/>
          <w:szCs w:val="16"/>
        </w:rPr>
        <w:t xml:space="preserve"> to appeal to in any situation—these the perpetrators, these the victims—</w:t>
      </w:r>
      <w:r w:rsidRPr="008A368F">
        <w:rPr>
          <w:u w:val="single"/>
        </w:rPr>
        <w:t xml:space="preserve">we have </w:t>
      </w:r>
      <w:r w:rsidRPr="008A368F">
        <w:rPr>
          <w:rFonts w:eastAsia="Calibri"/>
          <w:b/>
          <w:u w:val="single"/>
        </w:rPr>
        <w:t>only efficacy</w:t>
      </w:r>
      <w:r w:rsidRPr="008A368F">
        <w:rPr>
          <w:u w:val="single"/>
        </w:rPr>
        <w:t xml:space="preserve"> in </w:t>
      </w:r>
      <w:r w:rsidRPr="008A368F">
        <w:rPr>
          <w:rFonts w:eastAsia="Calibri"/>
          <w:b/>
          <w:u w:val="single"/>
        </w:rPr>
        <w:t>removing suffering</w:t>
      </w:r>
      <w:r w:rsidRPr="008A368F">
        <w:rPr>
          <w:sz w:val="16"/>
          <w:szCs w:val="16"/>
        </w:rPr>
        <w:t xml:space="preserve"> </w:t>
      </w:r>
      <w:r w:rsidRPr="008A368F">
        <w:rPr>
          <w:u w:val="single"/>
        </w:rPr>
        <w:t>as the standard preventing us from nihilism</w:t>
      </w:r>
      <w:r w:rsidRPr="008A368F">
        <w:rPr>
          <w:sz w:val="16"/>
          <w:szCs w:val="16"/>
        </w:rPr>
        <w:t>. Where before there were culprits to blame, and myself to exonerate or assert in retaliation, t</w:t>
      </w:r>
      <w:r w:rsidRPr="008A368F">
        <w:rPr>
          <w:u w:val="single"/>
        </w:rPr>
        <w:t xml:space="preserve">here is now only suffering, for which care to alleviate it is simply what is left when I am </w:t>
      </w:r>
      <w:r w:rsidRPr="008A368F">
        <w:rPr>
          <w:rFonts w:eastAsia="Calibri"/>
          <w:b/>
          <w:u w:val="single"/>
        </w:rPr>
        <w:t xml:space="preserve">no longer distracted by righteous indignation. </w:t>
      </w:r>
    </w:p>
    <w:p w14:paraId="00BD1973" w14:textId="77777777" w:rsidR="00A02DD7" w:rsidRPr="008A368F" w:rsidRDefault="00A02DD7" w:rsidP="00A02DD7">
      <w:pPr>
        <w:pStyle w:val="Heading4"/>
        <w:rPr>
          <w:rFonts w:cs="Times New Roman"/>
        </w:rPr>
      </w:pPr>
      <w:r w:rsidRPr="008A368F">
        <w:rPr>
          <w:rFonts w:cs="Times New Roman"/>
          <w:u w:val="single"/>
        </w:rPr>
        <w:t>Delusional egoism</w:t>
      </w:r>
      <w:r w:rsidRPr="008A368F">
        <w:rPr>
          <w:rFonts w:cs="Times New Roman"/>
        </w:rPr>
        <w:t xml:space="preserve"> collapses the </w:t>
      </w:r>
      <w:r w:rsidRPr="008A368F">
        <w:rPr>
          <w:rFonts w:cs="Times New Roman"/>
          <w:u w:val="single"/>
        </w:rPr>
        <w:t>biosphere</w:t>
      </w:r>
      <w:r w:rsidRPr="008A368F">
        <w:rPr>
          <w:rFonts w:cs="Times New Roman"/>
        </w:rPr>
        <w:t xml:space="preserve"> and produces rampant </w:t>
      </w:r>
      <w:r w:rsidRPr="008A368F">
        <w:rPr>
          <w:rFonts w:cs="Times New Roman"/>
          <w:u w:val="single"/>
        </w:rPr>
        <w:t>nationalism</w:t>
      </w:r>
      <w:r w:rsidRPr="008A368F">
        <w:rPr>
          <w:rFonts w:cs="Times New Roman"/>
        </w:rPr>
        <w:t xml:space="preserve"> – </w:t>
      </w:r>
      <w:r w:rsidRPr="008A368F">
        <w:rPr>
          <w:rFonts w:cs="Times New Roman"/>
          <w:u w:val="single"/>
        </w:rPr>
        <w:t>extinction</w:t>
      </w:r>
      <w:r w:rsidRPr="008A368F">
        <w:rPr>
          <w:rFonts w:cs="Times New Roman"/>
        </w:rPr>
        <w:t xml:space="preserve"> </w:t>
      </w:r>
    </w:p>
    <w:p w14:paraId="7186090C" w14:textId="77777777" w:rsidR="00A02DD7" w:rsidRPr="008A368F" w:rsidRDefault="00A02DD7" w:rsidP="00A02DD7">
      <w:r w:rsidRPr="008A368F">
        <w:rPr>
          <w:b/>
          <w:sz w:val="26"/>
          <w:szCs w:val="26"/>
        </w:rPr>
        <w:t>Loy 17</w:t>
      </w:r>
      <w:r w:rsidRPr="008A368F">
        <w:t xml:space="preserve"> David R Loy, former Besl Professor of Ethics/Religion and Society at Xavier University, teacher in Sanbo Kyodan Buddhism. M.A. in Asian philosophy from the University of Hawaii in 1975, and Ph.D. in philosophy in 1984 from the National University of Singapore. “Are Humans Special?” Tikkun, Vol. 32, No. 1, Winter 2017, </w:t>
      </w:r>
      <w:hyperlink r:id="rId9">
        <w:r w:rsidRPr="008A368F">
          <w:rPr>
            <w:color w:val="000000"/>
          </w:rPr>
          <w:t>http://www.davidloy.org/downloads/Loy%20Are%20Humans%20Special.pdf</w:t>
        </w:r>
      </w:hyperlink>
      <w:r w:rsidRPr="008A368F">
        <w:t xml:space="preserve">. </w:t>
      </w:r>
    </w:p>
    <w:p w14:paraId="3E15FB03" w14:textId="77777777" w:rsidR="00A02DD7" w:rsidRPr="008A368F" w:rsidRDefault="00A02DD7" w:rsidP="00A02DD7">
      <w:pPr>
        <w:rPr>
          <w:u w:val="single"/>
        </w:rPr>
      </w:pPr>
      <w:r w:rsidRPr="008A368F">
        <w:rPr>
          <w:sz w:val="16"/>
          <w:szCs w:val="16"/>
        </w:rPr>
        <w:t xml:space="preserve">One uniquely human characteristic, emphasized by Buddhism, is that </w:t>
      </w:r>
      <w:r w:rsidRPr="008A368F">
        <w:rPr>
          <w:highlight w:val="cyan"/>
          <w:u w:val="single"/>
        </w:rPr>
        <w:t>we can develop</w:t>
      </w:r>
      <w:r w:rsidRPr="008A368F">
        <w:rPr>
          <w:sz w:val="16"/>
          <w:szCs w:val="16"/>
        </w:rPr>
        <w:t xml:space="preserve"> </w:t>
      </w:r>
      <w:r w:rsidRPr="008A368F">
        <w:rPr>
          <w:highlight w:val="cyan"/>
          <w:u w:val="single"/>
        </w:rPr>
        <w:t xml:space="preserve">the ability to </w:t>
      </w:r>
      <w:r w:rsidRPr="008A368F">
        <w:rPr>
          <w:rFonts w:eastAsia="Calibri"/>
          <w:b/>
          <w:highlight w:val="cyan"/>
          <w:u w:val="single"/>
        </w:rPr>
        <w:t>“dis-identify</w:t>
      </w:r>
      <w:r w:rsidRPr="008A368F">
        <w:rPr>
          <w:sz w:val="16"/>
          <w:szCs w:val="16"/>
        </w:rPr>
        <w:t xml:space="preserve">” </w:t>
      </w:r>
      <w:r w:rsidRPr="008A368F">
        <w:rPr>
          <w:u w:val="single"/>
        </w:rPr>
        <w:t xml:space="preserve">from anything and everything, </w:t>
      </w:r>
      <w:r w:rsidRPr="008A368F">
        <w:rPr>
          <w:highlight w:val="cyan"/>
          <w:u w:val="single"/>
        </w:rPr>
        <w:t>letting go</w:t>
      </w:r>
      <w:r w:rsidRPr="008A368F">
        <w:rPr>
          <w:u w:val="single"/>
        </w:rPr>
        <w:t xml:space="preserve"> </w:t>
      </w:r>
      <w:r w:rsidRPr="008A368F">
        <w:rPr>
          <w:highlight w:val="cyan"/>
          <w:u w:val="single"/>
        </w:rPr>
        <w:t>not only</w:t>
      </w:r>
      <w:r w:rsidRPr="008A368F">
        <w:rPr>
          <w:u w:val="single"/>
        </w:rPr>
        <w:t xml:space="preserve"> </w:t>
      </w:r>
      <w:r w:rsidRPr="008A368F">
        <w:rPr>
          <w:highlight w:val="cyan"/>
          <w:u w:val="single"/>
        </w:rPr>
        <w:t xml:space="preserve">of </w:t>
      </w:r>
      <w:r w:rsidRPr="008A368F">
        <w:rPr>
          <w:rFonts w:eastAsia="Calibri"/>
          <w:b/>
          <w:highlight w:val="cyan"/>
          <w:u w:val="single"/>
        </w:rPr>
        <w:t>the individual sense of</w:t>
      </w:r>
      <w:r w:rsidRPr="008A368F">
        <w:rPr>
          <w:rFonts w:eastAsia="Calibri"/>
          <w:b/>
          <w:u w:val="single"/>
        </w:rPr>
        <w:t xml:space="preserve"> </w:t>
      </w:r>
      <w:r w:rsidRPr="008A368F">
        <w:rPr>
          <w:rFonts w:eastAsia="Calibri"/>
          <w:b/>
          <w:highlight w:val="cyan"/>
          <w:u w:val="single"/>
        </w:rPr>
        <w:t>separate sel</w:t>
      </w:r>
      <w:r w:rsidRPr="008A368F">
        <w:rPr>
          <w:highlight w:val="cyan"/>
          <w:u w:val="single"/>
        </w:rPr>
        <w:t>f</w:t>
      </w:r>
      <w:r w:rsidRPr="008A368F">
        <w:rPr>
          <w:u w:val="single"/>
        </w:rPr>
        <w:t xml:space="preserve"> </w:t>
      </w:r>
      <w:r w:rsidRPr="008A368F">
        <w:rPr>
          <w:highlight w:val="cyan"/>
          <w:u w:val="single"/>
        </w:rPr>
        <w:t>but also of</w:t>
      </w:r>
      <w:r w:rsidRPr="008A368F">
        <w:rPr>
          <w:u w:val="single"/>
        </w:rPr>
        <w:t xml:space="preserve"> </w:t>
      </w:r>
      <w:r w:rsidRPr="008A368F">
        <w:rPr>
          <w:highlight w:val="cyan"/>
          <w:u w:val="single"/>
        </w:rPr>
        <w:t>collective</w:t>
      </w:r>
      <w:r w:rsidRPr="008A368F">
        <w:rPr>
          <w:u w:val="single"/>
        </w:rPr>
        <w:t xml:space="preserve"> selves</w:t>
      </w:r>
      <w:r w:rsidRPr="008A368F">
        <w:rPr>
          <w:sz w:val="16"/>
          <w:szCs w:val="16"/>
        </w:rPr>
        <w:t xml:space="preserve">: </w:t>
      </w:r>
      <w:r w:rsidRPr="008A368F">
        <w:rPr>
          <w:u w:val="single"/>
        </w:rPr>
        <w:t>dissociating</w:t>
      </w:r>
      <w:r w:rsidRPr="008A368F">
        <w:rPr>
          <w:sz w:val="16"/>
          <w:szCs w:val="16"/>
        </w:rPr>
        <w:t xml:space="preserve"> </w:t>
      </w:r>
      <w:r w:rsidRPr="008A368F">
        <w:rPr>
          <w:u w:val="single"/>
        </w:rPr>
        <w:t xml:space="preserve">from dualisms such as patriarchy, </w:t>
      </w:r>
      <w:r w:rsidRPr="008A368F">
        <w:rPr>
          <w:highlight w:val="cyan"/>
          <w:u w:val="single"/>
        </w:rPr>
        <w:t>nationalism</w:t>
      </w:r>
      <w:r w:rsidRPr="008A368F">
        <w:rPr>
          <w:u w:val="single"/>
        </w:rPr>
        <w:t>, racism, even species-ism</w:t>
      </w:r>
      <w:r w:rsidRPr="008A368F">
        <w:rPr>
          <w:sz w:val="16"/>
          <w:szCs w:val="16"/>
        </w:rPr>
        <w:t xml:space="preserve"> (“we’re human, not lower animals”). Meditation develops such nonattachment, yet the point of such letting-go is </w:t>
      </w:r>
      <w:r w:rsidRPr="008A368F">
        <w:rPr>
          <w:highlight w:val="cyan"/>
          <w:u w:val="single"/>
        </w:rPr>
        <w:t>not to dissociate</w:t>
      </w:r>
      <w:r w:rsidRPr="008A368F">
        <w:rPr>
          <w:u w:val="single"/>
        </w:rPr>
        <w:t xml:space="preserve"> f</w:t>
      </w:r>
      <w:r w:rsidRPr="008A368F">
        <w:rPr>
          <w:sz w:val="16"/>
          <w:szCs w:val="16"/>
        </w:rPr>
        <w:t xml:space="preserve">rom everything </w:t>
      </w:r>
      <w:r w:rsidRPr="008A368F">
        <w:rPr>
          <w:highlight w:val="cyan"/>
          <w:u w:val="single"/>
        </w:rPr>
        <w:t>but</w:t>
      </w:r>
      <w:r w:rsidRPr="008A368F">
        <w:rPr>
          <w:u w:val="single"/>
        </w:rPr>
        <w:t xml:space="preserve"> </w:t>
      </w:r>
      <w:r w:rsidRPr="008A368F">
        <w:rPr>
          <w:rFonts w:eastAsia="Calibri"/>
          <w:b/>
          <w:highlight w:val="cyan"/>
          <w:u w:val="single"/>
        </w:rPr>
        <w:t>to realize our nonduality</w:t>
      </w:r>
      <w:r w:rsidRPr="008A368F">
        <w:rPr>
          <w:u w:val="single"/>
        </w:rPr>
        <w:t xml:space="preserve"> with everything.</w:t>
      </w:r>
    </w:p>
    <w:p w14:paraId="6C4B6573" w14:textId="77777777" w:rsidR="00A02DD7" w:rsidRPr="008A368F" w:rsidRDefault="00A02DD7" w:rsidP="00A02DD7">
      <w:pPr>
        <w:rPr>
          <w:sz w:val="16"/>
          <w:szCs w:val="16"/>
        </w:rPr>
      </w:pPr>
      <w:r w:rsidRPr="008A368F">
        <w:rPr>
          <w:sz w:val="16"/>
          <w:szCs w:val="16"/>
        </w:rPr>
        <w:t xml:space="preserve">That human beings are the only species (so far as we know) that can know it is a manifestation of the entire cosmos opens up a possibility that may need to be embraced if we are to survive the crises that now confront us. </w:t>
      </w:r>
      <w:r w:rsidRPr="008A368F">
        <w:rPr>
          <w:u w:val="single"/>
        </w:rPr>
        <w:t>Instead of continuing to exploit the earth’s ecosystems for our own supposed benefit</w:t>
      </w:r>
      <w:r w:rsidRPr="008A368F">
        <w:rPr>
          <w:sz w:val="16"/>
          <w:szCs w:val="16"/>
        </w:rPr>
        <w:t xml:space="preserve">, </w:t>
      </w:r>
      <w:r w:rsidRPr="008A368F">
        <w:rPr>
          <w:u w:val="single"/>
        </w:rPr>
        <w:t xml:space="preserve">we can </w:t>
      </w:r>
      <w:r w:rsidRPr="008A368F">
        <w:rPr>
          <w:highlight w:val="cyan"/>
          <w:u w:val="single"/>
        </w:rPr>
        <w:t>choose to work for the</w:t>
      </w:r>
      <w:r w:rsidRPr="008A368F">
        <w:rPr>
          <w:u w:val="single"/>
        </w:rPr>
        <w:t xml:space="preserve"> </w:t>
      </w:r>
      <w:r w:rsidRPr="008A368F">
        <w:rPr>
          <w:rFonts w:eastAsia="Calibri"/>
          <w:b/>
          <w:highlight w:val="cyan"/>
          <w:u w:val="single"/>
        </w:rPr>
        <w:t>well-being of the whole</w:t>
      </w:r>
      <w:r w:rsidRPr="008A368F">
        <w:rPr>
          <w:sz w:val="16"/>
          <w:szCs w:val="16"/>
        </w:rPr>
        <w:t xml:space="preserve">. </w:t>
      </w:r>
      <w:r w:rsidRPr="008A368F">
        <w:rPr>
          <w:highlight w:val="cyan"/>
          <w:u w:val="single"/>
        </w:rPr>
        <w:t xml:space="preserve">That we are </w:t>
      </w:r>
      <w:r w:rsidRPr="008A368F">
        <w:rPr>
          <w:rFonts w:eastAsia="Calibri"/>
          <w:b/>
          <w:highlight w:val="cyan"/>
          <w:u w:val="single"/>
        </w:rPr>
        <w:t>not separate</w:t>
      </w:r>
      <w:r w:rsidRPr="008A368F">
        <w:rPr>
          <w:u w:val="single"/>
        </w:rPr>
        <w:t xml:space="preserve"> </w:t>
      </w:r>
      <w:r w:rsidRPr="008A368F">
        <w:rPr>
          <w:highlight w:val="cyan"/>
          <w:u w:val="single"/>
        </w:rPr>
        <w:t>from the</w:t>
      </w:r>
      <w:r w:rsidRPr="008A368F">
        <w:rPr>
          <w:u w:val="single"/>
        </w:rPr>
        <w:t xml:space="preserve"> </w:t>
      </w:r>
      <w:r w:rsidRPr="008A368F">
        <w:rPr>
          <w:rFonts w:eastAsia="Calibri"/>
          <w:b/>
          <w:u w:val="single"/>
        </w:rPr>
        <w:t xml:space="preserve">rest of the </w:t>
      </w:r>
      <w:r w:rsidRPr="008A368F">
        <w:rPr>
          <w:rFonts w:eastAsia="Calibri"/>
          <w:b/>
          <w:highlight w:val="cyan"/>
          <w:u w:val="single"/>
        </w:rPr>
        <w:t>biosphere</w:t>
      </w:r>
      <w:r w:rsidRPr="008A368F">
        <w:rPr>
          <w:u w:val="single"/>
        </w:rPr>
        <w:t xml:space="preserve"> </w:t>
      </w:r>
      <w:r w:rsidRPr="008A368F">
        <w:rPr>
          <w:highlight w:val="cyan"/>
          <w:u w:val="single"/>
        </w:rPr>
        <w:t>makes the</w:t>
      </w:r>
      <w:r w:rsidRPr="008A368F">
        <w:rPr>
          <w:u w:val="single"/>
        </w:rPr>
        <w:t xml:space="preserve"> whole </w:t>
      </w:r>
      <w:r w:rsidRPr="008A368F">
        <w:rPr>
          <w:highlight w:val="cyan"/>
          <w:u w:val="single"/>
        </w:rPr>
        <w:t>earth our body</w:t>
      </w:r>
      <w:r w:rsidRPr="008A368F">
        <w:rPr>
          <w:sz w:val="16"/>
          <w:szCs w:val="16"/>
        </w:rPr>
        <w:t xml:space="preserve">, in effect, which implies not only a sp cial understanding but also a </w:t>
      </w:r>
      <w:r w:rsidRPr="008A368F">
        <w:rPr>
          <w:u w:val="single"/>
        </w:rPr>
        <w:t xml:space="preserve">special role in response to that realization. </w:t>
      </w:r>
      <w:r w:rsidRPr="008A368F">
        <w:rPr>
          <w:sz w:val="16"/>
          <w:szCs w:val="16"/>
        </w:rPr>
        <w:t>As the Metta Sutta declares: “Let one’s thoughts of boundless love pervade the whole world— above, below, and across — without any obstruction, without any hatred, without any enmity.”</w:t>
      </w:r>
    </w:p>
    <w:p w14:paraId="237FD1EF" w14:textId="77777777" w:rsidR="00A02DD7" w:rsidRPr="008A368F" w:rsidRDefault="00A02DD7" w:rsidP="00A02DD7">
      <w:pPr>
        <w:rPr>
          <w:sz w:val="16"/>
          <w:szCs w:val="16"/>
        </w:rPr>
      </w:pPr>
      <w:r w:rsidRPr="008A368F">
        <w:rPr>
          <w:sz w:val="16"/>
          <w:szCs w:val="16"/>
        </w:rPr>
        <w:t>To ask whether the universe itself is objectively meaningful or meaningless is to miss the point— as if the universe were outside us, or simply there without us. When we do not erase ourselves from the picture, we can see that we are meaning- makers, the beings by which the universe introduces a new scale of significance and value.</w:t>
      </w:r>
    </w:p>
    <w:p w14:paraId="79A579B0" w14:textId="77777777" w:rsidR="00A02DD7" w:rsidRPr="008A368F" w:rsidRDefault="00A02DD7" w:rsidP="00A02DD7">
      <w:pPr>
        <w:rPr>
          <w:sz w:val="16"/>
          <w:szCs w:val="16"/>
        </w:rPr>
      </w:pPr>
      <w:r w:rsidRPr="008A368F">
        <w:rPr>
          <w:sz w:val="16"/>
          <w:szCs w:val="16"/>
        </w:rPr>
        <w:t>The Responsibility of Being Special</w:t>
      </w:r>
    </w:p>
    <w:p w14:paraId="5C3A5A29" w14:textId="77777777" w:rsidR="00A02DD7" w:rsidRPr="008A368F" w:rsidRDefault="00A02DD7" w:rsidP="00A02DD7">
      <w:pPr>
        <w:rPr>
          <w:u w:val="single"/>
        </w:rPr>
      </w:pPr>
      <w:r w:rsidRPr="008A368F">
        <w:rPr>
          <w:sz w:val="16"/>
          <w:szCs w:val="16"/>
        </w:rPr>
        <w:t xml:space="preserve">If we are special because of our potential, </w:t>
      </w:r>
      <w:r w:rsidRPr="008A368F">
        <w:rPr>
          <w:highlight w:val="cyan"/>
          <w:u w:val="single"/>
        </w:rPr>
        <w:t>we must</w:t>
      </w:r>
      <w:r w:rsidRPr="008A368F">
        <w:rPr>
          <w:u w:val="single"/>
        </w:rPr>
        <w:t xml:space="preserve"> choose</w:t>
      </w:r>
      <w:r w:rsidRPr="008A368F">
        <w:rPr>
          <w:sz w:val="16"/>
          <w:szCs w:val="16"/>
        </w:rPr>
        <w:t>. We are free to derive the meaning of our lives from delusions about who we are—from dysfunctional stories about what the world is and how we fit into it—</w:t>
      </w:r>
      <w:r w:rsidRPr="008A368F">
        <w:rPr>
          <w:u w:val="single"/>
        </w:rPr>
        <w:t xml:space="preserve">or we can </w:t>
      </w:r>
      <w:r w:rsidRPr="008A368F">
        <w:rPr>
          <w:rFonts w:eastAsia="Calibri"/>
          <w:b/>
          <w:highlight w:val="cyan"/>
          <w:u w:val="single"/>
        </w:rPr>
        <w:t>derive</w:t>
      </w:r>
      <w:r w:rsidRPr="008A368F">
        <w:rPr>
          <w:rFonts w:eastAsia="Calibri"/>
          <w:b/>
          <w:u w:val="single"/>
        </w:rPr>
        <w:t xml:space="preserve"> that </w:t>
      </w:r>
      <w:r w:rsidRPr="008A368F">
        <w:rPr>
          <w:rFonts w:eastAsia="Calibri"/>
          <w:b/>
          <w:highlight w:val="cyan"/>
          <w:u w:val="single"/>
        </w:rPr>
        <w:t>meaning</w:t>
      </w:r>
      <w:r w:rsidRPr="008A368F">
        <w:rPr>
          <w:u w:val="single"/>
        </w:rPr>
        <w:t xml:space="preserve"> </w:t>
      </w:r>
      <w:r w:rsidRPr="008A368F">
        <w:rPr>
          <w:highlight w:val="cyan"/>
          <w:u w:val="single"/>
        </w:rPr>
        <w:t>from</w:t>
      </w:r>
      <w:r w:rsidRPr="008A368F">
        <w:rPr>
          <w:u w:val="single"/>
        </w:rPr>
        <w:t xml:space="preserve"> </w:t>
      </w:r>
      <w:r w:rsidRPr="008A368F">
        <w:rPr>
          <w:rFonts w:eastAsia="Calibri"/>
          <w:b/>
          <w:u w:val="single"/>
        </w:rPr>
        <w:t xml:space="preserve">insight into our </w:t>
      </w:r>
      <w:r w:rsidRPr="008A368F">
        <w:rPr>
          <w:rFonts w:eastAsia="Calibri"/>
          <w:b/>
          <w:highlight w:val="cyan"/>
          <w:u w:val="single"/>
        </w:rPr>
        <w:t>nondualit</w:t>
      </w:r>
      <w:r w:rsidRPr="008A368F">
        <w:rPr>
          <w:highlight w:val="cyan"/>
          <w:u w:val="single"/>
        </w:rPr>
        <w:t>y</w:t>
      </w:r>
      <w:r w:rsidRPr="008A368F">
        <w:rPr>
          <w:u w:val="single"/>
        </w:rPr>
        <w:t xml:space="preserve"> with the rest of the world. In either case, there are consequences.</w:t>
      </w:r>
    </w:p>
    <w:p w14:paraId="45A1AF3C" w14:textId="77777777" w:rsidR="00A02DD7" w:rsidRPr="008A368F" w:rsidRDefault="00A02DD7" w:rsidP="00A02DD7">
      <w:pPr>
        <w:rPr>
          <w:b/>
          <w:u w:val="single"/>
        </w:rPr>
      </w:pPr>
      <w:r w:rsidRPr="008A368F">
        <w:rPr>
          <w:u w:val="single"/>
        </w:rPr>
        <w:t xml:space="preserve">The problem with </w:t>
      </w:r>
      <w:r w:rsidRPr="008A368F">
        <w:rPr>
          <w:rFonts w:eastAsia="Calibri"/>
          <w:b/>
          <w:highlight w:val="cyan"/>
          <w:u w:val="single"/>
        </w:rPr>
        <w:t>basing</w:t>
      </w:r>
      <w:r w:rsidRPr="008A368F">
        <w:rPr>
          <w:rFonts w:eastAsia="Calibri"/>
          <w:b/>
          <w:u w:val="single"/>
        </w:rPr>
        <w:t xml:space="preserve"> one’s </w:t>
      </w:r>
      <w:r w:rsidRPr="008A368F">
        <w:rPr>
          <w:rFonts w:eastAsia="Calibri"/>
          <w:b/>
          <w:highlight w:val="cyan"/>
          <w:u w:val="single"/>
        </w:rPr>
        <w:t>life on delusions</w:t>
      </w:r>
      <w:r w:rsidRPr="008A368F">
        <w:rPr>
          <w:u w:val="single"/>
        </w:rPr>
        <w:t xml:space="preserve"> is that the </w:t>
      </w:r>
      <w:r w:rsidRPr="008A368F">
        <w:rPr>
          <w:rFonts w:eastAsia="Calibri"/>
          <w:b/>
          <w:highlight w:val="cyan"/>
          <w:u w:val="single"/>
        </w:rPr>
        <w:t>consequences</w:t>
      </w:r>
      <w:r w:rsidRPr="008A368F">
        <w:rPr>
          <w:u w:val="single"/>
        </w:rPr>
        <w:t xml:space="preserve"> </w:t>
      </w:r>
      <w:r w:rsidRPr="008A368F">
        <w:rPr>
          <w:highlight w:val="cyan"/>
          <w:u w:val="single"/>
        </w:rPr>
        <w:t xml:space="preserve">are </w:t>
      </w:r>
      <w:r w:rsidRPr="008A368F">
        <w:rPr>
          <w:rFonts w:eastAsia="Calibri"/>
          <w:b/>
          <w:highlight w:val="cyan"/>
          <w:u w:val="single"/>
        </w:rPr>
        <w:t>unlikely to be good</w:t>
      </w:r>
      <w:r w:rsidRPr="008A368F">
        <w:rPr>
          <w:sz w:val="16"/>
          <w:szCs w:val="16"/>
          <w:highlight w:val="cyan"/>
        </w:rPr>
        <w:t>.</w:t>
      </w:r>
      <w:r w:rsidRPr="008A368F">
        <w:rPr>
          <w:sz w:val="16"/>
          <w:szCs w:val="16"/>
        </w:rPr>
        <w:t xml:space="preserve"> As well as producing poetry and cathedrals, our creativity has recently found expression in world wars, genocides, and weapons of mass destruction, to mention a few disagreeable examples. </w:t>
      </w:r>
      <w:r w:rsidRPr="008A368F">
        <w:rPr>
          <w:highlight w:val="cyan"/>
          <w:u w:val="single"/>
        </w:rPr>
        <w:t>We are in</w:t>
      </w:r>
      <w:r w:rsidRPr="008A368F">
        <w:rPr>
          <w:u w:val="single"/>
        </w:rPr>
        <w:t xml:space="preserve"> the early stages of </w:t>
      </w:r>
      <w:r w:rsidRPr="008A368F">
        <w:rPr>
          <w:highlight w:val="cyan"/>
          <w:u w:val="single"/>
        </w:rPr>
        <w:t xml:space="preserve">an </w:t>
      </w:r>
      <w:r w:rsidRPr="008A368F">
        <w:rPr>
          <w:rFonts w:eastAsia="Calibri"/>
          <w:b/>
          <w:highlight w:val="cyan"/>
          <w:u w:val="single"/>
        </w:rPr>
        <w:t>ecological crisis t</w:t>
      </w:r>
      <w:r w:rsidRPr="008A368F">
        <w:rPr>
          <w:highlight w:val="cyan"/>
          <w:u w:val="single"/>
        </w:rPr>
        <w:t>hat</w:t>
      </w:r>
      <w:r w:rsidRPr="008A368F">
        <w:rPr>
          <w:u w:val="single"/>
        </w:rPr>
        <w:t xml:space="preserve"> </w:t>
      </w:r>
      <w:r w:rsidRPr="008A368F">
        <w:rPr>
          <w:highlight w:val="cyan"/>
          <w:u w:val="single"/>
        </w:rPr>
        <w:t>threatens</w:t>
      </w:r>
      <w:r w:rsidRPr="008A368F">
        <w:rPr>
          <w:u w:val="single"/>
        </w:rPr>
        <w:t xml:space="preserve"> the natural and </w:t>
      </w:r>
      <w:r w:rsidRPr="008A368F">
        <w:rPr>
          <w:rFonts w:eastAsia="Calibri"/>
          <w:b/>
          <w:u w:val="single"/>
        </w:rPr>
        <w:t xml:space="preserve">cultural legacy of </w:t>
      </w:r>
      <w:r w:rsidRPr="008A368F">
        <w:rPr>
          <w:rFonts w:eastAsia="Calibri"/>
          <w:b/>
          <w:highlight w:val="cyan"/>
          <w:u w:val="single"/>
        </w:rPr>
        <w:t>future generations</w:t>
      </w:r>
      <w:r w:rsidRPr="008A368F">
        <w:rPr>
          <w:sz w:val="16"/>
          <w:szCs w:val="16"/>
        </w:rPr>
        <w:t xml:space="preserve">, </w:t>
      </w:r>
      <w:r w:rsidRPr="008A368F">
        <w:rPr>
          <w:highlight w:val="cyan"/>
          <w:u w:val="single"/>
        </w:rPr>
        <w:t xml:space="preserve">including a </w:t>
      </w:r>
      <w:r w:rsidRPr="008A368F">
        <w:rPr>
          <w:rFonts w:eastAsia="Calibri"/>
          <w:b/>
          <w:highlight w:val="cyan"/>
          <w:u w:val="single"/>
        </w:rPr>
        <w:t>mass extinction event</w:t>
      </w:r>
      <w:r w:rsidRPr="008A368F">
        <w:rPr>
          <w:rFonts w:eastAsia="Calibri"/>
          <w:b/>
          <w:u w:val="single"/>
        </w:rPr>
        <w:t xml:space="preserve"> </w:t>
      </w:r>
      <w:r w:rsidRPr="008A368F">
        <w:rPr>
          <w:highlight w:val="cyan"/>
          <w:u w:val="single"/>
        </w:rPr>
        <w:t>that</w:t>
      </w:r>
      <w:r w:rsidRPr="008A368F">
        <w:rPr>
          <w:u w:val="single"/>
        </w:rPr>
        <w:t xml:space="preserve"> may lead to the disappearance of half the earth’s plant and animal species within a century, according to E. O. Wilson—an extinction event </w:t>
      </w:r>
      <w:r w:rsidRPr="008A368F">
        <w:rPr>
          <w:rFonts w:eastAsia="Calibri"/>
          <w:b/>
          <w:u w:val="single"/>
        </w:rPr>
        <w:t xml:space="preserve">that </w:t>
      </w:r>
      <w:r w:rsidRPr="008A368F">
        <w:rPr>
          <w:rFonts w:eastAsia="Calibri"/>
          <w:b/>
          <w:highlight w:val="cyan"/>
          <w:u w:val="single"/>
        </w:rPr>
        <w:t>may include ourselves</w:t>
      </w:r>
      <w:r w:rsidRPr="008A368F">
        <w:rPr>
          <w:rFonts w:eastAsia="Calibri"/>
          <w:b/>
          <w:u w:val="single"/>
        </w:rPr>
        <w:t>.</w:t>
      </w:r>
    </w:p>
    <w:p w14:paraId="66CC708E" w14:textId="77777777" w:rsidR="00A02DD7" w:rsidRPr="008A368F" w:rsidRDefault="00A02DD7" w:rsidP="00A02DD7">
      <w:pPr>
        <w:rPr>
          <w:b/>
          <w:u w:val="single"/>
        </w:rPr>
      </w:pPr>
      <w:r w:rsidRPr="008A368F">
        <w:rPr>
          <w:sz w:val="16"/>
          <w:szCs w:val="16"/>
        </w:rPr>
        <w:t xml:space="preserve">What needs to be done so that our extraordinary co-creative powers will promote collective well-being (collective in this case referring to all the ecosystems of the biosphere)? Must we evolve further—not biologically but culturally—in order to survive at all? From a Buddhist perspective </w:t>
      </w:r>
      <w:r w:rsidRPr="008A368F">
        <w:rPr>
          <w:u w:val="single"/>
        </w:rPr>
        <w:t xml:space="preserve">our </w:t>
      </w:r>
      <w:r w:rsidRPr="008A368F">
        <w:rPr>
          <w:highlight w:val="cyan"/>
          <w:u w:val="single"/>
        </w:rPr>
        <w:t>unethical tendencies</w:t>
      </w:r>
      <w:r w:rsidRPr="008A368F">
        <w:rPr>
          <w:u w:val="single"/>
        </w:rPr>
        <w:t xml:space="preserve"> </w:t>
      </w:r>
      <w:r w:rsidRPr="008A368F">
        <w:rPr>
          <w:highlight w:val="cyan"/>
          <w:u w:val="single"/>
        </w:rPr>
        <w:t>ultimately derive</w:t>
      </w:r>
      <w:r w:rsidRPr="008A368F">
        <w:rPr>
          <w:sz w:val="16"/>
          <w:szCs w:val="16"/>
          <w:highlight w:val="cyan"/>
        </w:rPr>
        <w:t xml:space="preserve"> </w:t>
      </w:r>
      <w:r w:rsidRPr="008A368F">
        <w:rPr>
          <w:highlight w:val="cyan"/>
          <w:u w:val="single"/>
        </w:rPr>
        <w:t>from</w:t>
      </w:r>
      <w:r w:rsidRPr="008A368F">
        <w:rPr>
          <w:u w:val="single"/>
        </w:rPr>
        <w:t xml:space="preserve"> a </w:t>
      </w:r>
      <w:r w:rsidRPr="008A368F">
        <w:rPr>
          <w:rFonts w:eastAsia="Calibri"/>
          <w:b/>
          <w:u w:val="single"/>
        </w:rPr>
        <w:t>misapprehension</w:t>
      </w:r>
      <w:r w:rsidRPr="008A368F">
        <w:rPr>
          <w:sz w:val="16"/>
          <w:szCs w:val="16"/>
        </w:rPr>
        <w:t xml:space="preserve">: </w:t>
      </w:r>
      <w:r w:rsidRPr="008A368F">
        <w:rPr>
          <w:highlight w:val="cyan"/>
          <w:u w:val="single"/>
        </w:rPr>
        <w:t xml:space="preserve">the </w:t>
      </w:r>
      <w:r w:rsidRPr="008A368F">
        <w:rPr>
          <w:rFonts w:eastAsia="Calibri"/>
          <w:b/>
          <w:highlight w:val="cyan"/>
          <w:u w:val="single"/>
        </w:rPr>
        <w:t>delusion of a self that is separate from</w:t>
      </w:r>
      <w:r w:rsidRPr="008A368F">
        <w:rPr>
          <w:rFonts w:eastAsia="Calibri"/>
          <w:b/>
          <w:u w:val="single"/>
        </w:rPr>
        <w:t xml:space="preserve"> </w:t>
      </w:r>
      <w:r w:rsidRPr="008A368F">
        <w:rPr>
          <w:rFonts w:eastAsia="Calibri"/>
          <w:b/>
          <w:highlight w:val="cyan"/>
          <w:u w:val="single"/>
        </w:rPr>
        <w:t>others</w:t>
      </w:r>
      <w:r w:rsidRPr="008A368F">
        <w:rPr>
          <w:u w:val="single"/>
        </w:rPr>
        <w:t xml:space="preserve">, </w:t>
      </w:r>
      <w:r w:rsidRPr="008A368F">
        <w:rPr>
          <w:highlight w:val="cyan"/>
          <w:u w:val="single"/>
        </w:rPr>
        <w:t>a</w:t>
      </w:r>
      <w:r w:rsidRPr="008A368F">
        <w:rPr>
          <w:sz w:val="16"/>
          <w:szCs w:val="16"/>
        </w:rPr>
        <w:t xml:space="preserve"> </w:t>
      </w:r>
      <w:r w:rsidRPr="008A368F">
        <w:rPr>
          <w:u w:val="single"/>
        </w:rPr>
        <w:t xml:space="preserve">big </w:t>
      </w:r>
      <w:r w:rsidRPr="008A368F">
        <w:rPr>
          <w:highlight w:val="cyan"/>
          <w:u w:val="single"/>
        </w:rPr>
        <w:t>mistake</w:t>
      </w:r>
      <w:r w:rsidRPr="008A368F">
        <w:rPr>
          <w:u w:val="single"/>
        </w:rPr>
        <w:t xml:space="preserve"> </w:t>
      </w:r>
      <w:r w:rsidRPr="008A368F">
        <w:rPr>
          <w:highlight w:val="cyan"/>
          <w:u w:val="single"/>
        </w:rPr>
        <w:t xml:space="preserve">for a species </w:t>
      </w:r>
      <w:r w:rsidRPr="008A368F">
        <w:rPr>
          <w:rFonts w:eastAsia="Calibri"/>
          <w:b/>
          <w:highlight w:val="cyan"/>
          <w:u w:val="single"/>
        </w:rPr>
        <w:t>whose well-being is not separate from</w:t>
      </w:r>
      <w:r w:rsidRPr="008A368F">
        <w:rPr>
          <w:rFonts w:eastAsia="Calibri"/>
          <w:b/>
          <w:u w:val="single"/>
        </w:rPr>
        <w:t xml:space="preserve"> the well-being of </w:t>
      </w:r>
      <w:r w:rsidRPr="008A368F">
        <w:rPr>
          <w:rFonts w:eastAsia="Calibri"/>
          <w:b/>
          <w:highlight w:val="cyan"/>
          <w:u w:val="single"/>
        </w:rPr>
        <w:t>other</w:t>
      </w:r>
      <w:r w:rsidRPr="008A368F">
        <w:rPr>
          <w:rFonts w:eastAsia="Calibri"/>
          <w:b/>
          <w:u w:val="single"/>
        </w:rPr>
        <w:t xml:space="preserve"> </w:t>
      </w:r>
      <w:r w:rsidRPr="008A368F">
        <w:rPr>
          <w:rFonts w:eastAsia="Calibri"/>
          <w:b/>
          <w:highlight w:val="cyan"/>
          <w:u w:val="single"/>
        </w:rPr>
        <w:t>species</w:t>
      </w:r>
      <w:r w:rsidRPr="008A368F">
        <w:rPr>
          <w:sz w:val="16"/>
          <w:szCs w:val="16"/>
        </w:rPr>
        <w:t xml:space="preserve">. Insofar as we are ignorant of our true nature, </w:t>
      </w:r>
      <w:r w:rsidRPr="008A368F">
        <w:rPr>
          <w:highlight w:val="cyan"/>
          <w:u w:val="single"/>
        </w:rPr>
        <w:t>individual</w:t>
      </w:r>
      <w:r w:rsidRPr="008A368F">
        <w:rPr>
          <w:u w:val="single"/>
        </w:rPr>
        <w:t xml:space="preserve"> and collective self-</w:t>
      </w:r>
      <w:r w:rsidRPr="008A368F">
        <w:rPr>
          <w:highlight w:val="cyan"/>
          <w:u w:val="single"/>
        </w:rPr>
        <w:t>preoccupation</w:t>
      </w:r>
      <w:r w:rsidRPr="008A368F">
        <w:rPr>
          <w:u w:val="single"/>
        </w:rPr>
        <w:t xml:space="preserve"> </w:t>
      </w:r>
      <w:r w:rsidRPr="008A368F">
        <w:rPr>
          <w:rFonts w:eastAsia="Calibri"/>
          <w:b/>
          <w:u w:val="single"/>
        </w:rPr>
        <w:t xml:space="preserve">naturally </w:t>
      </w:r>
      <w:r w:rsidRPr="008A368F">
        <w:rPr>
          <w:rFonts w:eastAsia="Calibri"/>
          <w:b/>
          <w:highlight w:val="cyan"/>
          <w:u w:val="single"/>
        </w:rPr>
        <w:t>motivates</w:t>
      </w:r>
      <w:r w:rsidRPr="008A368F">
        <w:rPr>
          <w:rFonts w:eastAsia="Calibri"/>
          <w:b/>
          <w:u w:val="single"/>
        </w:rPr>
        <w:t xml:space="preserve"> </w:t>
      </w:r>
      <w:r w:rsidRPr="008A368F">
        <w:rPr>
          <w:rFonts w:eastAsia="Calibri"/>
          <w:b/>
          <w:highlight w:val="cyan"/>
          <w:u w:val="single"/>
        </w:rPr>
        <w:t>us to be selfish</w:t>
      </w:r>
      <w:r w:rsidRPr="008A368F">
        <w:rPr>
          <w:sz w:val="16"/>
          <w:szCs w:val="16"/>
          <w:highlight w:val="cyan"/>
        </w:rPr>
        <w:t>.</w:t>
      </w:r>
      <w:r w:rsidRPr="008A368F">
        <w:rPr>
          <w:sz w:val="16"/>
          <w:szCs w:val="16"/>
        </w:rPr>
        <w:t xml:space="preserve"> </w:t>
      </w:r>
      <w:r w:rsidRPr="008A368F">
        <w:rPr>
          <w:highlight w:val="cyan"/>
          <w:u w:val="single"/>
        </w:rPr>
        <w:t>Without</w:t>
      </w:r>
      <w:r w:rsidRPr="008A368F">
        <w:rPr>
          <w:u w:val="single"/>
        </w:rPr>
        <w:t xml:space="preserve"> the </w:t>
      </w:r>
      <w:r w:rsidRPr="008A368F">
        <w:rPr>
          <w:highlight w:val="cyan"/>
          <w:u w:val="single"/>
        </w:rPr>
        <w:t>compassion</w:t>
      </w:r>
      <w:r w:rsidRPr="008A368F">
        <w:rPr>
          <w:u w:val="single"/>
        </w:rPr>
        <w:t xml:space="preserve"> that arises when we feel empathy—not only with other humans, but with the </w:t>
      </w:r>
      <w:r w:rsidRPr="008A368F">
        <w:rPr>
          <w:rFonts w:eastAsia="Calibri"/>
          <w:b/>
          <w:u w:val="single"/>
        </w:rPr>
        <w:t>whole of the biosphere</w:t>
      </w:r>
      <w:r w:rsidRPr="008A368F">
        <w:rPr>
          <w:u w:val="single"/>
        </w:rPr>
        <w:t xml:space="preserve">—it is likely that </w:t>
      </w:r>
      <w:r w:rsidRPr="008A368F">
        <w:rPr>
          <w:rFonts w:eastAsia="Calibri"/>
          <w:b/>
          <w:highlight w:val="cyan"/>
          <w:u w:val="single"/>
        </w:rPr>
        <w:t>civilization</w:t>
      </w:r>
      <w:r w:rsidRPr="008A368F">
        <w:rPr>
          <w:u w:val="single"/>
        </w:rPr>
        <w:t xml:space="preserve"> as we know it </w:t>
      </w:r>
      <w:r w:rsidRPr="008A368F">
        <w:rPr>
          <w:rFonts w:eastAsia="Calibri"/>
          <w:b/>
          <w:u w:val="single"/>
        </w:rPr>
        <w:t xml:space="preserve">will </w:t>
      </w:r>
      <w:r w:rsidRPr="008A368F">
        <w:rPr>
          <w:rFonts w:eastAsia="Calibri"/>
          <w:b/>
          <w:highlight w:val="cyan"/>
          <w:u w:val="single"/>
        </w:rPr>
        <w:t>not survive</w:t>
      </w:r>
      <w:r w:rsidRPr="008A368F">
        <w:rPr>
          <w:rFonts w:eastAsia="Calibri"/>
          <w:b/>
          <w:u w:val="single"/>
        </w:rPr>
        <w:t xml:space="preserve"> many more generations.</w:t>
      </w:r>
    </w:p>
    <w:p w14:paraId="4C06D6AB" w14:textId="77777777" w:rsidR="00A02DD7" w:rsidRPr="008A368F" w:rsidRDefault="00A02DD7" w:rsidP="00A02DD7">
      <w:pPr>
        <w:rPr>
          <w:u w:val="single"/>
        </w:rPr>
      </w:pPr>
      <w:r w:rsidRPr="008A368F">
        <w:rPr>
          <w:sz w:val="16"/>
          <w:szCs w:val="16"/>
        </w:rPr>
        <w:t>In either case, we seem fated to be special. If we continue to devastate the rest of the biosphere</w:t>
      </w:r>
      <w:r w:rsidRPr="008A368F">
        <w:rPr>
          <w:u w:val="single"/>
        </w:rPr>
        <w:t xml:space="preserve">, we are arguably the worst species on earth: </w:t>
      </w:r>
      <w:r w:rsidRPr="008A368F">
        <w:rPr>
          <w:rFonts w:eastAsia="Calibri"/>
          <w:b/>
          <w:u w:val="single"/>
        </w:rPr>
        <w:t>a cancer of the biosphere</w:t>
      </w:r>
      <w:r w:rsidRPr="008A368F">
        <w:rPr>
          <w:sz w:val="16"/>
          <w:szCs w:val="16"/>
        </w:rPr>
        <w:t>. If</w:t>
      </w:r>
      <w:r w:rsidRPr="008A368F">
        <w:rPr>
          <w:u w:val="single"/>
        </w:rPr>
        <w:t>, however, humanity can wake up to become its collective bodhisattva</w:t>
      </w:r>
      <w:r w:rsidRPr="008A368F">
        <w:rPr>
          <w:sz w:val="16"/>
          <w:szCs w:val="16"/>
        </w:rPr>
        <w:t>—undertaking the long-term task of repairing the rupture between us and Mother Earth—</w:t>
      </w:r>
      <w:r w:rsidRPr="008A368F">
        <w:rPr>
          <w:u w:val="single"/>
        </w:rPr>
        <w:t>perhaps we as a species will fulfill the unique potential of precious human life.</w:t>
      </w:r>
    </w:p>
    <w:p w14:paraId="3D664B38" w14:textId="77777777" w:rsidR="00A02DD7" w:rsidRPr="008A368F" w:rsidRDefault="00A02DD7" w:rsidP="00A02DD7">
      <w:pPr>
        <w:pStyle w:val="Heading4"/>
        <w:rPr>
          <w:rFonts w:cs="Times New Roman"/>
        </w:rPr>
      </w:pPr>
      <w:r w:rsidRPr="008A368F">
        <w:rPr>
          <w:rFonts w:cs="Times New Roman"/>
        </w:rPr>
        <w:t xml:space="preserve">Planetary </w:t>
      </w:r>
      <w:r w:rsidRPr="008A368F">
        <w:rPr>
          <w:rFonts w:cs="Times New Roman"/>
          <w:u w:val="single"/>
        </w:rPr>
        <w:t>interdependence</w:t>
      </w:r>
      <w:r w:rsidRPr="008A368F">
        <w:rPr>
          <w:rFonts w:cs="Times New Roman"/>
        </w:rPr>
        <w:t xml:space="preserve"> uniquely extends into space – the alternative is a shift away from </w:t>
      </w:r>
      <w:r w:rsidRPr="008A368F">
        <w:rPr>
          <w:rFonts w:cs="Times New Roman"/>
          <w:u w:val="single"/>
        </w:rPr>
        <w:t>individuation</w:t>
      </w:r>
      <w:r w:rsidRPr="008A368F">
        <w:rPr>
          <w:rFonts w:cs="Times New Roman"/>
        </w:rPr>
        <w:t xml:space="preserve"> towards a </w:t>
      </w:r>
      <w:r w:rsidRPr="008A368F">
        <w:rPr>
          <w:rFonts w:cs="Times New Roman"/>
          <w:u w:val="single"/>
        </w:rPr>
        <w:t>politics</w:t>
      </w:r>
      <w:r w:rsidRPr="008A368F">
        <w:rPr>
          <w:rFonts w:cs="Times New Roman"/>
        </w:rPr>
        <w:t xml:space="preserve"> of care that recognizes our mutual </w:t>
      </w:r>
      <w:r w:rsidRPr="008A368F">
        <w:rPr>
          <w:rFonts w:cs="Times New Roman"/>
          <w:u w:val="single"/>
        </w:rPr>
        <w:t>interdependence</w:t>
      </w:r>
      <w:r w:rsidRPr="008A368F">
        <w:rPr>
          <w:rFonts w:cs="Times New Roman"/>
        </w:rPr>
        <w:t xml:space="preserve"> </w:t>
      </w:r>
    </w:p>
    <w:p w14:paraId="186068CE" w14:textId="77777777" w:rsidR="00A02DD7" w:rsidRPr="008A368F" w:rsidRDefault="00A02DD7" w:rsidP="00A02DD7">
      <w:r w:rsidRPr="008A368F">
        <w:rPr>
          <w:b/>
          <w:sz w:val="26"/>
          <w:szCs w:val="26"/>
        </w:rPr>
        <w:t>Gál 20</w:t>
      </w:r>
      <w:r w:rsidRPr="008A368F">
        <w:t xml:space="preserve"> Réka Gál, PhD student at the Faculty of Information and a Fellow at the McLuhan Centre for Culture and Technology, work unites feminist media theory and postcolonial studies with the history of science and environmental studies and explores how technological tools and scientific methods are employed to purportedly solve socio-political problems. B.A American and Media Studies, Humboldt Universität zu Berlin, M.A Cultural Studies, Humboldt Universität zu Berlin. "Climate Change, COVID-19, and the Space Cabin: A Politics of Care in the Shadow of Space Colonization." mezosfera.org, Oct, 2020, mezosfera.org/climate-change-covid-19-and-the-space-cabin-a-politics-of-care-in-the-shadow-of-space-colonization.</w:t>
      </w:r>
    </w:p>
    <w:p w14:paraId="45A168EC" w14:textId="77777777" w:rsidR="00A02DD7" w:rsidRPr="008A368F" w:rsidRDefault="00A02DD7" w:rsidP="00A02DD7">
      <w:pPr>
        <w:rPr>
          <w:sz w:val="16"/>
          <w:szCs w:val="16"/>
        </w:rPr>
      </w:pPr>
      <w:r w:rsidRPr="008A368F">
        <w:rPr>
          <w:sz w:val="16"/>
          <w:szCs w:val="16"/>
        </w:rPr>
        <w:t xml:space="preserve">As much as dominant cultural narratives encourage us to entertain the idea that humans stand separate from and above their environments, </w:t>
      </w:r>
      <w:r w:rsidRPr="008A368F">
        <w:rPr>
          <w:highlight w:val="cyan"/>
          <w:u w:val="single"/>
        </w:rPr>
        <w:t>the</w:t>
      </w:r>
      <w:r w:rsidRPr="008A368F">
        <w:rPr>
          <w:u w:val="single"/>
        </w:rPr>
        <w:t xml:space="preserve"> </w:t>
      </w:r>
      <w:r w:rsidRPr="008A368F">
        <w:rPr>
          <w:highlight w:val="cyan"/>
          <w:u w:val="single"/>
        </w:rPr>
        <w:t>planetary crises of climate change and COVID</w:t>
      </w:r>
      <w:r w:rsidRPr="008A368F">
        <w:rPr>
          <w:u w:val="single"/>
        </w:rPr>
        <w:t xml:space="preserve">-19 </w:t>
      </w:r>
      <w:r w:rsidRPr="008A368F">
        <w:rPr>
          <w:highlight w:val="cyan"/>
          <w:u w:val="single"/>
        </w:rPr>
        <w:t>are</w:t>
      </w:r>
      <w:r w:rsidRPr="008A368F">
        <w:rPr>
          <w:u w:val="single"/>
        </w:rPr>
        <w:t xml:space="preserve"> painful </w:t>
      </w:r>
      <w:r w:rsidRPr="008A368F">
        <w:rPr>
          <w:highlight w:val="cyan"/>
          <w:u w:val="single"/>
        </w:rPr>
        <w:t>reminders</w:t>
      </w:r>
      <w:r w:rsidRPr="008A368F">
        <w:rPr>
          <w:u w:val="single"/>
        </w:rPr>
        <w:t xml:space="preserve"> of the ways in which </w:t>
      </w:r>
      <w:r w:rsidRPr="008A368F">
        <w:rPr>
          <w:rFonts w:eastAsia="Calibri"/>
          <w:b/>
          <w:highlight w:val="cyan"/>
          <w:u w:val="single"/>
        </w:rPr>
        <w:t>human and nonhuman ecologies are perpetually entangled</w:t>
      </w:r>
      <w:r w:rsidRPr="008A368F">
        <w:rPr>
          <w:rFonts w:eastAsia="Calibri"/>
          <w:b/>
          <w:u w:val="single"/>
        </w:rPr>
        <w:t>.</w:t>
      </w:r>
      <w:r w:rsidRPr="008A368F">
        <w:rPr>
          <w:sz w:val="16"/>
          <w:szCs w:val="16"/>
        </w:rPr>
        <w:t xml:space="preserve"> It is well-known that industrialized human-nonhuman relations, based on the capitalist extraction of what are considered natural resources, stand at the root of numerous environmental problems that are contributing to climate change. Animal industries – specifically the livestock industry – are one of the largest contributors to deforestation, greenhouse gas emission, and species extinctions.17 COVID-19’s believed origins in the Huanan wild animal markets and its eventual spread to humans is further testament to the ways in which our ecologies are always inseparable, with their intertwined nature here manifesting violently towards humans. Moreover, the spread of the coronavirus lays bare how local exploitation of nature can have global repercussions: the wildlife industry in China exists to this day because wildlife is considered a natural resource owned by the state, and the breeding, domestication, and trading of wildlife is encouraged by law.18</w:t>
      </w:r>
    </w:p>
    <w:p w14:paraId="5C430784" w14:textId="77777777" w:rsidR="00A02DD7" w:rsidRPr="008A368F" w:rsidRDefault="00A02DD7" w:rsidP="00A02DD7">
      <w:pPr>
        <w:rPr>
          <w:sz w:val="16"/>
          <w:szCs w:val="16"/>
        </w:rPr>
      </w:pPr>
      <w:r w:rsidRPr="008A368F">
        <w:rPr>
          <w:sz w:val="16"/>
          <w:szCs w:val="16"/>
        </w:rPr>
        <w:t xml:space="preserve"> What must be made clear to those who are entertaining the idea that space habitats could provide a solution to such crises is that </w:t>
      </w:r>
      <w:r w:rsidRPr="008A368F">
        <w:rPr>
          <w:highlight w:val="cyan"/>
          <w:u w:val="single"/>
        </w:rPr>
        <w:t>leaving Earth does not render</w:t>
      </w:r>
      <w:r w:rsidRPr="008A368F">
        <w:rPr>
          <w:u w:val="single"/>
        </w:rPr>
        <w:t xml:space="preserve"> these </w:t>
      </w:r>
      <w:r w:rsidRPr="008A368F">
        <w:rPr>
          <w:highlight w:val="cyan"/>
          <w:u w:val="single"/>
        </w:rPr>
        <w:t>entanglements</w:t>
      </w:r>
      <w:r w:rsidRPr="008A368F">
        <w:rPr>
          <w:u w:val="single"/>
        </w:rPr>
        <w:t xml:space="preserve"> </w:t>
      </w:r>
      <w:r w:rsidRPr="008A368F">
        <w:rPr>
          <w:highlight w:val="cyan"/>
          <w:u w:val="single"/>
        </w:rPr>
        <w:t>null</w:t>
      </w:r>
      <w:r w:rsidRPr="008A368F">
        <w:rPr>
          <w:u w:val="single"/>
        </w:rPr>
        <w:t xml:space="preserve"> and void. As much as </w:t>
      </w:r>
      <w:r w:rsidRPr="008A368F">
        <w:rPr>
          <w:highlight w:val="cyan"/>
          <w:u w:val="single"/>
        </w:rPr>
        <w:t>spacecraft</w:t>
      </w:r>
      <w:r w:rsidRPr="008A368F">
        <w:rPr>
          <w:u w:val="single"/>
        </w:rPr>
        <w:t xml:space="preserve"> have been positioned as examples of subordinating the rules of nature to human control</w:t>
      </w:r>
      <w:r w:rsidRPr="008A368F">
        <w:rPr>
          <w:sz w:val="16"/>
          <w:szCs w:val="16"/>
        </w:rPr>
        <w:t xml:space="preserve">, </w:t>
      </w:r>
      <w:r w:rsidRPr="008A368F">
        <w:rPr>
          <w:u w:val="single"/>
        </w:rPr>
        <w:t xml:space="preserve">their material reality only </w:t>
      </w:r>
      <w:r w:rsidRPr="008A368F">
        <w:rPr>
          <w:highlight w:val="cyan"/>
          <w:u w:val="single"/>
        </w:rPr>
        <w:t>further consolidates</w:t>
      </w:r>
      <w:r w:rsidRPr="008A368F">
        <w:rPr>
          <w:u w:val="single"/>
        </w:rPr>
        <w:t xml:space="preserve"> </w:t>
      </w:r>
      <w:r w:rsidRPr="008A368F">
        <w:rPr>
          <w:highlight w:val="cyan"/>
          <w:u w:val="single"/>
        </w:rPr>
        <w:t xml:space="preserve">the </w:t>
      </w:r>
      <w:r w:rsidRPr="008A368F">
        <w:rPr>
          <w:rFonts w:eastAsia="Calibri"/>
          <w:b/>
          <w:highlight w:val="cyan"/>
          <w:u w:val="single"/>
        </w:rPr>
        <w:t>reciprocity of human and nonhuman</w:t>
      </w:r>
      <w:r w:rsidRPr="008A368F">
        <w:rPr>
          <w:u w:val="single"/>
        </w:rPr>
        <w:t xml:space="preserve">, including human-machine, </w:t>
      </w:r>
      <w:r w:rsidRPr="008A368F">
        <w:rPr>
          <w:rFonts w:eastAsia="Calibri"/>
          <w:b/>
          <w:highlight w:val="cyan"/>
          <w:u w:val="single"/>
        </w:rPr>
        <w:t>relations</w:t>
      </w:r>
      <w:r w:rsidRPr="008A368F">
        <w:rPr>
          <w:sz w:val="16"/>
          <w:szCs w:val="16"/>
        </w:rPr>
        <w:t xml:space="preserve">. 19 Our </w:t>
      </w:r>
      <w:r w:rsidRPr="008A368F">
        <w:rPr>
          <w:u w:val="single"/>
        </w:rPr>
        <w:t>dependence on our surroundings intensifies in outer space. The inhospitality of space makes even the most physically fit astronauts dependent on numerous life support systems: o</w:t>
      </w:r>
      <w:r w:rsidRPr="008A368F">
        <w:rPr>
          <w:sz w:val="16"/>
          <w:szCs w:val="16"/>
        </w:rPr>
        <w:t xml:space="preserve">xygen and food supplies, waste management, and humidity control are all technologically operated but </w:t>
      </w:r>
      <w:r w:rsidRPr="008A368F">
        <w:rPr>
          <w:u w:val="single"/>
        </w:rPr>
        <w:t>require continuous maintenance by humans.</w:t>
      </w:r>
      <w:r w:rsidRPr="008A368F">
        <w:rPr>
          <w:sz w:val="16"/>
          <w:szCs w:val="16"/>
        </w:rPr>
        <w:t xml:space="preserve"> As such, ensuring the normal operation of a spacecraft is </w:t>
      </w:r>
      <w:r w:rsidRPr="008A368F">
        <w:rPr>
          <w:u w:val="single"/>
        </w:rPr>
        <w:t xml:space="preserve">a relevant analogy for how </w:t>
      </w:r>
      <w:r w:rsidRPr="008A368F">
        <w:rPr>
          <w:highlight w:val="cyan"/>
          <w:u w:val="single"/>
        </w:rPr>
        <w:t xml:space="preserve">a </w:t>
      </w:r>
      <w:r w:rsidRPr="008A368F">
        <w:rPr>
          <w:rFonts w:eastAsia="Calibri"/>
          <w:b/>
          <w:highlight w:val="cyan"/>
          <w:u w:val="single"/>
        </w:rPr>
        <w:t>relationship of care</w:t>
      </w:r>
      <w:r w:rsidRPr="008A368F">
        <w:rPr>
          <w:highlight w:val="cyan"/>
          <w:u w:val="single"/>
        </w:rPr>
        <w:t xml:space="preserve"> with the </w:t>
      </w:r>
      <w:r w:rsidRPr="008A368F">
        <w:rPr>
          <w:rFonts w:eastAsia="Calibri"/>
          <w:b/>
          <w:highlight w:val="cyan"/>
          <w:u w:val="single"/>
        </w:rPr>
        <w:t>diverse life support systems on Earth could be establishe</w:t>
      </w:r>
      <w:r w:rsidRPr="008A368F">
        <w:rPr>
          <w:rFonts w:eastAsia="Calibri"/>
          <w:b/>
          <w:u w:val="single"/>
        </w:rPr>
        <w:t>d</w:t>
      </w:r>
      <w:r w:rsidRPr="008A368F">
        <w:rPr>
          <w:sz w:val="16"/>
          <w:szCs w:val="16"/>
        </w:rPr>
        <w:t xml:space="preserve">.20 </w:t>
      </w:r>
    </w:p>
    <w:p w14:paraId="12842E5E" w14:textId="77777777" w:rsidR="00A02DD7" w:rsidRPr="008A368F" w:rsidRDefault="00A02DD7" w:rsidP="00A02DD7">
      <w:pPr>
        <w:rPr>
          <w:sz w:val="16"/>
          <w:szCs w:val="16"/>
        </w:rPr>
      </w:pPr>
      <w:r w:rsidRPr="008A368F">
        <w:rPr>
          <w:sz w:val="16"/>
          <w:szCs w:val="16"/>
        </w:rPr>
        <w:t xml:space="preserve"> However, </w:t>
      </w:r>
      <w:r w:rsidRPr="008A368F">
        <w:rPr>
          <w:highlight w:val="cyan"/>
          <w:u w:val="single"/>
        </w:rPr>
        <w:t>governments</w:t>
      </w:r>
      <w:r w:rsidRPr="008A368F">
        <w:rPr>
          <w:sz w:val="16"/>
          <w:szCs w:val="16"/>
        </w:rPr>
        <w:t xml:space="preserve"> and private companies </w:t>
      </w:r>
      <w:r w:rsidRPr="008A368F">
        <w:rPr>
          <w:highlight w:val="cyan"/>
          <w:u w:val="single"/>
        </w:rPr>
        <w:t>have been selling people the dream of</w:t>
      </w:r>
      <w:r w:rsidRPr="008A368F">
        <w:rPr>
          <w:u w:val="single"/>
        </w:rPr>
        <w:t xml:space="preserve"> human </w:t>
      </w:r>
      <w:r w:rsidRPr="008A368F">
        <w:rPr>
          <w:highlight w:val="cyan"/>
          <w:u w:val="single"/>
        </w:rPr>
        <w:t>spaceflight</w:t>
      </w:r>
      <w:r w:rsidRPr="008A368F">
        <w:rPr>
          <w:sz w:val="16"/>
          <w:szCs w:val="16"/>
        </w:rPr>
        <w:t xml:space="preserve"> ever since the Cold War, and the </w:t>
      </w:r>
      <w:r w:rsidRPr="008A368F">
        <w:rPr>
          <w:highlight w:val="cyan"/>
          <w:u w:val="single"/>
        </w:rPr>
        <w:t>origins</w:t>
      </w:r>
      <w:r w:rsidRPr="008A368F">
        <w:rPr>
          <w:u w:val="single"/>
        </w:rPr>
        <w:t xml:space="preserve"> of this project </w:t>
      </w:r>
      <w:r w:rsidRPr="008A368F">
        <w:rPr>
          <w:highlight w:val="cyan"/>
          <w:u w:val="single"/>
        </w:rPr>
        <w:t xml:space="preserve">in a </w:t>
      </w:r>
      <w:r w:rsidRPr="008A368F">
        <w:rPr>
          <w:rFonts w:eastAsia="Calibri"/>
          <w:b/>
          <w:highlight w:val="cyan"/>
          <w:u w:val="single"/>
        </w:rPr>
        <w:t>military enterprise</w:t>
      </w:r>
      <w:r w:rsidRPr="008A368F">
        <w:rPr>
          <w:u w:val="single"/>
        </w:rPr>
        <w:t xml:space="preserve"> have </w:t>
      </w:r>
      <w:r w:rsidRPr="008A368F">
        <w:rPr>
          <w:highlight w:val="cyan"/>
          <w:u w:val="single"/>
        </w:rPr>
        <w:t>made a</w:t>
      </w:r>
      <w:r w:rsidRPr="008A368F">
        <w:rPr>
          <w:u w:val="single"/>
        </w:rPr>
        <w:t xml:space="preserve"> significant </w:t>
      </w:r>
      <w:r w:rsidRPr="008A368F">
        <w:rPr>
          <w:highlight w:val="cyan"/>
          <w:u w:val="single"/>
        </w:rPr>
        <w:t>mark</w:t>
      </w:r>
      <w:r w:rsidRPr="008A368F">
        <w:rPr>
          <w:u w:val="single"/>
        </w:rPr>
        <w:t xml:space="preserve"> on its implications for care work</w:t>
      </w:r>
      <w:r w:rsidRPr="008A368F">
        <w:rPr>
          <w:sz w:val="16"/>
          <w:szCs w:val="16"/>
        </w:rPr>
        <w:t>. The world of the 1960-70s astronauts was extremely segregated: the popular narrative was that of the hypermasculine astronaut, able to cope with danger and pain without complaint, with a brave wife at home waiting for his return.21 This segregation has had a remarkable impact on the types of work which have been considered “worthy” of these hypermasculine astronauts. In fact, the first American to travel to space, Alan Shepard, explicitly objected to having to learn maintenance techniques. As historian David Mindell put it, “the hottest test pilots didn’t want to be repairmen in space.”22 Similarly, data collected from NASA’s Skylab and the International Space Station’s 4-8 expeditions reveal that the time needed to complete maintenance activities on the Environmental Control and Life Support Systems was vastly underestimated, and in some cases even completely left out of operations plans.23 Even as late as the 2000s, the gendered view of care activities aboard spacecraft persisted: regarding the first female commander of a Space Shuttle, Eileen Collins, NASA made sure that her public persona was level-headed but also “pleasing.” She was referred to as “nice.” She took care of her fellow astronauts on board, taking on emotional labor by “providing support in ways that ease[d] the long hours and tension of training.” Her Air Force nickname was Mom.24</w:t>
      </w:r>
    </w:p>
    <w:p w14:paraId="73F396B3" w14:textId="77777777" w:rsidR="00A02DD7" w:rsidRPr="008A368F" w:rsidRDefault="00A02DD7" w:rsidP="00A02DD7">
      <w:pPr>
        <w:rPr>
          <w:sz w:val="16"/>
          <w:szCs w:val="16"/>
        </w:rPr>
      </w:pPr>
      <w:r w:rsidRPr="008A368F">
        <w:rPr>
          <w:sz w:val="16"/>
          <w:szCs w:val="16"/>
        </w:rPr>
        <w:t xml:space="preserve">When this article calls for a feminist critique of outer space colonization, </w:t>
      </w:r>
      <w:r w:rsidRPr="008A368F">
        <w:rPr>
          <w:u w:val="single"/>
        </w:rPr>
        <w:t>the argument is not that banishing technology and returning to a “pristine” nature or some other type of utopian primitivism is going to solve our planetary crises.</w:t>
      </w:r>
      <w:r w:rsidRPr="008A368F">
        <w:rPr>
          <w:sz w:val="16"/>
          <w:szCs w:val="16"/>
        </w:rPr>
        <w:t xml:space="preserve"> Nor is it the point that more women need to be hired. What is being critiqued here is what Debbie Chachra has pointed out as a masculinist-capitalist obsession with progress and technological innovation that casts all maintenance, repair, and care work as inferior to creation.25 Much as our current experience of physical isolation during COVID-19 has exhibited, only during breakdowns are such taken-for-granted services made visible anew.26 The privileging of production obscures the societal understanding of the very real relationality of living, and the ongoing care and maintenance work required to keep human life running smoothly both on Earth and in outer space.</w:t>
      </w:r>
    </w:p>
    <w:p w14:paraId="62E946F6" w14:textId="77777777" w:rsidR="00A02DD7" w:rsidRPr="008A368F" w:rsidRDefault="00A02DD7" w:rsidP="00A02DD7">
      <w:pPr>
        <w:rPr>
          <w:sz w:val="16"/>
          <w:szCs w:val="16"/>
        </w:rPr>
      </w:pPr>
      <w:r w:rsidRPr="008A368F">
        <w:rPr>
          <w:sz w:val="16"/>
          <w:szCs w:val="16"/>
        </w:rPr>
        <w:t xml:space="preserve">Therefore, the problem with extraplanetary colonization is not solely that this escape reinforces an enduring gendered opposition between exit and care, privileging the former over the latter, </w:t>
      </w:r>
      <w:r w:rsidRPr="008A368F">
        <w:rPr>
          <w:u w:val="single"/>
        </w:rPr>
        <w:t xml:space="preserve">but also that </w:t>
      </w:r>
      <w:r w:rsidRPr="008A368F">
        <w:rPr>
          <w:highlight w:val="cyan"/>
          <w:u w:val="single"/>
        </w:rPr>
        <w:t xml:space="preserve">machines only give the </w:t>
      </w:r>
      <w:r w:rsidRPr="008A368F">
        <w:rPr>
          <w:rFonts w:eastAsia="Calibri"/>
          <w:b/>
          <w:highlight w:val="cyan"/>
          <w:u w:val="single"/>
        </w:rPr>
        <w:t>illusion</w:t>
      </w:r>
      <w:r w:rsidRPr="008A368F">
        <w:rPr>
          <w:highlight w:val="cyan"/>
          <w:u w:val="single"/>
        </w:rPr>
        <w:t xml:space="preserve"> of providing humans with </w:t>
      </w:r>
      <w:r w:rsidRPr="008A368F">
        <w:rPr>
          <w:rFonts w:eastAsia="Calibri"/>
          <w:b/>
          <w:highlight w:val="cyan"/>
          <w:u w:val="single"/>
        </w:rPr>
        <w:t>independence</w:t>
      </w:r>
      <w:r w:rsidRPr="008A368F">
        <w:rPr>
          <w:highlight w:val="cyan"/>
          <w:u w:val="single"/>
        </w:rPr>
        <w:t xml:space="preserve"> from care work</w:t>
      </w:r>
      <w:r w:rsidRPr="008A368F">
        <w:rPr>
          <w:sz w:val="16"/>
          <w:szCs w:val="16"/>
        </w:rPr>
        <w:t xml:space="preserve">. Orsolya Ferencz, the Hungarian Secretary of Space Affairs, claims that Hungarian machines in outer space do not break down27 but the truth </w:t>
      </w:r>
      <w:r w:rsidRPr="008A368F">
        <w:rPr>
          <w:u w:val="single"/>
        </w:rPr>
        <w:t>is that machines, just like our “natural” environments, do repeatedly break down. They require maintenance</w:t>
      </w:r>
      <w:r w:rsidRPr="008A368F">
        <w:rPr>
          <w:sz w:val="16"/>
          <w:szCs w:val="16"/>
        </w:rPr>
        <w:t xml:space="preserve">. </w:t>
      </w:r>
      <w:r w:rsidRPr="008A368F">
        <w:rPr>
          <w:u w:val="single"/>
        </w:rPr>
        <w:t xml:space="preserve">Humans whose lives are intimately intertwined with technology are all too aware of this. </w:t>
      </w:r>
      <w:r w:rsidRPr="008A368F">
        <w:rPr>
          <w:sz w:val="16"/>
          <w:szCs w:val="16"/>
        </w:rPr>
        <w:t>Social scientist Laura Forlano writes about her experience as a diabetic who uses various technologies to monitor and maintain her blood glucose levels: “With respect to my insulin pump and glucose monitor, often, I am not really sure whether I am taking care of them, or they are taking care of me.”28 This interdependence additionally applies to the care for “natural” environments which can be regularly observed, for example, in the relationship of Indigenous communities to the environment. In the Hā’ena community in Hawaii, for instance, not only do they always return some of the fish caught to the water as a way of thanking the ocean, but they also managed to impose a ten-year fishing moratorium around their island in 2019, which will both help the renewal of the ecosystem and the recovery of the immediate environment, allowing future generations to fish sustainably.29 With this moratorium, the Hā’ena are providing care-based, restorative justice: the ocean ecosystem has fallen victim to injustice (overfishing), and remedying this ought to help heal the party wounded by the injustice, which is in this case the ocean.30</w:t>
      </w:r>
    </w:p>
    <w:p w14:paraId="2A5447F9" w14:textId="77777777" w:rsidR="00A02DD7" w:rsidRPr="008A368F" w:rsidRDefault="00A02DD7" w:rsidP="00A02DD7">
      <w:pPr>
        <w:rPr>
          <w:sz w:val="16"/>
          <w:szCs w:val="16"/>
        </w:rPr>
      </w:pPr>
      <w:r w:rsidRPr="008A368F">
        <w:rPr>
          <w:sz w:val="16"/>
          <w:szCs w:val="16"/>
        </w:rPr>
        <w:t>T</w:t>
      </w:r>
      <w:r w:rsidRPr="008A368F">
        <w:rPr>
          <w:u w:val="single"/>
        </w:rPr>
        <w:t>he extractive industry practices deeply embedded within Western social systems clearly propel us toward unsustainable development. Escaping Earth will not solve these problems</w:t>
      </w:r>
      <w:r w:rsidRPr="008A368F">
        <w:rPr>
          <w:sz w:val="16"/>
          <w:szCs w:val="16"/>
        </w:rPr>
        <w:t xml:space="preserve">. </w:t>
      </w:r>
      <w:r w:rsidRPr="008A368F">
        <w:rPr>
          <w:u w:val="single"/>
        </w:rPr>
        <w:t xml:space="preserve">Rather, </w:t>
      </w:r>
      <w:r w:rsidRPr="008A368F">
        <w:rPr>
          <w:highlight w:val="cyan"/>
          <w:u w:val="single"/>
        </w:rPr>
        <w:t xml:space="preserve">the solution requires a </w:t>
      </w:r>
      <w:r w:rsidRPr="008A368F">
        <w:rPr>
          <w:rFonts w:eastAsia="Calibri"/>
          <w:b/>
          <w:highlight w:val="cyan"/>
          <w:u w:val="single"/>
        </w:rPr>
        <w:t>fundamental onto-epistemological shift</w:t>
      </w:r>
      <w:r w:rsidRPr="008A368F">
        <w:rPr>
          <w:u w:val="single"/>
        </w:rPr>
        <w:t xml:space="preserve">, one </w:t>
      </w:r>
      <w:r w:rsidRPr="008A368F">
        <w:rPr>
          <w:highlight w:val="cyan"/>
          <w:u w:val="single"/>
        </w:rPr>
        <w:t>that will</w:t>
      </w:r>
      <w:r w:rsidRPr="008A368F">
        <w:rPr>
          <w:u w:val="single"/>
        </w:rPr>
        <w:t xml:space="preserve"> enable us to </w:t>
      </w:r>
      <w:r w:rsidRPr="008A368F">
        <w:rPr>
          <w:highlight w:val="cyan"/>
          <w:u w:val="single"/>
        </w:rPr>
        <w:t xml:space="preserve">move </w:t>
      </w:r>
      <w:r w:rsidRPr="008A368F">
        <w:rPr>
          <w:rFonts w:eastAsia="Calibri"/>
          <w:b/>
          <w:highlight w:val="cyan"/>
          <w:u w:val="single"/>
        </w:rPr>
        <w:t>away from the exploitative</w:t>
      </w:r>
      <w:r w:rsidRPr="008A368F">
        <w:rPr>
          <w:u w:val="single"/>
        </w:rPr>
        <w:t xml:space="preserve"> Western-</w:t>
      </w:r>
      <w:r w:rsidRPr="008A368F">
        <w:rPr>
          <w:rFonts w:eastAsia="Calibri"/>
          <w:b/>
          <w:u w:val="single"/>
        </w:rPr>
        <w:t xml:space="preserve">colonialist </w:t>
      </w:r>
      <w:r w:rsidRPr="008A368F">
        <w:rPr>
          <w:rFonts w:eastAsia="Calibri"/>
          <w:b/>
          <w:highlight w:val="cyan"/>
          <w:u w:val="single"/>
        </w:rPr>
        <w:t>worldview</w:t>
      </w:r>
      <w:r w:rsidRPr="008A368F">
        <w:rPr>
          <w:u w:val="single"/>
        </w:rPr>
        <w:t xml:space="preserve"> and </w:t>
      </w:r>
      <w:r w:rsidRPr="008A368F">
        <w:rPr>
          <w:rFonts w:eastAsia="Calibri"/>
          <w:b/>
          <w:highlight w:val="cyan"/>
          <w:u w:val="single"/>
        </w:rPr>
        <w:t>towards one that prioritizes</w:t>
      </w:r>
      <w:r w:rsidRPr="008A368F">
        <w:rPr>
          <w:rFonts w:eastAsia="Calibri"/>
          <w:b/>
          <w:u w:val="single"/>
        </w:rPr>
        <w:t xml:space="preserve"> </w:t>
      </w:r>
      <w:r w:rsidRPr="008A368F">
        <w:rPr>
          <w:rFonts w:eastAsia="Calibri"/>
          <w:b/>
          <w:highlight w:val="cyan"/>
          <w:u w:val="single"/>
        </w:rPr>
        <w:t>care</w:t>
      </w:r>
      <w:r w:rsidRPr="008A368F">
        <w:rPr>
          <w:rFonts w:eastAsia="Calibri"/>
          <w:b/>
          <w:u w:val="single"/>
        </w:rPr>
        <w:t xml:space="preserve"> and sustainability</w:t>
      </w:r>
      <w:r w:rsidRPr="008A368F">
        <w:rPr>
          <w:u w:val="single"/>
        </w:rPr>
        <w:t>.</w:t>
      </w:r>
      <w:r w:rsidRPr="008A368F">
        <w:rPr>
          <w:sz w:val="16"/>
          <w:szCs w:val="16"/>
        </w:rPr>
        <w:t xml:space="preserve"> The works of feminist and Indigenous thinkers can inspire us to imagine and understand such a worldview. Numerous pre-colonial Indigenous cultures were sustainability-centric: the acceptance of the reciprocity between humans and their environment and the enforcing of the ethics of care in all areas of life were essential parts of several nations’ worldviews. Indigenous epistemologies </w:t>
      </w:r>
      <w:r w:rsidRPr="008A368F">
        <w:rPr>
          <w:highlight w:val="cyan"/>
          <w:u w:val="single"/>
        </w:rPr>
        <w:t>see humans and nature</w:t>
      </w:r>
      <w:r w:rsidRPr="008A368F">
        <w:rPr>
          <w:u w:val="single"/>
        </w:rPr>
        <w:t xml:space="preserve"> </w:t>
      </w:r>
      <w:r w:rsidRPr="008A368F">
        <w:rPr>
          <w:highlight w:val="cyan"/>
          <w:u w:val="single"/>
        </w:rPr>
        <w:t>as members of an ecological family in which humans</w:t>
      </w:r>
      <w:r w:rsidRPr="008A368F">
        <w:rPr>
          <w:sz w:val="16"/>
          <w:szCs w:val="16"/>
        </w:rPr>
        <w:t xml:space="preserve">, the nonhuman beings around them (for example, badgers, antelopes) and materials (for example, water, clay) </w:t>
      </w:r>
      <w:r w:rsidRPr="008A368F">
        <w:rPr>
          <w:u w:val="single"/>
        </w:rPr>
        <w:t xml:space="preserve">all </w:t>
      </w:r>
      <w:r w:rsidRPr="008A368F">
        <w:rPr>
          <w:highlight w:val="cyan"/>
          <w:u w:val="single"/>
        </w:rPr>
        <w:t>form</w:t>
      </w:r>
      <w:r w:rsidRPr="008A368F">
        <w:rPr>
          <w:u w:val="single"/>
        </w:rPr>
        <w:t xml:space="preserve"> part of their </w:t>
      </w:r>
      <w:r w:rsidRPr="008A368F">
        <w:rPr>
          <w:rFonts w:eastAsia="Calibri"/>
          <w:b/>
          <w:highlight w:val="cyan"/>
          <w:u w:val="single"/>
        </w:rPr>
        <w:t>kinship structures</w:t>
      </w:r>
      <w:r w:rsidRPr="008A368F">
        <w:rPr>
          <w:rFonts w:eastAsia="Calibri"/>
          <w:b/>
          <w:u w:val="single"/>
        </w:rPr>
        <w:t>.</w:t>
      </w:r>
      <w:r w:rsidRPr="008A368F">
        <w:rPr>
          <w:sz w:val="16"/>
          <w:szCs w:val="16"/>
        </w:rPr>
        <w:t xml:space="preserve">31 In Indigenous cultures that have survived colonization, such teachings and ethical approaches are passed down to this day.32 Research by Potawatomi scholar Kyle P. Whyte and Chris Cuomo demonstrate that Indigenous conceptions of care emphasize the importance of recognizing that humans, nonhumans (animals) and collectives (e.g. forests) exist in networks of interdependence. Indigenous care ethics manifest also in the fact that mutual responsibility is seen as the moral basis of relationships.33 </w:t>
      </w:r>
      <w:r w:rsidRPr="008A368F">
        <w:rPr>
          <w:u w:val="single"/>
        </w:rPr>
        <w:t xml:space="preserve">An important part of this mutual responsibility is that care-based justice </w:t>
      </w:r>
      <w:r w:rsidRPr="008A368F">
        <w:rPr>
          <w:rFonts w:eastAsia="Calibri"/>
          <w:b/>
          <w:u w:val="single"/>
        </w:rPr>
        <w:t xml:space="preserve">is </w:t>
      </w:r>
      <w:r w:rsidRPr="008A368F">
        <w:rPr>
          <w:rFonts w:eastAsia="Calibri"/>
          <w:b/>
          <w:highlight w:val="cyan"/>
          <w:u w:val="single"/>
        </w:rPr>
        <w:t>not punishment-centered</w:t>
      </w:r>
      <w:r w:rsidRPr="008A368F">
        <w:rPr>
          <w:highlight w:val="cyan"/>
          <w:u w:val="single"/>
        </w:rPr>
        <w:t xml:space="preserve"> but </w:t>
      </w:r>
      <w:r w:rsidRPr="008A368F">
        <w:rPr>
          <w:rFonts w:eastAsia="Calibri"/>
          <w:b/>
          <w:highlight w:val="cyan"/>
          <w:u w:val="single"/>
        </w:rPr>
        <w:t>recovery-centered</w:t>
      </w:r>
      <w:r w:rsidRPr="008A368F">
        <w:rPr>
          <w:rFonts w:eastAsia="Calibri"/>
          <w:b/>
          <w:u w:val="single"/>
        </w:rPr>
        <w:t>:</w:t>
      </w:r>
      <w:r w:rsidRPr="008A368F">
        <w:rPr>
          <w:u w:val="single"/>
        </w:rPr>
        <w:t xml:space="preserve"> </w:t>
      </w:r>
      <w:r w:rsidRPr="008A368F">
        <w:rPr>
          <w:sz w:val="16"/>
          <w:szCs w:val="16"/>
        </w:rPr>
        <w:t>as in the example of the fishing moratorium of the Hā’ena, it seeks to promote restorative justice for those wounded by injustice</w:t>
      </w:r>
      <w:r w:rsidRPr="008A368F">
        <w:rPr>
          <w:u w:val="single"/>
        </w:rPr>
        <w:t xml:space="preserve">. This </w:t>
      </w:r>
      <w:r w:rsidRPr="008A368F">
        <w:rPr>
          <w:highlight w:val="cyan"/>
          <w:u w:val="single"/>
        </w:rPr>
        <w:t>restoration</w:t>
      </w:r>
      <w:r w:rsidRPr="008A368F">
        <w:rPr>
          <w:u w:val="single"/>
        </w:rPr>
        <w:t xml:space="preserve"> is </w:t>
      </w:r>
      <w:r w:rsidRPr="008A368F">
        <w:rPr>
          <w:highlight w:val="cyan"/>
          <w:u w:val="single"/>
        </w:rPr>
        <w:t>aimed</w:t>
      </w:r>
      <w:r w:rsidRPr="008A368F">
        <w:rPr>
          <w:u w:val="single"/>
        </w:rPr>
        <w:t xml:space="preserve"> </w:t>
      </w:r>
      <w:r w:rsidRPr="008A368F">
        <w:rPr>
          <w:highlight w:val="cyan"/>
          <w:u w:val="single"/>
        </w:rPr>
        <w:t>not only at people</w:t>
      </w:r>
      <w:r w:rsidRPr="008A368F">
        <w:rPr>
          <w:u w:val="single"/>
        </w:rPr>
        <w:t xml:space="preserve"> and communities, </w:t>
      </w:r>
      <w:r w:rsidRPr="008A368F">
        <w:rPr>
          <w:highlight w:val="cyan"/>
          <w:u w:val="single"/>
        </w:rPr>
        <w:t>but also at nature</w:t>
      </w:r>
      <w:r w:rsidRPr="008A368F">
        <w:rPr>
          <w:u w:val="single"/>
        </w:rPr>
        <w:t xml:space="preserve">.34 Similarly, </w:t>
      </w:r>
      <w:r w:rsidRPr="008A368F">
        <w:rPr>
          <w:rFonts w:eastAsia="Calibri"/>
          <w:b/>
          <w:highlight w:val="cyan"/>
          <w:u w:val="single"/>
        </w:rPr>
        <w:t>an ethics of care</w:t>
      </w:r>
      <w:r w:rsidRPr="008A368F">
        <w:rPr>
          <w:u w:val="single"/>
        </w:rPr>
        <w:t xml:space="preserve"> in feminist philosophy </w:t>
      </w:r>
      <w:r w:rsidRPr="008A368F">
        <w:rPr>
          <w:highlight w:val="cyan"/>
          <w:u w:val="single"/>
        </w:rPr>
        <w:t xml:space="preserve">treats the </w:t>
      </w:r>
      <w:r w:rsidRPr="008A368F">
        <w:rPr>
          <w:rFonts w:eastAsia="Calibri"/>
          <w:b/>
          <w:highlight w:val="cyan"/>
          <w:u w:val="single"/>
        </w:rPr>
        <w:t>state of interdependence</w:t>
      </w:r>
      <w:r w:rsidRPr="008A368F">
        <w:rPr>
          <w:highlight w:val="cyan"/>
          <w:u w:val="single"/>
        </w:rPr>
        <w:t xml:space="preserve"> of human and nonhuman beings </w:t>
      </w:r>
      <w:r w:rsidRPr="008A368F">
        <w:rPr>
          <w:rFonts w:eastAsia="Calibri"/>
          <w:b/>
          <w:highlight w:val="cyan"/>
          <w:u w:val="single"/>
        </w:rPr>
        <w:t>as a moral foundation</w:t>
      </w:r>
      <w:r w:rsidRPr="008A368F">
        <w:rPr>
          <w:rFonts w:eastAsia="Calibri"/>
          <w:b/>
          <w:u w:val="single"/>
        </w:rPr>
        <w:t>.35</w:t>
      </w:r>
    </w:p>
    <w:p w14:paraId="7E59F7EA" w14:textId="77777777" w:rsidR="00A02DD7" w:rsidRPr="008A368F" w:rsidRDefault="00A02DD7" w:rsidP="00A02DD7">
      <w:pPr>
        <w:rPr>
          <w:sz w:val="16"/>
          <w:szCs w:val="16"/>
        </w:rPr>
      </w:pPr>
      <w:r w:rsidRPr="008A368F">
        <w:rPr>
          <w:sz w:val="16"/>
          <w:szCs w:val="16"/>
        </w:rPr>
        <w:t>Since all infrastructures break, they require continuous maintenance. Information scientist Steven Jackson therefore proposes that the starting point to our thinking on the human relationship to technology has to be a contemplation of “erosion, breakdown, and decay, rather than novelty, growth, and progress.”36 If we accept that our world is “always-almost-falling-apart,”37 then instead of simply focusing on technological innovation as the vessel of our salvation,38 we need to look at the ways in which the world is constantly fixed, cared for, and maintained. This, of course, does not only translate to humans’ relationship to machines, but also to our relationship to our environment –in fact, feminist scholars have already made this point about dealing with our environmental problems: historian of science Donna Haraway’s concept of “staying with the trouble”39 explicitly pleads for the foregrounding of the inherent interconnectedness and interdependence of living, and for working on restoring our broken systems. What we are looking at here is a promising paradigm shift in human-machine and human-nature relations that promotes the recognition that the processes of care and maintenance are foundational to the way humanity relates to our biotic and abiotic environments.40</w:t>
      </w:r>
    </w:p>
    <w:p w14:paraId="1355931F" w14:textId="07E3BBCC" w:rsidR="00A02DD7" w:rsidRPr="008A368F" w:rsidRDefault="00A02DD7" w:rsidP="00A02DD7">
      <w:pPr>
        <w:rPr>
          <w:sz w:val="16"/>
          <w:szCs w:val="16"/>
        </w:rPr>
      </w:pPr>
      <w:r w:rsidRPr="008A368F">
        <w:rPr>
          <w:sz w:val="16"/>
          <w:szCs w:val="16"/>
        </w:rPr>
        <w:t>Both life during the social isolation of COVID-19 and life in the space cabin highlight our perpetual interdependence with our environments</w:t>
      </w:r>
      <w:r w:rsidRPr="008A368F">
        <w:rPr>
          <w:u w:val="single"/>
        </w:rPr>
        <w:t xml:space="preserve">. Our </w:t>
      </w:r>
      <w:r w:rsidRPr="008A368F">
        <w:rPr>
          <w:highlight w:val="cyan"/>
          <w:u w:val="single"/>
        </w:rPr>
        <w:t>life support systems are in</w:t>
      </w:r>
      <w:r w:rsidRPr="008A368F">
        <w:rPr>
          <w:u w:val="single"/>
        </w:rPr>
        <w:t xml:space="preserve"> a state of continuous </w:t>
      </w:r>
      <w:r w:rsidRPr="008A368F">
        <w:rPr>
          <w:highlight w:val="cyan"/>
          <w:u w:val="single"/>
        </w:rPr>
        <w:t>decay</w:t>
      </w:r>
      <w:r w:rsidRPr="008A368F">
        <w:rPr>
          <w:u w:val="single"/>
        </w:rPr>
        <w:t xml:space="preserve">, </w:t>
      </w:r>
      <w:r w:rsidRPr="008A368F">
        <w:rPr>
          <w:highlight w:val="cyan"/>
          <w:u w:val="single"/>
        </w:rPr>
        <w:t>but</w:t>
      </w:r>
      <w:r w:rsidRPr="008A368F">
        <w:rPr>
          <w:u w:val="single"/>
        </w:rPr>
        <w:t xml:space="preserve"> </w:t>
      </w:r>
      <w:r w:rsidRPr="008A368F">
        <w:rPr>
          <w:highlight w:val="cyan"/>
          <w:u w:val="single"/>
        </w:rPr>
        <w:t>the solution</w:t>
      </w:r>
      <w:r w:rsidRPr="008A368F">
        <w:rPr>
          <w:u w:val="single"/>
        </w:rPr>
        <w:t xml:space="preserve"> to this </w:t>
      </w:r>
      <w:r w:rsidRPr="008A368F">
        <w:rPr>
          <w:highlight w:val="cyan"/>
          <w:u w:val="single"/>
        </w:rPr>
        <w:t xml:space="preserve">is </w:t>
      </w:r>
      <w:r w:rsidRPr="008A368F">
        <w:rPr>
          <w:rFonts w:eastAsia="Calibri"/>
          <w:b/>
          <w:highlight w:val="cyan"/>
          <w:u w:val="single"/>
        </w:rPr>
        <w:t>not building more</w:t>
      </w:r>
      <w:r w:rsidRPr="008A368F">
        <w:rPr>
          <w:rFonts w:eastAsia="Calibri"/>
          <w:b/>
          <w:u w:val="single"/>
        </w:rPr>
        <w:t xml:space="preserve"> and more invasive risk</w:t>
      </w:r>
      <w:r w:rsidRPr="008A368F">
        <w:rPr>
          <w:rFonts w:eastAsia="Calibri"/>
          <w:b/>
          <w:highlight w:val="cyan"/>
          <w:u w:val="single"/>
        </w:rPr>
        <w:t>-mitigation</w:t>
      </w:r>
      <w:r w:rsidRPr="008A368F">
        <w:rPr>
          <w:highlight w:val="cyan"/>
          <w:u w:val="single"/>
        </w:rPr>
        <w:t xml:space="preserve"> machines based on </w:t>
      </w:r>
      <w:r w:rsidRPr="008A368F">
        <w:rPr>
          <w:rFonts w:eastAsia="Calibri"/>
          <w:b/>
          <w:highlight w:val="cyan"/>
          <w:u w:val="single"/>
        </w:rPr>
        <w:t>individualization</w:t>
      </w:r>
      <w:r w:rsidRPr="008A368F">
        <w:rPr>
          <w:u w:val="single"/>
        </w:rPr>
        <w:t xml:space="preserve">, isolation </w:t>
      </w:r>
      <w:r w:rsidRPr="008A368F">
        <w:rPr>
          <w:highlight w:val="cyan"/>
          <w:u w:val="single"/>
        </w:rPr>
        <w:t>and</w:t>
      </w:r>
      <w:r w:rsidRPr="008A368F">
        <w:rPr>
          <w:u w:val="single"/>
        </w:rPr>
        <w:t xml:space="preserve"> </w:t>
      </w:r>
      <w:r w:rsidRPr="008A368F">
        <w:rPr>
          <w:highlight w:val="cyan"/>
          <w:u w:val="single"/>
        </w:rPr>
        <w:t xml:space="preserve">an </w:t>
      </w:r>
      <w:r w:rsidRPr="008A368F">
        <w:rPr>
          <w:rFonts w:eastAsia="Calibri"/>
          <w:b/>
          <w:highlight w:val="cyan"/>
          <w:u w:val="single"/>
        </w:rPr>
        <w:t>imperative of</w:t>
      </w:r>
      <w:r w:rsidRPr="008A368F">
        <w:rPr>
          <w:rFonts w:eastAsia="Calibri"/>
          <w:b/>
          <w:u w:val="single"/>
        </w:rPr>
        <w:t xml:space="preserve"> </w:t>
      </w:r>
      <w:r w:rsidRPr="008A368F">
        <w:rPr>
          <w:rFonts w:eastAsia="Calibri"/>
          <w:b/>
          <w:highlight w:val="cyan"/>
          <w:u w:val="single"/>
        </w:rPr>
        <w:t>absolute</w:t>
      </w:r>
      <w:r w:rsidRPr="008A368F">
        <w:rPr>
          <w:rFonts w:eastAsia="Calibri"/>
          <w:b/>
          <w:u w:val="single"/>
        </w:rPr>
        <w:t xml:space="preserve">, one-directional </w:t>
      </w:r>
      <w:r w:rsidRPr="008A368F">
        <w:rPr>
          <w:rFonts w:eastAsia="Calibri"/>
          <w:b/>
          <w:highlight w:val="cyan"/>
          <w:u w:val="single"/>
        </w:rPr>
        <w:t>control</w:t>
      </w:r>
      <w:r w:rsidRPr="008A368F">
        <w:rPr>
          <w:u w:val="single"/>
        </w:rPr>
        <w:t xml:space="preserve">. </w:t>
      </w:r>
      <w:r w:rsidRPr="008A368F">
        <w:rPr>
          <w:highlight w:val="cyan"/>
          <w:u w:val="single"/>
        </w:rPr>
        <w:t>Instead, a better</w:t>
      </w:r>
      <w:r w:rsidRPr="008A368F">
        <w:rPr>
          <w:u w:val="single"/>
        </w:rPr>
        <w:t xml:space="preserve">, safer, more sustainable </w:t>
      </w:r>
      <w:r w:rsidRPr="008A368F">
        <w:rPr>
          <w:highlight w:val="cyan"/>
          <w:u w:val="single"/>
        </w:rPr>
        <w:t xml:space="preserve">future starts with </w:t>
      </w:r>
      <w:r w:rsidRPr="008A368F">
        <w:rPr>
          <w:rFonts w:eastAsia="Calibri"/>
          <w:b/>
          <w:highlight w:val="cyan"/>
          <w:u w:val="single"/>
        </w:rPr>
        <w:t>acknowledging one’s place in a web of interdependent relationships</w:t>
      </w:r>
      <w:r w:rsidRPr="008A368F">
        <w:rPr>
          <w:sz w:val="16"/>
          <w:szCs w:val="16"/>
        </w:rPr>
        <w:t>.41 Among other steps, this means that instead of acting as though our biotic and abiotic infrastructures can endlessly care for us, we need to care for them in return. This entails not only planting new forests and cleaning up shorelines, but also policy decisions such as the fishing moratorium mentioned above. As anthropologist Gökçe Günel indicates, even the technologies used for the harvesting of renewable energies require maintenance: solar panels, for example, need to be wiped clean of dust and sand regularly.42 Thinking through the lens of maintenance and care also means providing infrastructures for effectively repairing machines as opposed to producing e-waste and continuously buying new ones which are thrown away once a smarter version is released. Additionally, it means respecting and paying theworkers who are cleaning our hospitals, nursing our sick and harvesting food – most of them immigrants, predominantly women43 – better, as they are the reason we have clean hospitals, transport, and food on our tables, even during a global pandemic.44</w:t>
      </w:r>
    </w:p>
    <w:p w14:paraId="2F8D8A76" w14:textId="1B5135CD" w:rsidR="008A368F" w:rsidRPr="008A368F" w:rsidRDefault="008A368F" w:rsidP="00A02DD7">
      <w:pPr>
        <w:pStyle w:val="Heading2"/>
        <w:rPr>
          <w:rFonts w:cs="Times New Roman"/>
        </w:rPr>
      </w:pPr>
      <w:r w:rsidRPr="008A368F">
        <w:rPr>
          <w:rFonts w:cs="Times New Roman"/>
        </w:rPr>
        <w:t>OFF</w:t>
      </w:r>
    </w:p>
    <w:p w14:paraId="1589BAD0" w14:textId="7CC8550F" w:rsidR="008A368F" w:rsidRPr="008A368F" w:rsidRDefault="008A368F" w:rsidP="008A368F">
      <w:pPr>
        <w:pStyle w:val="Heading3"/>
        <w:rPr>
          <w:rFonts w:cs="Times New Roman"/>
        </w:rPr>
      </w:pPr>
      <w:r w:rsidRPr="008A368F">
        <w:rPr>
          <w:rFonts w:cs="Times New Roman"/>
        </w:rPr>
        <w:t>NC – CP</w:t>
      </w:r>
    </w:p>
    <w:p w14:paraId="7531910B" w14:textId="77777777" w:rsidR="008A368F" w:rsidRPr="008A368F" w:rsidRDefault="008A368F" w:rsidP="008A368F">
      <w:pPr>
        <w:pStyle w:val="Heading4"/>
        <w:rPr>
          <w:rFonts w:cs="Times New Roman"/>
        </w:rPr>
      </w:pPr>
      <w:r w:rsidRPr="008A368F">
        <w:rPr>
          <w:rFonts w:cs="Times New Roman"/>
        </w:rPr>
        <w:t xml:space="preserve">Next off is the </w:t>
      </w:r>
      <w:r w:rsidRPr="008A368F">
        <w:rPr>
          <w:rFonts w:cs="Times New Roman"/>
          <w:u w:val="single"/>
        </w:rPr>
        <w:t>Crypto Counterplan</w:t>
      </w:r>
      <w:r w:rsidRPr="008A368F">
        <w:rPr>
          <w:rFonts w:cs="Times New Roman"/>
        </w:rPr>
        <w:t xml:space="preserve">: </w:t>
      </w:r>
    </w:p>
    <w:p w14:paraId="1FEB4D5B" w14:textId="0239170C" w:rsidR="003A21CB" w:rsidRDefault="003A21CB" w:rsidP="003A21CB">
      <w:pPr>
        <w:pStyle w:val="Heading4"/>
      </w:pPr>
      <w:r>
        <w:t xml:space="preserve">The private appropriation of outer space to create terrestrially accessible blockchain verification computing centers and cryptocurrency mining centers on the </w:t>
      </w:r>
      <w:r w:rsidR="00251AF1">
        <w:t>Moon and deep space</w:t>
      </w:r>
      <w:r>
        <w:t xml:space="preserve"> is just.</w:t>
      </w:r>
    </w:p>
    <w:p w14:paraId="63A44412" w14:textId="77777777" w:rsidR="008A368F" w:rsidRPr="008A368F" w:rsidRDefault="008A368F" w:rsidP="008A368F">
      <w:pPr>
        <w:pStyle w:val="Heading4"/>
        <w:rPr>
          <w:rFonts w:cs="Times New Roman"/>
        </w:rPr>
      </w:pPr>
      <w:r w:rsidRPr="008A368F">
        <w:rPr>
          <w:rFonts w:cs="Times New Roman"/>
        </w:rPr>
        <w:t xml:space="preserve">Climate-motivated </w:t>
      </w:r>
      <w:r w:rsidRPr="008A368F">
        <w:rPr>
          <w:rFonts w:cs="Times New Roman"/>
          <w:u w:val="single"/>
        </w:rPr>
        <w:t>terrestrial</w:t>
      </w:r>
      <w:r w:rsidRPr="008A368F">
        <w:rPr>
          <w:rFonts w:cs="Times New Roman"/>
        </w:rPr>
        <w:t xml:space="preserve"> mining </w:t>
      </w:r>
      <w:r w:rsidRPr="008A368F">
        <w:rPr>
          <w:rFonts w:cs="Times New Roman"/>
          <w:u w:val="single"/>
        </w:rPr>
        <w:t>regulations</w:t>
      </w:r>
      <w:r w:rsidRPr="008A368F">
        <w:rPr>
          <w:rFonts w:cs="Times New Roman"/>
        </w:rPr>
        <w:t xml:space="preserve"> kill crypto now – those don’t get applied to space because of unique </w:t>
      </w:r>
      <w:r w:rsidRPr="008A368F">
        <w:rPr>
          <w:rFonts w:cs="Times New Roman"/>
          <w:u w:val="single"/>
        </w:rPr>
        <w:t>environments</w:t>
      </w:r>
      <w:r w:rsidRPr="008A368F">
        <w:rPr>
          <w:rFonts w:cs="Times New Roman"/>
        </w:rPr>
        <w:t xml:space="preserve"> – that saves crypto with sufficient private investment </w:t>
      </w:r>
    </w:p>
    <w:p w14:paraId="2FD44F97" w14:textId="77777777" w:rsidR="008A368F" w:rsidRPr="008A368F" w:rsidRDefault="008A368F" w:rsidP="008A368F">
      <w:r w:rsidRPr="008A368F">
        <w:rPr>
          <w:rStyle w:val="Style13ptBold"/>
        </w:rPr>
        <w:t>Greene 21</w:t>
      </w:r>
      <w:r w:rsidRPr="008A368F">
        <w:t xml:space="preserve"> Greene, Tristan. Tristan covers human-centric artificial intelligence advances, quantum computing, STEM, Spiderman, physics, and space stuff. As far as I can tell his highest level of education was that he was in the Navy for a while. "What happens to Bitcoin when billionaires build cryptocurrency miners on the Moon?" TNW | Hardfork, 8 June 2021, thenextweb.com/news/bitcoin-billionaires-build-cryptocurrency-miners-on-moon-bitcoin.</w:t>
      </w:r>
    </w:p>
    <w:p w14:paraId="7EFE20A7" w14:textId="77777777" w:rsidR="008A368F" w:rsidRPr="008A368F" w:rsidRDefault="008A368F" w:rsidP="008A368F">
      <w:pPr>
        <w:rPr>
          <w:rStyle w:val="StyleUnderline"/>
        </w:rPr>
      </w:pPr>
      <w:r w:rsidRPr="008A368F">
        <w:rPr>
          <w:rStyle w:val="StyleUnderline"/>
        </w:rPr>
        <w:t xml:space="preserve">Space exploration and exploitation have traditionally been nationalist endeavors. But the rise of the 12-digit billionaire has suddenly made </w:t>
      </w:r>
      <w:r w:rsidRPr="008A368F">
        <w:rPr>
          <w:rStyle w:val="Emphasis"/>
        </w:rPr>
        <w:t xml:space="preserve">outer space look like open territory. </w:t>
      </w:r>
      <w:r w:rsidRPr="008A368F">
        <w:rPr>
          <w:sz w:val="16"/>
        </w:rPr>
        <w:t xml:space="preserve">The players Jeff Bezos is stepping down from his position as the CEO of Amazon after 25 years ahead of his imminent launch into space aboard one of his own Blue Origin spaceships. This will be the future of fintech 6 trends that will dominate fintech in 2022 While it’s easy to imagine the long-time leader retiring to live out a childhood fantasy, there’s nothing in Bezos’ history as an incredibly ambitious person and businessman to indicate his he’ll just blast off into the sunset to live a life of quiet leisure. Simply put, Bezos’ interest in the space sector likely won’t end with offering consumer thrill rides. While it’s impossible to know where the soon-to-be-former CEO might take his ambition, it’s likely Amazon and/or Blue Origin is already looking for ways to exploit the space sector for profit. But, obviously, Bezos isn’t the only private citizen with a spaceship company. Elon Musk’s SpaceX has spent the last decade becoming the belle of NASA’s ball and he’s already all-in on the idea of sending humans to Mars. And we can’t forget Richard Branson. He may only be worth a paltry $5 billion (lol), but his Virgin Galactic company’s been banking on making some money in space tourism for a long time. Let’s also not forget that Virgin’s dabbled in everything from railroad technology to record labels. And the list goes on. Anyone with a few billion dollars has business options and opportunities that extend beyond our planet’s surface. </w:t>
      </w:r>
      <w:r w:rsidRPr="008A368F">
        <w:rPr>
          <w:rStyle w:val="Emphasis"/>
          <w:highlight w:val="cyan"/>
        </w:rPr>
        <w:t>Space for profit</w:t>
      </w:r>
      <w:r w:rsidRPr="008A368F">
        <w:rPr>
          <w:rStyle w:val="Emphasis"/>
        </w:rPr>
        <w:t xml:space="preserve"> </w:t>
      </w:r>
      <w:r w:rsidRPr="008A368F">
        <w:rPr>
          <w:sz w:val="16"/>
        </w:rPr>
        <w:t xml:space="preserve">In the past, we’ve discussed the idea of mining space asteroids for profit. Some experts believe there are unimaginable fortunes floating around in space in the form of resource-rich asteroids. In fact, you can even get a degree in asteroid mining. And even Goldman Sachs has considered getting in on the action. But, at the end of the day, we still have to figure out where these resources are, build machines capable of extracting them, and get them safely to somewhere they can be useful. Right now, there’s not much value in investing in asteroid mining futures because the technology either doesn’t exist or isn’t ready yet. However, </w:t>
      </w:r>
      <w:r w:rsidRPr="008A368F">
        <w:rPr>
          <w:rStyle w:val="StyleUnderline"/>
        </w:rPr>
        <w:t xml:space="preserve">there’s more than one kind of mining you can do in space. </w:t>
      </w:r>
      <w:r w:rsidRPr="008A368F">
        <w:rPr>
          <w:rStyle w:val="Emphasis"/>
          <w:highlight w:val="cyan"/>
        </w:rPr>
        <w:t>Enter cryptocurrency</w:t>
      </w:r>
      <w:r w:rsidRPr="008A368F">
        <w:rPr>
          <w:rStyle w:val="Emphasis"/>
        </w:rPr>
        <w:t xml:space="preserve"> and the future </w:t>
      </w:r>
      <w:r w:rsidRPr="008A368F">
        <w:rPr>
          <w:sz w:val="16"/>
        </w:rPr>
        <w:t xml:space="preserve">Elon </w:t>
      </w:r>
      <w:r w:rsidRPr="008A368F">
        <w:rPr>
          <w:rStyle w:val="StyleUnderline"/>
          <w:highlight w:val="cyan"/>
        </w:rPr>
        <w:t>Musk</w:t>
      </w:r>
      <w:r w:rsidRPr="008A368F">
        <w:rPr>
          <w:sz w:val="16"/>
        </w:rPr>
        <w:t xml:space="preserve"> </w:t>
      </w:r>
      <w:r w:rsidRPr="008A368F">
        <w:rPr>
          <w:rStyle w:val="StyleUnderline"/>
        </w:rPr>
        <w:t xml:space="preserve">recently </w:t>
      </w:r>
      <w:r w:rsidRPr="008A368F">
        <w:rPr>
          <w:rStyle w:val="StyleUnderline"/>
          <w:highlight w:val="cyan"/>
        </w:rPr>
        <w:t>got involved</w:t>
      </w:r>
      <w:r w:rsidRPr="008A368F">
        <w:rPr>
          <w:rStyle w:val="StyleUnderline"/>
        </w:rPr>
        <w:t xml:space="preserve"> in</w:t>
      </w:r>
      <w:r w:rsidRPr="008A368F">
        <w:rPr>
          <w:sz w:val="16"/>
        </w:rPr>
        <w:t xml:space="preserve"> a friendly space race, but this time it has nothing to do with competition over rockets or government contracts. He’s racing against </w:t>
      </w:r>
      <w:r w:rsidRPr="008A368F">
        <w:rPr>
          <w:rStyle w:val="StyleUnderline"/>
        </w:rPr>
        <w:t>BitMEX</w:t>
      </w:r>
      <w:r w:rsidRPr="008A368F">
        <w:rPr>
          <w:sz w:val="16"/>
        </w:rPr>
        <w:t xml:space="preserve">, </w:t>
      </w:r>
      <w:r w:rsidRPr="008A368F">
        <w:rPr>
          <w:rStyle w:val="StyleUnderline"/>
        </w:rPr>
        <w:t xml:space="preserve">a cryptocurrency exchange and derivative platform, </w:t>
      </w:r>
      <w:r w:rsidRPr="008A368F">
        <w:rPr>
          <w:rStyle w:val="StyleUnderline"/>
          <w:highlight w:val="cyan"/>
        </w:rPr>
        <w:t>to see who can get</w:t>
      </w:r>
      <w:r w:rsidRPr="008A368F">
        <w:rPr>
          <w:rStyle w:val="StyleUnderline"/>
        </w:rPr>
        <w:t xml:space="preserve"> a </w:t>
      </w:r>
      <w:r w:rsidRPr="008A368F">
        <w:rPr>
          <w:rStyle w:val="Emphasis"/>
          <w:highlight w:val="cyan"/>
        </w:rPr>
        <w:t>cryptocurrency</w:t>
      </w:r>
      <w:r w:rsidRPr="008A368F">
        <w:rPr>
          <w:rStyle w:val="Emphasis"/>
        </w:rPr>
        <w:t xml:space="preserve"> </w:t>
      </w:r>
      <w:r w:rsidRPr="008A368F">
        <w:rPr>
          <w:rStyle w:val="Emphasis"/>
          <w:highlight w:val="cyan"/>
        </w:rPr>
        <w:t>on the Moon</w:t>
      </w:r>
      <w:r w:rsidRPr="008A368F">
        <w:rPr>
          <w:rStyle w:val="Emphasis"/>
        </w:rPr>
        <w:t xml:space="preserve"> first. </w:t>
      </w:r>
      <w:r w:rsidRPr="008A368F">
        <w:rPr>
          <w:sz w:val="16"/>
        </w:rPr>
        <w:t xml:space="preserve">If you’re curious about how that works, here’s a snippet from BitMEX’s official announcement: BitMEX will mint a one-of-a-kind physical bitcoin, similar to the Casascius coins of 2013, which will be delivered to the Moon by Astrobotic. The coin will hold one bitcoin at an address to be publicly released, underneath a tamper-evident hologram covering. The coin will proudly display the BitMEX name, the mission name, the date it was minted and the bitcoin price at the time of minting. According to BitMEX, this isn’t just a ceremonial or token delivery. The coin itself is a hardware wallet containing an actual Bitcoin, so its value will change with the value of the BTC here on Earth. In other words, BitMEX is sending a literal treasure to the Moon for anyone brave (or rich) enough to retrieve it. Per the company’s blog post: A moon surface background with text superimposed, quote below Credit: BitMEX Come and Get It. When the physical coin lands, it will remain on the Moon until anyone deems it worthy of retrieval. Decades from now, what will it be worth? It’s a great question. Some experts have predicted a single bitcoin will one day be worth $100K, $1M, or even more. But an even better question is this: </w:t>
      </w:r>
      <w:r w:rsidRPr="008A368F">
        <w:rPr>
          <w:rStyle w:val="StyleUnderline"/>
        </w:rPr>
        <w:t xml:space="preserve">What’s </w:t>
      </w:r>
      <w:r w:rsidRPr="008A368F">
        <w:rPr>
          <w:rStyle w:val="Emphasis"/>
          <w:highlight w:val="cyan"/>
        </w:rPr>
        <w:t>the end game for crypt</w:t>
      </w:r>
      <w:r w:rsidRPr="008A368F">
        <w:rPr>
          <w:rStyle w:val="Emphasis"/>
        </w:rPr>
        <w:t xml:space="preserve">ocurrency in space? </w:t>
      </w:r>
      <w:r w:rsidRPr="008A368F">
        <w:rPr>
          <w:sz w:val="16"/>
        </w:rPr>
        <w:t xml:space="preserve">Billionaires want to be trillionaires Back in 1999 Wired ran a feature about the imminent rise of the world’s first trillionaire. At the time, everyone assumed the richest man in the world, Microsoft CEO Bill Gates, would be the first trillionaire by a long shot. Here’s a quote from that article: The value of Bill’s Microsoft stake has grown from $233.9 million at the time of Microsoft’s 1986 IPO to $72.2 billion as of June 15, 1999 (disregarding stock sales). At this rate – 58.2 percent a year – he will become a trillionaire in March 2005, at age 49, and his Microsoft holdings will be valued at $1 quadrillion in March 2020, when he is 64. Of course, we still haven’t seen a trillionaire in modern history. As of the time of this writing, the richest person in the world is France’s Bernard Arnault, whose $193.6 billion empire edges out Jeff Bezos’ $189 billion. At some point, if Bezos wants to pull away with it or Elon Musk wants to close the widening gap between his $151.4 billion and a first place finish, the world’s richest people are going to have to do more than squeeze terrestrial markets for every last drop of profit. That’s why many experts view Elon Musk’s heavy involvement in cryptocurrency as the potential difference maker. On any given day the Tesla, SpaceX, and Neuralink founder’s total worth can skyrocket or plummet by tens of billions of dollars based on how his cryptocurrency holdings are performing. When you consider that market movements can be directly tied to Musk’s social media statements, the power proposition for billionaires holding cryptocurrency is unbridled. Simply put: Elon Musk has more control over the so-called “volatile” world of cryptocurrency than most. Putting a cryptocurrency in space, much like firing a Tesla off into the galaxy, is a PR move meant to generate interest in the burgeoning cryptomarket. But that’s not the only purpose they serve. These acts remind us that people like Musk and Bezos can do anything they want. If they want to put a coin on the Moon, they have the means to do it. And, for example, </w:t>
      </w:r>
      <w:r w:rsidRPr="008A368F">
        <w:rPr>
          <w:rStyle w:val="StyleUnderline"/>
          <w:highlight w:val="cyan"/>
        </w:rPr>
        <w:t>if Musk</w:t>
      </w:r>
      <w:r w:rsidRPr="008A368F">
        <w:rPr>
          <w:rStyle w:val="StyleUnderline"/>
        </w:rPr>
        <w:t xml:space="preserve"> or Bezos suddenly </w:t>
      </w:r>
      <w:r w:rsidRPr="008A368F">
        <w:rPr>
          <w:rStyle w:val="StyleUnderline"/>
          <w:highlight w:val="cyan"/>
        </w:rPr>
        <w:t>wanted to solve</w:t>
      </w:r>
      <w:r w:rsidRPr="008A368F">
        <w:rPr>
          <w:rStyle w:val="StyleUnderline"/>
        </w:rPr>
        <w:t xml:space="preserve"> </w:t>
      </w:r>
      <w:r w:rsidRPr="008A368F">
        <w:rPr>
          <w:rStyle w:val="StyleUnderline"/>
          <w:highlight w:val="cyan"/>
        </w:rPr>
        <w:t xml:space="preserve">the </w:t>
      </w:r>
      <w:r w:rsidRPr="008A368F">
        <w:rPr>
          <w:rStyle w:val="Emphasis"/>
          <w:highlight w:val="cyan"/>
        </w:rPr>
        <w:t>biggest problems</w:t>
      </w:r>
      <w:r w:rsidRPr="008A368F">
        <w:rPr>
          <w:rStyle w:val="Emphasis"/>
        </w:rPr>
        <w:t xml:space="preserve"> </w:t>
      </w:r>
      <w:r w:rsidRPr="008A368F">
        <w:rPr>
          <w:rStyle w:val="Emphasis"/>
          <w:highlight w:val="cyan"/>
        </w:rPr>
        <w:t>with</w:t>
      </w:r>
      <w:r w:rsidRPr="008A368F">
        <w:rPr>
          <w:rStyle w:val="Emphasis"/>
        </w:rPr>
        <w:t xml:space="preserve"> cryptocurrency </w:t>
      </w:r>
      <w:r w:rsidRPr="008A368F">
        <w:rPr>
          <w:rStyle w:val="Emphasis"/>
          <w:highlight w:val="cyan"/>
        </w:rPr>
        <w:t>mining</w:t>
      </w:r>
      <w:r w:rsidRPr="008A368F">
        <w:rPr>
          <w:rStyle w:val="StyleUnderline"/>
        </w:rPr>
        <w:t xml:space="preserve"> – </w:t>
      </w:r>
      <w:r w:rsidRPr="008A368F">
        <w:rPr>
          <w:rStyle w:val="Emphasis"/>
          <w:highlight w:val="cyan"/>
        </w:rPr>
        <w:t>power consumption</w:t>
      </w:r>
      <w:r w:rsidRPr="008A368F">
        <w:rPr>
          <w:rStyle w:val="StyleUnderline"/>
        </w:rPr>
        <w:t xml:space="preserve">, </w:t>
      </w:r>
      <w:r w:rsidRPr="008A368F">
        <w:rPr>
          <w:rStyle w:val="StyleUnderline"/>
          <w:highlight w:val="cyan"/>
        </w:rPr>
        <w:t>carbon footprint</w:t>
      </w:r>
      <w:r w:rsidRPr="008A368F">
        <w:rPr>
          <w:rStyle w:val="StyleUnderline"/>
        </w:rPr>
        <w:t xml:space="preserve">, </w:t>
      </w:r>
      <w:r w:rsidRPr="008A368F">
        <w:rPr>
          <w:rStyle w:val="StyleUnderline"/>
          <w:highlight w:val="cyan"/>
        </w:rPr>
        <w:t>developing</w:t>
      </w:r>
      <w:r w:rsidRPr="008A368F">
        <w:rPr>
          <w:rStyle w:val="StyleUnderline"/>
        </w:rPr>
        <w:t xml:space="preserve"> </w:t>
      </w:r>
      <w:r w:rsidRPr="008A368F">
        <w:rPr>
          <w:rStyle w:val="Emphasis"/>
          <w:highlight w:val="cyan"/>
        </w:rPr>
        <w:t>powerful-enough hardware</w:t>
      </w:r>
      <w:r w:rsidRPr="008A368F">
        <w:rPr>
          <w:rStyle w:val="Emphasis"/>
        </w:rPr>
        <w:t xml:space="preserve"> </w:t>
      </w:r>
      <w:r w:rsidRPr="008A368F">
        <w:rPr>
          <w:rStyle w:val="StyleUnderline"/>
        </w:rPr>
        <w:t xml:space="preserve">– </w:t>
      </w:r>
      <w:r w:rsidRPr="008A368F">
        <w:rPr>
          <w:rStyle w:val="Emphasis"/>
          <w:highlight w:val="cyan"/>
        </w:rPr>
        <w:t>they’re in a</w:t>
      </w:r>
      <w:r w:rsidRPr="008A368F">
        <w:rPr>
          <w:rStyle w:val="Emphasis"/>
        </w:rPr>
        <w:t xml:space="preserve"> unique </w:t>
      </w:r>
      <w:r w:rsidRPr="008A368F">
        <w:rPr>
          <w:rStyle w:val="Emphasis"/>
          <w:highlight w:val="cyan"/>
        </w:rPr>
        <w:t>position to do so</w:t>
      </w:r>
      <w:r w:rsidRPr="008A368F">
        <w:rPr>
          <w:rStyle w:val="Emphasis"/>
        </w:rPr>
        <w:t xml:space="preserve">. </w:t>
      </w:r>
      <w:r w:rsidRPr="008A368F">
        <w:rPr>
          <w:rStyle w:val="Emphasis"/>
          <w:highlight w:val="cyan"/>
        </w:rPr>
        <w:t>In space, no one can hear you mine</w:t>
      </w:r>
      <w:r w:rsidRPr="008A368F">
        <w:rPr>
          <w:rStyle w:val="Emphasis"/>
        </w:rPr>
        <w:t xml:space="preserve"> </w:t>
      </w:r>
      <w:r w:rsidRPr="008A368F">
        <w:rPr>
          <w:sz w:val="16"/>
        </w:rPr>
        <w:t xml:space="preserve">Arguably, </w:t>
      </w:r>
      <w:r w:rsidRPr="008A368F">
        <w:rPr>
          <w:rStyle w:val="StyleUnderline"/>
        </w:rPr>
        <w:t xml:space="preserve">one of </w:t>
      </w:r>
      <w:r w:rsidRPr="008A368F">
        <w:rPr>
          <w:rStyle w:val="StyleUnderline"/>
          <w:highlight w:val="cyan"/>
        </w:rPr>
        <w:t>the biggest things</w:t>
      </w:r>
      <w:r w:rsidRPr="008A368F">
        <w:rPr>
          <w:rStyle w:val="StyleUnderline"/>
        </w:rPr>
        <w:t xml:space="preserve"> </w:t>
      </w:r>
      <w:r w:rsidRPr="008A368F">
        <w:rPr>
          <w:rStyle w:val="StyleUnderline"/>
          <w:highlight w:val="cyan"/>
        </w:rPr>
        <w:t>stopping</w:t>
      </w:r>
      <w:r w:rsidRPr="008A368F">
        <w:rPr>
          <w:rStyle w:val="StyleUnderline"/>
        </w:rPr>
        <w:t xml:space="preserve"> an apex whale</w:t>
      </w:r>
      <w:r w:rsidRPr="008A368F">
        <w:rPr>
          <w:sz w:val="16"/>
        </w:rPr>
        <w:t xml:space="preserve"> like Elon Musk </w:t>
      </w:r>
      <w:r w:rsidRPr="008A368F">
        <w:rPr>
          <w:rStyle w:val="StyleUnderline"/>
        </w:rPr>
        <w:t xml:space="preserve">from </w:t>
      </w:r>
      <w:r w:rsidRPr="008A368F">
        <w:rPr>
          <w:rStyle w:val="StyleUnderline"/>
          <w:highlight w:val="cyan"/>
        </w:rPr>
        <w:t>spending</w:t>
      </w:r>
      <w:r w:rsidRPr="008A368F">
        <w:rPr>
          <w:rStyle w:val="StyleUnderline"/>
        </w:rPr>
        <w:t xml:space="preserve"> a fair portion of his billions </w:t>
      </w:r>
      <w:r w:rsidRPr="008A368F">
        <w:rPr>
          <w:rStyle w:val="StyleUnderline"/>
          <w:highlight w:val="cyan"/>
        </w:rPr>
        <w:t>on</w:t>
      </w:r>
      <w:r w:rsidRPr="008A368F">
        <w:rPr>
          <w:rStyle w:val="StyleUnderline"/>
        </w:rPr>
        <w:t xml:space="preserve"> </w:t>
      </w:r>
      <w:r w:rsidRPr="008A368F">
        <w:rPr>
          <w:rStyle w:val="StyleUnderline"/>
          <w:highlight w:val="cyan"/>
        </w:rPr>
        <w:t>cryptomining</w:t>
      </w:r>
      <w:r w:rsidRPr="008A368F">
        <w:rPr>
          <w:rStyle w:val="StyleUnderline"/>
        </w:rPr>
        <w:t xml:space="preserve"> centers</w:t>
      </w:r>
      <w:r w:rsidRPr="008A368F">
        <w:rPr>
          <w:sz w:val="16"/>
        </w:rPr>
        <w:t xml:space="preserve"> </w:t>
      </w:r>
      <w:r w:rsidRPr="008A368F">
        <w:rPr>
          <w:rStyle w:val="StyleUnderline"/>
          <w:highlight w:val="cyan"/>
        </w:rPr>
        <w:t>is</w:t>
      </w:r>
      <w:r w:rsidRPr="008A368F">
        <w:rPr>
          <w:rStyle w:val="StyleUnderline"/>
        </w:rPr>
        <w:t xml:space="preserve"> the fact that </w:t>
      </w:r>
      <w:r w:rsidRPr="008A368F">
        <w:rPr>
          <w:rStyle w:val="StyleUnderline"/>
          <w:highlight w:val="cyan"/>
        </w:rPr>
        <w:t>such</w:t>
      </w:r>
      <w:r w:rsidRPr="008A368F">
        <w:rPr>
          <w:rStyle w:val="StyleUnderline"/>
        </w:rPr>
        <w:t xml:space="preserve"> an operation </w:t>
      </w:r>
      <w:r w:rsidRPr="008A368F">
        <w:rPr>
          <w:rStyle w:val="StyleUnderline"/>
          <w:highlight w:val="cyan"/>
        </w:rPr>
        <w:t>would</w:t>
      </w:r>
      <w:r w:rsidRPr="008A368F">
        <w:rPr>
          <w:rStyle w:val="StyleUnderline"/>
        </w:rPr>
        <w:t xml:space="preserve"> almost certainly </w:t>
      </w:r>
      <w:r w:rsidRPr="008A368F">
        <w:rPr>
          <w:rStyle w:val="Emphasis"/>
          <w:highlight w:val="cyan"/>
        </w:rPr>
        <w:t>draw</w:t>
      </w:r>
      <w:r w:rsidRPr="008A368F">
        <w:rPr>
          <w:rStyle w:val="Emphasis"/>
        </w:rPr>
        <w:t xml:space="preserve"> </w:t>
      </w:r>
      <w:r w:rsidRPr="008A368F">
        <w:rPr>
          <w:rStyle w:val="Emphasis"/>
          <w:highlight w:val="cyan"/>
        </w:rPr>
        <w:t>universal condemnation</w:t>
      </w:r>
      <w:r w:rsidRPr="008A368F">
        <w:rPr>
          <w:rStyle w:val="Emphasis"/>
        </w:rPr>
        <w:t xml:space="preserve"> </w:t>
      </w:r>
      <w:r w:rsidRPr="008A368F">
        <w:rPr>
          <w:rStyle w:val="StyleUnderline"/>
          <w:highlight w:val="cyan"/>
        </w:rPr>
        <w:t>for</w:t>
      </w:r>
      <w:r w:rsidRPr="008A368F">
        <w:rPr>
          <w:rStyle w:val="StyleUnderline"/>
        </w:rPr>
        <w:t xml:space="preserve"> </w:t>
      </w:r>
      <w:r w:rsidRPr="008A368F">
        <w:rPr>
          <w:rStyle w:val="StyleUnderline"/>
          <w:highlight w:val="cyan"/>
        </w:rPr>
        <w:t>its</w:t>
      </w:r>
      <w:r w:rsidRPr="008A368F">
        <w:rPr>
          <w:rStyle w:val="StyleUnderline"/>
        </w:rPr>
        <w:t xml:space="preserve"> potential </w:t>
      </w:r>
      <w:r w:rsidRPr="008A368F">
        <w:rPr>
          <w:rStyle w:val="StyleUnderline"/>
          <w:highlight w:val="cyan"/>
        </w:rPr>
        <w:t>effect</w:t>
      </w:r>
      <w:r w:rsidRPr="008A368F">
        <w:rPr>
          <w:rStyle w:val="StyleUnderline"/>
        </w:rPr>
        <w:t xml:space="preserve"> </w:t>
      </w:r>
      <w:r w:rsidRPr="008A368F">
        <w:rPr>
          <w:rStyle w:val="StyleUnderline"/>
          <w:highlight w:val="cyan"/>
        </w:rPr>
        <w:t>on</w:t>
      </w:r>
      <w:r w:rsidRPr="008A368F">
        <w:rPr>
          <w:rStyle w:val="StyleUnderline"/>
        </w:rPr>
        <w:t xml:space="preserve"> </w:t>
      </w:r>
      <w:r w:rsidRPr="008A368F">
        <w:rPr>
          <w:rStyle w:val="StyleUnderline"/>
          <w:highlight w:val="cyan"/>
        </w:rPr>
        <w:t>the</w:t>
      </w:r>
      <w:r w:rsidRPr="008A368F">
        <w:rPr>
          <w:rStyle w:val="StyleUnderline"/>
        </w:rPr>
        <w:t xml:space="preserve"> global </w:t>
      </w:r>
      <w:r w:rsidRPr="008A368F">
        <w:rPr>
          <w:rStyle w:val="StyleUnderline"/>
          <w:highlight w:val="cyan"/>
        </w:rPr>
        <w:t>climate</w:t>
      </w:r>
      <w:r w:rsidRPr="008A368F">
        <w:rPr>
          <w:rStyle w:val="StyleUnderline"/>
        </w:rPr>
        <w:t xml:space="preserve"> crisis. </w:t>
      </w:r>
      <w:r w:rsidRPr="008A368F">
        <w:rPr>
          <w:rStyle w:val="StyleUnderline"/>
          <w:highlight w:val="cyan"/>
        </w:rPr>
        <w:t xml:space="preserve">But </w:t>
      </w:r>
      <w:r w:rsidRPr="008A368F">
        <w:rPr>
          <w:rStyle w:val="Emphasis"/>
          <w:highlight w:val="cyan"/>
        </w:rPr>
        <w:t>the Moon’s atmosphere isn’t</w:t>
      </w:r>
      <w:r w:rsidRPr="008A368F">
        <w:rPr>
          <w:rStyle w:val="Emphasis"/>
        </w:rPr>
        <w:t xml:space="preserve"> necessarily as </w:t>
      </w:r>
      <w:r w:rsidRPr="008A368F">
        <w:rPr>
          <w:rStyle w:val="Emphasis"/>
          <w:highlight w:val="cyan"/>
        </w:rPr>
        <w:t>fragile</w:t>
      </w:r>
      <w:r w:rsidRPr="008A368F">
        <w:rPr>
          <w:rStyle w:val="Emphasis"/>
        </w:rPr>
        <w:t xml:space="preserve"> as the Earth’s. Hypothetically speaking</w:t>
      </w:r>
      <w:r w:rsidRPr="008A368F">
        <w:rPr>
          <w:rStyle w:val="StyleUnderline"/>
        </w:rPr>
        <w:t xml:space="preserve">, </w:t>
      </w:r>
      <w:r w:rsidRPr="008A368F">
        <w:rPr>
          <w:rStyle w:val="StyleUnderline"/>
          <w:highlight w:val="cyan"/>
        </w:rPr>
        <w:t>there’s nothing to stop a</w:t>
      </w:r>
      <w:r w:rsidRPr="008A368F">
        <w:rPr>
          <w:rStyle w:val="StyleUnderline"/>
        </w:rPr>
        <w:t xml:space="preserve"> </w:t>
      </w:r>
      <w:r w:rsidRPr="008A368F">
        <w:rPr>
          <w:rStyle w:val="StyleUnderline"/>
          <w:highlight w:val="cyan"/>
        </w:rPr>
        <w:t>billionaire</w:t>
      </w:r>
      <w:r w:rsidRPr="008A368F">
        <w:rPr>
          <w:rStyle w:val="StyleUnderline"/>
        </w:rPr>
        <w:t xml:space="preserve"> </w:t>
      </w:r>
      <w:r w:rsidRPr="008A368F">
        <w:rPr>
          <w:rStyle w:val="StyleUnderline"/>
          <w:highlight w:val="cyan"/>
        </w:rPr>
        <w:t xml:space="preserve">from </w:t>
      </w:r>
      <w:r w:rsidRPr="008A368F">
        <w:rPr>
          <w:rStyle w:val="Emphasis"/>
          <w:highlight w:val="cyan"/>
        </w:rPr>
        <w:t>building a facility on the Moon to mine crypto</w:t>
      </w:r>
      <w:r w:rsidRPr="008A368F">
        <w:rPr>
          <w:rStyle w:val="Emphasis"/>
        </w:rPr>
        <w:t>currency</w:t>
      </w:r>
      <w:r w:rsidRPr="008A368F">
        <w:rPr>
          <w:sz w:val="16"/>
        </w:rPr>
        <w:t xml:space="preserve">. They would, of course, need to be able to build their own batteries, have experience with artificial intelligence and supercomputers, and already have their own satellite network set up in space – all boxes Elon Musk can tick today. And, in the near-future, </w:t>
      </w:r>
      <w:r w:rsidRPr="008A368F">
        <w:rPr>
          <w:rStyle w:val="StyleUnderline"/>
          <w:highlight w:val="cyan"/>
        </w:rPr>
        <w:t xml:space="preserve">as we </w:t>
      </w:r>
      <w:r w:rsidRPr="008A368F">
        <w:rPr>
          <w:rStyle w:val="Emphasis"/>
          <w:highlight w:val="cyan"/>
        </w:rPr>
        <w:t>perfect</w:t>
      </w:r>
      <w:r w:rsidRPr="008A368F">
        <w:rPr>
          <w:rStyle w:val="Emphasis"/>
        </w:rPr>
        <w:t xml:space="preserve"> deep </w:t>
      </w:r>
      <w:r w:rsidRPr="008A368F">
        <w:rPr>
          <w:rStyle w:val="Emphasis"/>
          <w:highlight w:val="cyan"/>
        </w:rPr>
        <w:t>space</w:t>
      </w:r>
      <w:r w:rsidRPr="008A368F">
        <w:rPr>
          <w:rStyle w:val="Emphasis"/>
        </w:rPr>
        <w:t xml:space="preserve"> </w:t>
      </w:r>
      <w:r w:rsidRPr="008A368F">
        <w:rPr>
          <w:rStyle w:val="Emphasis"/>
          <w:highlight w:val="cyan"/>
        </w:rPr>
        <w:t>transmission</w:t>
      </w:r>
      <w:r w:rsidRPr="008A368F">
        <w:rPr>
          <w:rStyle w:val="Emphasis"/>
        </w:rPr>
        <w:t xml:space="preserve"> </w:t>
      </w:r>
      <w:r w:rsidRPr="008A368F">
        <w:rPr>
          <w:rStyle w:val="Emphasis"/>
          <w:highlight w:val="cyan"/>
        </w:rPr>
        <w:t>tech</w:t>
      </w:r>
      <w:r w:rsidRPr="008A368F">
        <w:rPr>
          <w:rStyle w:val="Emphasis"/>
        </w:rPr>
        <w:t xml:space="preserve">nology, </w:t>
      </w:r>
      <w:r w:rsidRPr="008A368F">
        <w:rPr>
          <w:rStyle w:val="Emphasis"/>
          <w:highlight w:val="cyan"/>
        </w:rPr>
        <w:t>wh</w:t>
      </w:r>
      <w:r w:rsidRPr="008A368F">
        <w:rPr>
          <w:rStyle w:val="StyleUnderline"/>
          <w:highlight w:val="cyan"/>
        </w:rPr>
        <w:t xml:space="preserve">at’s to stop a billionaire from putting a </w:t>
      </w:r>
      <w:r w:rsidRPr="008A368F">
        <w:rPr>
          <w:rStyle w:val="Emphasis"/>
          <w:highlight w:val="cyan"/>
        </w:rPr>
        <w:t>supercomputer</w:t>
      </w:r>
      <w:r w:rsidRPr="008A368F">
        <w:rPr>
          <w:rStyle w:val="Emphasis"/>
        </w:rPr>
        <w:t xml:space="preserve"> on a satellite</w:t>
      </w:r>
      <w:r w:rsidRPr="008A368F">
        <w:rPr>
          <w:rStyle w:val="StyleUnderline"/>
        </w:rPr>
        <w:t xml:space="preserve"> and sending </w:t>
      </w:r>
      <w:r w:rsidRPr="008A368F">
        <w:rPr>
          <w:rStyle w:val="Emphasis"/>
        </w:rPr>
        <w:t xml:space="preserve">it somewhere </w:t>
      </w:r>
      <w:r w:rsidRPr="008A368F">
        <w:rPr>
          <w:rStyle w:val="Emphasis"/>
          <w:highlight w:val="cyan"/>
        </w:rPr>
        <w:t>in deep space to mine cryptocurrency</w:t>
      </w:r>
      <w:r w:rsidRPr="008A368F">
        <w:rPr>
          <w:rStyle w:val="Emphasis"/>
        </w:rPr>
        <w:t xml:space="preserve"> 24/7 </w:t>
      </w:r>
      <w:r w:rsidRPr="008A368F">
        <w:rPr>
          <w:rStyle w:val="Emphasis"/>
          <w:highlight w:val="cyan"/>
        </w:rPr>
        <w:t>at</w:t>
      </w:r>
      <w:r w:rsidRPr="008A368F">
        <w:rPr>
          <w:rStyle w:val="Emphasis"/>
        </w:rPr>
        <w:t xml:space="preserve"> near </w:t>
      </w:r>
      <w:r w:rsidRPr="008A368F">
        <w:rPr>
          <w:rStyle w:val="Emphasis"/>
          <w:highlight w:val="cyan"/>
        </w:rPr>
        <w:t>absolute-zero</w:t>
      </w:r>
      <w:r w:rsidRPr="008A368F">
        <w:rPr>
          <w:rStyle w:val="Emphasis"/>
        </w:rPr>
        <w:t xml:space="preserve"> temperatures? </w:t>
      </w:r>
      <w:r w:rsidRPr="008A368F">
        <w:rPr>
          <w:sz w:val="16"/>
        </w:rPr>
        <w:t>All of this is conjecture, but the writing is on the wall. Cr</w:t>
      </w:r>
      <w:r w:rsidRPr="008A368F">
        <w:rPr>
          <w:rStyle w:val="StyleUnderline"/>
        </w:rPr>
        <w:t xml:space="preserve">yptocurrency enthusiasts fear what the </w:t>
      </w:r>
      <w:r w:rsidRPr="008A368F">
        <w:rPr>
          <w:rStyle w:val="Emphasis"/>
        </w:rPr>
        <w:t xml:space="preserve">experts are consistently warning: </w:t>
      </w:r>
      <w:r w:rsidRPr="008A368F">
        <w:rPr>
          <w:rStyle w:val="Emphasis"/>
          <w:highlight w:val="cyan"/>
        </w:rPr>
        <w:t>regulation is coming</w:t>
      </w:r>
      <w:r w:rsidRPr="008A368F">
        <w:rPr>
          <w:rStyle w:val="Emphasis"/>
        </w:rPr>
        <w:t xml:space="preserve">. </w:t>
      </w:r>
      <w:r w:rsidRPr="008A368F">
        <w:rPr>
          <w:sz w:val="16"/>
        </w:rPr>
        <w:t xml:space="preserve">Eventually, it’s possible </w:t>
      </w:r>
      <w:r w:rsidRPr="008A368F">
        <w:rPr>
          <w:rStyle w:val="StyleUnderline"/>
          <w:highlight w:val="cyan"/>
        </w:rPr>
        <w:t>crypto</w:t>
      </w:r>
      <w:r w:rsidRPr="008A368F">
        <w:rPr>
          <w:rStyle w:val="StyleUnderline"/>
        </w:rPr>
        <w:t xml:space="preserve">currency mining </w:t>
      </w:r>
      <w:r w:rsidRPr="008A368F">
        <w:rPr>
          <w:rStyle w:val="StyleUnderline"/>
          <w:highlight w:val="cyan"/>
        </w:rPr>
        <w:t>could become</w:t>
      </w:r>
      <w:r w:rsidRPr="008A368F">
        <w:rPr>
          <w:rStyle w:val="StyleUnderline"/>
        </w:rPr>
        <w:t xml:space="preserve"> </w:t>
      </w:r>
      <w:r w:rsidRPr="008A368F">
        <w:rPr>
          <w:rStyle w:val="Emphasis"/>
          <w:highlight w:val="cyan"/>
        </w:rPr>
        <w:t>regulated</w:t>
      </w:r>
      <w:r w:rsidRPr="008A368F">
        <w:rPr>
          <w:rStyle w:val="Emphasis"/>
        </w:rPr>
        <w:t xml:space="preserve"> with </w:t>
      </w:r>
      <w:r w:rsidRPr="008A368F">
        <w:rPr>
          <w:rStyle w:val="Emphasis"/>
          <w:highlight w:val="cyan"/>
        </w:rPr>
        <w:t>harsh policies</w:t>
      </w:r>
      <w:r w:rsidRPr="008A368F">
        <w:rPr>
          <w:rStyle w:val="StyleUnderline"/>
          <w:highlight w:val="cyan"/>
        </w:rPr>
        <w:t xml:space="preserve"> designed to </w:t>
      </w:r>
      <w:r w:rsidRPr="008A368F">
        <w:rPr>
          <w:rStyle w:val="Emphasis"/>
          <w:highlight w:val="cyan"/>
        </w:rPr>
        <w:t>keep mining</w:t>
      </w:r>
      <w:r w:rsidRPr="008A368F">
        <w:rPr>
          <w:rStyle w:val="Emphasis"/>
        </w:rPr>
        <w:t xml:space="preserve"> operations </w:t>
      </w:r>
      <w:r w:rsidRPr="008A368F">
        <w:rPr>
          <w:rStyle w:val="Emphasis"/>
          <w:highlight w:val="cyan"/>
        </w:rPr>
        <w:t>from</w:t>
      </w:r>
      <w:r w:rsidRPr="008A368F">
        <w:rPr>
          <w:rStyle w:val="Emphasis"/>
        </w:rPr>
        <w:t xml:space="preserve"> further </w:t>
      </w:r>
      <w:r w:rsidRPr="008A368F">
        <w:rPr>
          <w:rStyle w:val="Emphasis"/>
          <w:highlight w:val="cyan"/>
        </w:rPr>
        <w:t>damaging the environment</w:t>
      </w:r>
      <w:r w:rsidRPr="008A368F">
        <w:rPr>
          <w:rStyle w:val="Emphasis"/>
        </w:rPr>
        <w:t>.</w:t>
      </w:r>
      <w:r w:rsidRPr="008A368F">
        <w:rPr>
          <w:rStyle w:val="StyleUnderline"/>
        </w:rPr>
        <w:t xml:space="preserve"> This could </w:t>
      </w:r>
      <w:r w:rsidRPr="008A368F">
        <w:rPr>
          <w:rStyle w:val="StyleUnderline"/>
          <w:highlight w:val="cyan"/>
        </w:rPr>
        <w:t>seriously hinder the market</w:t>
      </w:r>
      <w:r w:rsidRPr="008A368F">
        <w:rPr>
          <w:rStyle w:val="StyleUnderline"/>
        </w:rPr>
        <w:t xml:space="preserve">. </w:t>
      </w:r>
      <w:r w:rsidRPr="008A368F">
        <w:rPr>
          <w:sz w:val="16"/>
        </w:rPr>
        <w:t xml:space="preserve">If humanity walks away from terrestrial mining to save the planet, we’ll be leaving unfathomable amounts of money on table. Billionaires don’t become billionaires by doing that. </w:t>
      </w:r>
      <w:r w:rsidRPr="008A368F">
        <w:rPr>
          <w:rStyle w:val="Emphasis"/>
          <w:highlight w:val="cyan"/>
        </w:rPr>
        <w:t>The only logical path forward</w:t>
      </w:r>
      <w:r w:rsidRPr="008A368F">
        <w:rPr>
          <w:rStyle w:val="StyleUnderline"/>
        </w:rPr>
        <w:t xml:space="preserve">, barring some unknown new green mining technology, </w:t>
      </w:r>
      <w:r w:rsidRPr="008A368F">
        <w:rPr>
          <w:rStyle w:val="Emphasis"/>
          <w:highlight w:val="cyan"/>
        </w:rPr>
        <w:t>may</w:t>
      </w:r>
      <w:r w:rsidRPr="008A368F">
        <w:rPr>
          <w:rStyle w:val="Emphasis"/>
        </w:rPr>
        <w:t xml:space="preserve"> </w:t>
      </w:r>
      <w:r w:rsidRPr="008A368F">
        <w:rPr>
          <w:rStyle w:val="Emphasis"/>
          <w:highlight w:val="cyan"/>
        </w:rPr>
        <w:t>be</w:t>
      </w:r>
      <w:r w:rsidRPr="008A368F">
        <w:rPr>
          <w:rStyle w:val="Emphasis"/>
        </w:rPr>
        <w:t xml:space="preserve"> </w:t>
      </w:r>
      <w:r w:rsidRPr="008A368F">
        <w:rPr>
          <w:rStyle w:val="Emphasis"/>
          <w:highlight w:val="cyan"/>
        </w:rPr>
        <w:t>moving</w:t>
      </w:r>
      <w:r w:rsidRPr="008A368F">
        <w:rPr>
          <w:rStyle w:val="Emphasis"/>
        </w:rPr>
        <w:t xml:space="preserve"> the </w:t>
      </w:r>
      <w:r w:rsidRPr="008A368F">
        <w:rPr>
          <w:rStyle w:val="Emphasis"/>
          <w:highlight w:val="cyan"/>
        </w:rPr>
        <w:t>crypto</w:t>
      </w:r>
      <w:r w:rsidRPr="008A368F">
        <w:rPr>
          <w:rStyle w:val="Emphasis"/>
        </w:rPr>
        <w:t xml:space="preserve">currency industry </w:t>
      </w:r>
      <w:r w:rsidRPr="008A368F">
        <w:rPr>
          <w:rStyle w:val="Emphasis"/>
          <w:highlight w:val="cyan"/>
        </w:rPr>
        <w:t>to space</w:t>
      </w:r>
      <w:r w:rsidRPr="008A368F">
        <w:rPr>
          <w:rStyle w:val="StyleUnderline"/>
          <w:highlight w:val="cyan"/>
        </w:rPr>
        <w:t>.</w:t>
      </w:r>
    </w:p>
    <w:p w14:paraId="7637ADD6" w14:textId="77777777" w:rsidR="008A368F" w:rsidRPr="008A368F" w:rsidRDefault="008A368F" w:rsidP="008A368F">
      <w:pPr>
        <w:pStyle w:val="Heading4"/>
        <w:rPr>
          <w:rFonts w:cs="Times New Roman"/>
        </w:rPr>
      </w:pPr>
      <w:r w:rsidRPr="008A368F">
        <w:rPr>
          <w:rFonts w:cs="Times New Roman"/>
        </w:rPr>
        <w:t xml:space="preserve">Cryptocurrency reach a </w:t>
      </w:r>
      <w:r w:rsidRPr="008A368F">
        <w:rPr>
          <w:rFonts w:cs="Times New Roman"/>
          <w:u w:val="single"/>
        </w:rPr>
        <w:t>wide</w:t>
      </w:r>
      <w:r w:rsidRPr="008A368F">
        <w:rPr>
          <w:rFonts w:cs="Times New Roman"/>
        </w:rPr>
        <w:t xml:space="preserve"> rollout---that builds </w:t>
      </w:r>
      <w:r w:rsidRPr="008A368F">
        <w:rPr>
          <w:rFonts w:cs="Times New Roman"/>
          <w:u w:val="single"/>
        </w:rPr>
        <w:t>resilience</w:t>
      </w:r>
      <w:r w:rsidRPr="008A368F">
        <w:rPr>
          <w:rFonts w:cs="Times New Roman"/>
        </w:rPr>
        <w:t xml:space="preserve"> to </w:t>
      </w:r>
      <w:r w:rsidRPr="008A368F">
        <w:rPr>
          <w:rFonts w:cs="Times New Roman"/>
          <w:u w:val="single"/>
        </w:rPr>
        <w:t>survive</w:t>
      </w:r>
      <w:r w:rsidRPr="008A368F">
        <w:rPr>
          <w:rFonts w:cs="Times New Roman"/>
        </w:rPr>
        <w:t xml:space="preserve"> inevitable </w:t>
      </w:r>
      <w:r w:rsidRPr="008A368F">
        <w:rPr>
          <w:rFonts w:cs="Times New Roman"/>
          <w:u w:val="single"/>
        </w:rPr>
        <w:t>existential filters</w:t>
      </w:r>
      <w:r w:rsidRPr="008A368F">
        <w:rPr>
          <w:rFonts w:cs="Times New Roman"/>
        </w:rPr>
        <w:t>.</w:t>
      </w:r>
    </w:p>
    <w:p w14:paraId="5114DEA8" w14:textId="77777777" w:rsidR="008A368F" w:rsidRPr="008A368F" w:rsidRDefault="008A368F" w:rsidP="008A368F">
      <w:r w:rsidRPr="008A368F">
        <w:t xml:space="preserve">Alex </w:t>
      </w:r>
      <w:r w:rsidRPr="008A368F">
        <w:rPr>
          <w:rStyle w:val="Style13ptBold"/>
        </w:rPr>
        <w:t>McShane 21</w:t>
      </w:r>
      <w:r w:rsidRPr="008A368F">
        <w:t>, Writer and Head of Video for Bitcoin Magazine, BA from the University of Iowa, Degree from the University College Dublin, Degree from Kirkwood Community College, “Bitcoin and Existential Risk”, Bitcoin Magazine, 9/5/2021, https://bitcoinmagazine.com/culture/bitcoin-and-existential-risk-alex-mcshane</w:t>
      </w:r>
    </w:p>
    <w:p w14:paraId="28AEACDF" w14:textId="77777777" w:rsidR="008A368F" w:rsidRPr="008A368F" w:rsidRDefault="008A368F" w:rsidP="008A368F">
      <w:pPr>
        <w:rPr>
          <w:sz w:val="16"/>
        </w:rPr>
      </w:pPr>
      <w:r w:rsidRPr="008A368F">
        <w:rPr>
          <w:sz w:val="16"/>
        </w:rPr>
        <w:t xml:space="preserve">TL;DR - </w:t>
      </w:r>
      <w:r w:rsidRPr="008A368F">
        <w:rPr>
          <w:rStyle w:val="StyleUnderline"/>
        </w:rPr>
        <w:t xml:space="preserve">An </w:t>
      </w:r>
      <w:r w:rsidRPr="008A368F">
        <w:rPr>
          <w:rStyle w:val="Emphasis"/>
          <w:highlight w:val="cyan"/>
        </w:rPr>
        <w:t>ex</w:t>
      </w:r>
      <w:r w:rsidRPr="008A368F">
        <w:rPr>
          <w:rStyle w:val="Emphasis"/>
        </w:rPr>
        <w:t xml:space="preserve">istential </w:t>
      </w:r>
      <w:r w:rsidRPr="008A368F">
        <w:rPr>
          <w:rStyle w:val="Emphasis"/>
          <w:highlight w:val="cyan"/>
        </w:rPr>
        <w:t>risk</w:t>
      </w:r>
      <w:r w:rsidRPr="008A368F">
        <w:rPr>
          <w:rStyle w:val="StyleUnderline"/>
          <w:highlight w:val="cyan"/>
        </w:rPr>
        <w:t xml:space="preserve"> is</w:t>
      </w:r>
      <w:r w:rsidRPr="008A368F">
        <w:rPr>
          <w:rStyle w:val="StyleUnderline"/>
        </w:rPr>
        <w:t xml:space="preserve"> the possibility of an </w:t>
      </w:r>
      <w:r w:rsidRPr="008A368F">
        <w:rPr>
          <w:rStyle w:val="Emphasis"/>
        </w:rPr>
        <w:t>event</w:t>
      </w:r>
      <w:r w:rsidRPr="008A368F">
        <w:rPr>
          <w:rStyle w:val="StyleUnderline"/>
        </w:rPr>
        <w:t xml:space="preserve"> or </w:t>
      </w:r>
      <w:r w:rsidRPr="008A368F">
        <w:rPr>
          <w:rStyle w:val="Emphasis"/>
        </w:rPr>
        <w:t>series of events</w:t>
      </w:r>
      <w:r w:rsidRPr="008A368F">
        <w:rPr>
          <w:rStyle w:val="StyleUnderline"/>
        </w:rPr>
        <w:t xml:space="preserve"> that could </w:t>
      </w:r>
      <w:r w:rsidRPr="008A368F">
        <w:rPr>
          <w:rStyle w:val="Emphasis"/>
        </w:rPr>
        <w:t>drastically curtail</w:t>
      </w:r>
      <w:r w:rsidRPr="008A368F">
        <w:rPr>
          <w:rStyle w:val="StyleUnderline"/>
        </w:rPr>
        <w:t xml:space="preserve"> humanity’s potential. A</w:t>
      </w:r>
      <w:r w:rsidRPr="008A368F">
        <w:rPr>
          <w:sz w:val="16"/>
        </w:rPr>
        <w:t xml:space="preserve"> hypothetical </w:t>
      </w:r>
      <w:r w:rsidRPr="008A368F">
        <w:rPr>
          <w:rStyle w:val="Emphasis"/>
          <w:highlight w:val="cyan"/>
        </w:rPr>
        <w:t>global catastrophe</w:t>
      </w:r>
      <w:r w:rsidRPr="008A368F">
        <w:rPr>
          <w:sz w:val="16"/>
        </w:rPr>
        <w:t xml:space="preserve"> could be anthropogenic or non-anthropogenic and internal or external in nature. </w:t>
      </w:r>
      <w:r w:rsidRPr="008A368F">
        <w:rPr>
          <w:rStyle w:val="StyleUnderline"/>
        </w:rPr>
        <w:t xml:space="preserve">The </w:t>
      </w:r>
      <w:r w:rsidRPr="008A368F">
        <w:rPr>
          <w:rStyle w:val="Emphasis"/>
          <w:highlight w:val="cyan"/>
        </w:rPr>
        <w:t>adoption</w:t>
      </w:r>
      <w:r w:rsidRPr="008A368F">
        <w:rPr>
          <w:rStyle w:val="StyleUnderline"/>
          <w:highlight w:val="cyan"/>
        </w:rPr>
        <w:t xml:space="preserve"> of </w:t>
      </w:r>
      <w:r w:rsidRPr="008A368F">
        <w:rPr>
          <w:rStyle w:val="Emphasis"/>
          <w:highlight w:val="cyan"/>
        </w:rPr>
        <w:t>Bitcoin</w:t>
      </w:r>
      <w:r w:rsidRPr="008A368F">
        <w:rPr>
          <w:rStyle w:val="StyleUnderline"/>
        </w:rPr>
        <w:t xml:space="preserve"> will </w:t>
      </w:r>
      <w:r w:rsidRPr="008A368F">
        <w:rPr>
          <w:rStyle w:val="Emphasis"/>
          <w:highlight w:val="cyan"/>
        </w:rPr>
        <w:t>better position us</w:t>
      </w:r>
      <w:r w:rsidRPr="008A368F">
        <w:rPr>
          <w:rStyle w:val="StyleUnderline"/>
          <w:highlight w:val="cyan"/>
        </w:rPr>
        <w:t xml:space="preserve"> to address these</w:t>
      </w:r>
      <w:r w:rsidRPr="008A368F">
        <w:rPr>
          <w:rStyle w:val="StyleUnderline"/>
        </w:rPr>
        <w:t xml:space="preserve"> risks as a society</w:t>
      </w:r>
      <w:r w:rsidRPr="008A368F">
        <w:rPr>
          <w:sz w:val="16"/>
        </w:rPr>
        <w:t xml:space="preserve">. </w:t>
      </w:r>
    </w:p>
    <w:p w14:paraId="502AB8AF" w14:textId="77777777" w:rsidR="008A368F" w:rsidRPr="008A368F" w:rsidRDefault="008A368F" w:rsidP="008A368F">
      <w:pPr>
        <w:rPr>
          <w:sz w:val="16"/>
        </w:rPr>
      </w:pPr>
      <w:r w:rsidRPr="008A368F">
        <w:rPr>
          <w:sz w:val="16"/>
        </w:rPr>
        <w:t>EXTERNAL NON-ANTHROPOGENIC</w:t>
      </w:r>
    </w:p>
    <w:p w14:paraId="11FBEAF8" w14:textId="77777777" w:rsidR="008A368F" w:rsidRPr="008A368F" w:rsidRDefault="008A368F" w:rsidP="008A368F">
      <w:pPr>
        <w:rPr>
          <w:sz w:val="16"/>
        </w:rPr>
      </w:pPr>
      <w:r w:rsidRPr="008A368F">
        <w:rPr>
          <w:rStyle w:val="StyleUnderline"/>
        </w:rPr>
        <w:t xml:space="preserve">A </w:t>
      </w:r>
      <w:r w:rsidRPr="008A368F">
        <w:rPr>
          <w:rStyle w:val="Emphasis"/>
        </w:rPr>
        <w:t xml:space="preserve">catastrophic </w:t>
      </w:r>
      <w:r w:rsidRPr="008A368F">
        <w:rPr>
          <w:rStyle w:val="Emphasis"/>
          <w:highlight w:val="cyan"/>
        </w:rPr>
        <w:t>collision</w:t>
      </w:r>
      <w:r w:rsidRPr="008A368F">
        <w:rPr>
          <w:rStyle w:val="StyleUnderline"/>
          <w:highlight w:val="cyan"/>
        </w:rPr>
        <w:t xml:space="preserve"> with</w:t>
      </w:r>
      <w:r w:rsidRPr="008A368F">
        <w:rPr>
          <w:rStyle w:val="StyleUnderline"/>
        </w:rPr>
        <w:t xml:space="preserve"> an </w:t>
      </w:r>
      <w:r w:rsidRPr="008A368F">
        <w:rPr>
          <w:rStyle w:val="Emphasis"/>
        </w:rPr>
        <w:t>astronomical object</w:t>
      </w:r>
      <w:r w:rsidRPr="008A368F">
        <w:rPr>
          <w:rStyle w:val="StyleUnderline"/>
        </w:rPr>
        <w:t xml:space="preserve">, such as </w:t>
      </w:r>
      <w:r w:rsidRPr="008A368F">
        <w:rPr>
          <w:rStyle w:val="StyleUnderline"/>
          <w:highlight w:val="cyan"/>
        </w:rPr>
        <w:t xml:space="preserve">an </w:t>
      </w:r>
      <w:r w:rsidRPr="008A368F">
        <w:rPr>
          <w:rStyle w:val="Emphasis"/>
          <w:highlight w:val="cyan"/>
        </w:rPr>
        <w:t>asteroid</w:t>
      </w:r>
      <w:r w:rsidRPr="008A368F">
        <w:rPr>
          <w:sz w:val="16"/>
        </w:rPr>
        <w:t xml:space="preserve"> impact </w:t>
      </w:r>
      <w:r w:rsidRPr="008A368F">
        <w:rPr>
          <w:rStyle w:val="StyleUnderline"/>
        </w:rPr>
        <w:t xml:space="preserve">would be an external non-anthropogenic risk. This has </w:t>
      </w:r>
      <w:r w:rsidRPr="008A368F">
        <w:rPr>
          <w:rStyle w:val="Emphasis"/>
          <w:highlight w:val="cyan"/>
        </w:rPr>
        <w:t>already occurred</w:t>
      </w:r>
      <w:r w:rsidRPr="008A368F">
        <w:rPr>
          <w:rStyle w:val="StyleUnderline"/>
        </w:rPr>
        <w:t xml:space="preserve"> here several times</w:t>
      </w:r>
      <w:r w:rsidRPr="008A368F">
        <w:rPr>
          <w:sz w:val="16"/>
        </w:rPr>
        <w:t>. During the Permian Triassic period (ending 250 million years ago) an astronomical impact killed 90 percent of the species on Earth. It took tens of millions of years for life on Earth to repopulate and Earth’s intelligence potential to recover.</w:t>
      </w:r>
    </w:p>
    <w:p w14:paraId="0871D3F6" w14:textId="77777777" w:rsidR="008A368F" w:rsidRPr="008A368F" w:rsidRDefault="008A368F" w:rsidP="008A368F">
      <w:pPr>
        <w:rPr>
          <w:sz w:val="16"/>
        </w:rPr>
      </w:pPr>
      <w:r w:rsidRPr="008A368F">
        <w:rPr>
          <w:sz w:val="16"/>
        </w:rPr>
        <w:t xml:space="preserve">One interesting external non-anthropogenic risk is </w:t>
      </w:r>
      <w:r w:rsidRPr="008A368F">
        <w:rPr>
          <w:rStyle w:val="StyleUnderline"/>
        </w:rPr>
        <w:t>Earth’s reflected light</w:t>
      </w:r>
      <w:r w:rsidRPr="008A368F">
        <w:rPr>
          <w:sz w:val="16"/>
        </w:rPr>
        <w:t xml:space="preserve">, which </w:t>
      </w:r>
      <w:r w:rsidRPr="008A368F">
        <w:rPr>
          <w:rStyle w:val="StyleUnderline"/>
        </w:rPr>
        <w:t xml:space="preserve">could be measured by an </w:t>
      </w:r>
      <w:r w:rsidRPr="008A368F">
        <w:rPr>
          <w:rStyle w:val="Emphasis"/>
          <w:highlight w:val="cyan"/>
        </w:rPr>
        <w:t>e</w:t>
      </w:r>
      <w:r w:rsidRPr="008A368F">
        <w:rPr>
          <w:rStyle w:val="Emphasis"/>
        </w:rPr>
        <w:t>xternal in</w:t>
      </w:r>
      <w:r w:rsidRPr="008A368F">
        <w:rPr>
          <w:rStyle w:val="Emphasis"/>
          <w:highlight w:val="cyan"/>
        </w:rPr>
        <w:t>t</w:t>
      </w:r>
      <w:r w:rsidRPr="008A368F">
        <w:rPr>
          <w:rStyle w:val="Emphasis"/>
        </w:rPr>
        <w:t>elligence</w:t>
      </w:r>
      <w:r w:rsidRPr="008A368F">
        <w:rPr>
          <w:rStyle w:val="StyleUnderline"/>
        </w:rPr>
        <w:t xml:space="preserve"> who then come to </w:t>
      </w:r>
      <w:r w:rsidRPr="008A368F">
        <w:rPr>
          <w:rStyle w:val="Emphasis"/>
          <w:highlight w:val="cyan"/>
        </w:rPr>
        <w:t>extinguish us</w:t>
      </w:r>
      <w:r w:rsidRPr="008A368F">
        <w:rPr>
          <w:sz w:val="16"/>
        </w:rPr>
        <w:t>. (The topic of our own signal bringing about this death by misadventure is discussed further below.)</w:t>
      </w:r>
    </w:p>
    <w:p w14:paraId="11DD29C2" w14:textId="77777777" w:rsidR="008A368F" w:rsidRPr="008A368F" w:rsidRDefault="008A368F" w:rsidP="008A368F">
      <w:pPr>
        <w:rPr>
          <w:rStyle w:val="StyleUnderline"/>
        </w:rPr>
      </w:pPr>
      <w:r w:rsidRPr="008A368F">
        <w:rPr>
          <w:rStyle w:val="StyleUnderline"/>
        </w:rPr>
        <w:t xml:space="preserve">What does this have to do with </w:t>
      </w:r>
      <w:r w:rsidRPr="008A368F">
        <w:rPr>
          <w:rStyle w:val="StyleUnderline"/>
          <w:highlight w:val="cyan"/>
        </w:rPr>
        <w:t>Bitcoin</w:t>
      </w:r>
      <w:r w:rsidRPr="008A368F">
        <w:rPr>
          <w:rStyle w:val="StyleUnderline"/>
        </w:rPr>
        <w:t>?</w:t>
      </w:r>
    </w:p>
    <w:p w14:paraId="6C97C374" w14:textId="77777777" w:rsidR="008A368F" w:rsidRPr="008A368F" w:rsidRDefault="008A368F" w:rsidP="008A368F">
      <w:pPr>
        <w:rPr>
          <w:sz w:val="16"/>
        </w:rPr>
      </w:pPr>
      <w:r w:rsidRPr="008A368F">
        <w:rPr>
          <w:rStyle w:val="StyleUnderline"/>
        </w:rPr>
        <w:t xml:space="preserve">Generally, hard money </w:t>
      </w:r>
      <w:r w:rsidRPr="008A368F">
        <w:rPr>
          <w:rStyle w:val="StyleUnderline"/>
          <w:highlight w:val="cyan"/>
        </w:rPr>
        <w:t>facilitates</w:t>
      </w:r>
      <w:r w:rsidRPr="008A368F">
        <w:rPr>
          <w:rStyle w:val="StyleUnderline"/>
        </w:rPr>
        <w:t xml:space="preserve"> greater </w:t>
      </w:r>
      <w:r w:rsidRPr="008A368F">
        <w:rPr>
          <w:rStyle w:val="Emphasis"/>
          <w:highlight w:val="cyan"/>
        </w:rPr>
        <w:t>innovation</w:t>
      </w:r>
      <w:r w:rsidRPr="008A368F">
        <w:rPr>
          <w:rStyle w:val="StyleUnderline"/>
        </w:rPr>
        <w:t xml:space="preserve"> and </w:t>
      </w:r>
      <w:r w:rsidRPr="008A368F">
        <w:rPr>
          <w:rStyle w:val="Emphasis"/>
        </w:rPr>
        <w:t>technological process</w:t>
      </w:r>
      <w:r w:rsidRPr="008A368F">
        <w:rPr>
          <w:sz w:val="16"/>
        </w:rPr>
        <w:t>. At this point one might argue that if we do not migrate to some degree from Earth as a species, and are subsequently wiped out by an astronomical object impact or a super-volcanic event, the risk becomes anthropogenic in nature. We are a centralized species on a grand scale, and at this point one could say we have through consensus chosen to remain vulnerable to a single vector of attack by staying here.</w:t>
      </w:r>
    </w:p>
    <w:p w14:paraId="15321A07" w14:textId="77777777" w:rsidR="008A368F" w:rsidRPr="008A368F" w:rsidRDefault="008A368F" w:rsidP="008A368F">
      <w:pPr>
        <w:rPr>
          <w:sz w:val="16"/>
        </w:rPr>
      </w:pPr>
      <w:r w:rsidRPr="008A368F">
        <w:rPr>
          <w:rStyle w:val="StyleUnderline"/>
        </w:rPr>
        <w:t xml:space="preserve">Bitcoin is not only </w:t>
      </w:r>
      <w:r w:rsidRPr="008A368F">
        <w:rPr>
          <w:rStyle w:val="StyleUnderline"/>
          <w:highlight w:val="cyan"/>
        </w:rPr>
        <w:t xml:space="preserve">the </w:t>
      </w:r>
      <w:r w:rsidRPr="008A368F">
        <w:rPr>
          <w:rStyle w:val="Emphasis"/>
          <w:highlight w:val="cyan"/>
        </w:rPr>
        <w:t>hardest</w:t>
      </w:r>
      <w:r w:rsidRPr="008A368F">
        <w:rPr>
          <w:rStyle w:val="StyleUnderline"/>
          <w:highlight w:val="cyan"/>
        </w:rPr>
        <w:t xml:space="preserve"> money</w:t>
      </w:r>
      <w:r w:rsidRPr="008A368F">
        <w:rPr>
          <w:rStyle w:val="StyleUnderline"/>
        </w:rPr>
        <w:t xml:space="preserve"> known to man, it is the </w:t>
      </w:r>
      <w:r w:rsidRPr="008A368F">
        <w:rPr>
          <w:rStyle w:val="Emphasis"/>
        </w:rPr>
        <w:t>most responsible</w:t>
      </w:r>
      <w:r w:rsidRPr="008A368F">
        <w:rPr>
          <w:sz w:val="16"/>
        </w:rPr>
        <w:t xml:space="preserve"> from this standpoint. </w:t>
      </w:r>
      <w:r w:rsidRPr="008A368F">
        <w:rPr>
          <w:rStyle w:val="StyleUnderline"/>
        </w:rPr>
        <w:t>Bitcoin</w:t>
      </w:r>
      <w:r w:rsidRPr="008A368F">
        <w:rPr>
          <w:sz w:val="16"/>
        </w:rPr>
        <w:t xml:space="preserve"> as it currently operates is currency that </w:t>
      </w:r>
      <w:r w:rsidRPr="008A368F">
        <w:rPr>
          <w:rStyle w:val="StyleUnderline"/>
        </w:rPr>
        <w:t xml:space="preserve">can provide </w:t>
      </w:r>
      <w:r w:rsidRPr="008A368F">
        <w:rPr>
          <w:rStyle w:val="StyleUnderline"/>
          <w:highlight w:val="cyan"/>
        </w:rPr>
        <w:t>a</w:t>
      </w:r>
      <w:r w:rsidRPr="008A368F">
        <w:rPr>
          <w:rStyle w:val="StyleUnderline"/>
        </w:rPr>
        <w:t xml:space="preserve"> </w:t>
      </w:r>
      <w:r w:rsidRPr="008A368F">
        <w:rPr>
          <w:rStyle w:val="Emphasis"/>
        </w:rPr>
        <w:t xml:space="preserve">monetary </w:t>
      </w:r>
      <w:r w:rsidRPr="008A368F">
        <w:rPr>
          <w:rStyle w:val="Emphasis"/>
          <w:highlight w:val="cyan"/>
        </w:rPr>
        <w:t>framework</w:t>
      </w:r>
      <w:r w:rsidRPr="008A368F">
        <w:rPr>
          <w:rStyle w:val="StyleUnderline"/>
          <w:highlight w:val="cyan"/>
        </w:rPr>
        <w:t xml:space="preserve"> on which</w:t>
      </w:r>
      <w:r w:rsidRPr="008A368F">
        <w:rPr>
          <w:rStyle w:val="StyleUnderline"/>
        </w:rPr>
        <w:t xml:space="preserve"> humans </w:t>
      </w:r>
      <w:r w:rsidRPr="008A368F">
        <w:rPr>
          <w:rStyle w:val="StyleUnderline"/>
          <w:highlight w:val="cyan"/>
        </w:rPr>
        <w:t>can achieve</w:t>
      </w:r>
      <w:r w:rsidRPr="008A368F">
        <w:rPr>
          <w:rStyle w:val="StyleUnderline"/>
        </w:rPr>
        <w:t xml:space="preserve"> greater </w:t>
      </w:r>
      <w:r w:rsidRPr="008A368F">
        <w:rPr>
          <w:rStyle w:val="Emphasis"/>
        </w:rPr>
        <w:t>capital growth</w:t>
      </w:r>
      <w:r w:rsidRPr="008A368F">
        <w:rPr>
          <w:rStyle w:val="StyleUnderline"/>
        </w:rPr>
        <w:t xml:space="preserve">, </w:t>
      </w:r>
      <w:r w:rsidRPr="008A368F">
        <w:rPr>
          <w:rStyle w:val="Emphasis"/>
        </w:rPr>
        <w:t>collaboration</w:t>
      </w:r>
      <w:r w:rsidRPr="008A368F">
        <w:rPr>
          <w:rStyle w:val="StyleUnderline"/>
        </w:rPr>
        <w:t xml:space="preserve">, </w:t>
      </w:r>
      <w:r w:rsidRPr="008A368F">
        <w:rPr>
          <w:rStyle w:val="Emphasis"/>
          <w:highlight w:val="cyan"/>
        </w:rPr>
        <w:t>resource allocation</w:t>
      </w:r>
      <w:r w:rsidRPr="008A368F">
        <w:rPr>
          <w:rStyle w:val="StyleUnderline"/>
          <w:highlight w:val="cyan"/>
        </w:rPr>
        <w:t>, and</w:t>
      </w:r>
      <w:r w:rsidRPr="008A368F">
        <w:rPr>
          <w:rStyle w:val="StyleUnderline"/>
        </w:rPr>
        <w:t xml:space="preserve"> therefore </w:t>
      </w:r>
      <w:r w:rsidRPr="008A368F">
        <w:rPr>
          <w:rStyle w:val="Emphasis"/>
          <w:highlight w:val="cyan"/>
        </w:rPr>
        <w:t>tech</w:t>
      </w:r>
      <w:r w:rsidRPr="008A368F">
        <w:rPr>
          <w:rStyle w:val="Emphasis"/>
        </w:rPr>
        <w:t xml:space="preserve">nological </w:t>
      </w:r>
      <w:r w:rsidRPr="008A368F">
        <w:rPr>
          <w:rStyle w:val="Emphasis"/>
          <w:highlight w:val="cyan"/>
        </w:rPr>
        <w:t>progress</w:t>
      </w:r>
      <w:r w:rsidRPr="008A368F">
        <w:rPr>
          <w:rStyle w:val="StyleUnderline"/>
        </w:rPr>
        <w:t xml:space="preserve">. Because the </w:t>
      </w:r>
      <w:r w:rsidRPr="008A368F">
        <w:rPr>
          <w:rStyle w:val="Emphasis"/>
        </w:rPr>
        <w:t>terminal supply</w:t>
      </w:r>
      <w:r w:rsidRPr="008A368F">
        <w:rPr>
          <w:rStyle w:val="StyleUnderline"/>
        </w:rPr>
        <w:t xml:space="preserve"> of Bitcoin is </w:t>
      </w:r>
      <w:r w:rsidRPr="008A368F">
        <w:rPr>
          <w:rStyle w:val="Emphasis"/>
        </w:rPr>
        <w:t>capped</w:t>
      </w:r>
      <w:r w:rsidRPr="008A368F">
        <w:rPr>
          <w:rStyle w:val="StyleUnderline"/>
        </w:rPr>
        <w:t xml:space="preserve">, we can </w:t>
      </w:r>
      <w:r w:rsidRPr="008A368F">
        <w:rPr>
          <w:rStyle w:val="Emphasis"/>
        </w:rPr>
        <w:t>store value</w:t>
      </w:r>
      <w:r w:rsidRPr="008A368F">
        <w:rPr>
          <w:rStyle w:val="StyleUnderline"/>
        </w:rPr>
        <w:t xml:space="preserve"> in it </w:t>
      </w:r>
      <w:r w:rsidRPr="008A368F">
        <w:rPr>
          <w:rStyle w:val="Emphasis"/>
        </w:rPr>
        <w:t>indefinitely</w:t>
      </w:r>
      <w:r w:rsidRPr="008A368F">
        <w:rPr>
          <w:rStyle w:val="StyleUnderline"/>
        </w:rPr>
        <w:t xml:space="preserve"> as a society</w:t>
      </w:r>
      <w:r w:rsidRPr="008A368F">
        <w:rPr>
          <w:sz w:val="16"/>
        </w:rPr>
        <w:t>.</w:t>
      </w:r>
    </w:p>
    <w:p w14:paraId="3E1D2CC6" w14:textId="77777777" w:rsidR="008A368F" w:rsidRPr="008A368F" w:rsidRDefault="008A368F" w:rsidP="008A368F">
      <w:pPr>
        <w:rPr>
          <w:sz w:val="16"/>
        </w:rPr>
      </w:pPr>
      <w:r w:rsidRPr="008A368F">
        <w:rPr>
          <w:sz w:val="16"/>
        </w:rPr>
        <w:t>66 Million years ago the Cretaceous-Paleogene Extinction Event extinguished the life and intelligence potential of the non-avian dinosaurs. This series of events was external, and broadly non-anthropogenic in the sense that no form of life on Earth at the time contributed to its own demise, but more specifically, at the time of those astronomical impacts the first humans hadn’t split from chimpanzee lineages. This split is thought to have occurred between between 4 and 8 million years ago.</w:t>
      </w:r>
    </w:p>
    <w:p w14:paraId="004B848C" w14:textId="77777777" w:rsidR="008A368F" w:rsidRPr="008A368F" w:rsidRDefault="008A368F" w:rsidP="008A368F">
      <w:pPr>
        <w:rPr>
          <w:sz w:val="16"/>
        </w:rPr>
      </w:pPr>
      <w:r w:rsidRPr="008A368F">
        <w:rPr>
          <w:sz w:val="16"/>
        </w:rPr>
        <w:t xml:space="preserve">An important distinction between </w:t>
      </w:r>
      <w:r w:rsidRPr="008A368F">
        <w:rPr>
          <w:rStyle w:val="Emphasis"/>
        </w:rPr>
        <w:t>astronomical impacts</w:t>
      </w:r>
      <w:r w:rsidRPr="008A368F">
        <w:rPr>
          <w:rStyle w:val="StyleUnderline"/>
        </w:rPr>
        <w:t xml:space="preserve"> or </w:t>
      </w:r>
      <w:r w:rsidRPr="008A368F">
        <w:rPr>
          <w:rStyle w:val="Emphasis"/>
          <w:highlight w:val="cyan"/>
        </w:rPr>
        <w:t>super-volcanic events</w:t>
      </w:r>
      <w:r w:rsidRPr="008A368F">
        <w:rPr>
          <w:sz w:val="16"/>
        </w:rPr>
        <w:t xml:space="preserve"> of the past and such events </w:t>
      </w:r>
      <w:r w:rsidRPr="008A368F">
        <w:rPr>
          <w:rStyle w:val="StyleUnderline"/>
          <w:highlight w:val="cyan"/>
        </w:rPr>
        <w:t>if they</w:t>
      </w:r>
      <w:r w:rsidRPr="008A368F">
        <w:rPr>
          <w:rStyle w:val="StyleUnderline"/>
        </w:rPr>
        <w:t xml:space="preserve"> were to </w:t>
      </w:r>
      <w:r w:rsidRPr="008A368F">
        <w:rPr>
          <w:rStyle w:val="StyleUnderline"/>
          <w:highlight w:val="cyan"/>
        </w:rPr>
        <w:t>happen</w:t>
      </w:r>
      <w:r w:rsidRPr="008A368F">
        <w:rPr>
          <w:rStyle w:val="StyleUnderline"/>
        </w:rPr>
        <w:t xml:space="preserve"> today</w:t>
      </w:r>
      <w:r w:rsidRPr="008A368F">
        <w:rPr>
          <w:sz w:val="16"/>
        </w:rPr>
        <w:t xml:space="preserve"> is that one could argue that </w:t>
      </w:r>
      <w:r w:rsidRPr="008A368F">
        <w:rPr>
          <w:rStyle w:val="StyleUnderline"/>
        </w:rPr>
        <w:t xml:space="preserve">our </w:t>
      </w:r>
      <w:r w:rsidRPr="008A368F">
        <w:rPr>
          <w:rStyle w:val="Emphasis"/>
          <w:highlight w:val="cyan"/>
        </w:rPr>
        <w:t>intelligence</w:t>
      </w:r>
      <w:r w:rsidRPr="008A368F">
        <w:rPr>
          <w:rStyle w:val="Emphasis"/>
        </w:rPr>
        <w:t xml:space="preserve"> potential</w:t>
      </w:r>
      <w:r w:rsidRPr="008A368F">
        <w:rPr>
          <w:rStyle w:val="StyleUnderline"/>
        </w:rPr>
        <w:t xml:space="preserve"> </w:t>
      </w:r>
      <w:r w:rsidRPr="008A368F">
        <w:rPr>
          <w:rStyle w:val="StyleUnderline"/>
          <w:highlight w:val="cyan"/>
        </w:rPr>
        <w:t xml:space="preserve">is now </w:t>
      </w:r>
      <w:r w:rsidRPr="008A368F">
        <w:rPr>
          <w:rStyle w:val="Emphasis"/>
          <w:highlight w:val="cyan"/>
        </w:rPr>
        <w:t>mature</w:t>
      </w:r>
      <w:r w:rsidRPr="008A368F">
        <w:rPr>
          <w:rStyle w:val="StyleUnderline"/>
        </w:rPr>
        <w:t xml:space="preserve"> enough </w:t>
      </w:r>
      <w:r w:rsidRPr="008A368F">
        <w:rPr>
          <w:rStyle w:val="StyleUnderline"/>
          <w:highlight w:val="cyan"/>
        </w:rPr>
        <w:t xml:space="preserve">to </w:t>
      </w:r>
      <w:r w:rsidRPr="008A368F">
        <w:rPr>
          <w:rStyle w:val="Emphasis"/>
          <w:highlight w:val="cyan"/>
        </w:rPr>
        <w:t>tackle</w:t>
      </w:r>
      <w:r w:rsidRPr="008A368F">
        <w:rPr>
          <w:rStyle w:val="StyleUnderline"/>
        </w:rPr>
        <w:t xml:space="preserve"> certain of the external existential </w:t>
      </w:r>
      <w:r w:rsidRPr="008A368F">
        <w:rPr>
          <w:rStyle w:val="StyleUnderline"/>
          <w:highlight w:val="cyan"/>
        </w:rPr>
        <w:t>risks</w:t>
      </w:r>
      <w:r w:rsidRPr="008A368F">
        <w:rPr>
          <w:sz w:val="16"/>
        </w:rPr>
        <w:t>. Today, the risk posed by an asteroid impact or something similar would still be external in its origin, but at what point does the burden of responsibility to migrate off of the planet fall upon our population? We can surely solve for some external existential risks, and in any case, no one is going to do it for us. You could say that failing to collectively pursue a solution when technically we could have would recategorize a civilization-extinguishing asteroid impact as an external but anthropogenic risk.</w:t>
      </w:r>
    </w:p>
    <w:p w14:paraId="6C288F73" w14:textId="77777777" w:rsidR="008A368F" w:rsidRPr="008A368F" w:rsidRDefault="008A368F" w:rsidP="008A368F">
      <w:pPr>
        <w:rPr>
          <w:sz w:val="16"/>
        </w:rPr>
      </w:pPr>
      <w:r w:rsidRPr="008A368F">
        <w:rPr>
          <w:sz w:val="16"/>
        </w:rPr>
        <w:t xml:space="preserve">At what point do </w:t>
      </w:r>
      <w:r w:rsidRPr="008A368F">
        <w:rPr>
          <w:rStyle w:val="Emphasis"/>
          <w:highlight w:val="cyan"/>
        </w:rPr>
        <w:t>innovation dampening</w:t>
      </w:r>
      <w:r w:rsidRPr="008A368F">
        <w:rPr>
          <w:sz w:val="16"/>
        </w:rPr>
        <w:t xml:space="preserve"> authoritarian states and their mandated </w:t>
      </w:r>
      <w:r w:rsidRPr="008A368F">
        <w:rPr>
          <w:rStyle w:val="Emphasis"/>
          <w:highlight w:val="cyan"/>
        </w:rPr>
        <w:t>broken money</w:t>
      </w:r>
      <w:r w:rsidRPr="008A368F">
        <w:rPr>
          <w:rStyle w:val="StyleUnderline"/>
          <w:highlight w:val="cyan"/>
        </w:rPr>
        <w:t xml:space="preserve"> cause society to </w:t>
      </w:r>
      <w:r w:rsidRPr="008A368F">
        <w:rPr>
          <w:rStyle w:val="Emphasis"/>
          <w:highlight w:val="cyan"/>
        </w:rPr>
        <w:t>stall</w:t>
      </w:r>
      <w:r w:rsidRPr="008A368F">
        <w:rPr>
          <w:sz w:val="16"/>
        </w:rPr>
        <w:t xml:space="preserve"> at a local optimum? Surely the government has already caused this. It’s only a matter of time before another object strikes the Earth with devastating consequence. I would argue it is irresponsible to continue life here with government money. </w:t>
      </w:r>
      <w:r w:rsidRPr="008A368F">
        <w:rPr>
          <w:rStyle w:val="StyleUnderline"/>
          <w:highlight w:val="cyan"/>
        </w:rPr>
        <w:t xml:space="preserve">Government money is an </w:t>
      </w:r>
      <w:r w:rsidRPr="008A368F">
        <w:rPr>
          <w:rStyle w:val="Emphasis"/>
          <w:highlight w:val="cyan"/>
        </w:rPr>
        <w:t>existential risk</w:t>
      </w:r>
      <w:r w:rsidRPr="008A368F">
        <w:rPr>
          <w:sz w:val="16"/>
        </w:rPr>
        <w:t>. Bitcoin is not only a solution, it is a societal responsibility.</w:t>
      </w:r>
    </w:p>
    <w:p w14:paraId="6B142F81" w14:textId="77777777" w:rsidR="008A368F" w:rsidRPr="008A368F" w:rsidRDefault="008A368F" w:rsidP="008A368F">
      <w:pPr>
        <w:rPr>
          <w:sz w:val="16"/>
        </w:rPr>
      </w:pPr>
      <w:r w:rsidRPr="008A368F">
        <w:rPr>
          <w:sz w:val="16"/>
        </w:rPr>
        <w:t>INTERNAL ANTHROPOGENIC</w:t>
      </w:r>
    </w:p>
    <w:p w14:paraId="006F5257" w14:textId="77777777" w:rsidR="008A368F" w:rsidRPr="008A368F" w:rsidRDefault="008A368F" w:rsidP="008A368F">
      <w:pPr>
        <w:rPr>
          <w:sz w:val="16"/>
        </w:rPr>
      </w:pPr>
      <w:r w:rsidRPr="008A368F">
        <w:rPr>
          <w:rStyle w:val="Emphasis"/>
          <w:highlight w:val="cyan"/>
        </w:rPr>
        <w:t>Nuclear war</w:t>
      </w:r>
      <w:r w:rsidRPr="008A368F">
        <w:rPr>
          <w:rStyle w:val="StyleUnderline"/>
          <w:highlight w:val="cyan"/>
        </w:rPr>
        <w:t xml:space="preserve"> is one example</w:t>
      </w:r>
      <w:r w:rsidRPr="008A368F">
        <w:rPr>
          <w:rStyle w:val="StyleUnderline"/>
        </w:rPr>
        <w:t xml:space="preserve"> of an internal anthropogenic risk</w:t>
      </w:r>
      <w:r w:rsidRPr="008A368F">
        <w:rPr>
          <w:sz w:val="16"/>
        </w:rPr>
        <w:t xml:space="preserve">. That is, should nuclear war arise, it would be both self destructive, and relatively self contained on a cosmic scale. It follows that </w:t>
      </w:r>
      <w:r w:rsidRPr="008A368F">
        <w:rPr>
          <w:rStyle w:val="Emphasis"/>
          <w:highlight w:val="cyan"/>
        </w:rPr>
        <w:t>bio</w:t>
      </w:r>
      <w:r w:rsidRPr="008A368F">
        <w:rPr>
          <w:rStyle w:val="StyleUnderline"/>
        </w:rPr>
        <w:t xml:space="preserve">logical </w:t>
      </w:r>
      <w:r w:rsidRPr="008A368F">
        <w:rPr>
          <w:rStyle w:val="Emphasis"/>
          <w:highlight w:val="cyan"/>
        </w:rPr>
        <w:t>war</w:t>
      </w:r>
      <w:r w:rsidRPr="008A368F">
        <w:rPr>
          <w:rStyle w:val="StyleUnderline"/>
        </w:rPr>
        <w:t>fare is an internal anthropogenic risk</w:t>
      </w:r>
      <w:r w:rsidRPr="008A368F">
        <w:rPr>
          <w:sz w:val="16"/>
        </w:rPr>
        <w:t xml:space="preserve">, the reality of which we as a species can surely understand now. If I were to hazard a guess I would say virtual emergencies and </w:t>
      </w:r>
      <w:r w:rsidRPr="008A368F">
        <w:rPr>
          <w:rStyle w:val="Emphasis"/>
          <w:highlight w:val="cyan"/>
        </w:rPr>
        <w:t>cyber pandemics</w:t>
      </w:r>
      <w:r w:rsidRPr="008A368F">
        <w:rPr>
          <w:rStyle w:val="StyleUnderline"/>
        </w:rPr>
        <w:t xml:space="preserve"> are next</w:t>
      </w:r>
      <w:r w:rsidRPr="008A368F">
        <w:rPr>
          <w:sz w:val="16"/>
        </w:rPr>
        <w:t>. These self constructed catastrophes are the government’s misguided attempts at proof of work. This is a topic for another time. Do not surrender your ability to think and speak freely.</w:t>
      </w:r>
    </w:p>
    <w:p w14:paraId="49B68B6D" w14:textId="77777777" w:rsidR="008A368F" w:rsidRPr="008A368F" w:rsidRDefault="008A368F" w:rsidP="008A368F">
      <w:pPr>
        <w:rPr>
          <w:sz w:val="16"/>
        </w:rPr>
      </w:pPr>
      <w:r w:rsidRPr="008A368F">
        <w:rPr>
          <w:sz w:val="16"/>
        </w:rPr>
        <w:t>The second law of thermodynamics can summed thus, processes that involve the transfer or conversion of heat energy are irreversible. The law indicates we have not observed a spontaneous transfer of energy from cold to hot. Another way to think of this is that there is no such thing as cold, only lesser degrees of hot. Nothing cannot transfer. So broadly, within a closed system, the second law of thermodynamics would indicate that all differences tend to level out.</w:t>
      </w:r>
    </w:p>
    <w:p w14:paraId="7B0FBACC" w14:textId="77777777" w:rsidR="008A368F" w:rsidRPr="008A368F" w:rsidRDefault="008A368F" w:rsidP="008A368F">
      <w:pPr>
        <w:rPr>
          <w:sz w:val="16"/>
        </w:rPr>
      </w:pPr>
      <w:r w:rsidRPr="008A368F">
        <w:rPr>
          <w:sz w:val="16"/>
        </w:rPr>
        <w:t>So what has this got to do with Bitcoin?</w:t>
      </w:r>
    </w:p>
    <w:p w14:paraId="257E267D" w14:textId="77777777" w:rsidR="008A368F" w:rsidRPr="008A368F" w:rsidRDefault="008A368F" w:rsidP="008A368F">
      <w:pPr>
        <w:rPr>
          <w:sz w:val="16"/>
        </w:rPr>
      </w:pPr>
      <w:r w:rsidRPr="008A368F">
        <w:rPr>
          <w:sz w:val="16"/>
        </w:rPr>
        <w:t xml:space="preserve">Well firstly, all hardware is subject to entropy. </w:t>
      </w:r>
      <w:r w:rsidRPr="008A368F">
        <w:rPr>
          <w:rStyle w:val="StyleUnderline"/>
          <w:highlight w:val="cyan"/>
        </w:rPr>
        <w:t xml:space="preserve">The </w:t>
      </w:r>
      <w:r w:rsidRPr="008A368F">
        <w:rPr>
          <w:rStyle w:val="Emphasis"/>
          <w:highlight w:val="cyan"/>
        </w:rPr>
        <w:t>distributed</w:t>
      </w:r>
      <w:r w:rsidRPr="008A368F">
        <w:rPr>
          <w:rStyle w:val="Emphasis"/>
        </w:rPr>
        <w:t xml:space="preserve"> nature</w:t>
      </w:r>
      <w:r w:rsidRPr="008A368F">
        <w:rPr>
          <w:rStyle w:val="StyleUnderline"/>
        </w:rPr>
        <w:t xml:space="preserve"> of the </w:t>
      </w:r>
      <w:r w:rsidRPr="008A368F">
        <w:rPr>
          <w:rStyle w:val="StyleUnderline"/>
          <w:highlight w:val="cyan"/>
        </w:rPr>
        <w:t>blockchain increases</w:t>
      </w:r>
      <w:r w:rsidRPr="008A368F">
        <w:rPr>
          <w:rStyle w:val="StyleUnderline"/>
        </w:rPr>
        <w:t xml:space="preserve"> the </w:t>
      </w:r>
      <w:r w:rsidRPr="008A368F">
        <w:rPr>
          <w:rStyle w:val="StyleUnderline"/>
          <w:highlight w:val="cyan"/>
        </w:rPr>
        <w:t>probability</w:t>
      </w:r>
      <w:r w:rsidRPr="008A368F">
        <w:rPr>
          <w:rStyle w:val="StyleUnderline"/>
        </w:rPr>
        <w:t xml:space="preserve"> that </w:t>
      </w:r>
      <w:r w:rsidRPr="008A368F">
        <w:rPr>
          <w:rStyle w:val="StyleUnderline"/>
          <w:highlight w:val="cyan"/>
        </w:rPr>
        <w:t xml:space="preserve">it will </w:t>
      </w:r>
      <w:r w:rsidRPr="008A368F">
        <w:rPr>
          <w:rStyle w:val="Emphasis"/>
          <w:highlight w:val="cyan"/>
        </w:rPr>
        <w:t>survive</w:t>
      </w:r>
      <w:r w:rsidRPr="008A368F">
        <w:rPr>
          <w:rStyle w:val="StyleUnderline"/>
        </w:rPr>
        <w:t xml:space="preserve"> centralized </w:t>
      </w:r>
      <w:r w:rsidRPr="008A368F">
        <w:rPr>
          <w:rStyle w:val="StyleUnderline"/>
          <w:highlight w:val="cyan"/>
        </w:rPr>
        <w:t>entropy</w:t>
      </w:r>
      <w:r w:rsidRPr="008A368F">
        <w:rPr>
          <w:sz w:val="16"/>
        </w:rPr>
        <w:t>. At Bitcoin’s inception, imagine a failure because Satoshi’s computer randomly crashed. Distributed networks are inherently hedged against this particular centralized form of existential risk.</w:t>
      </w:r>
    </w:p>
    <w:p w14:paraId="73973EFB" w14:textId="77777777" w:rsidR="008A368F" w:rsidRPr="008A368F" w:rsidRDefault="008A368F" w:rsidP="008A368F">
      <w:pPr>
        <w:rPr>
          <w:sz w:val="16"/>
        </w:rPr>
      </w:pPr>
      <w:r w:rsidRPr="008A368F">
        <w:rPr>
          <w:sz w:val="16"/>
        </w:rPr>
        <w:t>The second law of thermodynamics also suggests that on a grander scale, relatively isolated (centralized) systems will degenerate more and more into disordered states. Proof of work, and network growth are two ways Bitcoin fights against falling into disrepair.</w:t>
      </w:r>
    </w:p>
    <w:p w14:paraId="0C581E85" w14:textId="77777777" w:rsidR="008A368F" w:rsidRPr="008A368F" w:rsidRDefault="008A368F" w:rsidP="008A368F">
      <w:pPr>
        <w:rPr>
          <w:sz w:val="16"/>
        </w:rPr>
      </w:pPr>
      <w:r w:rsidRPr="008A368F">
        <w:rPr>
          <w:sz w:val="16"/>
        </w:rPr>
        <w:t>Bitcoin uses proof of work to stave off entropy. The system cannot stay dormant. It must continue to use proof of work to advance the state of the chain, and to fight entropy to secure the monetary value all of the users have stored in the network. The U.S. dollar, as many have pointed out, relies on proof of war, or distributed political energies to maintain dominance. Its methodology can be described as haphazard at best.</w:t>
      </w:r>
    </w:p>
    <w:p w14:paraId="2B978732" w14:textId="77777777" w:rsidR="008A368F" w:rsidRPr="008A368F" w:rsidRDefault="008A368F" w:rsidP="008A368F">
      <w:pPr>
        <w:rPr>
          <w:sz w:val="16"/>
        </w:rPr>
      </w:pPr>
      <w:r w:rsidRPr="008A368F">
        <w:rPr>
          <w:sz w:val="16"/>
        </w:rPr>
        <w:t>INTERNAL NON-ANTHROPOGENIC</w:t>
      </w:r>
    </w:p>
    <w:p w14:paraId="6F2A4973" w14:textId="77777777" w:rsidR="008A368F" w:rsidRPr="008A368F" w:rsidRDefault="008A368F" w:rsidP="008A368F">
      <w:pPr>
        <w:rPr>
          <w:sz w:val="16"/>
        </w:rPr>
      </w:pPr>
      <w:r w:rsidRPr="008A368F">
        <w:rPr>
          <w:sz w:val="16"/>
        </w:rPr>
        <w:t xml:space="preserve">One internal non-anthropogenic risk is that of a super-volcanic eruption, provided it wasn’t humans who brought about the eruption. </w:t>
      </w:r>
      <w:r w:rsidRPr="008A368F">
        <w:rPr>
          <w:rStyle w:val="StyleUnderline"/>
        </w:rPr>
        <w:t xml:space="preserve">Just like with external non-anthropogenic risks, </w:t>
      </w:r>
      <w:r w:rsidRPr="008A368F">
        <w:rPr>
          <w:rStyle w:val="StyleUnderline"/>
          <w:highlight w:val="cyan"/>
        </w:rPr>
        <w:t>Bitcoin</w:t>
      </w:r>
      <w:r w:rsidRPr="008A368F">
        <w:rPr>
          <w:rStyle w:val="StyleUnderline"/>
        </w:rPr>
        <w:t xml:space="preserve"> alone cannot </w:t>
      </w:r>
      <w:r w:rsidRPr="008A368F">
        <w:rPr>
          <w:rStyle w:val="Emphasis"/>
        </w:rPr>
        <w:t>prevent</w:t>
      </w:r>
      <w:r w:rsidRPr="008A368F">
        <w:rPr>
          <w:rStyle w:val="StyleUnderline"/>
        </w:rPr>
        <w:t xml:space="preserve"> them, but it </w:t>
      </w:r>
      <w:r w:rsidRPr="008A368F">
        <w:rPr>
          <w:rStyle w:val="StyleUnderline"/>
          <w:highlight w:val="cyan"/>
        </w:rPr>
        <w:t>can help</w:t>
      </w:r>
      <w:r w:rsidRPr="008A368F">
        <w:rPr>
          <w:rStyle w:val="StyleUnderline"/>
        </w:rPr>
        <w:t xml:space="preserve"> humans </w:t>
      </w:r>
      <w:r w:rsidRPr="008A368F">
        <w:rPr>
          <w:rStyle w:val="Emphasis"/>
          <w:highlight w:val="cyan"/>
        </w:rPr>
        <w:t>prepare</w:t>
      </w:r>
      <w:r w:rsidRPr="008A368F">
        <w:rPr>
          <w:rStyle w:val="StyleUnderline"/>
        </w:rPr>
        <w:t xml:space="preserve"> for them </w:t>
      </w:r>
      <w:r w:rsidRPr="008A368F">
        <w:rPr>
          <w:rStyle w:val="StyleUnderline"/>
          <w:highlight w:val="cyan"/>
        </w:rPr>
        <w:t xml:space="preserve">such that we may </w:t>
      </w:r>
      <w:r w:rsidRPr="008A368F">
        <w:rPr>
          <w:rStyle w:val="Emphasis"/>
          <w:highlight w:val="cyan"/>
        </w:rPr>
        <w:t>survive</w:t>
      </w:r>
      <w:r w:rsidRPr="008A368F">
        <w:rPr>
          <w:rStyle w:val="StyleUnderline"/>
        </w:rPr>
        <w:t xml:space="preserve"> these relatively small </w:t>
      </w:r>
      <w:r w:rsidRPr="008A368F">
        <w:rPr>
          <w:rStyle w:val="Emphasis"/>
        </w:rPr>
        <w:t xml:space="preserve">intelligence </w:t>
      </w:r>
      <w:r w:rsidRPr="008A368F">
        <w:rPr>
          <w:rStyle w:val="Emphasis"/>
          <w:highlight w:val="cyan"/>
        </w:rPr>
        <w:t>filters</w:t>
      </w:r>
      <w:r w:rsidRPr="008A368F">
        <w:rPr>
          <w:rStyle w:val="StyleUnderline"/>
        </w:rPr>
        <w:t xml:space="preserve"> the universe throws our way</w:t>
      </w:r>
      <w:r w:rsidRPr="008A368F">
        <w:rPr>
          <w:sz w:val="16"/>
        </w:rPr>
        <w:t>.</w:t>
      </w:r>
    </w:p>
    <w:p w14:paraId="4450BB23" w14:textId="77777777" w:rsidR="008A368F" w:rsidRPr="008A368F" w:rsidRDefault="008A368F" w:rsidP="008A368F">
      <w:pPr>
        <w:rPr>
          <w:sz w:val="16"/>
        </w:rPr>
      </w:pPr>
      <w:r w:rsidRPr="008A368F">
        <w:rPr>
          <w:rStyle w:val="StyleUnderline"/>
        </w:rPr>
        <w:t xml:space="preserve">Bitcoin </w:t>
      </w:r>
      <w:r w:rsidRPr="008A368F">
        <w:rPr>
          <w:rStyle w:val="StyleUnderline"/>
          <w:highlight w:val="cyan"/>
        </w:rPr>
        <w:t>allows</w:t>
      </w:r>
      <w:r w:rsidRPr="008A368F">
        <w:rPr>
          <w:rStyle w:val="StyleUnderline"/>
        </w:rPr>
        <w:t xml:space="preserve"> for fundamental </w:t>
      </w:r>
      <w:r w:rsidRPr="008A368F">
        <w:rPr>
          <w:rStyle w:val="Emphasis"/>
          <w:highlight w:val="cyan"/>
        </w:rPr>
        <w:t>capital accumulation</w:t>
      </w:r>
      <w:r w:rsidRPr="008A368F">
        <w:rPr>
          <w:rStyle w:val="StyleUnderline"/>
        </w:rPr>
        <w:t xml:space="preserve"> and human </w:t>
      </w:r>
      <w:r w:rsidRPr="008A368F">
        <w:rPr>
          <w:rStyle w:val="Emphasis"/>
        </w:rPr>
        <w:t>innovation</w:t>
      </w:r>
      <w:r w:rsidRPr="008A368F">
        <w:rPr>
          <w:rStyle w:val="StyleUnderline"/>
        </w:rPr>
        <w:t xml:space="preserve">, </w:t>
      </w:r>
      <w:r w:rsidRPr="008A368F">
        <w:rPr>
          <w:rStyle w:val="StyleUnderline"/>
          <w:highlight w:val="cyan"/>
        </w:rPr>
        <w:t>and</w:t>
      </w:r>
      <w:r w:rsidRPr="008A368F">
        <w:rPr>
          <w:rStyle w:val="StyleUnderline"/>
        </w:rPr>
        <w:t xml:space="preserve"> promotes </w:t>
      </w:r>
      <w:r w:rsidRPr="008A368F">
        <w:rPr>
          <w:rStyle w:val="Emphasis"/>
          <w:highlight w:val="cyan"/>
        </w:rPr>
        <w:t>collaboration</w:t>
      </w:r>
      <w:r w:rsidRPr="008A368F">
        <w:rPr>
          <w:rStyle w:val="StyleUnderline"/>
        </w:rPr>
        <w:t xml:space="preserve"> to such a degree </w:t>
      </w:r>
      <w:r w:rsidRPr="008A368F">
        <w:rPr>
          <w:rStyle w:val="StyleUnderline"/>
          <w:highlight w:val="cyan"/>
        </w:rPr>
        <w:t>that</w:t>
      </w:r>
      <w:r w:rsidRPr="008A368F">
        <w:rPr>
          <w:rStyle w:val="StyleUnderline"/>
        </w:rPr>
        <w:t xml:space="preserve"> we will find an </w:t>
      </w:r>
      <w:r w:rsidRPr="008A368F">
        <w:rPr>
          <w:rStyle w:val="Emphasis"/>
          <w:highlight w:val="cyan"/>
        </w:rPr>
        <w:t>increase</w:t>
      </w:r>
      <w:r w:rsidRPr="008A368F">
        <w:rPr>
          <w:rStyle w:val="Emphasis"/>
        </w:rPr>
        <w:t xml:space="preserve">d </w:t>
      </w:r>
      <w:r w:rsidRPr="008A368F">
        <w:rPr>
          <w:rStyle w:val="Emphasis"/>
          <w:highlight w:val="cyan"/>
        </w:rPr>
        <w:t>collective problem solving power</w:t>
      </w:r>
      <w:r w:rsidRPr="008A368F">
        <w:rPr>
          <w:rStyle w:val="StyleUnderline"/>
          <w:highlight w:val="cyan"/>
        </w:rPr>
        <w:t xml:space="preserve"> </w:t>
      </w:r>
      <w:r w:rsidRPr="008A368F">
        <w:rPr>
          <w:rStyle w:val="Emphasis"/>
          <w:sz w:val="24"/>
          <w:szCs w:val="26"/>
          <w:highlight w:val="cyan"/>
        </w:rPr>
        <w:t>as</w:t>
      </w:r>
      <w:r w:rsidRPr="008A368F">
        <w:rPr>
          <w:rStyle w:val="Emphasis"/>
          <w:sz w:val="24"/>
          <w:szCs w:val="26"/>
        </w:rPr>
        <w:t xml:space="preserve"> humans the further Bitcoin </w:t>
      </w:r>
      <w:r w:rsidRPr="008A368F">
        <w:rPr>
          <w:rStyle w:val="Emphasis"/>
          <w:sz w:val="24"/>
          <w:szCs w:val="26"/>
          <w:highlight w:val="cyan"/>
        </w:rPr>
        <w:t>adoption spreads</w:t>
      </w:r>
      <w:r w:rsidRPr="008A368F">
        <w:rPr>
          <w:sz w:val="16"/>
        </w:rPr>
        <w:t>. It is worth mentioning that Bitcoin also maintains and appreciates wealth to such a degree that often those of us to chose to live our lives on a Bitcoin standard will experience relatively greater freedoms, and vastly greater amounts of free time than our peers who chose to continue their lives on a fiat standard, and are perpetually working to outpace their chronic debt. Many Bitcoiners will likely forego that newfound free time to work and continue to provide value to others in whatever area interests them, because Bitcoin incentivizes the collaborative accumulation of capital but also the responsible reallocation of it.</w:t>
      </w:r>
    </w:p>
    <w:p w14:paraId="6827F904" w14:textId="77777777" w:rsidR="008A368F" w:rsidRPr="008A368F" w:rsidRDefault="008A368F" w:rsidP="008A368F">
      <w:pPr>
        <w:rPr>
          <w:sz w:val="16"/>
        </w:rPr>
      </w:pPr>
      <w:r w:rsidRPr="008A368F">
        <w:rPr>
          <w:sz w:val="16"/>
        </w:rPr>
        <w:t>EXTERNAL ANTHROPOGENIC</w:t>
      </w:r>
    </w:p>
    <w:p w14:paraId="6088FD58" w14:textId="77777777" w:rsidR="008A368F" w:rsidRPr="008A368F" w:rsidRDefault="008A368F" w:rsidP="008A368F">
      <w:pPr>
        <w:rPr>
          <w:sz w:val="16"/>
        </w:rPr>
      </w:pPr>
      <w:r w:rsidRPr="008A368F">
        <w:rPr>
          <w:sz w:val="16"/>
        </w:rPr>
        <w:t>An external anthropogenic risk has the least probability of occurring. This is a problem of reach. Imagine human intelligence being sent into the cosmos and signaling or generally causing an external intelligence or astronomical object to come back to extinguish us. This is a most improbable extinction by misadventure.</w:t>
      </w:r>
    </w:p>
    <w:p w14:paraId="026C1295" w14:textId="77777777" w:rsidR="008A368F" w:rsidRPr="008A368F" w:rsidRDefault="008A368F" w:rsidP="008A368F">
      <w:pPr>
        <w:rPr>
          <w:sz w:val="16"/>
        </w:rPr>
      </w:pPr>
      <w:r w:rsidRPr="008A368F">
        <w:rPr>
          <w:rStyle w:val="StyleUnderline"/>
        </w:rPr>
        <w:t>The probability that we send messages</w:t>
      </w:r>
      <w:r w:rsidRPr="008A368F">
        <w:rPr>
          <w:sz w:val="16"/>
        </w:rPr>
        <w:t xml:space="preserve"> of consequence </w:t>
      </w:r>
      <w:r w:rsidRPr="008A368F">
        <w:rPr>
          <w:rStyle w:val="StyleUnderline"/>
        </w:rPr>
        <w:t>into the cosmos that</w:t>
      </w:r>
      <w:r w:rsidRPr="008A368F">
        <w:rPr>
          <w:sz w:val="16"/>
        </w:rPr>
        <w:t xml:space="preserve"> in turn </w:t>
      </w:r>
      <w:r w:rsidRPr="008A368F">
        <w:rPr>
          <w:rStyle w:val="StyleUnderline"/>
        </w:rPr>
        <w:t>cause</w:t>
      </w:r>
      <w:r w:rsidRPr="008A368F">
        <w:rPr>
          <w:sz w:val="16"/>
        </w:rPr>
        <w:t xml:space="preserve"> some other </w:t>
      </w:r>
      <w:r w:rsidRPr="008A368F">
        <w:rPr>
          <w:rStyle w:val="StyleUnderline"/>
        </w:rPr>
        <w:t>far-flung intelligence</w:t>
      </w:r>
      <w:r w:rsidRPr="008A368F">
        <w:rPr>
          <w:sz w:val="16"/>
        </w:rPr>
        <w:t xml:space="preserve">, with knowledge enough to reach us, </w:t>
      </w:r>
      <w:r w:rsidRPr="008A368F">
        <w:rPr>
          <w:rStyle w:val="StyleUnderline"/>
        </w:rPr>
        <w:t>to come and bring</w:t>
      </w:r>
      <w:r w:rsidRPr="008A368F">
        <w:rPr>
          <w:sz w:val="16"/>
        </w:rPr>
        <w:t xml:space="preserve"> about our own </w:t>
      </w:r>
      <w:r w:rsidRPr="008A368F">
        <w:rPr>
          <w:rStyle w:val="StyleUnderline"/>
        </w:rPr>
        <w:t>destruction</w:t>
      </w:r>
      <w:r w:rsidRPr="008A368F">
        <w:rPr>
          <w:sz w:val="16"/>
        </w:rPr>
        <w:t xml:space="preserve"> is next to zero, but it </w:t>
      </w:r>
      <w:r w:rsidRPr="008A368F">
        <w:rPr>
          <w:rStyle w:val="StyleUnderline"/>
        </w:rPr>
        <w:t>isn’t zero</w:t>
      </w:r>
      <w:r w:rsidRPr="008A368F">
        <w:rPr>
          <w:sz w:val="16"/>
        </w:rPr>
        <w:t>.</w:t>
      </w:r>
    </w:p>
    <w:p w14:paraId="07118A0A" w14:textId="77777777" w:rsidR="008A368F" w:rsidRPr="008A368F" w:rsidRDefault="008A368F" w:rsidP="008A368F">
      <w:pPr>
        <w:rPr>
          <w:sz w:val="16"/>
        </w:rPr>
      </w:pPr>
      <w:r w:rsidRPr="008A368F">
        <w:rPr>
          <w:sz w:val="16"/>
        </w:rPr>
        <w:t>I would posit that the probability increases every day that Bitcoin survives, with each person that chooses to hold Bitcoin over fiat, because on a fiat standard we are again, stuck at a local optimum at best, and each day the global monetary system devolves further into chaos. The fiat world may continue to be habitable chaos, but our technological progress and our greatest capacity for innovation cannot be achieved on a fiat standard.</w:t>
      </w:r>
    </w:p>
    <w:p w14:paraId="46E9660B" w14:textId="77777777" w:rsidR="008A368F" w:rsidRPr="008A368F" w:rsidRDefault="008A368F" w:rsidP="008A368F">
      <w:pPr>
        <w:rPr>
          <w:sz w:val="16"/>
        </w:rPr>
      </w:pPr>
      <w:r w:rsidRPr="008A368F">
        <w:rPr>
          <w:rStyle w:val="StyleUnderline"/>
        </w:rPr>
        <w:t>A Bitcoin standard</w:t>
      </w:r>
      <w:r w:rsidRPr="008A368F">
        <w:rPr>
          <w:sz w:val="16"/>
        </w:rPr>
        <w:t xml:space="preserve"> is not only our current best bet, it </w:t>
      </w:r>
      <w:r w:rsidRPr="008A368F">
        <w:rPr>
          <w:rStyle w:val="StyleUnderline"/>
        </w:rPr>
        <w:t xml:space="preserve">is the </w:t>
      </w:r>
      <w:r w:rsidRPr="008A368F">
        <w:rPr>
          <w:rStyle w:val="Emphasis"/>
        </w:rPr>
        <w:t>only</w:t>
      </w:r>
      <w:r w:rsidRPr="008A368F">
        <w:rPr>
          <w:rStyle w:val="StyleUnderline"/>
        </w:rPr>
        <w:t xml:space="preserve"> monetary vehicle that will</w:t>
      </w:r>
      <w:r w:rsidRPr="008A368F">
        <w:rPr>
          <w:sz w:val="16"/>
        </w:rPr>
        <w:t xml:space="preserve"> take us from here, or </w:t>
      </w:r>
      <w:r w:rsidRPr="008A368F">
        <w:rPr>
          <w:rStyle w:val="StyleUnderline"/>
        </w:rPr>
        <w:t>enable us to</w:t>
      </w:r>
      <w:r w:rsidRPr="008A368F">
        <w:rPr>
          <w:sz w:val="16"/>
        </w:rPr>
        <w:t xml:space="preserve"> build technology that can </w:t>
      </w:r>
      <w:r w:rsidRPr="008A368F">
        <w:rPr>
          <w:rStyle w:val="StyleUnderline"/>
        </w:rPr>
        <w:t>effectively communicate with places in the universe where other intelligence has emerged</w:t>
      </w:r>
      <w:r w:rsidRPr="008A368F">
        <w:rPr>
          <w:sz w:val="16"/>
        </w:rPr>
        <w:t xml:space="preserve">. The other reason this </w:t>
      </w:r>
      <w:r w:rsidRPr="008A368F">
        <w:rPr>
          <w:rStyle w:val="Emphasis"/>
        </w:rPr>
        <w:t>fatal</w:t>
      </w:r>
      <w:r w:rsidRPr="008A368F">
        <w:rPr>
          <w:rStyle w:val="StyleUnderline"/>
        </w:rPr>
        <w:t xml:space="preserve"> miscommunication is </w:t>
      </w:r>
      <w:r w:rsidRPr="008A368F">
        <w:rPr>
          <w:rStyle w:val="Emphasis"/>
        </w:rPr>
        <w:t>unlikely</w:t>
      </w:r>
      <w:r w:rsidRPr="008A368F">
        <w:rPr>
          <w:rStyle w:val="StyleUnderline"/>
        </w:rPr>
        <w:t xml:space="preserve"> to occur</w:t>
      </w:r>
      <w:r w:rsidRPr="008A368F">
        <w:rPr>
          <w:sz w:val="16"/>
        </w:rPr>
        <w:t xml:space="preserve"> is that once through a Bitcoin standard we have manage to build a society that can effectively reach and communicate at greater depths of the cosmos we will at that time have already become a multi-planetary, if not transitory, if not multi-solar system species. The topic of Bitcoin in space and planetary interoperability will be discussed in a later essay.</w:t>
      </w:r>
    </w:p>
    <w:p w14:paraId="02FC9E9D" w14:textId="77777777" w:rsidR="008A368F" w:rsidRPr="008A368F" w:rsidRDefault="008A368F" w:rsidP="008A368F">
      <w:pPr>
        <w:rPr>
          <w:sz w:val="16"/>
        </w:rPr>
      </w:pPr>
      <w:r w:rsidRPr="008A368F">
        <w:rPr>
          <w:sz w:val="16"/>
        </w:rPr>
        <w:t>The most distant human made object from the earth is the Voyager 1, which is over 13 billion miles away. (For perspective, Apha Centuri, the nearest star system to Earth, is 25 trillion miles away.) Human radio signals have announced our presence and our intelligence to the cosmos since around 1900. The first human radio signals have all ready traveled 114 light years, that is 681,920,540,000,000 miles. Although the reach of our radio signals is very great, the probability of us being heard and subsequently extinguished is negligible. External anthropogenic risks are the least of our concerns at the moment.</w:t>
      </w:r>
    </w:p>
    <w:p w14:paraId="305DA36F" w14:textId="77777777" w:rsidR="008A368F" w:rsidRPr="008A368F" w:rsidRDefault="008A368F" w:rsidP="008A368F">
      <w:pPr>
        <w:rPr>
          <w:sz w:val="16"/>
        </w:rPr>
      </w:pPr>
      <w:r w:rsidRPr="008A368F">
        <w:rPr>
          <w:sz w:val="16"/>
        </w:rPr>
        <w:t>As Bitcoin adoption grows, it serves to promote advances in artificial intelligence and nanotechnology. External anthropogenic risks will become more relevant to human intelligence at a much later time. External non-anthropogenic risks are similarly out of our hands for the time being. That is, at the moment there is nothing we can do to prevent the Sun from becoming a red giant star and subsuming the Earth.</w:t>
      </w:r>
    </w:p>
    <w:p w14:paraId="2C742141" w14:textId="0C4F8379" w:rsidR="008A368F" w:rsidRPr="008A368F" w:rsidRDefault="008A368F" w:rsidP="008A368F">
      <w:pPr>
        <w:rPr>
          <w:sz w:val="16"/>
        </w:rPr>
      </w:pPr>
      <w:r w:rsidRPr="008A368F">
        <w:rPr>
          <w:sz w:val="16"/>
        </w:rPr>
        <w:t xml:space="preserve">But we do already have the </w:t>
      </w:r>
      <w:r w:rsidRPr="008A368F">
        <w:rPr>
          <w:rStyle w:val="StyleUnderline"/>
        </w:rPr>
        <w:t>monetary technology</w:t>
      </w:r>
      <w:r w:rsidRPr="008A368F">
        <w:rPr>
          <w:sz w:val="16"/>
        </w:rPr>
        <w:t xml:space="preserve"> upon which to </w:t>
      </w:r>
      <w:r w:rsidRPr="008A368F">
        <w:rPr>
          <w:rStyle w:val="Emphasis"/>
        </w:rPr>
        <w:t>engineer solutions</w:t>
      </w:r>
      <w:r w:rsidRPr="008A368F">
        <w:rPr>
          <w:rStyle w:val="StyleUnderline"/>
        </w:rPr>
        <w:t xml:space="preserve"> to </w:t>
      </w:r>
      <w:r w:rsidRPr="008A368F">
        <w:rPr>
          <w:sz w:val="16"/>
        </w:rPr>
        <w:t xml:space="preserve">some of these </w:t>
      </w:r>
      <w:r w:rsidRPr="008A368F">
        <w:rPr>
          <w:rStyle w:val="StyleUnderline"/>
        </w:rPr>
        <w:t xml:space="preserve">problems. </w:t>
      </w:r>
      <w:r w:rsidRPr="008A368F">
        <w:rPr>
          <w:rStyle w:val="StyleUnderline"/>
          <w:highlight w:val="cyan"/>
        </w:rPr>
        <w:t>We have</w:t>
      </w:r>
      <w:r w:rsidRPr="008A368F">
        <w:rPr>
          <w:rStyle w:val="StyleUnderline"/>
        </w:rPr>
        <w:t xml:space="preserve"> the </w:t>
      </w:r>
      <w:r w:rsidRPr="008A368F">
        <w:rPr>
          <w:rStyle w:val="Emphasis"/>
          <w:highlight w:val="cyan"/>
        </w:rPr>
        <w:t>potential</w:t>
      </w:r>
      <w:r w:rsidRPr="008A368F">
        <w:rPr>
          <w:rStyle w:val="StyleUnderline"/>
        </w:rPr>
        <w:t xml:space="preserve"> as humans </w:t>
      </w:r>
      <w:r w:rsidRPr="008A368F">
        <w:rPr>
          <w:rStyle w:val="StyleUnderline"/>
          <w:highlight w:val="cyan"/>
        </w:rPr>
        <w:t>to prevent</w:t>
      </w:r>
      <w:r w:rsidRPr="008A368F">
        <w:rPr>
          <w:rStyle w:val="StyleUnderline"/>
        </w:rPr>
        <w:t xml:space="preserve"> internal </w:t>
      </w:r>
      <w:r w:rsidRPr="008A368F">
        <w:rPr>
          <w:rStyle w:val="Emphasis"/>
        </w:rPr>
        <w:t xml:space="preserve">global </w:t>
      </w:r>
      <w:r w:rsidRPr="008A368F">
        <w:rPr>
          <w:rStyle w:val="Emphasis"/>
          <w:highlight w:val="cyan"/>
        </w:rPr>
        <w:t>catastrophes</w:t>
      </w:r>
      <w:r w:rsidRPr="008A368F">
        <w:rPr>
          <w:sz w:val="16"/>
        </w:rPr>
        <w:t xml:space="preserve">, both those set on by us and not. Survival and longevity is arguably our greatest task as a species. Adopting Bitcoin, and protecting this network is proceeding with diligence and a long eye toward the future in all of our political and scientific affairs. The existential risks of living are great, though it is human nature for our ambitions to out pace our current abilities. The only evidence of life is change. To change is to exit fiat currency, it is to use Bitcoin instead. </w:t>
      </w:r>
    </w:p>
    <w:p w14:paraId="692A9B8A" w14:textId="34AC596E" w:rsidR="00A95652" w:rsidRDefault="008A368F" w:rsidP="008A368F">
      <w:pPr>
        <w:pStyle w:val="Heading2"/>
      </w:pPr>
      <w:r>
        <w:t>Case</w:t>
      </w:r>
    </w:p>
    <w:p w14:paraId="1EFC3DBB" w14:textId="3DDA6D78" w:rsidR="003A21CB" w:rsidRDefault="003A21CB" w:rsidP="008A368F">
      <w:pPr>
        <w:pStyle w:val="Heading3"/>
      </w:pPr>
      <w:r>
        <w:t>Space War</w:t>
      </w:r>
    </w:p>
    <w:p w14:paraId="4668F04E" w14:textId="77777777" w:rsidR="003A21CB" w:rsidRPr="008A368F" w:rsidRDefault="003A21CB" w:rsidP="003A21CB">
      <w:pPr>
        <w:pStyle w:val="Heading4"/>
        <w:rPr>
          <w:rFonts w:cs="Times New Roman"/>
        </w:rPr>
      </w:pPr>
      <w:r w:rsidRPr="008A368F">
        <w:rPr>
          <w:rFonts w:cs="Times New Roman"/>
        </w:rPr>
        <w:t xml:space="preserve">Asteroid mining is privatized and feasible – it solves resource conflict and environmental catastrophe </w:t>
      </w:r>
    </w:p>
    <w:p w14:paraId="42D7B6CE" w14:textId="77777777" w:rsidR="003A21CB" w:rsidRPr="008A368F" w:rsidRDefault="003A21CB" w:rsidP="003A21CB">
      <w:r w:rsidRPr="008A368F">
        <w:t xml:space="preserve">Kevin </w:t>
      </w:r>
      <w:r w:rsidRPr="008A368F">
        <w:rPr>
          <w:rStyle w:val="Style13ptBold"/>
        </w:rPr>
        <w:t>MacWhorter 16</w:t>
      </w:r>
      <w:r w:rsidRPr="008A368F">
        <w:t xml:space="preserve">, J.D. Candidate, William &amp; Mary Law School, "Sustainable Mining: </w:t>
      </w:r>
      <w:r w:rsidRPr="008A368F">
        <w:rPr>
          <w:rStyle w:val="StyleUnderline"/>
          <w:highlight w:val="cyan"/>
        </w:rPr>
        <w:t>Incentivizing Asteroid Mining in the Name of Environmentalism</w:t>
      </w:r>
      <w:r w:rsidRPr="008A368F">
        <w:t xml:space="preserve">", William &amp; Mary Environmental Law and Policy Review, Vol 40, Issue 2, Article 11, </w:t>
      </w:r>
      <w:hyperlink r:id="rId10" w:history="1">
        <w:r w:rsidRPr="008A368F">
          <w:rPr>
            <w:rStyle w:val="Hyperlink"/>
          </w:rPr>
          <w:t>https://scholarship.law.wm.edu/cgi/viewcontent.cgi?referer=https://www.google.com/&amp;httpsredir=1&amp;article=1653&amp;context=wmelpr</w:t>
        </w:r>
      </w:hyperlink>
      <w:r w:rsidRPr="008A368F">
        <w:t xml:space="preserve"> </w:t>
      </w:r>
    </w:p>
    <w:p w14:paraId="688CC7D6" w14:textId="77777777" w:rsidR="003A21CB" w:rsidRPr="008A368F" w:rsidRDefault="003A21CB" w:rsidP="003A21CB">
      <w:r w:rsidRPr="008A368F">
        <w:rPr>
          <w:sz w:val="16"/>
          <w:szCs w:val="16"/>
        </w:rPr>
        <w:t xml:space="preserve">A. Rare Element Mining on Earth </w:t>
      </w:r>
      <w:r w:rsidRPr="008A368F">
        <w:rPr>
          <w:rStyle w:val="StyleUnderline"/>
          <w:highlight w:val="cyan"/>
        </w:rPr>
        <w:t>In</w:t>
      </w:r>
      <w:r w:rsidRPr="008A368F">
        <w:rPr>
          <w:rStyle w:val="StyleUnderline"/>
        </w:rPr>
        <w:t xml:space="preserve"> the next </w:t>
      </w:r>
      <w:r w:rsidRPr="008A368F">
        <w:rPr>
          <w:rStyle w:val="StyleUnderline"/>
          <w:highlight w:val="cyan"/>
        </w:rPr>
        <w:t>sixty years</w:t>
      </w:r>
      <w:r w:rsidRPr="008A368F">
        <w:rPr>
          <w:rStyle w:val="StyleUnderline"/>
        </w:rPr>
        <w:t xml:space="preserve">, scientists predict that certain </w:t>
      </w:r>
      <w:r w:rsidRPr="008A368F">
        <w:rPr>
          <w:rStyle w:val="Emphasis"/>
          <w:highlight w:val="cyan"/>
        </w:rPr>
        <w:t>elements crucial to modern industry</w:t>
      </w:r>
      <w:r w:rsidRPr="008A368F">
        <w:rPr>
          <w:rStyle w:val="StyleUnderline"/>
        </w:rPr>
        <w:t xml:space="preserve"> such as platinum, zinc, copper, phosphorous, lead, gold, and indium </w:t>
      </w:r>
      <w:r w:rsidRPr="008A368F">
        <w:rPr>
          <w:rStyle w:val="StyleUnderline"/>
          <w:highlight w:val="cyan"/>
        </w:rPr>
        <w:t xml:space="preserve">could be </w:t>
      </w:r>
      <w:r w:rsidRPr="008A368F">
        <w:rPr>
          <w:rStyle w:val="Emphasis"/>
          <w:highlight w:val="cyan"/>
        </w:rPr>
        <w:t>exhausted</w:t>
      </w:r>
      <w:r w:rsidRPr="008A368F">
        <w:rPr>
          <w:rStyle w:val="StyleUnderline"/>
        </w:rPr>
        <w:t xml:space="preserve"> on Earth</w:t>
      </w:r>
      <w:r w:rsidRPr="008A368F">
        <w:rPr>
          <w:sz w:val="16"/>
        </w:rPr>
        <w:t xml:space="preserve">. 12 </w:t>
      </w:r>
      <w:r w:rsidRPr="008A368F">
        <w:rPr>
          <w:rStyle w:val="StyleUnderline"/>
          <w:highlight w:val="cyan"/>
        </w:rPr>
        <w:t>Many</w:t>
      </w:r>
      <w:r w:rsidRPr="008A368F">
        <w:rPr>
          <w:rStyle w:val="StyleUnderline"/>
        </w:rPr>
        <w:t xml:space="preserve"> of these </w:t>
      </w:r>
      <w:r w:rsidRPr="008A368F">
        <w:rPr>
          <w:rStyle w:val="StyleUnderline"/>
          <w:highlight w:val="cyan"/>
        </w:rPr>
        <w:t xml:space="preserve">have no </w:t>
      </w:r>
      <w:r w:rsidRPr="008A368F">
        <w:rPr>
          <w:rStyle w:val="StyleUnderline"/>
        </w:rPr>
        <w:t xml:space="preserve">synthetic </w:t>
      </w:r>
      <w:r w:rsidRPr="008A368F">
        <w:rPr>
          <w:rStyle w:val="StyleUnderline"/>
          <w:highlight w:val="cyan"/>
        </w:rPr>
        <w:t>alternative</w:t>
      </w:r>
      <w:r w:rsidRPr="008A368F">
        <w:rPr>
          <w:sz w:val="16"/>
        </w:rPr>
        <w:t>, unlike chemical elements such as oil or diamonds.13 Liquid-crystal display (</w:t>
      </w:r>
      <w:r w:rsidRPr="008A368F">
        <w:rPr>
          <w:rStyle w:val="StyleUnderline"/>
        </w:rPr>
        <w:t>LCD</w:t>
      </w:r>
      <w:r w:rsidRPr="008A368F">
        <w:rPr>
          <w:sz w:val="16"/>
        </w:rPr>
        <w:t xml:space="preserve">) </w:t>
      </w:r>
      <w:r w:rsidRPr="008A368F">
        <w:rPr>
          <w:rStyle w:val="StyleUnderline"/>
        </w:rPr>
        <w:t xml:space="preserve">televisions, cellphones, and laptops are among the various </w:t>
      </w:r>
      <w:r w:rsidRPr="008A368F">
        <w:rPr>
          <w:rStyle w:val="StyleUnderline"/>
          <w:highlight w:val="cyan"/>
        </w:rPr>
        <w:t xml:space="preserve">consumer </w:t>
      </w:r>
      <w:r w:rsidRPr="008A368F">
        <w:rPr>
          <w:rStyle w:val="StyleUnderline"/>
        </w:rPr>
        <w:t>technologies that use precious metals.</w:t>
      </w:r>
      <w:r w:rsidRPr="008A368F">
        <w:rPr>
          <w:sz w:val="16"/>
        </w:rPr>
        <w:t xml:space="preserve">14Further, </w:t>
      </w:r>
      <w:r w:rsidRPr="008A368F">
        <w:rPr>
          <w:rStyle w:val="Emphasis"/>
          <w:highlight w:val="cyan"/>
        </w:rPr>
        <w:t>green tech</w:t>
      </w:r>
      <w:r w:rsidRPr="008A368F">
        <w:rPr>
          <w:rStyle w:val="Emphasis"/>
        </w:rPr>
        <w:t>nologies</w:t>
      </w:r>
      <w:r w:rsidRPr="008A368F">
        <w:rPr>
          <w:rStyle w:val="StyleUnderline"/>
        </w:rPr>
        <w:t xml:space="preserve"> including wind turbines, solar panels, and catalytic converters </w:t>
      </w:r>
      <w:r w:rsidRPr="008A368F">
        <w:rPr>
          <w:rStyle w:val="StyleUnderline"/>
          <w:highlight w:val="cyan"/>
        </w:rPr>
        <w:t xml:space="preserve">require </w:t>
      </w:r>
      <w:r w:rsidRPr="008A368F">
        <w:rPr>
          <w:rStyle w:val="StyleUnderline"/>
        </w:rPr>
        <w:t xml:space="preserve">these </w:t>
      </w:r>
      <w:r w:rsidRPr="008A368F">
        <w:rPr>
          <w:rStyle w:val="StyleUnderline"/>
          <w:highlight w:val="cyan"/>
        </w:rPr>
        <w:t>rare elements</w:t>
      </w:r>
      <w:r w:rsidRPr="008A368F">
        <w:rPr>
          <w:sz w:val="16"/>
        </w:rPr>
        <w:t xml:space="preserve">. 15 </w:t>
      </w:r>
      <w:r w:rsidRPr="008A368F">
        <w:rPr>
          <w:rStyle w:val="StyleUnderline"/>
          <w:highlight w:val="cyan"/>
        </w:rPr>
        <w:t>As demand rises</w:t>
      </w:r>
      <w:r w:rsidRPr="008A368F">
        <w:rPr>
          <w:rStyle w:val="StyleUnderline"/>
        </w:rPr>
        <w:t xml:space="preserve"> for both types of technologies, </w:t>
      </w:r>
      <w:r w:rsidRPr="008A368F">
        <w:rPr>
          <w:rStyle w:val="StyleUnderline"/>
          <w:highlight w:val="cyan"/>
        </w:rPr>
        <w:t>and</w:t>
      </w:r>
      <w:r w:rsidRPr="008A368F">
        <w:rPr>
          <w:rStyle w:val="StyleUnderline"/>
        </w:rPr>
        <w:t xml:space="preserve"> as </w:t>
      </w:r>
      <w:r w:rsidRPr="008A368F">
        <w:rPr>
          <w:rStyle w:val="StyleUnderline"/>
          <w:highlight w:val="cyan"/>
        </w:rPr>
        <w:t>reserves</w:t>
      </w:r>
      <w:r w:rsidRPr="008A368F">
        <w:rPr>
          <w:rStyle w:val="StyleUnderline"/>
        </w:rPr>
        <w:t xml:space="preserve"> of rare metals </w:t>
      </w:r>
      <w:r w:rsidRPr="008A368F">
        <w:rPr>
          <w:rStyle w:val="StyleUnderline"/>
          <w:highlight w:val="cyan"/>
        </w:rPr>
        <w:t>fall, prices skyrocket</w:t>
      </w:r>
      <w:r w:rsidRPr="008A368F">
        <w:rPr>
          <w:sz w:val="16"/>
        </w:rPr>
        <w:t xml:space="preserve">.16 </w:t>
      </w:r>
      <w:r w:rsidRPr="008A368F">
        <w:rPr>
          <w:rStyle w:val="StyleUnderline"/>
          <w:highlight w:val="cyan"/>
        </w:rPr>
        <w:t>Demand</w:t>
      </w:r>
      <w:r w:rsidRPr="008A368F">
        <w:rPr>
          <w:rStyle w:val="StyleUnderline"/>
        </w:rPr>
        <w:t xml:space="preserve"> for nonrenewable resources </w:t>
      </w:r>
      <w:r w:rsidRPr="008A368F">
        <w:rPr>
          <w:rStyle w:val="StyleUnderline"/>
          <w:highlight w:val="cyan"/>
        </w:rPr>
        <w:t xml:space="preserve">creates </w:t>
      </w:r>
      <w:r w:rsidRPr="008A368F">
        <w:rPr>
          <w:rStyle w:val="Emphasis"/>
          <w:highlight w:val="cyan"/>
        </w:rPr>
        <w:t>conflict</w:t>
      </w:r>
      <w:r w:rsidRPr="008A368F">
        <w:rPr>
          <w:sz w:val="16"/>
        </w:rPr>
        <w:t xml:space="preserve">, and consumerism </w:t>
      </w:r>
      <w:r w:rsidRPr="008A368F">
        <w:rPr>
          <w:rStyle w:val="StyleUnderline"/>
          <w:highlight w:val="cyan"/>
        </w:rPr>
        <w:t>in rich countries</w:t>
      </w:r>
      <w:r w:rsidRPr="008A368F">
        <w:rPr>
          <w:sz w:val="16"/>
        </w:rPr>
        <w:t xml:space="preserve"> results in harsh labor treatment for poorer countries.17 In general, </w:t>
      </w:r>
      <w:r w:rsidRPr="008A368F">
        <w:rPr>
          <w:rStyle w:val="Emphasis"/>
        </w:rPr>
        <w:t xml:space="preserve">the </w:t>
      </w:r>
      <w:r w:rsidRPr="008A368F">
        <w:rPr>
          <w:rStyle w:val="Emphasis"/>
          <w:highlight w:val="cyan"/>
        </w:rPr>
        <w:t>mining</w:t>
      </w:r>
      <w:r w:rsidRPr="008A368F">
        <w:rPr>
          <w:rStyle w:val="Emphasis"/>
        </w:rPr>
        <w:t xml:space="preserve"> industry </w:t>
      </w:r>
      <w:r w:rsidRPr="008A368F">
        <w:rPr>
          <w:rStyle w:val="Emphasis"/>
          <w:highlight w:val="cyan"/>
        </w:rPr>
        <w:t>is extremely destructive to Earth’s environment</w:t>
      </w:r>
      <w:r w:rsidRPr="008A368F">
        <w:rPr>
          <w:sz w:val="16"/>
        </w:rPr>
        <w:t xml:space="preserve">.18 In fact, depending on the method employed, </w:t>
      </w:r>
      <w:r w:rsidRPr="008A368F">
        <w:rPr>
          <w:rStyle w:val="StyleUnderline"/>
        </w:rPr>
        <w:t xml:space="preserve">mining </w:t>
      </w:r>
      <w:r w:rsidRPr="008A368F">
        <w:rPr>
          <w:rStyle w:val="StyleUnderline"/>
          <w:highlight w:val="cyan"/>
        </w:rPr>
        <w:t xml:space="preserve">can destroy </w:t>
      </w:r>
      <w:r w:rsidRPr="008A368F">
        <w:rPr>
          <w:rStyle w:val="Emphasis"/>
          <w:highlight w:val="cyan"/>
        </w:rPr>
        <w:t>entire ecosystems</w:t>
      </w:r>
      <w:r w:rsidRPr="008A368F">
        <w:rPr>
          <w:rStyle w:val="StyleUnderline"/>
          <w:highlight w:val="cyan"/>
        </w:rPr>
        <w:t xml:space="preserve"> by </w:t>
      </w:r>
      <w:r w:rsidRPr="008A368F">
        <w:rPr>
          <w:rStyle w:val="Emphasis"/>
          <w:highlight w:val="cyan"/>
        </w:rPr>
        <w:t>polluting water</w:t>
      </w:r>
      <w:r w:rsidRPr="008A368F">
        <w:rPr>
          <w:rStyle w:val="StyleUnderline"/>
        </w:rPr>
        <w:t xml:space="preserve"> sources </w:t>
      </w:r>
      <w:r w:rsidRPr="008A368F">
        <w:rPr>
          <w:rStyle w:val="StyleUnderline"/>
          <w:highlight w:val="cyan"/>
        </w:rPr>
        <w:t>and</w:t>
      </w:r>
      <w:r w:rsidRPr="008A368F">
        <w:rPr>
          <w:rStyle w:val="StyleUnderline"/>
        </w:rPr>
        <w:t xml:space="preserve"> contributing to </w:t>
      </w:r>
      <w:r w:rsidRPr="008A368F">
        <w:rPr>
          <w:rStyle w:val="Emphasis"/>
          <w:highlight w:val="cyan"/>
        </w:rPr>
        <w:t>deforestation</w:t>
      </w:r>
      <w:r w:rsidRPr="008A368F">
        <w:rPr>
          <w:sz w:val="16"/>
        </w:rPr>
        <w:t xml:space="preserve">.19 </w:t>
      </w:r>
      <w:r w:rsidRPr="008A368F">
        <w:rPr>
          <w:rStyle w:val="StyleUnderline"/>
        </w:rPr>
        <w:t>It is by its nature an unsustainable practice, because it involves the extraction of a finite and non-renewable resource.</w:t>
      </w:r>
      <w:r w:rsidRPr="008A368F">
        <w:rPr>
          <w:sz w:val="16"/>
        </w:rPr>
        <w:t xml:space="preserve">20 Moreover, </w:t>
      </w:r>
      <w:r w:rsidRPr="008A368F">
        <w:rPr>
          <w:rStyle w:val="StyleUnderline"/>
        </w:rPr>
        <w:t xml:space="preserve">by extracting tiny amounts of metals from relatively large quantities of ore, the </w:t>
      </w:r>
      <w:r w:rsidRPr="008A368F">
        <w:rPr>
          <w:rStyle w:val="StyleUnderline"/>
          <w:highlight w:val="cyan"/>
        </w:rPr>
        <w:t xml:space="preserve">mining </w:t>
      </w:r>
      <w:r w:rsidRPr="008A368F">
        <w:rPr>
          <w:rStyle w:val="StyleUnderline"/>
        </w:rPr>
        <w:t xml:space="preserve">industry </w:t>
      </w:r>
      <w:r w:rsidRPr="008A368F">
        <w:rPr>
          <w:rStyle w:val="StyleUnderline"/>
          <w:highlight w:val="cyan"/>
        </w:rPr>
        <w:t xml:space="preserve">contributes the </w:t>
      </w:r>
      <w:r w:rsidRPr="008A368F">
        <w:rPr>
          <w:rStyle w:val="Emphasis"/>
          <w:highlight w:val="cyan"/>
        </w:rPr>
        <w:t>largest portion</w:t>
      </w:r>
      <w:r w:rsidRPr="008A368F">
        <w:rPr>
          <w:rStyle w:val="StyleUnderline"/>
          <w:highlight w:val="cyan"/>
        </w:rPr>
        <w:t xml:space="preserve"> of </w:t>
      </w:r>
      <w:r w:rsidRPr="008A368F">
        <w:rPr>
          <w:rStyle w:val="StyleUnderline"/>
        </w:rPr>
        <w:t xml:space="preserve">solid </w:t>
      </w:r>
      <w:r w:rsidRPr="008A368F">
        <w:rPr>
          <w:rStyle w:val="StyleUnderline"/>
          <w:highlight w:val="cyan"/>
        </w:rPr>
        <w:t>wastes in the world</w:t>
      </w:r>
      <w:r w:rsidRPr="008A368F">
        <w:rPr>
          <w:sz w:val="16"/>
        </w:rPr>
        <w:t xml:space="preserve">.21 </w:t>
      </w:r>
      <w:r w:rsidRPr="008A368F">
        <w:rPr>
          <w:rStyle w:val="StyleUnderline"/>
        </w:rPr>
        <w:t>The</w:t>
      </w:r>
      <w:r w:rsidRPr="008A368F">
        <w:rPr>
          <w:sz w:val="16"/>
        </w:rPr>
        <w:t xml:space="preserve"> Environmental Protection Agency (</w:t>
      </w:r>
      <w:r w:rsidRPr="008A368F">
        <w:rPr>
          <w:rStyle w:val="StyleUnderline"/>
        </w:rPr>
        <w:t>EPA</w:t>
      </w:r>
      <w:r w:rsidRPr="008A368F">
        <w:rPr>
          <w:sz w:val="16"/>
        </w:rPr>
        <w:t xml:space="preserve">) </w:t>
      </w:r>
      <w:r w:rsidRPr="008A368F">
        <w:rPr>
          <w:rStyle w:val="StyleUnderline"/>
        </w:rPr>
        <w:t xml:space="preserve">describes the industry as </w:t>
      </w:r>
      <w:r w:rsidRPr="008A368F">
        <w:rPr>
          <w:rStyle w:val="StyleUnderline"/>
          <w:highlight w:val="cyan"/>
        </w:rPr>
        <w:t xml:space="preserve">the source of </w:t>
      </w:r>
      <w:r w:rsidRPr="008A368F">
        <w:rPr>
          <w:rStyle w:val="Emphasis"/>
          <w:highlight w:val="cyan"/>
        </w:rPr>
        <w:t xml:space="preserve">more </w:t>
      </w:r>
      <w:r w:rsidRPr="008A368F">
        <w:rPr>
          <w:rStyle w:val="Emphasis"/>
        </w:rPr>
        <w:t xml:space="preserve">toxic and </w:t>
      </w:r>
      <w:r w:rsidRPr="008A368F">
        <w:rPr>
          <w:rStyle w:val="Emphasis"/>
          <w:highlight w:val="cyan"/>
        </w:rPr>
        <w:t>hazardous waste than any other industrial sector</w:t>
      </w:r>
      <w:r w:rsidRPr="008A368F">
        <w:rPr>
          <w:sz w:val="16"/>
        </w:rPr>
        <w:t xml:space="preserve"> [</w:t>
      </w:r>
      <w:r w:rsidRPr="008A368F">
        <w:rPr>
          <w:rStyle w:val="StyleUnderline"/>
        </w:rPr>
        <w:t>in the United States</w:t>
      </w:r>
      <w:r w:rsidRPr="008A368F">
        <w:rPr>
          <w:sz w:val="16"/>
        </w:rPr>
        <w:t xml:space="preserve">], </w:t>
      </w:r>
      <w:r w:rsidRPr="008A368F">
        <w:rPr>
          <w:rStyle w:val="StyleUnderline"/>
        </w:rPr>
        <w:t xml:space="preserve">costing billions of dollars to address the </w:t>
      </w:r>
      <w:r w:rsidRPr="008A368F">
        <w:rPr>
          <w:rStyle w:val="StyleUnderline"/>
          <w:highlight w:val="cyan"/>
        </w:rPr>
        <w:t>public health and environmental threats</w:t>
      </w:r>
      <w:r w:rsidRPr="008A368F">
        <w:rPr>
          <w:rStyle w:val="StyleUnderline"/>
        </w:rPr>
        <w:t xml:space="preserve"> to communities.</w:t>
      </w:r>
      <w:r w:rsidRPr="008A368F">
        <w:rPr>
          <w:sz w:val="16"/>
        </w:rPr>
        <w:t xml:space="preserve"> 22 </w:t>
      </w:r>
      <w:r w:rsidRPr="008A368F">
        <w:rPr>
          <w:rStyle w:val="StyleUnderline"/>
        </w:rPr>
        <w:t>Poor regulations and oxymoronic corporate definitions of sustainability, however, make it unclear as to just how much waste the industry actually produces.</w:t>
      </w:r>
      <w:r w:rsidRPr="008A368F">
        <w:rPr>
          <w:sz w:val="16"/>
        </w:rPr>
        <w:t xml:space="preserve">23 </w:t>
      </w:r>
      <w:r w:rsidRPr="008A368F">
        <w:rPr>
          <w:rStyle w:val="StyleUnderline"/>
        </w:rPr>
        <w:t>Platinum</w:t>
      </w:r>
      <w:r w:rsidRPr="008A368F">
        <w:rPr>
          <w:sz w:val="16"/>
        </w:rPr>
        <w:t xml:space="preserve"> provides an excellent case study of the issue, because it </w:t>
      </w:r>
      <w:r w:rsidRPr="008A368F">
        <w:rPr>
          <w:rStyle w:val="StyleUnderline"/>
        </w:rPr>
        <w:t>is an extremely rare and expensive metal—an ore expected to exist in vast quantities in asteroids.</w:t>
      </w:r>
      <w:r w:rsidRPr="008A368F">
        <w:rPr>
          <w:sz w:val="16"/>
        </w:rPr>
        <w:t xml:space="preserve">24 Further, </w:t>
      </w:r>
      <w:r w:rsidRPr="008A368F">
        <w:rPr>
          <w:rStyle w:val="StyleUnderline"/>
        </w:rPr>
        <w:t>production of platinum has increased sharply in the past sixty years in order to keep up with growing demand for use in new technologies</w:t>
      </w:r>
      <w:r w:rsidRPr="008A368F">
        <w:rPr>
          <w:sz w:val="16"/>
        </w:rPr>
        <w:t xml:space="preserve">.25 In fact, </w:t>
      </w:r>
      <w:r w:rsidRPr="008A368F">
        <w:rPr>
          <w:rStyle w:val="StyleUnderline"/>
        </w:rPr>
        <w:t xml:space="preserve">despite their high costs, platinum group metals are so useful that </w:t>
      </w:r>
      <w:r w:rsidRPr="008A368F">
        <w:rPr>
          <w:rStyle w:val="Emphasis"/>
          <w:highlight w:val="cyan"/>
        </w:rPr>
        <w:t>[one] of [four]</w:t>
      </w:r>
      <w:r w:rsidRPr="008A368F">
        <w:rPr>
          <w:rStyle w:val="StyleUnderline"/>
          <w:highlight w:val="cyan"/>
        </w:rPr>
        <w:t xml:space="preserve"> industrial goods</w:t>
      </w:r>
      <w:r w:rsidRPr="008A368F">
        <w:rPr>
          <w:rStyle w:val="StyleUnderline"/>
        </w:rPr>
        <w:t xml:space="preserve"> on Earth </w:t>
      </w:r>
      <w:r w:rsidRPr="008A368F">
        <w:rPr>
          <w:rStyle w:val="StyleUnderline"/>
          <w:highlight w:val="cyan"/>
        </w:rPr>
        <w:t xml:space="preserve">require </w:t>
      </w:r>
      <w:r w:rsidRPr="008A368F">
        <w:rPr>
          <w:rStyle w:val="StyleUnderline"/>
        </w:rPr>
        <w:t>them in production.</w:t>
      </w:r>
      <w:r w:rsidRPr="008A368F">
        <w:rPr>
          <w:sz w:val="16"/>
        </w:rPr>
        <w:t xml:space="preserve"> 26 </w:t>
      </w:r>
      <w:r w:rsidRPr="008A368F">
        <w:rPr>
          <w:rStyle w:val="StyleUnderline"/>
        </w:rPr>
        <w:t>Scholars do not expect demand to slow any time soon</w:t>
      </w:r>
      <w:r w:rsidRPr="008A368F">
        <w:rPr>
          <w:sz w:val="16"/>
        </w:rPr>
        <w:t xml:space="preserve">.27 Among other technologies, </w:t>
      </w:r>
      <w:r w:rsidRPr="008A368F">
        <w:rPr>
          <w:rStyle w:val="StyleUnderline"/>
        </w:rPr>
        <w:t xml:space="preserve">industries use </w:t>
      </w:r>
      <w:r w:rsidRPr="008A368F">
        <w:rPr>
          <w:rStyle w:val="StyleUnderline"/>
          <w:highlight w:val="cyan"/>
        </w:rPr>
        <w:t>platinum</w:t>
      </w:r>
      <w:r w:rsidRPr="008A368F">
        <w:rPr>
          <w:rStyle w:val="StyleUnderline"/>
        </w:rPr>
        <w:t xml:space="preserve"> in products such as catalytic converters, jewelry production, various catalysts for chemical processing, and hydrogen fuel cells</w:t>
      </w:r>
      <w:r w:rsidRPr="008A368F">
        <w:rPr>
          <w:sz w:val="16"/>
        </w:rPr>
        <w:t xml:space="preserve">.28 While there is no consensus on how far the Earth’s reserves of platinum will take humanity, many </w:t>
      </w:r>
      <w:r w:rsidRPr="008A368F">
        <w:rPr>
          <w:rStyle w:val="StyleUnderline"/>
        </w:rPr>
        <w:t xml:space="preserve">scientists agree that platinum ore reserves </w:t>
      </w:r>
      <w:r w:rsidRPr="008A368F">
        <w:rPr>
          <w:rStyle w:val="StyleUnderline"/>
          <w:highlight w:val="cyan"/>
        </w:rPr>
        <w:t>will deplete in a</w:t>
      </w:r>
      <w:r w:rsidRPr="008A368F">
        <w:rPr>
          <w:rStyle w:val="StyleUnderline"/>
        </w:rPr>
        <w:t xml:space="preserve"> relatively </w:t>
      </w:r>
      <w:r w:rsidRPr="008A368F">
        <w:rPr>
          <w:rStyle w:val="Emphasis"/>
          <w:highlight w:val="cyan"/>
        </w:rPr>
        <w:t>short</w:t>
      </w:r>
      <w:r w:rsidRPr="008A368F">
        <w:rPr>
          <w:rStyle w:val="Emphasis"/>
        </w:rPr>
        <w:t xml:space="preserve"> amount of </w:t>
      </w:r>
      <w:r w:rsidRPr="008A368F">
        <w:rPr>
          <w:rStyle w:val="Emphasis"/>
          <w:highlight w:val="cyan"/>
        </w:rPr>
        <w:t>time</w:t>
      </w:r>
      <w:r w:rsidRPr="008A368F">
        <w:rPr>
          <w:sz w:val="16"/>
        </w:rPr>
        <w:t xml:space="preserve">.29 With the rate of mining at an all-time high,30 it is increasingly clear that </w:t>
      </w:r>
      <w:r w:rsidRPr="008A368F">
        <w:rPr>
          <w:rStyle w:val="StyleUnderline"/>
        </w:rPr>
        <w:t>historical patterns of mineral resources and development cannot simply be assumed to continue unaltered into the future</w:t>
      </w:r>
      <w:r w:rsidRPr="008A368F">
        <w:rPr>
          <w:sz w:val="16"/>
        </w:rPr>
        <w:t xml:space="preserve">. 31 </w:t>
      </w:r>
      <w:r w:rsidRPr="008A368F">
        <w:rPr>
          <w:rStyle w:val="StyleUnderline"/>
        </w:rPr>
        <w:t xml:space="preserve">The platinum mining industry, however, has a strong incentive to increase its rate of extraction as profits grow with the rate of demand. </w:t>
      </w:r>
      <w:r w:rsidRPr="008A368F">
        <w:rPr>
          <w:rStyle w:val="StyleUnderline"/>
          <w:highlight w:val="cyan"/>
        </w:rPr>
        <w:t>Without</w:t>
      </w:r>
      <w:r w:rsidRPr="008A368F">
        <w:rPr>
          <w:rStyle w:val="StyleUnderline"/>
        </w:rPr>
        <w:t xml:space="preserve"> any </w:t>
      </w:r>
      <w:r w:rsidRPr="008A368F">
        <w:rPr>
          <w:rStyle w:val="StyleUnderline"/>
          <w:highlight w:val="cyan"/>
        </w:rPr>
        <w:t>alternative</w:t>
      </w:r>
      <w:r w:rsidRPr="008A368F">
        <w:rPr>
          <w:rStyle w:val="StyleUnderline"/>
        </w:rPr>
        <w:t xml:space="preserve">, this </w:t>
      </w:r>
      <w:r w:rsidRPr="008A368F">
        <w:rPr>
          <w:rStyle w:val="StyleUnderline"/>
          <w:highlight w:val="cyan"/>
        </w:rPr>
        <w:t>destructive practice will continue</w:t>
      </w:r>
      <w:r w:rsidRPr="008A368F">
        <w:rPr>
          <w:sz w:val="16"/>
        </w:rPr>
        <w:t xml:space="preserve"> into the future.32 So-called platinum-group metal (</w:t>
      </w:r>
      <w:r w:rsidRPr="008A368F">
        <w:rPr>
          <w:rStyle w:val="StyleUnderline"/>
        </w:rPr>
        <w:t>PGM</w:t>
      </w:r>
      <w:r w:rsidRPr="008A368F">
        <w:rPr>
          <w:sz w:val="16"/>
        </w:rPr>
        <w:t xml:space="preserve">) </w:t>
      </w:r>
      <w:r w:rsidRPr="008A368F">
        <w:rPr>
          <w:rStyle w:val="StyleUnderline"/>
        </w:rPr>
        <w:t>ores are mined through underground or open cut techniques</w:t>
      </w:r>
      <w:r w:rsidRPr="008A368F">
        <w:rPr>
          <w:sz w:val="16"/>
        </w:rPr>
        <w:t xml:space="preserve">.33 Due to these practices, </w:t>
      </w:r>
      <w:r w:rsidRPr="008A368F">
        <w:rPr>
          <w:rStyle w:val="StyleUnderline"/>
        </w:rPr>
        <w:t>all but a very small fraction of the mined platinum ore is disposed of as solid waste</w:t>
      </w:r>
      <w:r w:rsidRPr="008A368F">
        <w:rPr>
          <w:sz w:val="16"/>
        </w:rPr>
        <w:t xml:space="preserve">.34 </w:t>
      </w:r>
      <w:r w:rsidRPr="008A368F">
        <w:rPr>
          <w:rStyle w:val="StyleUnderline"/>
        </w:rPr>
        <w:t>The environmental consequences of platinum production are thus quite significant, but like the mining industry in general, the amount of waste is typically under-reported</w:t>
      </w:r>
      <w:r w:rsidRPr="008A368F">
        <w:rPr>
          <w:sz w:val="16"/>
        </w:rPr>
        <w:t xml:space="preserve">.35 While this is due to </w:t>
      </w:r>
      <w:r w:rsidRPr="008A368F">
        <w:rPr>
          <w:rStyle w:val="StyleUnderline"/>
        </w:rPr>
        <w:t xml:space="preserve">high production levels </w:t>
      </w:r>
      <w:r w:rsidRPr="008A368F">
        <w:rPr>
          <w:sz w:val="16"/>
        </w:rPr>
        <w:t xml:space="preserve">at the moment, those levels </w:t>
      </w:r>
      <w:r w:rsidRPr="008A368F">
        <w:rPr>
          <w:rStyle w:val="StyleUnderline"/>
        </w:rPr>
        <w:t>will only increase given the estimated future demand of platinum.</w:t>
      </w:r>
      <w:r w:rsidRPr="008A368F">
        <w:rPr>
          <w:sz w:val="16"/>
        </w:rPr>
        <w:t xml:space="preserve">36 </w:t>
      </w:r>
      <w:r w:rsidRPr="008A368F">
        <w:rPr>
          <w:rStyle w:val="StyleUnderline"/>
        </w:rPr>
        <w:t>In spite of the negative consequences, mining continues unabated because it is economically important</w:t>
      </w:r>
      <w:r w:rsidRPr="008A368F">
        <w:rPr>
          <w:sz w:val="16"/>
        </w:rPr>
        <w:t xml:space="preserve"> to many areas.37 </w:t>
      </w:r>
      <w:r w:rsidRPr="008A368F">
        <w:rPr>
          <w:rStyle w:val="StyleUnderline"/>
        </w:rPr>
        <w:t xml:space="preserve">The future environmental costs provide a major challenge in creating a sustainable system. </w:t>
      </w:r>
      <w:r w:rsidRPr="008A368F">
        <w:rPr>
          <w:rStyle w:val="Emphasis"/>
          <w:highlight w:val="cyan"/>
        </w:rPr>
        <w:t>Relegating</w:t>
      </w:r>
      <w:r w:rsidRPr="008A368F">
        <w:rPr>
          <w:rStyle w:val="Emphasis"/>
        </w:rPr>
        <w:t xml:space="preserve"> at least some </w:t>
      </w:r>
      <w:r w:rsidRPr="008A368F">
        <w:rPr>
          <w:rStyle w:val="Emphasis"/>
          <w:highlight w:val="cyan"/>
        </w:rPr>
        <w:t>mining</w:t>
      </w:r>
      <w:r w:rsidRPr="008A368F">
        <w:rPr>
          <w:rStyle w:val="Emphasis"/>
        </w:rPr>
        <w:t xml:space="preserve"> companies </w:t>
      </w:r>
      <w:r w:rsidRPr="008A368F">
        <w:rPr>
          <w:rStyle w:val="Emphasis"/>
          <w:highlight w:val="cyan"/>
        </w:rPr>
        <w:t>to</w:t>
      </w:r>
      <w:r w:rsidRPr="008A368F">
        <w:rPr>
          <w:rStyle w:val="Emphasis"/>
        </w:rPr>
        <w:t xml:space="preserve"> near-Earth </w:t>
      </w:r>
      <w:r w:rsidRPr="008A368F">
        <w:rPr>
          <w:rStyle w:val="Emphasis"/>
          <w:highlight w:val="cyan"/>
        </w:rPr>
        <w:t xml:space="preserve">asteroids would reduce the negative effects of </w:t>
      </w:r>
      <w:r w:rsidRPr="008A368F">
        <w:rPr>
          <w:rStyle w:val="Emphasis"/>
        </w:rPr>
        <w:t xml:space="preserve">future </w:t>
      </w:r>
      <w:r w:rsidRPr="008A368F">
        <w:rPr>
          <w:rStyle w:val="Emphasis"/>
          <w:highlight w:val="cyan"/>
        </w:rPr>
        <w:t>mining</w:t>
      </w:r>
      <w:r w:rsidRPr="008A368F">
        <w:rPr>
          <w:rStyle w:val="Emphasis"/>
        </w:rPr>
        <w:t xml:space="preserve"> levels on Earth</w:t>
      </w:r>
      <w:r w:rsidRPr="008A368F">
        <w:rPr>
          <w:sz w:val="16"/>
        </w:rPr>
        <w:t xml:space="preserve">. The economic benefits of mining need not be sacrificed for the sake of the environment.38 </w:t>
      </w:r>
      <w:r w:rsidRPr="008A368F">
        <w:t xml:space="preserve">B. Privatization of the Space Industry For most of the Space Age, the role of private companies has been as that of government contractors.39 During the past fifteen years, however, </w:t>
      </w:r>
      <w:r w:rsidRPr="008A368F">
        <w:rPr>
          <w:rStyle w:val="StyleUnderline"/>
          <w:highlight w:val="cyan"/>
        </w:rPr>
        <w:t>space</w:t>
      </w:r>
      <w:r w:rsidRPr="008A368F">
        <w:t xml:space="preserve"> flight </w:t>
      </w:r>
      <w:r w:rsidRPr="008A368F">
        <w:rPr>
          <w:rStyle w:val="StyleUnderline"/>
          <w:highlight w:val="cyan"/>
        </w:rPr>
        <w:t>has become increasingly the realm of private industry</w:t>
      </w:r>
      <w:r w:rsidRPr="008A368F">
        <w:t xml:space="preserve">.40 Space tourism is on the rise,41 and private companies have been launching their own satellites into orbit for decades.42 In May 2012, SpaceX docked with the International Space Station the first private company to do so. 43 While the National Aeronautics and Space Administrations (NASA) federal outlay has increased since 1958, NASAs budget as a percentage of US spending has decreased dramatically.44The private space industry has seen dramatic growth as a result.45 Since NASA retired its shuttle fleet in 2011, the agency has turned to private actors to design and build spacecraft.46 That year, NASA awarded four private space companies SpaceX, Blue Origin LLC, Boeing Co., and Sierra Nevada Corp. contracts worth a combined total of $269.3 million to transport cargo and crew to and from the International Space Station.47 More companies, such as Orbital Sciences, have followed suit.48 </w:t>
      </w:r>
      <w:r w:rsidRPr="008A368F">
        <w:rPr>
          <w:rStyle w:val="StyleUnderline"/>
          <w:highlight w:val="cyan"/>
        </w:rPr>
        <w:t>Space mining</w:t>
      </w:r>
      <w:r w:rsidRPr="008A368F">
        <w:t xml:space="preserve"> in particular </w:t>
      </w:r>
      <w:r w:rsidRPr="008A368F">
        <w:rPr>
          <w:rStyle w:val="StyleUnderline"/>
          <w:highlight w:val="cyan"/>
        </w:rPr>
        <w:t>has been a focus of</w:t>
      </w:r>
      <w:r w:rsidRPr="008A368F">
        <w:t xml:space="preserve"> private </w:t>
      </w:r>
      <w:r w:rsidRPr="008A368F">
        <w:rPr>
          <w:rStyle w:val="StyleUnderline"/>
          <w:highlight w:val="cyan"/>
        </w:rPr>
        <w:t>investment</w:t>
      </w:r>
      <w:r w:rsidRPr="008A368F">
        <w:t xml:space="preserve">.49 The promise of abundant rare Earth resources creates the possibility of vast wealth for intrepid investors.50 For example, </w:t>
      </w:r>
      <w:r w:rsidRPr="008A368F">
        <w:rPr>
          <w:rStyle w:val="StyleUnderline"/>
          <w:highlight w:val="cyan"/>
        </w:rPr>
        <w:t>Google</w:t>
      </w:r>
      <w:r w:rsidRPr="008A368F">
        <w:t xml:space="preserve"> founders Larry Page and Eric Schmidt have invested heavily in private space flight.51 Google is offering the Lunar X Prize: $30 million in prizes to any team who is able to safely land a robot on the surface of the Moon, have that robot travel 500 meters [1,640 feet] over the lunar surface, and send video, images, and data back to the Earth before 2016. 52 The purpose behind the contest should be apparent: </w:t>
      </w:r>
      <w:r w:rsidRPr="008A368F">
        <w:rPr>
          <w:rStyle w:val="StyleUnderline"/>
          <w:highlight w:val="cyan"/>
        </w:rPr>
        <w:t>investors think</w:t>
      </w:r>
      <w:r w:rsidRPr="008A368F">
        <w:rPr>
          <w:rStyle w:val="StyleUnderline"/>
        </w:rPr>
        <w:t xml:space="preserve"> </w:t>
      </w:r>
      <w:r w:rsidRPr="008A368F">
        <w:rPr>
          <w:rStyle w:val="StyleUnderline"/>
          <w:highlight w:val="cyan"/>
        </w:rPr>
        <w:t xml:space="preserve">private space </w:t>
      </w:r>
      <w:r w:rsidRPr="008A368F">
        <w:rPr>
          <w:rStyle w:val="StyleUnderline"/>
        </w:rPr>
        <w:t xml:space="preserve">flight and </w:t>
      </w:r>
      <w:r w:rsidRPr="008A368F">
        <w:rPr>
          <w:rStyle w:val="StyleUnderline"/>
          <w:highlight w:val="cyan"/>
        </w:rPr>
        <w:t>mining could be extremely lucrative</w:t>
      </w:r>
      <w:r w:rsidRPr="008A368F">
        <w:t xml:space="preserve">.53 </w:t>
      </w:r>
      <w:r w:rsidRPr="008A368F">
        <w:rPr>
          <w:rStyle w:val="StyleUnderline"/>
        </w:rPr>
        <w:t>Rare metals, such as platinum, could become far more accessible</w:t>
      </w:r>
      <w:r w:rsidRPr="008A368F">
        <w:t xml:space="preserve">.54 In 2012, Page, Schmidt, director James Cameron, and other distinguished entrepreneurs announced they were investing considerable financial resources in </w:t>
      </w:r>
      <w:r w:rsidRPr="008A368F">
        <w:rPr>
          <w:rStyle w:val="StyleUnderline"/>
          <w:highlight w:val="cyan"/>
        </w:rPr>
        <w:t>Planetary Resources</w:t>
      </w:r>
      <w:r w:rsidRPr="008A368F">
        <w:t xml:space="preserve">, a company developing the technology to mine an asteroid.55The companys goalis to land a mining vessel on a near-Earth asteroid, mine its valuable minerals, and bring the natural resources of space within humanitys economic sphere. 56 To that end, many companies are focused on the idea of asteroid mining.57 Privatization, however, has brought many legal and economic considerations to the forefront. One of the most significant obstacles for the private space industry has been the price tag of traveling into space. Complicating matters, the current law governing claims of property in space is ambiguous.58 Companies therefore cannot be sure whether their property claims will be enforced after they extract minerals in space and bring them back to Earth.59 When investing large sums of money such a consideration is absolutely critical.60 Although there has been investment in the area, sending an actual mission to an asteroid will require less ambiguous property provisions in international space law. C. Asteroid Mining 101 As the Planetary Resources website exclaims, [T]he more we learn about asteroids, the more enticing they become! 61 Certain types of asteroids including </w:t>
      </w:r>
      <w:r w:rsidRPr="008A368F">
        <w:rPr>
          <w:rStyle w:val="StyleUnderline"/>
          <w:highlight w:val="cyan"/>
        </w:rPr>
        <w:t>X-type and S-type asteroids contain both precious and base metals</w:t>
      </w:r>
      <w:r w:rsidRPr="008A368F">
        <w:t xml:space="preserve"> in quantities sufficient to make any entrepreneur salivate.62 </w:t>
      </w:r>
      <w:r w:rsidRPr="008A368F">
        <w:rPr>
          <w:rStyle w:val="StyleUnderline"/>
        </w:rPr>
        <w:t>Metals</w:t>
      </w:r>
      <w:r w:rsidRPr="008A368F">
        <w:t xml:space="preserve"> on which many current technologies rely such as </w:t>
      </w:r>
      <w:r w:rsidRPr="008A368F">
        <w:rPr>
          <w:rStyle w:val="StyleUnderline"/>
          <w:highlight w:val="cyan"/>
        </w:rPr>
        <w:t>iron, gold, and platinum</w:t>
      </w:r>
      <w:r w:rsidRPr="008A368F">
        <w:t xml:space="preserve"> can be found in most asteroids. 63 Current estimates count around two million asteroids in the solar system that are a kilometer or more in diameter.64 Astrophysicists estimate that each could contain 30 million tons of </w:t>
      </w:r>
      <w:r w:rsidRPr="008A368F">
        <w:rPr>
          <w:rStyle w:val="StyleUnderline"/>
          <w:highlight w:val="cyan"/>
        </w:rPr>
        <w:t>nickel</w:t>
      </w:r>
      <w:r w:rsidRPr="008A368F">
        <w:t xml:space="preserve">, 1.5 million tons of </w:t>
      </w:r>
      <w:r w:rsidRPr="008A368F">
        <w:rPr>
          <w:rStyle w:val="StyleUnderline"/>
          <w:highlight w:val="cyan"/>
        </w:rPr>
        <w:t>cobalt</w:t>
      </w:r>
      <w:r w:rsidRPr="008A368F">
        <w:t xml:space="preserve">, and 7,500 tons of platinum, among other minerals.65 To put that in economic terms, the value of </w:t>
      </w:r>
      <w:r w:rsidRPr="008A368F">
        <w:rPr>
          <w:rStyle w:val="StyleUnderline"/>
          <w:highlight w:val="cyan"/>
        </w:rPr>
        <w:t>each asteroid could be somewhere in the trillions</w:t>
      </w:r>
      <w:r w:rsidRPr="008A368F">
        <w:t xml:space="preserve"> [of dollars] or higher. 66 Indeed, because of their zero gravity fields and availability of metals, asteroids have been considered as candidates for resource extraction since the beginning of the space age.67 The technology needed to extract resources from asteroids, however, is a very recent phenomenon.68 With the European Space Agency successfully landing the </w:t>
      </w:r>
      <w:r w:rsidRPr="008A368F">
        <w:rPr>
          <w:rStyle w:val="StyleUnderline"/>
          <w:highlight w:val="cyan"/>
        </w:rPr>
        <w:t>Philae Lander</w:t>
      </w:r>
      <w:r w:rsidRPr="008A368F">
        <w:t xml:space="preserve"> on Comet 67P, </w:t>
      </w:r>
      <w:r w:rsidRPr="008A368F">
        <w:rPr>
          <w:rStyle w:val="StyleUnderline"/>
          <w:highlight w:val="cyan"/>
        </w:rPr>
        <w:t>it is much more plausible to land a mining operation on an asteroid</w:t>
      </w:r>
      <w:r w:rsidRPr="008A368F">
        <w:t xml:space="preserve">.69 Although companies likely are not able to send mining ventures to asteroids immediately, as the preceding section suggested, asteroid mining is a possibility in the near future.70 First of all, </w:t>
      </w:r>
      <w:r w:rsidRPr="008A368F">
        <w:rPr>
          <w:rStyle w:val="StyleUnderline"/>
          <w:highlight w:val="cyan"/>
        </w:rPr>
        <w:t>two companies are developing the technology needed</w:t>
      </w:r>
      <w:r w:rsidRPr="008A368F">
        <w:t xml:space="preserve"> to mine asteroids.71Planetary Resources is creating cheaper prospecting spacecraft small enough to hitch a ride into space with larger, primary payloads. 72 Another company, </w:t>
      </w:r>
      <w:r w:rsidRPr="008A368F">
        <w:rPr>
          <w:rStyle w:val="StyleUnderline"/>
          <w:highlight w:val="cyan"/>
        </w:rPr>
        <w:t>Deep Space Industries</w:t>
      </w:r>
      <w:r w:rsidRPr="008A368F">
        <w:t xml:space="preserve"> (DSI), is developing a four-stage system for mining in space: Prospecting, Processing, Harvesting, and Manufacturing.73 It has </w:t>
      </w:r>
      <w:r w:rsidRPr="008A368F">
        <w:rPr>
          <w:rStyle w:val="StyleUnderline"/>
          <w:highlight w:val="cyan"/>
        </w:rPr>
        <w:t>already invented one spacecraft</w:t>
      </w:r>
      <w:r w:rsidRPr="008A368F">
        <w:t xml:space="preserve"> to be used for the Prospecting stage: a tiny probe, called FireFly, designed to scout asteroids and study their size, shape, spin and composition . . . . 74 For the Processing phase, DSI is </w:t>
      </w:r>
      <w:r w:rsidRPr="008A368F">
        <w:rPr>
          <w:rStyle w:val="StyleUnderline"/>
          <w:highlight w:val="cyan"/>
        </w:rPr>
        <w:t>creating technology required to transform regolith to raw materials</w:t>
      </w:r>
      <w:r w:rsidRPr="008A368F">
        <w:t xml:space="preserve"> for manufacture.75 The company is currently developing another spacecraft, called a </w:t>
      </w:r>
      <w:r w:rsidRPr="008A368F">
        <w:rPr>
          <w:rStyle w:val="StyleUnderline"/>
        </w:rPr>
        <w:t>Harvestor</w:t>
      </w:r>
      <w:r w:rsidRPr="008A368F">
        <w:t xml:space="preserve">, for the third stage to collect and transport resources.76Finally, the company is creating technology to manufacture finished products in space.77 The United States space policy is also embracing the idea of asteroid mining. In April 2010, President Obama promised to send astronauts to explore an asteroid by 2025.78 In 2014, NASA requested, much to the surprise of asteroid scientists, a budget that includes $105 million to begin work on a mission that would send a robotic spacecraft to capture an asteroid as early as 2019 and haul it back so that astronauts could rendezvous with it by 2022. 79 Further, </w:t>
      </w:r>
      <w:r w:rsidRPr="008A368F">
        <w:rPr>
          <w:rStyle w:val="StyleUnderline"/>
          <w:highlight w:val="cyan"/>
        </w:rPr>
        <w:t>NASA</w:t>
      </w:r>
      <w:r w:rsidRPr="008A368F">
        <w:t xml:space="preserve"> has </w:t>
      </w:r>
      <w:r w:rsidRPr="008A368F">
        <w:rPr>
          <w:rStyle w:val="StyleUnderline"/>
          <w:highlight w:val="cyan"/>
        </w:rPr>
        <w:t>awarded contracts</w:t>
      </w:r>
      <w:r w:rsidRPr="008A368F">
        <w:t xml:space="preserve"> to Planetary Resources and Deep Space Industries to prepare for and ultimately execute missions to land on and mine asteroids for valuable resources. 80 NASA is also designing a spacecraft, the primary goal of which is to land on an asteroid and take samples.81 It is scheduled for launch in September 2016.82 As all this recent development suggests, the technology to mine asteroids is not far off. In fact, </w:t>
      </w:r>
      <w:r w:rsidRPr="008A368F">
        <w:rPr>
          <w:rStyle w:val="StyleUnderline"/>
          <w:highlight w:val="cyan"/>
        </w:rPr>
        <w:t>the requisite technology exists it just needs to be adapted for use in an extraterrestrial environment</w:t>
      </w:r>
      <w:r w:rsidRPr="008A368F">
        <w:t xml:space="preserve">.83 As Chris Lewicki, president of Planetary Resources, said: </w:t>
      </w:r>
      <w:r w:rsidRPr="008A368F">
        <w:rPr>
          <w:rStyle w:val="StyleUnderline"/>
          <w:highlight w:val="cyan"/>
        </w:rPr>
        <w:t>[T]he</w:t>
      </w:r>
      <w:r w:rsidRPr="008A368F">
        <w:t xml:space="preserve"> single biggest </w:t>
      </w:r>
      <w:r w:rsidRPr="008A368F">
        <w:rPr>
          <w:rStyle w:val="StyleUnderline"/>
          <w:highlight w:val="cyan"/>
        </w:rPr>
        <w:t>challenge that Planetary Resources will have</w:t>
      </w:r>
      <w:r w:rsidRPr="008A368F">
        <w:t xml:space="preserve"> to overcome </w:t>
      </w:r>
      <w:r w:rsidRPr="008A368F">
        <w:rPr>
          <w:rStyle w:val="StyleUnderline"/>
          <w:highlight w:val="cyan"/>
        </w:rPr>
        <w:t>is convincing people that asteroid mining will happen sooner than they think</w:t>
      </w:r>
      <w:r w:rsidRPr="008A368F">
        <w:t xml:space="preserve">. 84 Asteroid mining will gain in popularity as resources deplete, forcing humans to dig deeper and deeper in the Earths crust for minerals. 85 A recent article summarized some of Lewickis reasoning succinctly: </w:t>
      </w:r>
      <w:r w:rsidRPr="008A368F">
        <w:rPr>
          <w:rStyle w:val="StyleUnderline"/>
          <w:highlight w:val="cyan"/>
        </w:rPr>
        <w:t>[T]he energy required</w:t>
      </w:r>
      <w:r w:rsidRPr="008A368F">
        <w:t xml:space="preserve"> to extract minerals from an asteroid </w:t>
      </w:r>
      <w:r w:rsidRPr="008A368F">
        <w:rPr>
          <w:rStyle w:val="StyleUnderline"/>
          <w:highlight w:val="cyan"/>
        </w:rPr>
        <w:t>is considerably less</w:t>
      </w:r>
      <w:r w:rsidRPr="008A368F">
        <w:t xml:space="preserve"> than to extract from the Earth, or even the moon . . . , because in space there is no atmosphere to oxidise or salt to corrode, no weather, no gravity or friction to oppose transportation, dissipate energy and waste heat and unlimited heat from the sun and coldness in space for refrigeration, creating the </w:t>
      </w:r>
      <w:r w:rsidRPr="008A368F">
        <w:rPr>
          <w:rStyle w:val="StyleUnderline"/>
          <w:highlight w:val="cyan"/>
        </w:rPr>
        <w:t>perfect vacuum</w:t>
      </w:r>
      <w:r w:rsidRPr="008A368F">
        <w:t xml:space="preserve"> . . . .86</w:t>
      </w:r>
    </w:p>
    <w:p w14:paraId="7BDB561F" w14:textId="77777777" w:rsidR="003A21CB" w:rsidRPr="008A368F" w:rsidRDefault="003A21CB" w:rsidP="003A21CB"/>
    <w:p w14:paraId="2883ED5B" w14:textId="77777777" w:rsidR="003A21CB" w:rsidRPr="008A368F" w:rsidRDefault="003A21CB" w:rsidP="003A21CB">
      <w:pPr>
        <w:pStyle w:val="Heading4"/>
        <w:rPr>
          <w:rFonts w:cs="Times New Roman"/>
        </w:rPr>
      </w:pPr>
      <w:r w:rsidRPr="008A368F">
        <w:rPr>
          <w:rFonts w:cs="Times New Roman"/>
        </w:rPr>
        <w:t>Outweighs the aff.</w:t>
      </w:r>
    </w:p>
    <w:p w14:paraId="68358CE7" w14:textId="77777777" w:rsidR="003A21CB" w:rsidRPr="008A368F" w:rsidRDefault="003A21CB" w:rsidP="003A21CB">
      <w:r w:rsidRPr="008A368F">
        <w:t xml:space="preserve">Phil </w:t>
      </w:r>
      <w:r w:rsidRPr="008A368F">
        <w:rPr>
          <w:rStyle w:val="Style13ptBold"/>
        </w:rPr>
        <w:t>Torres 16</w:t>
      </w:r>
      <w:r w:rsidRPr="008A368F">
        <w:t xml:space="preserve">. Affiliate scholar at the Institute for Ethics and Emerging Technologies. “Biodiversity loss: An existential risk comparable to climate change.” </w:t>
      </w:r>
      <w:r w:rsidRPr="008A368F">
        <w:rPr>
          <w:i/>
        </w:rPr>
        <w:t>Bulletin of the Atomic Scientists</w:t>
      </w:r>
      <w:r w:rsidRPr="008A368F">
        <w:t xml:space="preserve"> 4/11/2016. http://thebulletin.org/biodiversity-loss-existential-risk-comparable-climate-change9329</w:t>
      </w:r>
    </w:p>
    <w:p w14:paraId="696B79BE" w14:textId="77777777" w:rsidR="003A21CB" w:rsidRPr="008A368F" w:rsidRDefault="003A21CB" w:rsidP="003A21CB">
      <w:r w:rsidRPr="008A368F">
        <w:t xml:space="preserve">Such considerations warrant decoupling biodiversity loss from climate change, because the former has been consistently subsumed by the latter as a mere effect. </w:t>
      </w:r>
      <w:r w:rsidRPr="008A368F">
        <w:rPr>
          <w:rStyle w:val="StyleUnderline"/>
        </w:rPr>
        <w:t>Biodiversity loss is a distinct environmental crisis with its own unique syndrome of causes, consequences, and solutions</w:t>
      </w:r>
      <w:r w:rsidRPr="008A368F">
        <w:t xml:space="preserve">—such as restoring habitats, creating protected areas (“biodiversity parks”), and practicing sustainable agriculture. The sixth extinction. </w:t>
      </w:r>
      <w:r w:rsidRPr="008A368F">
        <w:rPr>
          <w:rStyle w:val="StyleUnderline"/>
        </w:rPr>
        <w:t xml:space="preserve">The </w:t>
      </w:r>
      <w:r w:rsidRPr="008A368F">
        <w:rPr>
          <w:rStyle w:val="StyleUnderline"/>
          <w:highlight w:val="cyan"/>
        </w:rPr>
        <w:t xml:space="preserve">repercussions of </w:t>
      </w:r>
      <w:r w:rsidRPr="008A368F">
        <w:rPr>
          <w:rStyle w:val="Emphasis"/>
          <w:highlight w:val="cyan"/>
        </w:rPr>
        <w:t>biod</w:t>
      </w:r>
      <w:r w:rsidRPr="008A368F">
        <w:rPr>
          <w:rStyle w:val="StyleUnderline"/>
        </w:rPr>
        <w:t xml:space="preserve">iversity </w:t>
      </w:r>
      <w:r w:rsidRPr="008A368F">
        <w:rPr>
          <w:rStyle w:val="StyleUnderline"/>
          <w:highlight w:val="cyan"/>
        </w:rPr>
        <w:t>loss are</w:t>
      </w:r>
      <w:r w:rsidRPr="008A368F">
        <w:t xml:space="preserve"> potentially </w:t>
      </w:r>
      <w:r w:rsidRPr="008A368F">
        <w:rPr>
          <w:rStyle w:val="StyleUnderline"/>
          <w:highlight w:val="cyan"/>
        </w:rPr>
        <w:t>as severe as</w:t>
      </w:r>
      <w:r w:rsidRPr="008A368F">
        <w:rPr>
          <w:rStyle w:val="StyleUnderline"/>
        </w:rPr>
        <w:t xml:space="preserve"> those</w:t>
      </w:r>
      <w:r w:rsidRPr="008A368F">
        <w:t xml:space="preserve"> anticipated </w:t>
      </w:r>
      <w:r w:rsidRPr="008A368F">
        <w:rPr>
          <w:rStyle w:val="StyleUnderline"/>
        </w:rPr>
        <w:t xml:space="preserve">from </w:t>
      </w:r>
      <w:r w:rsidRPr="008A368F">
        <w:rPr>
          <w:rStyle w:val="Emphasis"/>
          <w:highlight w:val="cyan"/>
        </w:rPr>
        <w:t>climate change</w:t>
      </w:r>
      <w:r w:rsidRPr="008A368F">
        <w:rPr>
          <w:rStyle w:val="StyleUnderline"/>
          <w:highlight w:val="cyan"/>
        </w:rPr>
        <w:t>, or</w:t>
      </w:r>
      <w:r w:rsidRPr="008A368F">
        <w:t xml:space="preserve"> even a </w:t>
      </w:r>
      <w:r w:rsidRPr="008A368F">
        <w:rPr>
          <w:rStyle w:val="Emphasis"/>
          <w:highlight w:val="cyan"/>
        </w:rPr>
        <w:t>nuc</w:t>
      </w:r>
      <w:r w:rsidRPr="008A368F">
        <w:rPr>
          <w:rStyle w:val="Emphasis"/>
        </w:rPr>
        <w:t xml:space="preserve">lear </w:t>
      </w:r>
      <w:r w:rsidRPr="008A368F">
        <w:rPr>
          <w:rStyle w:val="Emphasis"/>
          <w:highlight w:val="cyan"/>
        </w:rPr>
        <w:t>conflict</w:t>
      </w:r>
      <w:r w:rsidRPr="008A368F">
        <w:t xml:space="preserve">. For example, </w:t>
      </w:r>
      <w:r w:rsidRPr="008A368F">
        <w:rPr>
          <w:rStyle w:val="StyleUnderline"/>
        </w:rPr>
        <w:t>according to a 2015 study</w:t>
      </w:r>
      <w:r w:rsidRPr="008A368F">
        <w:t xml:space="preserve"> published in Science Advances, </w:t>
      </w:r>
      <w:r w:rsidRPr="008A368F">
        <w:rPr>
          <w:rStyle w:val="StyleUnderline"/>
        </w:rPr>
        <w:t xml:space="preserve">the best available evidence reveals “an exceptionally rapid loss of biodiversity over the last few centuries, indicating that a </w:t>
      </w:r>
      <w:r w:rsidRPr="008A368F">
        <w:rPr>
          <w:rStyle w:val="Emphasis"/>
        </w:rPr>
        <w:t>sixth mass extinction</w:t>
      </w:r>
      <w:r w:rsidRPr="008A368F">
        <w:rPr>
          <w:rStyle w:val="StyleUnderline"/>
        </w:rPr>
        <w:t xml:space="preserve"> is already under way.”</w:t>
      </w:r>
      <w:r w:rsidRPr="008A368F">
        <w:t xml:space="preserve">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w:t>
      </w:r>
      <w:r w:rsidRPr="008A368F">
        <w:rPr>
          <w:rStyle w:val="StyleUnderline"/>
        </w:rPr>
        <w:t>using its conservative figures, the average loss of vertebrate species was 100 times higher in the past century relative to the background rate of extinction</w:t>
      </w:r>
      <w:r w:rsidRPr="008A368F">
        <w:t xml:space="preserve">. (Other scientists have suggested that the current extinction rate could be as much as 10,000 times higher than normal.) As the authors write, </w:t>
      </w:r>
      <w:r w:rsidRPr="008A368F">
        <w:rPr>
          <w:rStyle w:val="StyleUnderline"/>
        </w:rPr>
        <w:t xml:space="preserve">“The </w:t>
      </w:r>
      <w:r w:rsidRPr="008A368F">
        <w:rPr>
          <w:rStyle w:val="Emphasis"/>
          <w:highlight w:val="cyan"/>
        </w:rPr>
        <w:t>ev</w:t>
      </w:r>
      <w:r w:rsidRPr="008A368F">
        <w:rPr>
          <w:rStyle w:val="StyleUnderline"/>
        </w:rPr>
        <w:t xml:space="preserve">idence </w:t>
      </w:r>
      <w:r w:rsidRPr="008A368F">
        <w:rPr>
          <w:rStyle w:val="StyleUnderline"/>
          <w:highlight w:val="cyan"/>
        </w:rPr>
        <w:t xml:space="preserve">is </w:t>
      </w:r>
      <w:r w:rsidRPr="008A368F">
        <w:rPr>
          <w:rStyle w:val="Emphasis"/>
          <w:highlight w:val="cyan"/>
        </w:rPr>
        <w:t>incontrovertible</w:t>
      </w:r>
      <w:r w:rsidRPr="008A368F">
        <w:rPr>
          <w:rStyle w:val="StyleUnderline"/>
        </w:rPr>
        <w:t xml:space="preserve"> that recent extinction rates are unprecedented in human history and highly unusual in Earth’s history.”</w:t>
      </w:r>
      <w:r w:rsidRPr="008A368F">
        <w:t xml:space="preserve"> Perhaps the term “Big Six” should enter the popular lexicon—to add the current extinction to the previous “Big Five,” the last of which wiped out the dinosaurs 66 million years ago. But </w:t>
      </w:r>
      <w:r w:rsidRPr="008A368F">
        <w:rPr>
          <w:rStyle w:val="StyleUnderline"/>
        </w:rPr>
        <w:t>the concept of biodiversity encompasses more than just the total number of species on the planet. It</w:t>
      </w:r>
      <w:r w:rsidRPr="008A368F">
        <w:t xml:space="preserve"> also </w:t>
      </w:r>
      <w:r w:rsidRPr="008A368F">
        <w:rPr>
          <w:rStyle w:val="StyleUnderline"/>
        </w:rPr>
        <w:t>refers to the size of different populations of species</w:t>
      </w:r>
      <w:r w:rsidRPr="008A368F">
        <w:t xml:space="preserve">. With respect to this phenomenon, </w:t>
      </w:r>
      <w:r w:rsidRPr="008A368F">
        <w:rPr>
          <w:rStyle w:val="StyleUnderline"/>
        </w:rPr>
        <w:t xml:space="preserve">multiple studies have confirmed that wild populations around the world are dwindling and disappearing at an </w:t>
      </w:r>
      <w:r w:rsidRPr="008A368F">
        <w:rPr>
          <w:rStyle w:val="Emphasis"/>
        </w:rPr>
        <w:t>alarming rate</w:t>
      </w:r>
      <w:r w:rsidRPr="008A368F">
        <w:t xml:space="preserve">. For example, the 2010 Global Biodiversity Outlook report found that the population of wild vertebrates living in the tropics dropped by 59 percent between 1970 and 2006. </w:t>
      </w:r>
      <w:r w:rsidRPr="008A368F">
        <w:rPr>
          <w:szCs w:val="16"/>
        </w:rPr>
        <w:t xml:space="preserve">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w:t>
      </w:r>
      <w:r w:rsidRPr="008A368F">
        <w:t xml:space="preserve">Consistent with these data, </w:t>
      </w:r>
      <w:r w:rsidRPr="008A368F">
        <w:rPr>
          <w:rStyle w:val="StyleUnderline"/>
        </w:rPr>
        <w:t>the 2014 Living Planet Report shows that the global population of wild vertebrates dropped by 52 percent in only four decades</w:t>
      </w:r>
      <w:r w:rsidRPr="008A368F">
        <w:t xml:space="preserve">—from 1970 to 2010. While biologists often avoid projecting historical trends into the future because of the complexity of ecological systems, it’s tempting to extrapolate this figure to, say, the year 2050, which is four decades from 2010. As it happens, </w:t>
      </w:r>
      <w:r w:rsidRPr="008A368F">
        <w:rPr>
          <w:rStyle w:val="StyleUnderline"/>
        </w:rPr>
        <w:t>a 2006 study published in Science</w:t>
      </w:r>
      <w:r w:rsidRPr="008A368F">
        <w:t xml:space="preserve"> does precisely this: It </w:t>
      </w:r>
      <w:r w:rsidRPr="008A368F">
        <w:rPr>
          <w:rStyle w:val="StyleUnderline"/>
        </w:rPr>
        <w:t>projects past trends of marine biodiversity loss into the 21st century, concluding that, unless significant changes are made to patterns of human activity, there will be virtually no more wild-caught seafood by 2048</w:t>
      </w:r>
      <w:r w:rsidRPr="008A368F">
        <w:t xml:space="preserve">. Catastrophic consequences for civilization. </w:t>
      </w:r>
      <w:r w:rsidRPr="008A368F">
        <w:rPr>
          <w:rStyle w:val="StyleUnderline"/>
        </w:rPr>
        <w:t>The consequences of this rapid pruning of the evolutionary tree of life extend beyond the obvious. There could be surprising effects of biodiversity loss that scientists are unable to fully anticipate in advance</w:t>
      </w:r>
      <w:r w:rsidRPr="008A368F">
        <w:t xml:space="preserve">. For example, </w:t>
      </w:r>
      <w:r w:rsidRPr="008A368F">
        <w:rPr>
          <w:rStyle w:val="StyleUnderline"/>
        </w:rPr>
        <w:t xml:space="preserve">prior research has shown that localized </w:t>
      </w:r>
      <w:r w:rsidRPr="008A368F">
        <w:rPr>
          <w:rStyle w:val="StyleUnderline"/>
          <w:highlight w:val="cyan"/>
        </w:rPr>
        <w:t>ecosystems</w:t>
      </w:r>
      <w:r w:rsidRPr="008A368F">
        <w:rPr>
          <w:rStyle w:val="StyleUnderline"/>
        </w:rPr>
        <w:t xml:space="preserve"> can </w:t>
      </w:r>
      <w:r w:rsidRPr="008A368F">
        <w:rPr>
          <w:rStyle w:val="StyleUnderline"/>
          <w:highlight w:val="cyan"/>
        </w:rPr>
        <w:t xml:space="preserve">undergo </w:t>
      </w:r>
      <w:r w:rsidRPr="008A368F">
        <w:rPr>
          <w:rStyle w:val="Emphasis"/>
          <w:highlight w:val="cyan"/>
        </w:rPr>
        <w:t>abrupt</w:t>
      </w:r>
      <w:r w:rsidRPr="008A368F">
        <w:rPr>
          <w:rStyle w:val="StyleUnderline"/>
          <w:highlight w:val="cyan"/>
        </w:rPr>
        <w:t xml:space="preserve"> and </w:t>
      </w:r>
      <w:r w:rsidRPr="008A368F">
        <w:rPr>
          <w:rStyle w:val="Emphasis"/>
          <w:highlight w:val="cyan"/>
        </w:rPr>
        <w:t>irreversible shifts</w:t>
      </w:r>
      <w:r w:rsidRPr="008A368F">
        <w:rPr>
          <w:rStyle w:val="StyleUnderline"/>
        </w:rPr>
        <w:t xml:space="preserve"> when they reach a tipping point. According to a 2012 paper published in Nature, there are reasons for thinking that we may be approaching </w:t>
      </w:r>
      <w:r w:rsidRPr="008A368F">
        <w:rPr>
          <w:rStyle w:val="StyleUnderline"/>
          <w:highlight w:val="cyan"/>
        </w:rPr>
        <w:t xml:space="preserve">a </w:t>
      </w:r>
      <w:r w:rsidRPr="008A368F">
        <w:rPr>
          <w:rStyle w:val="Emphasis"/>
          <w:highlight w:val="cyan"/>
        </w:rPr>
        <w:t>tipping point</w:t>
      </w:r>
      <w:r w:rsidRPr="008A368F">
        <w:rPr>
          <w:rStyle w:val="StyleUnderline"/>
        </w:rPr>
        <w:t xml:space="preserve"> of this sort in the </w:t>
      </w:r>
      <w:r w:rsidRPr="008A368F">
        <w:rPr>
          <w:rStyle w:val="Emphasis"/>
        </w:rPr>
        <w:t>global ecosystem</w:t>
      </w:r>
      <w:r w:rsidRPr="008A368F">
        <w:rPr>
          <w:rStyle w:val="StyleUnderline"/>
        </w:rPr>
        <w:t xml:space="preserve">, beyond which the </w:t>
      </w:r>
      <w:r w:rsidRPr="008A368F">
        <w:rPr>
          <w:rStyle w:val="StyleUnderline"/>
          <w:highlight w:val="cyan"/>
        </w:rPr>
        <w:t xml:space="preserve">consequences could be </w:t>
      </w:r>
      <w:r w:rsidRPr="008A368F">
        <w:rPr>
          <w:rStyle w:val="Emphasis"/>
          <w:highlight w:val="cyan"/>
        </w:rPr>
        <w:t>catastrophic for civilization</w:t>
      </w:r>
      <w:r w:rsidRPr="008A368F">
        <w:t xml:space="preserve">. </w:t>
      </w:r>
      <w:r w:rsidRPr="008A368F">
        <w:rPr>
          <w:rStyle w:val="StyleUnderline"/>
        </w:rPr>
        <w:t xml:space="preserve">As the authors write, a planetary-scale transition could precipitate “substantial losses of ecosystem services </w:t>
      </w:r>
      <w:r w:rsidRPr="008A368F">
        <w:rPr>
          <w:rStyle w:val="Emphasis"/>
        </w:rPr>
        <w:t>required to sustain the human population</w:t>
      </w:r>
      <w:r w:rsidRPr="008A368F">
        <w:rPr>
          <w:rStyle w:val="StyleUnderline"/>
        </w:rPr>
        <w:t>.”</w:t>
      </w:r>
      <w:r w:rsidRPr="008A368F">
        <w:t xml:space="preserve"> An ecosystem service is any ecological process that benefits humanity, such as food production and crop pollination. </w:t>
      </w:r>
      <w:r w:rsidRPr="008A368F">
        <w:rPr>
          <w:rStyle w:val="StyleUnderline"/>
        </w:rPr>
        <w:t>If the global ecosystem were to cross a tipping point and substantial ecosystem services were lost, the results could be “</w:t>
      </w:r>
      <w:r w:rsidRPr="008A368F">
        <w:rPr>
          <w:rStyle w:val="Emphasis"/>
          <w:highlight w:val="cyan"/>
        </w:rPr>
        <w:t>widespread</w:t>
      </w:r>
      <w:r w:rsidRPr="008A368F">
        <w:rPr>
          <w:rStyle w:val="Emphasis"/>
        </w:rPr>
        <w:t xml:space="preserve"> social </w:t>
      </w:r>
      <w:r w:rsidRPr="008A368F">
        <w:rPr>
          <w:rStyle w:val="Emphasis"/>
          <w:highlight w:val="cyan"/>
        </w:rPr>
        <w:t>unrest</w:t>
      </w:r>
      <w:r w:rsidRPr="008A368F">
        <w:rPr>
          <w:rStyle w:val="StyleUnderline"/>
          <w:highlight w:val="cyan"/>
        </w:rPr>
        <w:t xml:space="preserve">, </w:t>
      </w:r>
      <w:r w:rsidRPr="008A368F">
        <w:rPr>
          <w:rStyle w:val="Emphasis"/>
          <w:highlight w:val="cyan"/>
        </w:rPr>
        <w:t>economic instability</w:t>
      </w:r>
      <w:r w:rsidRPr="008A368F">
        <w:rPr>
          <w:rStyle w:val="StyleUnderline"/>
          <w:highlight w:val="cyan"/>
        </w:rPr>
        <w:t xml:space="preserve">, and </w:t>
      </w:r>
      <w:r w:rsidRPr="008A368F">
        <w:rPr>
          <w:rStyle w:val="Emphasis"/>
          <w:highlight w:val="cyan"/>
        </w:rPr>
        <w:t>loss of</w:t>
      </w:r>
      <w:r w:rsidRPr="008A368F">
        <w:rPr>
          <w:rStyle w:val="Emphasis"/>
        </w:rPr>
        <w:t xml:space="preserve"> human </w:t>
      </w:r>
      <w:r w:rsidRPr="008A368F">
        <w:rPr>
          <w:rStyle w:val="Emphasis"/>
          <w:highlight w:val="cyan"/>
        </w:rPr>
        <w:t>life</w:t>
      </w:r>
      <w:r w:rsidRPr="008A368F">
        <w:rPr>
          <w:rStyle w:val="StyleUnderline"/>
        </w:rPr>
        <w:t>.”</w:t>
      </w:r>
      <w:r w:rsidRPr="008A368F">
        <w:t xml:space="preserve"> </w:t>
      </w:r>
      <w:r w:rsidRPr="008A368F">
        <w:rPr>
          <w:rStyle w:val="StyleUnderline"/>
        </w:rPr>
        <w:t>According to</w:t>
      </w:r>
      <w:r w:rsidRPr="008A368F">
        <w:t xml:space="preserve"> Missouri Botanical Garden </w:t>
      </w:r>
      <w:r w:rsidRPr="008A368F">
        <w:rPr>
          <w:rStyle w:val="StyleUnderline"/>
        </w:rPr>
        <w:t>ecologist</w:t>
      </w:r>
      <w:r w:rsidRPr="008A368F">
        <w:t xml:space="preserve"> Adam </w:t>
      </w:r>
      <w:r w:rsidRPr="008A368F">
        <w:rPr>
          <w:rStyle w:val="StyleUnderline"/>
        </w:rPr>
        <w:t>Smith</w:t>
      </w:r>
      <w:r w:rsidRPr="008A368F">
        <w:t xml:space="preserve">, one of the paper’s co-authors, </w:t>
      </w:r>
      <w:r w:rsidRPr="008A368F">
        <w:rPr>
          <w:rStyle w:val="StyleUnderline"/>
        </w:rPr>
        <w:t>this could occur</w:t>
      </w:r>
      <w:r w:rsidRPr="008A368F">
        <w:t xml:space="preserve"> in a matter of decades—</w:t>
      </w:r>
      <w:r w:rsidRPr="008A368F">
        <w:rPr>
          <w:rStyle w:val="Emphasis"/>
          <w:highlight w:val="cyan"/>
        </w:rPr>
        <w:t>far more quickly</w:t>
      </w:r>
      <w:r w:rsidRPr="008A368F">
        <w:rPr>
          <w:rStyle w:val="StyleUnderline"/>
          <w:highlight w:val="cyan"/>
        </w:rPr>
        <w:t xml:space="preserve"> than</w:t>
      </w:r>
      <w:r w:rsidRPr="008A368F">
        <w:t xml:space="preserve"> most of the expected consequences of </w:t>
      </w:r>
      <w:r w:rsidRPr="008A368F">
        <w:rPr>
          <w:rStyle w:val="StyleUnderline"/>
          <w:highlight w:val="cyan"/>
        </w:rPr>
        <w:t xml:space="preserve">climate change, yet </w:t>
      </w:r>
      <w:r w:rsidRPr="008A368F">
        <w:rPr>
          <w:rStyle w:val="Emphasis"/>
          <w:highlight w:val="cyan"/>
        </w:rPr>
        <w:t>equally destructive</w:t>
      </w:r>
      <w:r w:rsidRPr="008A368F">
        <w:t xml:space="preserve">. </w:t>
      </w:r>
      <w:r w:rsidRPr="008A368F">
        <w:rPr>
          <w:rStyle w:val="StyleUnderline"/>
        </w:rPr>
        <w:t xml:space="preserve">Biodiversity loss is </w:t>
      </w:r>
      <w:r w:rsidRPr="008A368F">
        <w:rPr>
          <w:rStyle w:val="StyleUnderline"/>
          <w:highlight w:val="cyan"/>
        </w:rPr>
        <w:t xml:space="preserve">a </w:t>
      </w:r>
      <w:r w:rsidRPr="008A368F">
        <w:rPr>
          <w:rStyle w:val="Emphasis"/>
          <w:highlight w:val="cyan"/>
        </w:rPr>
        <w:t>“threat multiplier”</w:t>
      </w:r>
      <w:r w:rsidRPr="008A368F">
        <w:rPr>
          <w:rStyle w:val="StyleUnderline"/>
          <w:highlight w:val="cyan"/>
        </w:rPr>
        <w:t xml:space="preserve"> that</w:t>
      </w:r>
      <w:r w:rsidRPr="008A368F">
        <w:rPr>
          <w:rStyle w:val="StyleUnderline"/>
        </w:rPr>
        <w:t xml:space="preserve">, by pushing societies to the brink of collapse, </w:t>
      </w:r>
      <w:r w:rsidRPr="008A368F">
        <w:rPr>
          <w:rStyle w:val="StyleUnderline"/>
          <w:highlight w:val="cyan"/>
        </w:rPr>
        <w:t xml:space="preserve">will </w:t>
      </w:r>
      <w:r w:rsidRPr="008A368F">
        <w:rPr>
          <w:rStyle w:val="Emphasis"/>
          <w:highlight w:val="cyan"/>
        </w:rPr>
        <w:t>exacerbate</w:t>
      </w:r>
      <w:r w:rsidRPr="008A368F">
        <w:rPr>
          <w:rStyle w:val="Emphasis"/>
        </w:rPr>
        <w:t xml:space="preserve"> existing </w:t>
      </w:r>
      <w:r w:rsidRPr="008A368F">
        <w:rPr>
          <w:rStyle w:val="Emphasis"/>
          <w:highlight w:val="cyan"/>
        </w:rPr>
        <w:t>conflicts</w:t>
      </w:r>
      <w:r w:rsidRPr="008A368F">
        <w:rPr>
          <w:rStyle w:val="StyleUnderline"/>
          <w:highlight w:val="cyan"/>
        </w:rPr>
        <w:t xml:space="preserve"> and</w:t>
      </w:r>
      <w:r w:rsidRPr="008A368F">
        <w:rPr>
          <w:rStyle w:val="StyleUnderline"/>
        </w:rPr>
        <w:t xml:space="preserve"> introduce entirely new struggles between state </w:t>
      </w:r>
      <w:r w:rsidRPr="008A368F">
        <w:rPr>
          <w:rStyle w:val="StyleUnderline"/>
          <w:highlight w:val="cyan"/>
        </w:rPr>
        <w:t>and</w:t>
      </w:r>
      <w:r w:rsidRPr="008A368F">
        <w:rPr>
          <w:rStyle w:val="StyleUnderline"/>
        </w:rPr>
        <w:t xml:space="preserve"> non-state actors</w:t>
      </w:r>
      <w:r w:rsidRPr="008A368F">
        <w:t xml:space="preserve">. Indeed, </w:t>
      </w:r>
      <w:r w:rsidRPr="008A368F">
        <w:rPr>
          <w:rStyle w:val="StyleUnderline"/>
        </w:rPr>
        <w:t xml:space="preserve">it could even </w:t>
      </w:r>
      <w:r w:rsidRPr="008A368F">
        <w:rPr>
          <w:rStyle w:val="StyleUnderline"/>
          <w:highlight w:val="cyan"/>
        </w:rPr>
        <w:t>fuel</w:t>
      </w:r>
      <w:r w:rsidRPr="008A368F">
        <w:t xml:space="preserve"> the rise of </w:t>
      </w:r>
      <w:r w:rsidRPr="008A368F">
        <w:rPr>
          <w:rStyle w:val="Emphasis"/>
          <w:highlight w:val="cyan"/>
        </w:rPr>
        <w:t>terrorism</w:t>
      </w:r>
      <w:r w:rsidRPr="008A368F">
        <w:t xml:space="preserve">. (After all, </w:t>
      </w:r>
      <w:r w:rsidRPr="008A368F">
        <w:rPr>
          <w:rStyle w:val="StyleUnderline"/>
        </w:rPr>
        <w:t>climate change has been linked to the emergence of ISIS in Syria, and multiple high-ranking US officials</w:t>
      </w:r>
      <w:r w:rsidRPr="008A368F">
        <w:t xml:space="preserve">, such as former US Defense Secretary Chuck Hagel and CIA director John Brennan, </w:t>
      </w:r>
      <w:r w:rsidRPr="008A368F">
        <w:rPr>
          <w:rStyle w:val="StyleUnderline"/>
        </w:rPr>
        <w:t>have affirmed that climate change and terrorism are connected</w:t>
      </w:r>
      <w:r w:rsidRPr="008A368F">
        <w:t xml:space="preserve">.) The reality is that </w:t>
      </w:r>
      <w:r w:rsidRPr="008A368F">
        <w:rPr>
          <w:rStyle w:val="StyleUnderline"/>
        </w:rPr>
        <w:t>we are entering the sixth mass extinction</w:t>
      </w:r>
      <w:r w:rsidRPr="008A368F">
        <w:t xml:space="preserve"> in the 3.8-billion-year history of life on Earth, </w:t>
      </w:r>
      <w:r w:rsidRPr="008A368F">
        <w:rPr>
          <w:rStyle w:val="StyleUnderline"/>
        </w:rPr>
        <w:t>and the impact of this event could be felt by civilization “in as little as three human lifetimes,” as the</w:t>
      </w:r>
      <w:r w:rsidRPr="008A368F">
        <w:t xml:space="preserve"> aforementioned </w:t>
      </w:r>
      <w:r w:rsidRPr="008A368F">
        <w:rPr>
          <w:rStyle w:val="StyleUnderline"/>
        </w:rPr>
        <w:t>2012 Nature paper notes</w:t>
      </w:r>
      <w:r w:rsidRPr="008A368F">
        <w:t xml:space="preserve">. Furthermore, </w:t>
      </w:r>
      <w:r w:rsidRPr="008A368F">
        <w:rPr>
          <w:rStyle w:val="StyleUnderline"/>
        </w:rPr>
        <w:t xml:space="preserve">the widespread decline of biological populations could plausibly initiate a dramatic transformation of the global ecosystem on an even faster timescale: perhaps a </w:t>
      </w:r>
      <w:r w:rsidRPr="008A368F">
        <w:rPr>
          <w:rStyle w:val="Emphasis"/>
        </w:rPr>
        <w:t>single</w:t>
      </w:r>
      <w:r w:rsidRPr="008A368F">
        <w:rPr>
          <w:rStyle w:val="StyleUnderline"/>
        </w:rPr>
        <w:t xml:space="preserve"> human </w:t>
      </w:r>
      <w:r w:rsidRPr="008A368F">
        <w:rPr>
          <w:rStyle w:val="Emphasis"/>
        </w:rPr>
        <w:t>lifetime</w:t>
      </w:r>
      <w:r w:rsidRPr="008A368F">
        <w:t xml:space="preserve">. The unavoidable conclusion is that </w:t>
      </w:r>
      <w:r w:rsidRPr="008A368F">
        <w:rPr>
          <w:rStyle w:val="StyleUnderline"/>
        </w:rPr>
        <w:t xml:space="preserve">biodiversity loss constitutes </w:t>
      </w:r>
      <w:r w:rsidRPr="008A368F">
        <w:rPr>
          <w:rStyle w:val="StyleUnderline"/>
          <w:highlight w:val="cyan"/>
        </w:rPr>
        <w:t xml:space="preserve">an </w:t>
      </w:r>
      <w:r w:rsidRPr="008A368F">
        <w:rPr>
          <w:rStyle w:val="Emphasis"/>
          <w:highlight w:val="cyan"/>
        </w:rPr>
        <w:t>existential threat</w:t>
      </w:r>
      <w:r w:rsidRPr="008A368F">
        <w:rPr>
          <w:rStyle w:val="StyleUnderline"/>
        </w:rPr>
        <w:t xml:space="preserve"> in its own right</w:t>
      </w:r>
      <w:r w:rsidRPr="008A368F">
        <w:t xml:space="preserve">. As such, </w:t>
      </w:r>
      <w:r w:rsidRPr="008A368F">
        <w:rPr>
          <w:rStyle w:val="StyleUnderline"/>
        </w:rPr>
        <w:t>it ought to be considered alongside climate change and nuclear weapons as one of the most significant contemporary risks to human</w:t>
      </w:r>
      <w:r w:rsidRPr="008A368F">
        <w:t xml:space="preserve"> prosperity and </w:t>
      </w:r>
      <w:r w:rsidRPr="008A368F">
        <w:rPr>
          <w:rStyle w:val="StyleUnderline"/>
        </w:rPr>
        <w:t>survival</w:t>
      </w:r>
      <w:r w:rsidRPr="008A368F">
        <w:t>.</w:t>
      </w:r>
    </w:p>
    <w:p w14:paraId="5B2A6994" w14:textId="77777777" w:rsidR="003A21CB" w:rsidRPr="008A368F" w:rsidRDefault="003A21CB" w:rsidP="003A21CB"/>
    <w:p w14:paraId="052140C4" w14:textId="0CA7686D" w:rsidR="003A21CB" w:rsidRPr="008A368F" w:rsidRDefault="003A21CB" w:rsidP="003A21CB">
      <w:pPr>
        <w:pStyle w:val="Heading4"/>
        <w:rPr>
          <w:rFonts w:cs="Times New Roman"/>
        </w:rPr>
      </w:pPr>
      <w:r w:rsidRPr="008A368F">
        <w:rPr>
          <w:rFonts w:cs="Times New Roman"/>
        </w:rPr>
        <w:t>Resource wars go nuclear</w:t>
      </w:r>
      <w:r>
        <w:rPr>
          <w:rFonts w:cs="Times New Roman"/>
        </w:rPr>
        <w:t>, but natural resource scarcity controls the internal link, not the aff.</w:t>
      </w:r>
    </w:p>
    <w:p w14:paraId="67BE4531" w14:textId="77777777" w:rsidR="003A21CB" w:rsidRPr="008A368F" w:rsidRDefault="003A21CB" w:rsidP="003A21CB">
      <w:r w:rsidRPr="008A368F">
        <w:rPr>
          <w:rStyle w:val="Style13ptBold"/>
        </w:rPr>
        <w:t>Klare 13</w:t>
      </w:r>
      <w:r w:rsidRPr="008A368F">
        <w:t xml:space="preserve"> – Michael T., professor emeritus of peace and world-security studies at Hampshire College and senior visiting fellow at the Arms Control Association in Washington, DC, " How Resource Scarcity and Climate Change Could Produce a Global Explosion", </w:t>
      </w:r>
      <w:r w:rsidRPr="008A368F">
        <w:rPr>
          <w:i/>
          <w:iCs/>
        </w:rPr>
        <w:t>The Nation</w:t>
      </w:r>
      <w:r w:rsidRPr="008A368F">
        <w:t xml:space="preserve">, 4/22/2013, </w:t>
      </w:r>
      <w:hyperlink r:id="rId11" w:history="1">
        <w:r w:rsidRPr="008A368F">
          <w:rPr>
            <w:rStyle w:val="Hyperlink"/>
          </w:rPr>
          <w:t>https://www.thenation.com/article/how-resource-scarcity-and-climate-change-could-produce-global-explosion/</w:t>
        </w:r>
      </w:hyperlink>
      <w:r w:rsidRPr="008A368F">
        <w:t xml:space="preserve"> JHW</w:t>
      </w:r>
    </w:p>
    <w:p w14:paraId="0971462A" w14:textId="77777777" w:rsidR="003A21CB" w:rsidRPr="008A368F" w:rsidRDefault="003A21CB" w:rsidP="003A21CB">
      <w:pPr>
        <w:rPr>
          <w:sz w:val="16"/>
        </w:rPr>
      </w:pPr>
      <w:r w:rsidRPr="008A368F">
        <w:rPr>
          <w:sz w:val="16"/>
        </w:rPr>
        <w:t xml:space="preserve">Resource Shortages and Resource Wars Start with one simple given: the prospect of future </w:t>
      </w:r>
      <w:r w:rsidRPr="008A368F">
        <w:rPr>
          <w:rStyle w:val="StyleUnderline"/>
          <w:highlight w:val="cyan"/>
        </w:rPr>
        <w:t>scarcities</w:t>
      </w:r>
      <w:r w:rsidRPr="008A368F">
        <w:rPr>
          <w:sz w:val="16"/>
          <w:highlight w:val="cyan"/>
        </w:rPr>
        <w:t xml:space="preserve"> </w:t>
      </w:r>
      <w:r w:rsidRPr="008A368F">
        <w:rPr>
          <w:rStyle w:val="StyleUnderline"/>
          <w:highlight w:val="cyan"/>
        </w:rPr>
        <w:t>o</w:t>
      </w:r>
      <w:r w:rsidRPr="008A368F">
        <w:rPr>
          <w:rStyle w:val="StyleUnderline"/>
        </w:rPr>
        <w:t xml:space="preserve">f vital </w:t>
      </w:r>
      <w:r w:rsidRPr="008A368F">
        <w:rPr>
          <w:rStyle w:val="StyleUnderline"/>
          <w:highlight w:val="cyan"/>
        </w:rPr>
        <w:t>natural resources</w:t>
      </w:r>
      <w:r w:rsidRPr="008A368F">
        <w:rPr>
          <w:sz w:val="16"/>
        </w:rPr>
        <w:t xml:space="preserve">, </w:t>
      </w:r>
      <w:r w:rsidRPr="008A368F">
        <w:rPr>
          <w:rStyle w:val="StyleUnderline"/>
          <w:highlight w:val="cyan"/>
        </w:rPr>
        <w:t>including energy</w:t>
      </w:r>
      <w:r w:rsidRPr="008A368F">
        <w:rPr>
          <w:sz w:val="16"/>
        </w:rPr>
        <w:t xml:space="preserve">, water, land, food and critical minerals. This in itself would </w:t>
      </w:r>
      <w:r w:rsidRPr="008A368F">
        <w:rPr>
          <w:rStyle w:val="Emphasis"/>
          <w:highlight w:val="cyan"/>
        </w:rPr>
        <w:t>guarantee</w:t>
      </w:r>
      <w:r w:rsidRPr="008A368F">
        <w:rPr>
          <w:rStyle w:val="Emphasis"/>
        </w:rPr>
        <w:t xml:space="preserve"> social unrest, geopolitical friction and </w:t>
      </w:r>
      <w:r w:rsidRPr="008A368F">
        <w:rPr>
          <w:rStyle w:val="Emphasis"/>
          <w:highlight w:val="cyan"/>
        </w:rPr>
        <w:t>war</w:t>
      </w:r>
      <w:r w:rsidRPr="008A368F">
        <w:rPr>
          <w:sz w:val="16"/>
        </w:rPr>
        <w:t xml:space="preserve">. It is important to note that </w:t>
      </w:r>
      <w:r w:rsidRPr="008A368F">
        <w:rPr>
          <w:rStyle w:val="StyleUnderline"/>
          <w:highlight w:val="cyan"/>
        </w:rPr>
        <w:t>absolute</w:t>
      </w:r>
      <w:r w:rsidRPr="008A368F">
        <w:rPr>
          <w:rStyle w:val="StyleUnderline"/>
        </w:rPr>
        <w:t xml:space="preserve"> </w:t>
      </w:r>
      <w:r w:rsidRPr="008A368F">
        <w:rPr>
          <w:rStyle w:val="StyleUnderline"/>
          <w:highlight w:val="cyan"/>
        </w:rPr>
        <w:t>scarcity</w:t>
      </w:r>
      <w:r w:rsidRPr="008A368F">
        <w:rPr>
          <w:sz w:val="16"/>
        </w:rPr>
        <w:t xml:space="preserve"> </w:t>
      </w:r>
      <w:r w:rsidRPr="008A368F">
        <w:rPr>
          <w:rStyle w:val="StyleUnderline"/>
          <w:highlight w:val="cyan"/>
        </w:rPr>
        <w:t>doesn’t have to</w:t>
      </w:r>
      <w:r w:rsidRPr="008A368F">
        <w:rPr>
          <w:rStyle w:val="StyleUnderline"/>
        </w:rPr>
        <w:t xml:space="preserve"> </w:t>
      </w:r>
      <w:r w:rsidRPr="008A368F">
        <w:rPr>
          <w:rStyle w:val="StyleUnderline"/>
          <w:highlight w:val="cyan"/>
        </w:rPr>
        <w:t>be</w:t>
      </w:r>
      <w:r w:rsidRPr="008A368F">
        <w:rPr>
          <w:rStyle w:val="StyleUnderline"/>
        </w:rPr>
        <w:t xml:space="preserve"> on the horizon</w:t>
      </w:r>
      <w:r w:rsidRPr="008A368F">
        <w:rPr>
          <w:sz w:val="16"/>
        </w:rPr>
        <w:t xml:space="preserve"> in any given resource category </w:t>
      </w:r>
      <w:r w:rsidRPr="008A368F">
        <w:rPr>
          <w:rStyle w:val="StyleUnderline"/>
          <w:highlight w:val="cyan"/>
        </w:rPr>
        <w:t>for this</w:t>
      </w:r>
      <w:r w:rsidRPr="008A368F">
        <w:rPr>
          <w:rStyle w:val="StyleUnderline"/>
        </w:rPr>
        <w:t xml:space="preserve"> scenario </w:t>
      </w:r>
      <w:r w:rsidRPr="008A368F">
        <w:rPr>
          <w:rStyle w:val="StyleUnderline"/>
          <w:highlight w:val="cyan"/>
        </w:rPr>
        <w:t>to kick in</w:t>
      </w:r>
      <w:r w:rsidRPr="008A368F">
        <w:rPr>
          <w:sz w:val="16"/>
        </w:rPr>
        <w:t xml:space="preserve">. A </w:t>
      </w:r>
      <w:r w:rsidRPr="008A368F">
        <w:rPr>
          <w:rStyle w:val="StyleUnderline"/>
        </w:rPr>
        <w:t>lack of adequate supplies to meet the needs of a growing</w:t>
      </w:r>
      <w:r w:rsidRPr="008A368F">
        <w:rPr>
          <w:sz w:val="16"/>
        </w:rPr>
        <w:t xml:space="preserve">, ever more urbanized and industrialized global </w:t>
      </w:r>
      <w:r w:rsidRPr="008A368F">
        <w:rPr>
          <w:rStyle w:val="StyleUnderline"/>
        </w:rPr>
        <w:t>population is enough</w:t>
      </w:r>
      <w:r w:rsidRPr="008A368F">
        <w:rPr>
          <w:sz w:val="16"/>
        </w:rPr>
        <w:t xml:space="preserve">. Given the wave of extinctions that scientists are recording, some resources—particular species of fish, animals and trees, for example—will become less abundant in the decades to come, and may even disappear altogether. But </w:t>
      </w:r>
      <w:r w:rsidRPr="008A368F">
        <w:rPr>
          <w:rStyle w:val="StyleUnderline"/>
        </w:rPr>
        <w:t xml:space="preserve">key </w:t>
      </w:r>
      <w:r w:rsidRPr="008A368F">
        <w:rPr>
          <w:rStyle w:val="StyleUnderline"/>
          <w:highlight w:val="cyan"/>
        </w:rPr>
        <w:t>materials</w:t>
      </w:r>
      <w:r w:rsidRPr="008A368F">
        <w:rPr>
          <w:rStyle w:val="StyleUnderline"/>
        </w:rPr>
        <w:t xml:space="preserve"> for modern civilization </w:t>
      </w:r>
      <w:r w:rsidRPr="008A368F">
        <w:rPr>
          <w:rStyle w:val="StyleUnderline"/>
          <w:highlight w:val="cyan"/>
        </w:rPr>
        <w:t>like oil, uranium and</w:t>
      </w:r>
      <w:r w:rsidRPr="008A368F">
        <w:rPr>
          <w:rStyle w:val="StyleUnderline"/>
        </w:rPr>
        <w:t xml:space="preserve"> </w:t>
      </w:r>
      <w:r w:rsidRPr="008A368F">
        <w:rPr>
          <w:rStyle w:val="StyleUnderline"/>
          <w:highlight w:val="cyan"/>
        </w:rPr>
        <w:t>copper</w:t>
      </w:r>
      <w:r w:rsidRPr="008A368F">
        <w:rPr>
          <w:rStyle w:val="StyleUnderline"/>
        </w:rPr>
        <w:t xml:space="preserve"> </w:t>
      </w:r>
      <w:r w:rsidRPr="008A368F">
        <w:rPr>
          <w:rStyle w:val="StyleUnderline"/>
          <w:highlight w:val="cyan"/>
        </w:rPr>
        <w:t>will</w:t>
      </w:r>
      <w:r w:rsidRPr="008A368F">
        <w:rPr>
          <w:rStyle w:val="StyleUnderline"/>
        </w:rPr>
        <w:t xml:space="preserve"> simply </w:t>
      </w:r>
      <w:r w:rsidRPr="008A368F">
        <w:rPr>
          <w:rStyle w:val="Emphasis"/>
          <w:highlight w:val="cyan"/>
        </w:rPr>
        <w:t>prove</w:t>
      </w:r>
      <w:r w:rsidRPr="008A368F">
        <w:rPr>
          <w:rStyle w:val="Emphasis"/>
        </w:rPr>
        <w:t xml:space="preserve"> harder and more </w:t>
      </w:r>
      <w:r w:rsidRPr="008A368F">
        <w:rPr>
          <w:rStyle w:val="Emphasis"/>
          <w:highlight w:val="cyan"/>
        </w:rPr>
        <w:t>costly to acquire</w:t>
      </w:r>
      <w:r w:rsidRPr="008A368F">
        <w:rPr>
          <w:rStyle w:val="StyleUnderline"/>
        </w:rPr>
        <w:t xml:space="preserve">, </w:t>
      </w:r>
      <w:r w:rsidRPr="008A368F">
        <w:rPr>
          <w:rStyle w:val="StyleUnderline"/>
          <w:highlight w:val="cyan"/>
        </w:rPr>
        <w:t xml:space="preserve">leading to </w:t>
      </w:r>
      <w:r w:rsidRPr="008A368F">
        <w:rPr>
          <w:rStyle w:val="StyleUnderline"/>
        </w:rPr>
        <w:t xml:space="preserve">supply </w:t>
      </w:r>
      <w:r w:rsidRPr="008A368F">
        <w:rPr>
          <w:rStyle w:val="StyleUnderline"/>
          <w:highlight w:val="cyan"/>
        </w:rPr>
        <w:t xml:space="preserve">bottlenecks and </w:t>
      </w:r>
      <w:r w:rsidRPr="008A368F">
        <w:rPr>
          <w:rStyle w:val="StyleUnderline"/>
        </w:rPr>
        <w:t xml:space="preserve">periodic </w:t>
      </w:r>
      <w:r w:rsidRPr="008A368F">
        <w:rPr>
          <w:rStyle w:val="StyleUnderline"/>
          <w:highlight w:val="cyan"/>
        </w:rPr>
        <w:t>shortages</w:t>
      </w:r>
      <w:r w:rsidRPr="008A368F">
        <w:rPr>
          <w:rStyle w:val="StyleUnderline"/>
        </w:rPr>
        <w:t>. Oil</w:t>
      </w:r>
      <w:r w:rsidRPr="008A368F">
        <w:rPr>
          <w:sz w:val="16"/>
        </w:rPr>
        <w:t>—the single most important commodity in the international economy—</w:t>
      </w:r>
      <w:r w:rsidRPr="008A368F">
        <w:rPr>
          <w:rStyle w:val="StyleUnderline"/>
        </w:rPr>
        <w:t>provides an apt example</w:t>
      </w:r>
      <w:r w:rsidRPr="008A368F">
        <w:rPr>
          <w:sz w:val="16"/>
        </w:rPr>
        <w:t xml:space="preserve">. </w:t>
      </w:r>
      <w:r w:rsidRPr="008A368F">
        <w:rPr>
          <w:rStyle w:val="StyleUnderline"/>
        </w:rPr>
        <w:t>Although global oil supplies</w:t>
      </w:r>
      <w:r w:rsidRPr="008A368F">
        <w:rPr>
          <w:sz w:val="16"/>
        </w:rPr>
        <w:t xml:space="preserve"> </w:t>
      </w:r>
      <w:r w:rsidRPr="008A368F">
        <w:rPr>
          <w:rStyle w:val="StyleUnderline"/>
        </w:rPr>
        <w:t>may actually</w:t>
      </w:r>
      <w:r w:rsidRPr="008A368F">
        <w:rPr>
          <w:sz w:val="16"/>
        </w:rPr>
        <w:t xml:space="preserve"> </w:t>
      </w:r>
      <w:r w:rsidRPr="008A368F">
        <w:rPr>
          <w:rStyle w:val="StyleUnderline"/>
        </w:rPr>
        <w:t>grow</w:t>
      </w:r>
      <w:r w:rsidRPr="008A368F">
        <w:rPr>
          <w:sz w:val="16"/>
        </w:rPr>
        <w:t xml:space="preserve"> in the coming decades, many </w:t>
      </w:r>
      <w:r w:rsidRPr="008A368F">
        <w:rPr>
          <w:rStyle w:val="StyleUnderline"/>
        </w:rPr>
        <w:t>experts</w:t>
      </w:r>
      <w:r w:rsidRPr="008A368F">
        <w:rPr>
          <w:sz w:val="16"/>
        </w:rPr>
        <w:t xml:space="preserve"> </w:t>
      </w:r>
      <w:r w:rsidRPr="008A368F">
        <w:rPr>
          <w:rStyle w:val="StyleUnderline"/>
        </w:rPr>
        <w:t xml:space="preserve">doubt that they can be expanded sufficiently to meet the needs of a rising global middle class </w:t>
      </w:r>
      <w:r w:rsidRPr="008A368F">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8A368F">
        <w:rPr>
          <w:rStyle w:val="StyleUnderline"/>
        </w:rPr>
        <w:t>rising production costs (</w:t>
      </w:r>
      <w:r w:rsidRPr="008A368F">
        <w:rPr>
          <w:sz w:val="16"/>
        </w:rPr>
        <w:t xml:space="preserve">for energy that will be ever more difficult and costly to extract), environmental opposition, warfare, corruption and other impediments </w:t>
      </w:r>
      <w:r w:rsidRPr="008A368F">
        <w:rPr>
          <w:rStyle w:val="StyleUnderline"/>
        </w:rPr>
        <w:t>will make it extremely difficult to achieve increases of this magnitude</w:t>
      </w:r>
      <w:r w:rsidRPr="008A368F">
        <w:rPr>
          <w:sz w:val="16"/>
        </w:rPr>
        <w:t xml:space="preserve">. In other words, even if production manages for a time to top the 2010 level of 87 million barrels per day, the goal of 104 million barrels will never be reached </w:t>
      </w:r>
      <w:r w:rsidRPr="008A368F">
        <w:rPr>
          <w:rStyle w:val="StyleUnderline"/>
        </w:rPr>
        <w:t>and the world’s major consumers will face virtual, if not absolute, scarcity</w:t>
      </w:r>
      <w:r w:rsidRPr="008A368F">
        <w:rPr>
          <w:sz w:val="16"/>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However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sidRPr="008A368F">
        <w:rPr>
          <w:rStyle w:val="StyleUnderline"/>
        </w:rPr>
        <w:t>ancient civilizations experienced</w:t>
      </w:r>
      <w:r w:rsidRPr="008A368F">
        <w:rPr>
          <w:sz w:val="16"/>
        </w:rPr>
        <w:t xml:space="preserve"> </w:t>
      </w:r>
      <w:r w:rsidRPr="008A368F">
        <w:rPr>
          <w:rStyle w:val="StyleUnderline"/>
        </w:rPr>
        <w:t>higher levels of warfare when faced with resource shortages brought about by population growth</w:t>
      </w:r>
      <w:r w:rsidRPr="008A368F">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Collingham,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8A368F">
        <w:rPr>
          <w:rStyle w:val="Emphasis"/>
          <w:highlight w:val="cyan"/>
        </w:rPr>
        <w:t>Anxiety</w:t>
      </w:r>
      <w:r w:rsidRPr="008A368F">
        <w:rPr>
          <w:rStyle w:val="Emphasis"/>
        </w:rPr>
        <w:t xml:space="preserve"> over future supplies </w:t>
      </w:r>
      <w:r w:rsidRPr="008A368F">
        <w:rPr>
          <w:rStyle w:val="Emphasis"/>
          <w:highlight w:val="cyan"/>
        </w:rPr>
        <w:t>is</w:t>
      </w:r>
      <w:r w:rsidRPr="008A368F">
        <w:rPr>
          <w:sz w:val="16"/>
        </w:rPr>
        <w:t xml:space="preserve"> </w:t>
      </w:r>
      <w:r w:rsidRPr="008A368F">
        <w:rPr>
          <w:rStyle w:val="Emphasis"/>
        </w:rPr>
        <w:t xml:space="preserve">often also </w:t>
      </w:r>
      <w:r w:rsidRPr="008A368F">
        <w:rPr>
          <w:rStyle w:val="Emphasis"/>
          <w:highlight w:val="cyan"/>
        </w:rPr>
        <w:t>a factor</w:t>
      </w:r>
      <w:r w:rsidRPr="008A368F">
        <w:rPr>
          <w:rStyle w:val="StyleUnderline"/>
        </w:rPr>
        <w:t xml:space="preserve"> </w:t>
      </w:r>
      <w:r w:rsidRPr="008A368F">
        <w:rPr>
          <w:rStyle w:val="StyleUnderline"/>
          <w:highlight w:val="cyan"/>
        </w:rPr>
        <w:t>in conflicts</w:t>
      </w:r>
      <w:r w:rsidRPr="008A368F">
        <w:rPr>
          <w:rStyle w:val="StyleUnderline"/>
        </w:rPr>
        <w:t xml:space="preserve"> that break out </w:t>
      </w:r>
      <w:r w:rsidRPr="008A368F">
        <w:rPr>
          <w:rStyle w:val="StyleUnderline"/>
          <w:highlight w:val="cyan"/>
        </w:rPr>
        <w:t>over access to</w:t>
      </w:r>
      <w:r w:rsidRPr="008A368F">
        <w:rPr>
          <w:rStyle w:val="StyleUnderline"/>
        </w:rPr>
        <w:t xml:space="preserve"> </w:t>
      </w:r>
      <w:r w:rsidRPr="008A368F">
        <w:rPr>
          <w:rStyle w:val="StyleUnderline"/>
          <w:highlight w:val="cyan"/>
        </w:rPr>
        <w:t>oil</w:t>
      </w:r>
      <w:r w:rsidRPr="008A368F">
        <w:rPr>
          <w:rStyle w:val="StyleUnderline"/>
        </w:rPr>
        <w:t xml:space="preserve"> or control of contested undersea reserves of oil </w:t>
      </w:r>
      <w:r w:rsidRPr="008A368F">
        <w:rPr>
          <w:rStyle w:val="StyleUnderline"/>
          <w:highlight w:val="cyan"/>
        </w:rPr>
        <w:t>and natural gas</w:t>
      </w:r>
      <w:r w:rsidRPr="008A368F">
        <w:rPr>
          <w:rStyle w:val="StyleUnderline"/>
        </w:rPr>
        <w:t>.</w:t>
      </w:r>
      <w:r w:rsidRPr="008A368F">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8A368F">
        <w:rPr>
          <w:rStyle w:val="StyleUnderline"/>
        </w:rPr>
        <w:t>In</w:t>
      </w:r>
      <w:r w:rsidRPr="008A368F">
        <w:rPr>
          <w:sz w:val="16"/>
        </w:rPr>
        <w:t xml:space="preserve"> his </w:t>
      </w:r>
      <w:r w:rsidRPr="008A368F">
        <w:rPr>
          <w:rStyle w:val="StyleUnderline"/>
        </w:rPr>
        <w:t>1980</w:t>
      </w:r>
      <w:r w:rsidRPr="008A368F">
        <w:rPr>
          <w:sz w:val="16"/>
        </w:rPr>
        <w:t xml:space="preserve"> State of the Union Address, Carter affirmed that any move to impede the </w:t>
      </w:r>
      <w:r w:rsidRPr="008A368F">
        <w:rPr>
          <w:rStyle w:val="StyleUnderline"/>
        </w:rPr>
        <w:t xml:space="preserve">flow of oil from the Gulf would be viewed as a threat to America’s “vital interests” and would be repelled by “any means necessary, including military force.” </w:t>
      </w:r>
      <w:r w:rsidRPr="008A368F">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8A368F">
        <w:rPr>
          <w:rStyle w:val="StyleUnderline"/>
        </w:rPr>
        <w:t>conflicts</w:t>
      </w:r>
      <w:r w:rsidRPr="008A368F">
        <w:rPr>
          <w:sz w:val="16"/>
        </w:rPr>
        <w:t xml:space="preserve"> </w:t>
      </w:r>
      <w:r w:rsidRPr="008A368F">
        <w:rPr>
          <w:rStyle w:val="StyleUnderline"/>
        </w:rPr>
        <w:t>have been rising toward the boiling point between</w:t>
      </w:r>
      <w:r w:rsidRPr="008A368F">
        <w:rPr>
          <w:sz w:val="16"/>
        </w:rPr>
        <w:t xml:space="preserve"> </w:t>
      </w:r>
      <w:r w:rsidRPr="008A368F">
        <w:rPr>
          <w:rStyle w:val="StyleUnderline"/>
        </w:rPr>
        <w:t>China and its neighbors in Southeast Asia when it</w:t>
      </w:r>
      <w:r w:rsidRPr="008A368F">
        <w:rPr>
          <w:sz w:val="16"/>
        </w:rPr>
        <w:t xml:space="preserve"> </w:t>
      </w:r>
      <w:r w:rsidRPr="008A368F">
        <w:rPr>
          <w:rStyle w:val="StyleUnderline"/>
        </w:rPr>
        <w:t>comes to control of offshore oil and gas reserves in the South China Sea.</w:t>
      </w:r>
      <w:r w:rsidRPr="008A368F">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8A368F">
        <w:rPr>
          <w:rStyle w:val="StyleUnderline"/>
          <w:highlight w:val="cyan"/>
        </w:rPr>
        <w:t>resource-driven</w:t>
      </w:r>
      <w:r w:rsidRPr="008A368F">
        <w:rPr>
          <w:rStyle w:val="StyleUnderline"/>
        </w:rPr>
        <w:t xml:space="preserve"> potential </w:t>
      </w:r>
      <w:r w:rsidRPr="008A368F">
        <w:rPr>
          <w:rStyle w:val="StyleUnderline"/>
          <w:highlight w:val="cyan"/>
        </w:rPr>
        <w:t>conflicts</w:t>
      </w:r>
      <w:r w:rsidRPr="008A368F">
        <w:rPr>
          <w:rStyle w:val="StyleUnderline"/>
        </w:rPr>
        <w:t xml:space="preserve"> like these</w:t>
      </w:r>
      <w:r w:rsidRPr="008A368F">
        <w:rPr>
          <w:sz w:val="16"/>
        </w:rPr>
        <w:t xml:space="preserve"> </w:t>
      </w:r>
      <w:r w:rsidRPr="008A368F">
        <w:rPr>
          <w:rStyle w:val="StyleUnderline"/>
          <w:highlight w:val="cyan"/>
        </w:rPr>
        <w:t>will</w:t>
      </w:r>
      <w:r w:rsidRPr="008A368F">
        <w:rPr>
          <w:sz w:val="16"/>
        </w:rPr>
        <w:t xml:space="preserve"> only </w:t>
      </w:r>
      <w:r w:rsidRPr="008A368F">
        <w:rPr>
          <w:rStyle w:val="Emphasis"/>
          <w:highlight w:val="cyan"/>
        </w:rPr>
        <w:t>multiply in the years</w:t>
      </w:r>
      <w:r w:rsidRPr="008A368F">
        <w:rPr>
          <w:sz w:val="16"/>
        </w:rPr>
        <w:t xml:space="preserve"> </w:t>
      </w:r>
      <w:r w:rsidRPr="008A368F">
        <w:rPr>
          <w:rStyle w:val="StyleUnderline"/>
          <w:highlight w:val="cyan"/>
        </w:rPr>
        <w:t>ahead</w:t>
      </w:r>
      <w:r w:rsidRPr="008A368F">
        <w:rPr>
          <w:rStyle w:val="StyleUnderline"/>
        </w:rPr>
        <w:t xml:space="preserve"> </w:t>
      </w:r>
      <w:r w:rsidRPr="008A368F">
        <w:rPr>
          <w:rStyle w:val="StyleUnderline"/>
          <w:highlight w:val="cyan"/>
        </w:rPr>
        <w:t>as</w:t>
      </w:r>
      <w:r w:rsidRPr="008A368F">
        <w:rPr>
          <w:rStyle w:val="StyleUnderline"/>
        </w:rPr>
        <w:t xml:space="preserve"> </w:t>
      </w:r>
      <w:r w:rsidRPr="008A368F">
        <w:rPr>
          <w:rStyle w:val="StyleUnderline"/>
          <w:highlight w:val="cyan"/>
        </w:rPr>
        <w:t>demand</w:t>
      </w:r>
      <w:r w:rsidRPr="008A368F">
        <w:rPr>
          <w:rStyle w:val="StyleUnderline"/>
        </w:rPr>
        <w:t xml:space="preserve"> </w:t>
      </w:r>
      <w:r w:rsidRPr="008A368F">
        <w:rPr>
          <w:rStyle w:val="StyleUnderline"/>
          <w:highlight w:val="cyan"/>
        </w:rPr>
        <w:t>rises</w:t>
      </w:r>
      <w:r w:rsidRPr="008A368F">
        <w:rPr>
          <w:rStyle w:val="StyleUnderline"/>
        </w:rPr>
        <w:t>, supplies dwindle and more of what remains will be found in disputed areas</w:t>
      </w:r>
      <w:r w:rsidRPr="008A368F">
        <w:rPr>
          <w:sz w:val="16"/>
        </w:rPr>
        <w:t xml:space="preserve">. </w:t>
      </w:r>
      <w:r w:rsidRPr="008A368F">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supplies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world….These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8A368F">
        <w:rPr>
          <w:rStyle w:val="StyleUnderline"/>
        </w:rPr>
        <w:t>Director of National Intelligence</w:t>
      </w:r>
      <w:r w:rsidRPr="008A368F">
        <w:rPr>
          <w:sz w:val="16"/>
        </w:rPr>
        <w:t xml:space="preserve"> James R. </w:t>
      </w:r>
      <w:r w:rsidRPr="008A368F">
        <w:rPr>
          <w:rStyle w:val="StyleUnderline"/>
          <w:highlight w:val="cyan"/>
        </w:rPr>
        <w:t>Clapper</w:t>
      </w:r>
      <w:r w:rsidRPr="008A368F">
        <w:rPr>
          <w:sz w:val="16"/>
        </w:rPr>
        <w:t xml:space="preserve"> </w:t>
      </w:r>
      <w:r w:rsidRPr="008A368F">
        <w:rPr>
          <w:rStyle w:val="StyleUnderline"/>
          <w:highlight w:val="cyan"/>
        </w:rPr>
        <w:t>listed</w:t>
      </w:r>
      <w:r w:rsidRPr="008A368F">
        <w:rPr>
          <w:sz w:val="16"/>
        </w:rPr>
        <w:t xml:space="preserve"> “</w:t>
      </w:r>
      <w:r w:rsidRPr="008A368F">
        <w:rPr>
          <w:rStyle w:val="StyleUnderline"/>
          <w:highlight w:val="cyan"/>
        </w:rPr>
        <w:t>competition</w:t>
      </w:r>
      <w:r w:rsidRPr="008A368F">
        <w:rPr>
          <w:rStyle w:val="StyleUnderline"/>
        </w:rPr>
        <w:t xml:space="preserve"> and scarcity involving natural resources</w:t>
      </w:r>
      <w:r w:rsidRPr="008A368F">
        <w:rPr>
          <w:sz w:val="16"/>
        </w:rPr>
        <w:t xml:space="preserve">” </w:t>
      </w:r>
      <w:r w:rsidRPr="008A368F">
        <w:rPr>
          <w:rStyle w:val="Emphasis"/>
          <w:highlight w:val="cyan"/>
        </w:rPr>
        <w:t>as a national security</w:t>
      </w:r>
      <w:r w:rsidRPr="008A368F">
        <w:rPr>
          <w:rStyle w:val="Emphasis"/>
        </w:rPr>
        <w:t xml:space="preserve"> </w:t>
      </w:r>
      <w:r w:rsidRPr="008A368F">
        <w:rPr>
          <w:rStyle w:val="Emphasis"/>
          <w:highlight w:val="cyan"/>
        </w:rPr>
        <w:t>threat</w:t>
      </w:r>
      <w:r w:rsidRPr="008A368F">
        <w:rPr>
          <w:rStyle w:val="Emphasis"/>
        </w:rPr>
        <w:t xml:space="preserve"> </w:t>
      </w:r>
      <w:r w:rsidRPr="008A368F">
        <w:rPr>
          <w:rStyle w:val="Emphasis"/>
          <w:highlight w:val="cyan"/>
        </w:rPr>
        <w:t>on a par with</w:t>
      </w:r>
      <w:r w:rsidRPr="008A368F">
        <w:rPr>
          <w:rStyle w:val="Emphasis"/>
        </w:rPr>
        <w:t xml:space="preserve"> global terrorism, cyberwar and </w:t>
      </w:r>
      <w:r w:rsidRPr="008A368F">
        <w:rPr>
          <w:rStyle w:val="Emphasis"/>
          <w:highlight w:val="cyan"/>
        </w:rPr>
        <w:t>nuclear proliferation</w:t>
      </w:r>
      <w:r w:rsidRPr="008A368F">
        <w:rPr>
          <w:rStyle w:val="Emphasis"/>
        </w:rPr>
        <w:t xml:space="preserve">. </w:t>
      </w:r>
      <w:r w:rsidRPr="008A368F">
        <w:rPr>
          <w:sz w:val="16"/>
        </w:rPr>
        <w:t xml:space="preserve">“Many </w:t>
      </w:r>
      <w:r w:rsidRPr="008A368F">
        <w:rPr>
          <w:rStyle w:val="StyleUnderline"/>
        </w:rPr>
        <w:t>countries</w:t>
      </w:r>
      <w:r w:rsidRPr="008A368F">
        <w:rPr>
          <w:sz w:val="16"/>
        </w:rPr>
        <w:t xml:space="preserve"> important to the United States are </w:t>
      </w:r>
      <w:r w:rsidRPr="008A368F">
        <w:rPr>
          <w:rStyle w:val="StyleUnderline"/>
        </w:rPr>
        <w:t>vulnerable to natural resource</w:t>
      </w:r>
      <w:r w:rsidRPr="008A368F">
        <w:rPr>
          <w:sz w:val="16"/>
        </w:rPr>
        <w:t xml:space="preserve"> </w:t>
      </w:r>
      <w:r w:rsidRPr="008A368F">
        <w:rPr>
          <w:rStyle w:val="StyleUnderline"/>
        </w:rPr>
        <w:t xml:space="preserve">shocks </w:t>
      </w:r>
      <w:r w:rsidRPr="008A368F">
        <w:rPr>
          <w:rStyle w:val="StyleUnderline"/>
          <w:highlight w:val="cyan"/>
        </w:rPr>
        <w:t>that</w:t>
      </w:r>
      <w:r w:rsidRPr="008A368F">
        <w:rPr>
          <w:sz w:val="16"/>
        </w:rPr>
        <w:t xml:space="preserve"> </w:t>
      </w:r>
      <w:r w:rsidRPr="008A368F">
        <w:rPr>
          <w:rStyle w:val="Emphasis"/>
          <w:highlight w:val="cyan"/>
        </w:rPr>
        <w:t>degrade</w:t>
      </w:r>
      <w:r w:rsidRPr="008A368F">
        <w:rPr>
          <w:rStyle w:val="Emphasis"/>
        </w:rPr>
        <w:t xml:space="preserve"> </w:t>
      </w:r>
      <w:r w:rsidRPr="008A368F">
        <w:rPr>
          <w:rStyle w:val="Emphasis"/>
          <w:highlight w:val="cyan"/>
        </w:rPr>
        <w:t>economic development</w:t>
      </w:r>
      <w:r w:rsidRPr="008A368F">
        <w:rPr>
          <w:sz w:val="16"/>
        </w:rPr>
        <w:t xml:space="preserve">, </w:t>
      </w:r>
      <w:r w:rsidRPr="008A368F">
        <w:rPr>
          <w:rStyle w:val="StyleUnderline"/>
        </w:rPr>
        <w:t xml:space="preserve">frustrate attempts to democratize, raise the risk of regime-threatening instability, </w:t>
      </w:r>
      <w:r w:rsidRPr="008A368F">
        <w:rPr>
          <w:rStyle w:val="StyleUnderline"/>
          <w:highlight w:val="cyan"/>
        </w:rPr>
        <w:t xml:space="preserve">and </w:t>
      </w:r>
      <w:r w:rsidRPr="008A368F">
        <w:rPr>
          <w:rStyle w:val="Emphasis"/>
          <w:highlight w:val="cyan"/>
        </w:rPr>
        <w:t>aggravate regional tensions</w:t>
      </w:r>
      <w:r w:rsidRPr="008A368F">
        <w:rPr>
          <w:rStyle w:val="StyleUnderline"/>
        </w:rPr>
        <w:t>,”</w:t>
      </w:r>
      <w:r w:rsidRPr="008A368F">
        <w:rPr>
          <w:sz w:val="16"/>
        </w:rPr>
        <w:t xml:space="preserve"> he wrote in his prepared statement for the Senate Select Committee on Intelligence. “Extreme weather events (floods, droughts, heat waves) will increasingly disrupt food and energy markets, </w:t>
      </w:r>
      <w:r w:rsidRPr="008A368F">
        <w:rPr>
          <w:rStyle w:val="StyleUnderline"/>
        </w:rPr>
        <w:t xml:space="preserve">exacerbating state weakness, forcing human migrations, and triggering riots, civil disobedience, and vandalism.” </w:t>
      </w:r>
      <w:r w:rsidRPr="008A368F">
        <w:rPr>
          <w:sz w:val="16"/>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8A368F">
        <w:rPr>
          <w:rStyle w:val="StyleUnderline"/>
        </w:rPr>
        <w:t>extreme climate change, could</w:t>
      </w:r>
      <w:r w:rsidRPr="008A368F">
        <w:rPr>
          <w:sz w:val="16"/>
        </w:rPr>
        <w:t xml:space="preserve"> </w:t>
      </w:r>
      <w:r w:rsidRPr="008A368F">
        <w:rPr>
          <w:rStyle w:val="Emphasis"/>
          <w:highlight w:val="cyan"/>
        </w:rPr>
        <w:t>produce</w:t>
      </w:r>
      <w:r w:rsidRPr="008A368F">
        <w:rPr>
          <w:rStyle w:val="Emphasis"/>
        </w:rPr>
        <w:t xml:space="preserve"> </w:t>
      </w:r>
      <w:r w:rsidRPr="008A368F">
        <w:rPr>
          <w:rStyle w:val="Emphasis"/>
          <w:highlight w:val="cyan"/>
        </w:rPr>
        <w:t>a global explosion of</w:t>
      </w:r>
      <w:r w:rsidRPr="008A368F">
        <w:rPr>
          <w:rStyle w:val="Emphasis"/>
        </w:rPr>
        <w:t xml:space="preserve"> human chaos and </w:t>
      </w:r>
      <w:r w:rsidRPr="008A368F">
        <w:rPr>
          <w:rStyle w:val="Emphasis"/>
          <w:highlight w:val="cyan"/>
        </w:rPr>
        <w:t>conflict</w:t>
      </w:r>
      <w:r w:rsidRPr="008A368F">
        <w:rPr>
          <w:sz w:val="16"/>
        </w:rPr>
        <w:t>. We are now heading directly into a resource-shock world.</w:t>
      </w:r>
    </w:p>
    <w:p w14:paraId="599D792C" w14:textId="77777777" w:rsidR="003A21CB" w:rsidRPr="008A368F" w:rsidRDefault="003A21CB" w:rsidP="003A21CB"/>
    <w:p w14:paraId="093E6481" w14:textId="77777777" w:rsidR="003A21CB" w:rsidRPr="008A368F" w:rsidRDefault="003A21CB" w:rsidP="003A21CB">
      <w:pPr>
        <w:pStyle w:val="Heading4"/>
        <w:rPr>
          <w:rFonts w:cs="Times New Roman"/>
          <w:u w:val="single"/>
        </w:rPr>
      </w:pPr>
      <w:r w:rsidRPr="008A368F">
        <w:rPr>
          <w:rFonts w:cs="Times New Roman"/>
        </w:rPr>
        <w:t>Solves warming.</w:t>
      </w:r>
    </w:p>
    <w:p w14:paraId="39A26256" w14:textId="77777777" w:rsidR="003A21CB" w:rsidRPr="008A368F" w:rsidRDefault="003A21CB" w:rsidP="003A21CB">
      <w:r w:rsidRPr="008A368F">
        <w:rPr>
          <w:rStyle w:val="Style13ptBold"/>
        </w:rPr>
        <w:t>Taylor 19</w:t>
      </w:r>
      <w:r w:rsidRPr="008A368F">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14:paraId="25A33CEF" w14:textId="77777777" w:rsidR="003A21CB" w:rsidRPr="008A368F" w:rsidRDefault="003A21CB" w:rsidP="003A21CB">
      <w:pPr>
        <w:rPr>
          <w:b/>
          <w:iCs/>
          <w:u w:val="single"/>
        </w:rPr>
      </w:pPr>
      <w:r w:rsidRPr="008A368F">
        <w:rPr>
          <w:rStyle w:val="StyleUnderline"/>
          <w:highlight w:val="cyan"/>
        </w:rPr>
        <w:t>The mission is essential</w:t>
      </w:r>
      <w:r w:rsidRPr="008A368F">
        <w:rPr>
          <w:sz w:val="16"/>
          <w:highlight w:val="cyan"/>
        </w:rPr>
        <w:t>,</w:t>
      </w:r>
      <w:r w:rsidRPr="008A368F">
        <w:rPr>
          <w:sz w:val="16"/>
        </w:rPr>
        <w:t xml:space="preserve"> Joyce declares, </w:t>
      </w:r>
      <w:r w:rsidRPr="008A368F">
        <w:rPr>
          <w:rStyle w:val="StyleUnderline"/>
          <w:highlight w:val="cyan"/>
        </w:rPr>
        <w:t xml:space="preserve">to save Earth from its </w:t>
      </w:r>
      <w:r w:rsidRPr="008A368F">
        <w:rPr>
          <w:rStyle w:val="Emphasis"/>
          <w:highlight w:val="cyan"/>
        </w:rPr>
        <w:t>major problems</w:t>
      </w:r>
      <w:r w:rsidRPr="008A368F">
        <w:rPr>
          <w:rStyle w:val="StyleUnderline"/>
        </w:rPr>
        <w:t>.</w:t>
      </w:r>
      <w:r w:rsidRPr="008A368F">
        <w:rPr>
          <w:sz w:val="16"/>
        </w:rPr>
        <w:t xml:space="preserve"> First of all, the fictional billionaire wheels in a fictional Nobel economist to demonstrate the actual truth that </w:t>
      </w:r>
      <w:r w:rsidRPr="008A368F">
        <w:rPr>
          <w:rStyle w:val="StyleUnderline"/>
          <w:highlight w:val="cyan"/>
        </w:rPr>
        <w:t>the entire</w:t>
      </w:r>
      <w:r w:rsidRPr="008A368F">
        <w:rPr>
          <w:rStyle w:val="StyleUnderline"/>
        </w:rPr>
        <w:t xml:space="preserve"> global </w:t>
      </w:r>
      <w:r w:rsidRPr="008A368F">
        <w:rPr>
          <w:rStyle w:val="StyleUnderline"/>
          <w:highlight w:val="cyan"/>
        </w:rPr>
        <w:t xml:space="preserve">economy is sitting on a </w:t>
      </w:r>
      <w:r w:rsidRPr="008A368F">
        <w:rPr>
          <w:rStyle w:val="Emphasis"/>
          <w:highlight w:val="cyan"/>
        </w:rPr>
        <w:t>mountain of debt</w:t>
      </w:r>
      <w:r w:rsidRPr="008A368F">
        <w:rPr>
          <w:rStyle w:val="StyleUnderline"/>
        </w:rPr>
        <w:t>.</w:t>
      </w:r>
      <w:r w:rsidRPr="008A368F">
        <w:rPr>
          <w:sz w:val="16"/>
        </w:rPr>
        <w:t xml:space="preserve"> </w:t>
      </w:r>
      <w:r w:rsidRPr="008A368F">
        <w:rPr>
          <w:rStyle w:val="StyleUnderline"/>
          <w:highlight w:val="cyan"/>
        </w:rPr>
        <w:t>It</w:t>
      </w:r>
      <w:r w:rsidRPr="008A368F">
        <w:rPr>
          <w:sz w:val="16"/>
          <w:highlight w:val="cyan"/>
        </w:rPr>
        <w:t xml:space="preserve"> </w:t>
      </w:r>
      <w:r w:rsidRPr="008A368F">
        <w:rPr>
          <w:rStyle w:val="StyleUnderline"/>
          <w:highlight w:val="cyan"/>
        </w:rPr>
        <w:t xml:space="preserve">has to keep growing or it will </w:t>
      </w:r>
      <w:r w:rsidRPr="008A368F">
        <w:rPr>
          <w:rStyle w:val="Emphasis"/>
          <w:highlight w:val="cyan"/>
        </w:rPr>
        <w:t>implode</w:t>
      </w:r>
      <w:r w:rsidRPr="008A368F">
        <w:rPr>
          <w:rStyle w:val="StyleUnderline"/>
        </w:rPr>
        <w:t>,</w:t>
      </w:r>
      <w:r w:rsidRPr="008A368F">
        <w:rPr>
          <w:sz w:val="16"/>
        </w:rPr>
        <w:t xml:space="preserve"> </w:t>
      </w:r>
      <w:r w:rsidRPr="008A368F">
        <w:rPr>
          <w:rStyle w:val="StyleUnderline"/>
        </w:rPr>
        <w:t xml:space="preserve">so </w:t>
      </w:r>
      <w:r w:rsidRPr="008A368F">
        <w:rPr>
          <w:rStyle w:val="StyleUnderline"/>
          <w:highlight w:val="cyan"/>
        </w:rPr>
        <w:t>we might as well take</w:t>
      </w:r>
      <w:r w:rsidRPr="008A368F">
        <w:rPr>
          <w:rStyle w:val="StyleUnderline"/>
        </w:rPr>
        <w:t xml:space="preserve"> the majority of </w:t>
      </w:r>
      <w:r w:rsidRPr="008A368F">
        <w:rPr>
          <w:rStyle w:val="StyleUnderline"/>
          <w:highlight w:val="cyan"/>
        </w:rPr>
        <w:t xml:space="preserve">the </w:t>
      </w:r>
      <w:r w:rsidRPr="008A368F">
        <w:rPr>
          <w:rStyle w:val="Emphasis"/>
          <w:highlight w:val="cyan"/>
        </w:rPr>
        <w:t>industrial growth off-world where it can’t do any more harm to the biosphere.</w:t>
      </w:r>
    </w:p>
    <w:p w14:paraId="02655F71" w14:textId="77777777" w:rsidR="003A21CB" w:rsidRPr="008A368F" w:rsidRDefault="003A21CB" w:rsidP="003A21CB">
      <w:pPr>
        <w:rPr>
          <w:b/>
          <w:iCs/>
          <w:u w:val="single"/>
        </w:rPr>
      </w:pPr>
      <w:r w:rsidRPr="008A368F">
        <w:rPr>
          <w:sz w:val="16"/>
        </w:rPr>
        <w:t xml:space="preserve">Secondly, there’s </w:t>
      </w:r>
      <w:r w:rsidRPr="008A368F">
        <w:rPr>
          <w:rStyle w:val="StyleUnderline"/>
          <w:highlight w:val="cyan"/>
        </w:rPr>
        <w:t xml:space="preserve">the </w:t>
      </w:r>
      <w:r w:rsidRPr="008A368F">
        <w:rPr>
          <w:rStyle w:val="Emphasis"/>
          <w:highlight w:val="cyan"/>
        </w:rPr>
        <w:t>climate change fix</w:t>
      </w:r>
      <w:r w:rsidRPr="008A368F">
        <w:rPr>
          <w:sz w:val="16"/>
          <w:highlight w:val="cyan"/>
        </w:rPr>
        <w:t>.</w:t>
      </w:r>
      <w:r w:rsidRPr="008A368F">
        <w:rPr>
          <w:sz w:val="16"/>
        </w:rPr>
        <w:t xml:space="preserve"> </w:t>
      </w:r>
      <w:r w:rsidRPr="008A368F">
        <w:rPr>
          <w:rStyle w:val="StyleUnderline"/>
          <w:highlight w:val="cyan"/>
        </w:rPr>
        <w:t>Suarez</w:t>
      </w:r>
      <w:r w:rsidRPr="008A368F">
        <w:rPr>
          <w:sz w:val="16"/>
        </w:rPr>
        <w:t xml:space="preserve"> </w:t>
      </w:r>
      <w:r w:rsidRPr="008A368F">
        <w:rPr>
          <w:rStyle w:val="StyleUnderline"/>
          <w:highlight w:val="cyan"/>
        </w:rPr>
        <w:t>sees asteroid mining as the only way</w:t>
      </w:r>
      <w:r w:rsidRPr="008A368F">
        <w:rPr>
          <w:rStyle w:val="StyleUnderline"/>
        </w:rPr>
        <w:t xml:space="preserve"> </w:t>
      </w:r>
      <w:r w:rsidRPr="008A368F">
        <w:rPr>
          <w:rStyle w:val="StyleUnderline"/>
          <w:highlight w:val="cyan"/>
        </w:rPr>
        <w:t xml:space="preserve">we’re going to build </w:t>
      </w:r>
      <w:r w:rsidRPr="008A368F">
        <w:rPr>
          <w:rStyle w:val="Emphasis"/>
          <w:highlight w:val="cyan"/>
        </w:rPr>
        <w:t>solar power satellites</w:t>
      </w:r>
      <w:r w:rsidRPr="008A368F">
        <w:rPr>
          <w:rStyle w:val="Emphasis"/>
        </w:rPr>
        <w:t>.</w:t>
      </w:r>
      <w:r w:rsidRPr="008A368F">
        <w:rPr>
          <w:sz w:val="16"/>
        </w:rPr>
        <w:t xml:space="preserve"> Which, as you probably know</w:t>
      </w:r>
      <w:r w:rsidRPr="008A368F">
        <w:rPr>
          <w:rStyle w:val="StyleUnderline"/>
        </w:rPr>
        <w:t xml:space="preserve">, is </w:t>
      </w:r>
      <w:r w:rsidRPr="008A368F">
        <w:rPr>
          <w:rStyle w:val="StyleUnderline"/>
          <w:highlight w:val="cyan"/>
        </w:rPr>
        <w:t>a form of</w:t>
      </w:r>
      <w:r w:rsidRPr="008A368F">
        <w:rPr>
          <w:rStyle w:val="StyleUnderline"/>
        </w:rPr>
        <w:t xml:space="preserve"> uninterrupted </w:t>
      </w:r>
      <w:r w:rsidRPr="008A368F">
        <w:rPr>
          <w:rStyle w:val="StyleUnderline"/>
          <w:highlight w:val="cyan"/>
        </w:rPr>
        <w:t>solar power collection</w:t>
      </w:r>
      <w:r w:rsidRPr="008A368F">
        <w:rPr>
          <w:rStyle w:val="StyleUnderline"/>
        </w:rPr>
        <w:t xml:space="preserve"> that is theoretically </w:t>
      </w:r>
      <w:r w:rsidRPr="008A368F">
        <w:rPr>
          <w:rStyle w:val="StyleUnderline"/>
          <w:highlight w:val="cyan"/>
        </w:rPr>
        <w:t>more effective</w:t>
      </w:r>
      <w:r w:rsidRPr="008A368F">
        <w:rPr>
          <w:sz w:val="16"/>
        </w:rPr>
        <w:t xml:space="preserve">, inch for inch, </w:t>
      </w:r>
      <w:r w:rsidRPr="008A368F">
        <w:rPr>
          <w:rStyle w:val="StyleUnderline"/>
          <w:highlight w:val="cyan"/>
        </w:rPr>
        <w:t>than any</w:t>
      </w:r>
      <w:r w:rsidRPr="008A368F">
        <w:rPr>
          <w:rStyle w:val="StyleUnderline"/>
        </w:rPr>
        <w:t xml:space="preserve"> solar panels </w:t>
      </w:r>
      <w:r w:rsidRPr="008A368F">
        <w:rPr>
          <w:rStyle w:val="StyleUnderline"/>
          <w:highlight w:val="cyan"/>
        </w:rPr>
        <w:t>on Earth</w:t>
      </w:r>
      <w:r w:rsidRPr="008A368F">
        <w:rPr>
          <w:rStyle w:val="StyleUnderline"/>
        </w:rPr>
        <w:t xml:space="preserve"> at high noon</w:t>
      </w:r>
      <w:r w:rsidRPr="008A368F">
        <w:rPr>
          <w:sz w:val="16"/>
        </w:rPr>
        <w:t>, but operating 24/7. (</w:t>
      </w:r>
      <w:r w:rsidRPr="008A368F">
        <w:rPr>
          <w:rStyle w:val="StyleUnderline"/>
          <w:highlight w:val="cyan"/>
        </w:rPr>
        <w:t>In space,</w:t>
      </w:r>
      <w:r w:rsidRPr="008A368F">
        <w:rPr>
          <w:rStyle w:val="StyleUnderline"/>
        </w:rPr>
        <w:t xml:space="preserve"> basically, </w:t>
      </w:r>
      <w:r w:rsidRPr="008A368F">
        <w:rPr>
          <w:rStyle w:val="Emphasis"/>
          <w:highlight w:val="cyan"/>
        </w:rPr>
        <w:t>it’s always double high noon</w:t>
      </w:r>
      <w:r w:rsidRPr="008A368F">
        <w:rPr>
          <w:rStyle w:val="Emphasis"/>
        </w:rPr>
        <w:t xml:space="preserve">). </w:t>
      </w:r>
    </w:p>
    <w:p w14:paraId="060B1186" w14:textId="77777777" w:rsidR="003A21CB" w:rsidRPr="008A368F" w:rsidRDefault="003A21CB" w:rsidP="003A21CB">
      <w:pPr>
        <w:rPr>
          <w:b/>
          <w:iCs/>
          <w:u w:val="single"/>
        </w:rPr>
      </w:pPr>
      <w:r w:rsidRPr="008A368F">
        <w:rPr>
          <w:sz w:val="16"/>
        </w:rPr>
        <w:t xml:space="preserve">The </w:t>
      </w:r>
      <w:r w:rsidRPr="008A368F">
        <w:rPr>
          <w:rStyle w:val="StyleUnderline"/>
        </w:rPr>
        <w:t>power collected is beamed back to large receptors on Earth</w:t>
      </w:r>
      <w:r w:rsidRPr="008A368F">
        <w:rPr>
          <w:sz w:val="16"/>
        </w:rPr>
        <w:t xml:space="preserve"> with large, low-power microwaves, which researchers think will be harmless enough to let humans and animals pass through the beam. </w:t>
      </w:r>
      <w:r w:rsidRPr="008A368F">
        <w:rPr>
          <w:rStyle w:val="StyleUnderline"/>
          <w:highlight w:val="cyan"/>
        </w:rPr>
        <w:t>A</w:t>
      </w:r>
      <w:r w:rsidRPr="008A368F">
        <w:rPr>
          <w:sz w:val="16"/>
          <w:highlight w:val="cyan"/>
        </w:rPr>
        <w:t xml:space="preserve"> </w:t>
      </w:r>
      <w:r w:rsidRPr="008A368F">
        <w:rPr>
          <w:rStyle w:val="StyleUnderline"/>
          <w:highlight w:val="cyan"/>
        </w:rPr>
        <w:t>space solar power array</w:t>
      </w:r>
      <w:r w:rsidRPr="008A368F">
        <w:rPr>
          <w:rStyle w:val="StyleUnderline"/>
        </w:rPr>
        <w:t xml:space="preserve"> like the one China is said to be working on </w:t>
      </w:r>
      <w:r w:rsidRPr="008A368F">
        <w:rPr>
          <w:rStyle w:val="StyleUnderline"/>
          <w:highlight w:val="cyan"/>
        </w:rPr>
        <w:t>could</w:t>
      </w:r>
      <w:r w:rsidRPr="008A368F">
        <w:rPr>
          <w:rStyle w:val="StyleUnderline"/>
        </w:rPr>
        <w:t xml:space="preserve"> </w:t>
      </w:r>
      <w:r w:rsidRPr="008A368F">
        <w:rPr>
          <w:rStyle w:val="StyleUnderline"/>
          <w:highlight w:val="cyan"/>
        </w:rPr>
        <w:t>reliably supply</w:t>
      </w:r>
      <w:r w:rsidRPr="008A368F">
        <w:rPr>
          <w:rStyle w:val="StyleUnderline"/>
        </w:rPr>
        <w:t xml:space="preserve"> 2,000 gigawatts — or </w:t>
      </w:r>
      <w:r w:rsidRPr="008A368F">
        <w:rPr>
          <w:rStyle w:val="Emphasis"/>
          <w:highlight w:val="cyan"/>
        </w:rPr>
        <w:t>over 1,000 times more power than the largest solar farm currently in existence.</w:t>
      </w:r>
      <w:r w:rsidRPr="008A368F">
        <w:rPr>
          <w:rStyle w:val="Emphasis"/>
        </w:rPr>
        <w:t xml:space="preserve">   </w:t>
      </w:r>
    </w:p>
    <w:p w14:paraId="71AC003F" w14:textId="77777777" w:rsidR="003A21CB" w:rsidRPr="008A368F" w:rsidRDefault="003A21CB" w:rsidP="003A21CB">
      <w:pPr>
        <w:rPr>
          <w:b/>
          <w:iCs/>
          <w:u w:val="single"/>
        </w:rPr>
      </w:pPr>
      <w:r w:rsidRPr="008A368F">
        <w:rPr>
          <w:sz w:val="16"/>
        </w:rPr>
        <w:t>“</w:t>
      </w:r>
      <w:r w:rsidRPr="008A368F">
        <w:rPr>
          <w:rStyle w:val="StyleUnderline"/>
          <w:highlight w:val="cyan"/>
        </w:rPr>
        <w:t xml:space="preserve">We're looking at a 20-year window to </w:t>
      </w:r>
      <w:r w:rsidRPr="008A368F">
        <w:rPr>
          <w:rStyle w:val="Emphasis"/>
          <w:highlight w:val="cyan"/>
        </w:rPr>
        <w:t>completely replace human civilization's power infrastructure</w:t>
      </w:r>
      <w:r w:rsidRPr="008A368F">
        <w:rPr>
          <w:rStyle w:val="Emphasis"/>
        </w:rPr>
        <w:t>,</w:t>
      </w:r>
      <w:r w:rsidRPr="008A368F">
        <w:rPr>
          <w:sz w:val="16"/>
        </w:rPr>
        <w:t xml:space="preserve">” Suarez told me, citing the report of the Intergovernmental Panel on Climate Change on the coming catastrophe. </w:t>
      </w:r>
      <w:r w:rsidRPr="008A368F">
        <w:rPr>
          <w:rStyle w:val="StyleUnderline"/>
        </w:rPr>
        <w:t xml:space="preserve">Solar satellite technology “has existed since the 1970s. What </w:t>
      </w:r>
      <w:r w:rsidRPr="008A368F">
        <w:rPr>
          <w:rStyle w:val="StyleUnderline"/>
          <w:highlight w:val="cyan"/>
        </w:rPr>
        <w:t>we were missing</w:t>
      </w:r>
      <w:r w:rsidRPr="008A368F">
        <w:rPr>
          <w:rStyle w:val="StyleUnderline"/>
        </w:rPr>
        <w:t xml:space="preserve"> is </w:t>
      </w:r>
      <w:r w:rsidRPr="008A368F">
        <w:rPr>
          <w:rStyle w:val="Emphasis"/>
          <w:highlight w:val="cyan"/>
        </w:rPr>
        <w:t>millions of tons of construction materials</w:t>
      </w:r>
      <w:r w:rsidRPr="008A368F">
        <w:rPr>
          <w:rStyle w:val="StyleUnderline"/>
        </w:rPr>
        <w:t xml:space="preserve"> in orbit. </w:t>
      </w:r>
      <w:r w:rsidRPr="008A368F">
        <w:rPr>
          <w:rStyle w:val="Emphasis"/>
          <w:highlight w:val="cyan"/>
        </w:rPr>
        <w:t>Asteroid mining can place it there.”</w:t>
      </w:r>
    </w:p>
    <w:p w14:paraId="6E92550E" w14:textId="77777777" w:rsidR="003A21CB" w:rsidRPr="008A368F" w:rsidRDefault="003A21CB" w:rsidP="003A21CB">
      <w:pPr>
        <w:rPr>
          <w:u w:val="single"/>
        </w:rPr>
      </w:pPr>
      <w:r w:rsidRPr="008A368F">
        <w:rPr>
          <w:sz w:val="16"/>
        </w:rPr>
        <w:t xml:space="preserve">The Earth-centric early 21st century can’t really wrap its brain around this, but </w:t>
      </w:r>
      <w:r w:rsidRPr="008A368F">
        <w:rPr>
          <w:rStyle w:val="StyleUnderlin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w:t>
      </w:r>
    </w:p>
    <w:p w14:paraId="7ED5E574" w14:textId="77777777" w:rsidR="003A21CB" w:rsidRPr="008A368F" w:rsidRDefault="003A21CB" w:rsidP="003A21CB"/>
    <w:p w14:paraId="6ED09E94" w14:textId="77777777" w:rsidR="003A21CB" w:rsidRPr="008A368F" w:rsidRDefault="003A21CB" w:rsidP="003A21CB">
      <w:pPr>
        <w:pStyle w:val="Heading4"/>
        <w:rPr>
          <w:rFonts w:cs="Times New Roman"/>
        </w:rPr>
      </w:pPr>
      <w:r w:rsidRPr="008A368F">
        <w:rPr>
          <w:rFonts w:cs="Times New Roman"/>
        </w:rPr>
        <w:t>Warming causes extinction</w:t>
      </w:r>
    </w:p>
    <w:p w14:paraId="54609551" w14:textId="77777777" w:rsidR="003A21CB" w:rsidRPr="008A368F" w:rsidRDefault="003A21CB" w:rsidP="003A21CB">
      <w:r w:rsidRPr="008A368F">
        <w:t xml:space="preserve">Peter </w:t>
      </w:r>
      <w:r w:rsidRPr="008A368F">
        <w:rPr>
          <w:rStyle w:val="Style13ptBold"/>
        </w:rPr>
        <w:t>Kareiva 18</w:t>
      </w:r>
      <w:r w:rsidRPr="008A368F">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p>
    <w:p w14:paraId="184D2084" w14:textId="77777777" w:rsidR="003A21CB" w:rsidRPr="008A368F" w:rsidRDefault="003A21CB" w:rsidP="003A21CB">
      <w:pPr>
        <w:rPr>
          <w:sz w:val="12"/>
        </w:rPr>
      </w:pPr>
      <w:r w:rsidRPr="008A368F">
        <w:rPr>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8A368F">
        <w:rPr>
          <w:rStyle w:val="StyleUnderline"/>
          <w:highlight w:val="cyan"/>
        </w:rPr>
        <w:t>climate change</w:t>
      </w:r>
      <w:r w:rsidRPr="008A368F">
        <w:rPr>
          <w:rStyle w:val="StyleUnderline"/>
        </w:rPr>
        <w:t>, global freshwater cycle, and ocean acidification</w:t>
      </w:r>
      <w:r w:rsidRPr="008A368F">
        <w:rPr>
          <w:sz w:val="16"/>
        </w:rPr>
        <w:t xml:space="preserve">) do </w:t>
      </w:r>
      <w:r w:rsidRPr="008A368F">
        <w:rPr>
          <w:rStyle w:val="StyleUnderline"/>
          <w:highlight w:val="cyan"/>
        </w:rPr>
        <w:t xml:space="preserve">pose </w:t>
      </w:r>
      <w:r w:rsidRPr="008A368F">
        <w:rPr>
          <w:rStyle w:val="Emphasis"/>
          <w:highlight w:val="cyan"/>
        </w:rPr>
        <w:t>existential risks</w:t>
      </w:r>
      <w:r w:rsidRPr="008A368F">
        <w:rPr>
          <w:sz w:val="16"/>
        </w:rPr>
        <w:t xml:space="preserve">. </w:t>
      </w:r>
      <w:r w:rsidRPr="008A368F">
        <w:rPr>
          <w:rStyle w:val="StyleUnderline"/>
        </w:rPr>
        <w:t xml:space="preserve">This is </w:t>
      </w:r>
      <w:r w:rsidRPr="008A368F">
        <w:rPr>
          <w:rStyle w:val="StyleUnderline"/>
          <w:highlight w:val="cyan"/>
        </w:rPr>
        <w:t>because of</w:t>
      </w:r>
      <w:r w:rsidRPr="008A368F">
        <w:rPr>
          <w:rStyle w:val="StyleUnderline"/>
        </w:rPr>
        <w:t xml:space="preserve"> intrinsic </w:t>
      </w:r>
      <w:r w:rsidRPr="008A368F">
        <w:rPr>
          <w:rStyle w:val="Emphasis"/>
        </w:rPr>
        <w:t xml:space="preserve">positive </w:t>
      </w:r>
      <w:r w:rsidRPr="008A368F">
        <w:rPr>
          <w:rStyle w:val="Emphasis"/>
          <w:highlight w:val="cyan"/>
        </w:rPr>
        <w:t>feedback loops</w:t>
      </w:r>
      <w:r w:rsidRPr="008A368F">
        <w:rPr>
          <w:rStyle w:val="StyleUnderline"/>
        </w:rPr>
        <w:t xml:space="preserve">, substantial </w:t>
      </w:r>
      <w:r w:rsidRPr="008A368F">
        <w:rPr>
          <w:rStyle w:val="Emphasis"/>
          <w:highlight w:val="cyan"/>
        </w:rPr>
        <w:t>lag times</w:t>
      </w:r>
      <w:r w:rsidRPr="008A368F">
        <w:rPr>
          <w:sz w:val="16"/>
        </w:rPr>
        <w:t xml:space="preserve"> </w:t>
      </w:r>
      <w:r w:rsidRPr="008A368F">
        <w:rPr>
          <w:rStyle w:val="StyleUnderline"/>
        </w:rPr>
        <w:t xml:space="preserve">between system change and experiencing the consequences of that change, </w:t>
      </w:r>
      <w:r w:rsidRPr="008A368F">
        <w:rPr>
          <w:rStyle w:val="StyleUnderline"/>
          <w:highlight w:val="cyan"/>
        </w:rPr>
        <w:t>and</w:t>
      </w:r>
      <w:r w:rsidRPr="008A368F">
        <w:rPr>
          <w:rStyle w:val="StyleUnderline"/>
        </w:rPr>
        <w:t xml:space="preserve"> the fact these different boundaries interact with one another in ways that yield </w:t>
      </w:r>
      <w:r w:rsidRPr="008A368F">
        <w:rPr>
          <w:rStyle w:val="Emphasis"/>
          <w:highlight w:val="cyan"/>
        </w:rPr>
        <w:t>surprises</w:t>
      </w:r>
      <w:r w:rsidRPr="008A368F">
        <w:rPr>
          <w:sz w:val="16"/>
        </w:rPr>
        <w:t xml:space="preserve">. In addition, </w:t>
      </w:r>
      <w:r w:rsidRPr="008A368F">
        <w:rPr>
          <w:rStyle w:val="StyleUnderline"/>
        </w:rPr>
        <w:t xml:space="preserve">climate, freshwater, </w:t>
      </w:r>
      <w:r w:rsidRPr="008A368F">
        <w:rPr>
          <w:rStyle w:val="StyleUnderline"/>
          <w:highlight w:val="cyan"/>
        </w:rPr>
        <w:t>and</w:t>
      </w:r>
      <w:r w:rsidRPr="008A368F">
        <w:rPr>
          <w:rStyle w:val="StyleUnderline"/>
        </w:rPr>
        <w:t xml:space="preserve"> ocean acidification are all directly </w:t>
      </w:r>
      <w:r w:rsidRPr="008A368F">
        <w:rPr>
          <w:rStyle w:val="StyleUnderline"/>
          <w:highlight w:val="cyan"/>
        </w:rPr>
        <w:t>connected to</w:t>
      </w:r>
      <w:r w:rsidRPr="008A368F">
        <w:rPr>
          <w:rStyle w:val="StyleUnderline"/>
        </w:rPr>
        <w:t xml:space="preserve"> the provision of </w:t>
      </w:r>
      <w:r w:rsidRPr="008A368F">
        <w:rPr>
          <w:rStyle w:val="Emphasis"/>
          <w:highlight w:val="cyan"/>
        </w:rPr>
        <w:t>food</w:t>
      </w:r>
      <w:r w:rsidRPr="008A368F">
        <w:rPr>
          <w:rStyle w:val="StyleUnderline"/>
          <w:highlight w:val="cyan"/>
        </w:rPr>
        <w:t xml:space="preserve"> and </w:t>
      </w:r>
      <w:r w:rsidRPr="008A368F">
        <w:rPr>
          <w:rStyle w:val="Emphasis"/>
          <w:highlight w:val="cyan"/>
        </w:rPr>
        <w:t>water</w:t>
      </w:r>
      <w:r w:rsidRPr="008A368F">
        <w:rPr>
          <w:rStyle w:val="StyleUnderline"/>
        </w:rPr>
        <w:t xml:space="preserve">, and </w:t>
      </w:r>
      <w:r w:rsidRPr="008A368F">
        <w:rPr>
          <w:rStyle w:val="StyleUnderline"/>
          <w:highlight w:val="cyan"/>
        </w:rPr>
        <w:t>shortages</w:t>
      </w:r>
      <w:r w:rsidRPr="008A368F">
        <w:rPr>
          <w:sz w:val="16"/>
        </w:rPr>
        <w:t xml:space="preserve"> of food and water can </w:t>
      </w:r>
      <w:r w:rsidRPr="008A368F">
        <w:rPr>
          <w:rStyle w:val="StyleUnderline"/>
          <w:highlight w:val="cyan"/>
        </w:rPr>
        <w:t xml:space="preserve">create </w:t>
      </w:r>
      <w:r w:rsidRPr="008A368F">
        <w:rPr>
          <w:rStyle w:val="Emphasis"/>
          <w:highlight w:val="cyan"/>
        </w:rPr>
        <w:t>conflict</w:t>
      </w:r>
      <w:r w:rsidRPr="008A368F">
        <w:rPr>
          <w:rStyle w:val="StyleUnderline"/>
        </w:rPr>
        <w:t xml:space="preserve"> and social unrest</w:t>
      </w:r>
      <w:r w:rsidRPr="008A368F">
        <w:rPr>
          <w:sz w:val="16"/>
        </w:rPr>
        <w:t>.</w:t>
      </w:r>
    </w:p>
    <w:p w14:paraId="61E5247E" w14:textId="77777777" w:rsidR="003A21CB" w:rsidRPr="008A368F" w:rsidRDefault="003A21CB" w:rsidP="003A21CB">
      <w:pPr>
        <w:rPr>
          <w:sz w:val="12"/>
        </w:rPr>
      </w:pPr>
      <w:r w:rsidRPr="008A368F">
        <w:rPr>
          <w:sz w:val="16"/>
        </w:rPr>
        <w:t xml:space="preserve"> </w:t>
      </w:r>
      <w:r w:rsidRPr="008A368F">
        <w:rPr>
          <w:rStyle w:val="StyleUnderline"/>
        </w:rPr>
        <w:t xml:space="preserve">Climate change has a long history of </w:t>
      </w:r>
      <w:r w:rsidRPr="008A368F">
        <w:rPr>
          <w:rStyle w:val="Emphasis"/>
        </w:rPr>
        <w:t>disrupting civilizations</w:t>
      </w:r>
      <w:r w:rsidRPr="008A368F">
        <w:rPr>
          <w:sz w:val="16"/>
        </w:rPr>
        <w:t xml:space="preserve"> </w:t>
      </w:r>
      <w:r w:rsidRPr="008A368F">
        <w:rPr>
          <w:rStyle w:val="StyleUnderline"/>
        </w:rPr>
        <w:t xml:space="preserve">and sometimes precipitating the </w:t>
      </w:r>
      <w:r w:rsidRPr="008A368F">
        <w:rPr>
          <w:rStyle w:val="Emphasis"/>
        </w:rPr>
        <w:t>collapse of cultures</w:t>
      </w:r>
      <w:r w:rsidRPr="008A368F">
        <w:rPr>
          <w:sz w:val="16"/>
        </w:rPr>
        <w:t xml:space="preserve"> </w:t>
      </w:r>
      <w:r w:rsidRPr="008A368F">
        <w:rPr>
          <w:rStyle w:val="StyleUnderline"/>
        </w:rPr>
        <w:t>or mass emigrations</w:t>
      </w:r>
      <w:r w:rsidRPr="008A368F">
        <w:rPr>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2EB5ECFC" w14:textId="77777777" w:rsidR="003A21CB" w:rsidRPr="008A368F" w:rsidRDefault="003A21CB" w:rsidP="003A21CB">
      <w:pPr>
        <w:rPr>
          <w:sz w:val="12"/>
        </w:rPr>
      </w:pPr>
      <w:r w:rsidRPr="008A368F">
        <w:rPr>
          <w:sz w:val="16"/>
        </w:rPr>
        <w:t xml:space="preserve"> </w:t>
      </w:r>
      <w:r w:rsidRPr="008A368F">
        <w:rPr>
          <w:rStyle w:val="StyleUnderline"/>
        </w:rPr>
        <w:t xml:space="preserve">Climate change intersects with freshwater resources because it is expected to </w:t>
      </w:r>
      <w:r w:rsidRPr="008A368F">
        <w:rPr>
          <w:rStyle w:val="Emphasis"/>
        </w:rPr>
        <w:t>exacerbate drought</w:t>
      </w:r>
      <w:r w:rsidRPr="008A368F">
        <w:rPr>
          <w:rStyle w:val="StyleUnderline"/>
        </w:rPr>
        <w:t xml:space="preserve"> and</w:t>
      </w:r>
      <w:r w:rsidRPr="008A368F">
        <w:rPr>
          <w:sz w:val="16"/>
        </w:rPr>
        <w:t xml:space="preserve"> </w:t>
      </w:r>
      <w:r w:rsidRPr="008A368F">
        <w:rPr>
          <w:rStyle w:val="Emphasis"/>
        </w:rPr>
        <w:t>water scarcity</w:t>
      </w:r>
      <w:r w:rsidRPr="008A368F">
        <w:rPr>
          <w:rStyle w:val="StyleUnderline"/>
        </w:rPr>
        <w:t xml:space="preserve">, as well as </w:t>
      </w:r>
      <w:r w:rsidRPr="008A368F">
        <w:rPr>
          <w:rStyle w:val="Emphasis"/>
          <w:highlight w:val="cyan"/>
        </w:rPr>
        <w:t>flooding</w:t>
      </w:r>
      <w:r w:rsidRPr="008A368F">
        <w:rPr>
          <w:sz w:val="16"/>
        </w:rPr>
        <w:t xml:space="preserve">. </w:t>
      </w:r>
      <w:r w:rsidRPr="008A368F">
        <w:rPr>
          <w:rStyle w:val="StyleUnderline"/>
        </w:rPr>
        <w:t xml:space="preserve">Climate change </w:t>
      </w:r>
      <w:r w:rsidRPr="008A368F">
        <w:rPr>
          <w:rStyle w:val="StyleUnderline"/>
          <w:highlight w:val="cyan"/>
        </w:rPr>
        <w:t>can</w:t>
      </w:r>
      <w:r w:rsidRPr="008A368F">
        <w:rPr>
          <w:rStyle w:val="StyleUnderline"/>
        </w:rPr>
        <w:t xml:space="preserve"> even impair water quality because it is associated with heavy rains that </w:t>
      </w:r>
      <w:r w:rsidRPr="008A368F">
        <w:rPr>
          <w:rStyle w:val="StyleUnderline"/>
          <w:highlight w:val="cyan"/>
        </w:rPr>
        <w:t>overwhelm sewage treatment</w:t>
      </w:r>
      <w:r w:rsidRPr="008A368F">
        <w:rPr>
          <w:rStyle w:val="StyleUnderline"/>
        </w:rPr>
        <w:t xml:space="preserve"> facilities, or because it results in higher concentrations of pollutants</w:t>
      </w:r>
      <w:r w:rsidRPr="008A368F">
        <w:rPr>
          <w:sz w:val="16"/>
        </w:rPr>
        <w:t xml:space="preserve"> in groundwater as a result of enhanced evaporation and reduced groundwater recharge. </w:t>
      </w:r>
      <w:r w:rsidRPr="008A368F">
        <w:rPr>
          <w:rStyle w:val="StyleUnderline"/>
        </w:rPr>
        <w:t>Ample clean water</w:t>
      </w:r>
      <w:r w:rsidRPr="008A368F">
        <w:rPr>
          <w:sz w:val="16"/>
        </w:rPr>
        <w:t xml:space="preserve"> is not a luxury—it </w:t>
      </w:r>
      <w:r w:rsidRPr="008A368F">
        <w:rPr>
          <w:rStyle w:val="StyleUnderline"/>
        </w:rPr>
        <w:t>is essential for human survival.</w:t>
      </w:r>
      <w:r w:rsidRPr="008A368F">
        <w:rPr>
          <w:sz w:val="16"/>
        </w:rPr>
        <w:t xml:space="preserve"> Consequently, </w:t>
      </w:r>
      <w:r w:rsidRPr="008A368F">
        <w:rPr>
          <w:rStyle w:val="StyleUnderline"/>
        </w:rPr>
        <w:t xml:space="preserve">cities, regions and </w:t>
      </w:r>
      <w:r w:rsidRPr="008A368F">
        <w:rPr>
          <w:rStyle w:val="StyleUnderline"/>
          <w:highlight w:val="cyan"/>
        </w:rPr>
        <w:t>nations</w:t>
      </w:r>
      <w:r w:rsidRPr="008A368F">
        <w:rPr>
          <w:rStyle w:val="StyleUnderline"/>
        </w:rPr>
        <w:t xml:space="preserve"> that lack clean freshwater </w:t>
      </w:r>
      <w:r w:rsidRPr="008A368F">
        <w:rPr>
          <w:rStyle w:val="StyleUnderline"/>
          <w:highlight w:val="cyan"/>
        </w:rPr>
        <w:t>are vulnerable to</w:t>
      </w:r>
      <w:r w:rsidRPr="008A368F">
        <w:rPr>
          <w:rStyle w:val="StyleUnderline"/>
        </w:rPr>
        <w:t xml:space="preserve"> social disruption and </w:t>
      </w:r>
      <w:r w:rsidRPr="008A368F">
        <w:rPr>
          <w:rStyle w:val="Emphasis"/>
          <w:highlight w:val="cyan"/>
        </w:rPr>
        <w:t>disease</w:t>
      </w:r>
      <w:r w:rsidRPr="008A368F">
        <w:rPr>
          <w:sz w:val="16"/>
        </w:rPr>
        <w:t>.</w:t>
      </w:r>
    </w:p>
    <w:p w14:paraId="14515904" w14:textId="77777777" w:rsidR="003A21CB" w:rsidRPr="008A368F" w:rsidRDefault="003A21CB" w:rsidP="003A21CB">
      <w:pPr>
        <w:rPr>
          <w:sz w:val="12"/>
        </w:rPr>
      </w:pPr>
      <w:r w:rsidRPr="008A368F">
        <w:rPr>
          <w:sz w:val="16"/>
        </w:rPr>
        <w:t xml:space="preserve"> Finally, </w:t>
      </w:r>
      <w:r w:rsidRPr="008A368F">
        <w:rPr>
          <w:rStyle w:val="StyleUnderline"/>
        </w:rPr>
        <w:t>ocean acidification is linked to climate change because it is driven by CO2 emissions just as global warming is. With close to 20% of</w:t>
      </w:r>
      <w:r w:rsidRPr="008A368F">
        <w:rPr>
          <w:sz w:val="16"/>
        </w:rPr>
        <w:t xml:space="preserve"> the world’s </w:t>
      </w:r>
      <w:r w:rsidRPr="008A368F">
        <w:rPr>
          <w:rStyle w:val="StyleUnderline"/>
        </w:rPr>
        <w:t>protein coming from oceans</w:t>
      </w:r>
      <w:r w:rsidRPr="008A368F">
        <w:rPr>
          <w:sz w:val="16"/>
        </w:rPr>
        <w:t xml:space="preserve"> (FAO, 2016), </w:t>
      </w:r>
      <w:r w:rsidRPr="008A368F">
        <w:rPr>
          <w:rStyle w:val="StyleUnderline"/>
        </w:rPr>
        <w:t>the potential for severe impacts due to acidification is obvious</w:t>
      </w:r>
      <w:r w:rsidRPr="008A368F">
        <w:rPr>
          <w:sz w:val="16"/>
        </w:rPr>
        <w:t xml:space="preserve">. Less obvious, but perhaps more insidious, is the interaction between climate change and the loss of oyster and coral reefs due to acidification. </w:t>
      </w:r>
      <w:r w:rsidRPr="008A368F">
        <w:rPr>
          <w:rStyle w:val="StyleUnderline"/>
          <w:highlight w:val="cyan"/>
        </w:rPr>
        <w:t>Acidification</w:t>
      </w:r>
      <w:r w:rsidRPr="008A368F">
        <w:rPr>
          <w:rStyle w:val="StyleUnderline"/>
        </w:rPr>
        <w:t xml:space="preserve"> is known to </w:t>
      </w:r>
      <w:r w:rsidRPr="008A368F">
        <w:rPr>
          <w:rStyle w:val="StyleUnderline"/>
          <w:highlight w:val="cyan"/>
        </w:rPr>
        <w:t>interfere with</w:t>
      </w:r>
      <w:r w:rsidRPr="008A368F">
        <w:rPr>
          <w:rStyle w:val="StyleUnderline"/>
        </w:rPr>
        <w:t xml:space="preserve"> oyster reef building and </w:t>
      </w:r>
      <w:r w:rsidRPr="008A368F">
        <w:rPr>
          <w:rStyle w:val="Emphasis"/>
        </w:rPr>
        <w:t xml:space="preserve">coral </w:t>
      </w:r>
      <w:r w:rsidRPr="008A368F">
        <w:rPr>
          <w:rStyle w:val="Emphasis"/>
          <w:highlight w:val="cyan"/>
        </w:rPr>
        <w:t>reefs</w:t>
      </w:r>
      <w:r w:rsidRPr="008A368F">
        <w:rPr>
          <w:sz w:val="16"/>
        </w:rPr>
        <w:t xml:space="preserve">. </w:t>
      </w:r>
      <w:r w:rsidRPr="008A368F">
        <w:rPr>
          <w:rStyle w:val="StyleUnderline"/>
        </w:rPr>
        <w:t xml:space="preserve">Climate change also increases </w:t>
      </w:r>
      <w:r w:rsidRPr="008A368F">
        <w:rPr>
          <w:rStyle w:val="Emphasis"/>
        </w:rPr>
        <w:t>storm frequency</w:t>
      </w:r>
      <w:r w:rsidRPr="008A368F">
        <w:rPr>
          <w:rStyle w:val="StyleUnderline"/>
        </w:rPr>
        <w:t xml:space="preserve"> and severity. Coral reefs and oyster reefs provide protection from storm surge because they reduce wave energy</w:t>
      </w:r>
      <w:r w:rsidRPr="008A368F">
        <w:rPr>
          <w:sz w:val="16"/>
        </w:rPr>
        <w:t xml:space="preserve"> (Spalding et al., 2014). </w:t>
      </w:r>
      <w:r w:rsidRPr="008A368F">
        <w:rPr>
          <w:rStyle w:val="StyleUnderline"/>
        </w:rPr>
        <w:t>If these reefs are lost due to acidification at the same time as storms become more severe and sea level rises</w:t>
      </w:r>
      <w:r w:rsidRPr="008A368F">
        <w:rPr>
          <w:sz w:val="16"/>
        </w:rPr>
        <w:t xml:space="preserve">, </w:t>
      </w:r>
      <w:r w:rsidRPr="008A368F">
        <w:rPr>
          <w:rStyle w:val="Emphasis"/>
        </w:rPr>
        <w:t>coastal communities will be exposed to unprecedented storm surge</w:t>
      </w:r>
      <w:r w:rsidRPr="008A368F">
        <w:rPr>
          <w:sz w:val="16"/>
        </w:rPr>
        <w:t>—</w:t>
      </w:r>
      <w:r w:rsidRPr="008A368F">
        <w:rPr>
          <w:rStyle w:val="StyleUnderline"/>
        </w:rPr>
        <w:t>and may be ravaged by recurrent storms</w:t>
      </w:r>
      <w:r w:rsidRPr="008A368F">
        <w:rPr>
          <w:sz w:val="16"/>
        </w:rPr>
        <w:t>.</w:t>
      </w:r>
    </w:p>
    <w:p w14:paraId="0FD09D49" w14:textId="77777777" w:rsidR="003A21CB" w:rsidRPr="008A368F" w:rsidRDefault="003A21CB" w:rsidP="003A21CB">
      <w:pPr>
        <w:rPr>
          <w:sz w:val="12"/>
        </w:rPr>
      </w:pPr>
      <w:r w:rsidRPr="008A368F">
        <w:rPr>
          <w:sz w:val="16"/>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8A368F">
        <w:rPr>
          <w:rStyle w:val="StyleUnderline"/>
          <w:highlight w:val="cyan"/>
        </w:rPr>
        <w:t>Society will have a hard time responding to</w:t>
      </w:r>
      <w:r w:rsidRPr="008A368F">
        <w:rPr>
          <w:rStyle w:val="StyleUnderline"/>
        </w:rPr>
        <w:t xml:space="preserve"> shorter intervals between </w:t>
      </w:r>
      <w:r w:rsidRPr="008A368F">
        <w:rPr>
          <w:rStyle w:val="StyleUnderline"/>
          <w:highlight w:val="cyan"/>
        </w:rPr>
        <w:t>rare</w:t>
      </w:r>
      <w:r w:rsidRPr="008A368F">
        <w:rPr>
          <w:rStyle w:val="StyleUnderline"/>
        </w:rPr>
        <w:t xml:space="preserve"> extreme </w:t>
      </w:r>
      <w:r w:rsidRPr="008A368F">
        <w:rPr>
          <w:rStyle w:val="StyleUnderline"/>
          <w:highlight w:val="cyan"/>
        </w:rPr>
        <w:t>events</w:t>
      </w:r>
      <w:r w:rsidRPr="008A368F">
        <w:rPr>
          <w:rStyle w:val="StyleUnderline"/>
        </w:rPr>
        <w:t xml:space="preserve"> because in the lifespan of an individual human, a person might experience as few as two or three </w:t>
      </w:r>
      <w:r w:rsidRPr="008A368F">
        <w:rPr>
          <w:rStyle w:val="Emphasis"/>
        </w:rPr>
        <w:t>extreme events</w:t>
      </w:r>
      <w:r w:rsidRPr="008A368F">
        <w:rPr>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8A368F">
        <w:rPr>
          <w:rStyle w:val="StyleUnderline"/>
        </w:rPr>
        <w:t>The</w:t>
      </w:r>
      <w:r w:rsidRPr="008A368F">
        <w:rPr>
          <w:sz w:val="16"/>
        </w:rPr>
        <w:t xml:space="preserve"> highly </w:t>
      </w:r>
      <w:r w:rsidRPr="008A368F">
        <w:rPr>
          <w:rStyle w:val="StyleUnderline"/>
        </w:rPr>
        <w:t>disruptive flooding of New York City associated with Hurricane Sandy represented a flood height that occurred once every 500 years</w:t>
      </w:r>
      <w:r w:rsidRPr="008A368F">
        <w:rPr>
          <w:sz w:val="16"/>
        </w:rPr>
        <w:t xml:space="preserve"> in the 18th century, </w:t>
      </w:r>
      <w:r w:rsidRPr="008A368F">
        <w:rPr>
          <w:rStyle w:val="StyleUnderline"/>
        </w:rPr>
        <w:t>and that occurs now once every 25 years, but is expected to occur once every 5 years by 2050</w:t>
      </w:r>
      <w:r w:rsidRPr="008A368F">
        <w:rPr>
          <w:sz w:val="16"/>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512EC126" w14:textId="77777777" w:rsidR="003A21CB" w:rsidRPr="008A368F" w:rsidRDefault="003A21CB" w:rsidP="003A21CB">
      <w:pPr>
        <w:rPr>
          <w:sz w:val="12"/>
        </w:rPr>
      </w:pPr>
      <w:r w:rsidRPr="008A368F">
        <w:rPr>
          <w:sz w:val="16"/>
        </w:rPr>
        <w:t xml:space="preserve"> 4. The combination of positive feedback loops and societal inertia is fertile ground for global environmental catastrophes</w:t>
      </w:r>
    </w:p>
    <w:p w14:paraId="09B4C186" w14:textId="77777777" w:rsidR="003A21CB" w:rsidRPr="008A368F" w:rsidRDefault="003A21CB" w:rsidP="003A21CB">
      <w:pPr>
        <w:rPr>
          <w:sz w:val="12"/>
        </w:rPr>
      </w:pPr>
      <w:r w:rsidRPr="008A368F">
        <w:rPr>
          <w:sz w:val="16"/>
        </w:rPr>
        <w:t xml:space="preserve"> </w:t>
      </w:r>
      <w:r w:rsidRPr="008A368F">
        <w:rPr>
          <w:rStyle w:val="StyleUnderline"/>
          <w:highlight w:val="cyan"/>
        </w:rPr>
        <w:t>Humans</w:t>
      </w:r>
      <w:r w:rsidRPr="008A368F">
        <w:rPr>
          <w:rStyle w:val="StyleUnderline"/>
        </w:rPr>
        <w:t xml:space="preserve"> are remarkably ingenious, and </w:t>
      </w:r>
      <w:r w:rsidRPr="008A368F">
        <w:rPr>
          <w:rStyle w:val="StyleUnderline"/>
          <w:highlight w:val="cyan"/>
        </w:rPr>
        <w:t xml:space="preserve">have </w:t>
      </w:r>
      <w:r w:rsidRPr="008A368F">
        <w:rPr>
          <w:rStyle w:val="Emphasis"/>
          <w:highlight w:val="cyan"/>
        </w:rPr>
        <w:t>adapted</w:t>
      </w:r>
      <w:r w:rsidRPr="008A368F">
        <w:rPr>
          <w:rStyle w:val="StyleUnderline"/>
        </w:rPr>
        <w:t xml:space="preserve"> to crises </w:t>
      </w:r>
      <w:r w:rsidRPr="008A368F">
        <w:rPr>
          <w:rStyle w:val="StyleUnderline"/>
          <w:highlight w:val="cyan"/>
        </w:rPr>
        <w:t>throughout</w:t>
      </w:r>
      <w:r w:rsidRPr="008A368F">
        <w:rPr>
          <w:rStyle w:val="StyleUnderline"/>
        </w:rPr>
        <w:t xml:space="preserve"> their </w:t>
      </w:r>
      <w:r w:rsidRPr="008A368F">
        <w:rPr>
          <w:rStyle w:val="StyleUnderline"/>
          <w:highlight w:val="cyan"/>
        </w:rPr>
        <w:t>history</w:t>
      </w:r>
      <w:r w:rsidRPr="008A368F">
        <w:rPr>
          <w:sz w:val="16"/>
        </w:rPr>
        <w:t xml:space="preserve">. Our doom has been repeatedly predicted, only to be averted by innovation (Ridley, 2011). </w:t>
      </w:r>
      <w:r w:rsidRPr="008A368F">
        <w:rPr>
          <w:rStyle w:val="StyleUnderline"/>
          <w:highlight w:val="cyan"/>
        </w:rPr>
        <w:t>However</w:t>
      </w:r>
      <w:r w:rsidRPr="008A368F">
        <w:rPr>
          <w:rStyle w:val="StyleUnderline"/>
        </w:rPr>
        <w:t>, the many stories of human ingenuity successfully addressing existential risks</w:t>
      </w:r>
      <w:r w:rsidRPr="008A368F">
        <w:rPr>
          <w:sz w:val="16"/>
        </w:rPr>
        <w:t xml:space="preserve"> such as global famine or extreme air pollution </w:t>
      </w:r>
      <w:r w:rsidRPr="008A368F">
        <w:rPr>
          <w:rStyle w:val="StyleUnderline"/>
        </w:rPr>
        <w:t>represent environmental challenges that are largely linear, have immediate consequences, and operate without positive feedbacks.</w:t>
      </w:r>
      <w:r w:rsidRPr="008A368F">
        <w:rPr>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7670E8AD" w14:textId="77777777" w:rsidR="003A21CB" w:rsidRPr="008A368F" w:rsidRDefault="003A21CB" w:rsidP="003A21CB">
      <w:pPr>
        <w:rPr>
          <w:sz w:val="16"/>
        </w:rPr>
      </w:pPr>
      <w:r w:rsidRPr="008A368F">
        <w:rPr>
          <w:sz w:val="16"/>
        </w:rPr>
        <w:t xml:space="preserve"> </w:t>
      </w:r>
      <w:r w:rsidRPr="008A368F">
        <w:rPr>
          <w:rStyle w:val="StyleUnderline"/>
        </w:rPr>
        <w:t xml:space="preserve">In contrast, </w:t>
      </w:r>
      <w:r w:rsidRPr="008A368F">
        <w:rPr>
          <w:rStyle w:val="StyleUnderline"/>
          <w:highlight w:val="cyan"/>
        </w:rPr>
        <w:t>today’s</w:t>
      </w:r>
      <w:r w:rsidRPr="008A368F">
        <w:rPr>
          <w:rStyle w:val="StyleUnderline"/>
        </w:rPr>
        <w:t xml:space="preserve"> great environmental </w:t>
      </w:r>
      <w:r w:rsidRPr="008A368F">
        <w:rPr>
          <w:rStyle w:val="StyleUnderline"/>
          <w:highlight w:val="cyan"/>
        </w:rPr>
        <w:t>crisis</w:t>
      </w:r>
      <w:r w:rsidRPr="008A368F">
        <w:rPr>
          <w:rStyle w:val="StyleUnderline"/>
        </w:rPr>
        <w:t xml:space="preserve"> of climate change may cause some harm but there </w:t>
      </w:r>
      <w:r w:rsidRPr="008A368F">
        <w:rPr>
          <w:rStyle w:val="StyleUnderline"/>
          <w:highlight w:val="cyan"/>
        </w:rPr>
        <w:t>are</w:t>
      </w:r>
      <w:r w:rsidRPr="008A368F">
        <w:rPr>
          <w:rStyle w:val="StyleUnderline"/>
        </w:rPr>
        <w:t xml:space="preserve"> generally </w:t>
      </w:r>
      <w:r w:rsidRPr="008A368F">
        <w:rPr>
          <w:rStyle w:val="Emphasis"/>
          <w:highlight w:val="cyan"/>
        </w:rPr>
        <w:t>long time delays</w:t>
      </w:r>
      <w:r w:rsidRPr="008A368F">
        <w:rPr>
          <w:sz w:val="16"/>
        </w:rPr>
        <w:t xml:space="preserve"> </w:t>
      </w:r>
      <w:r w:rsidRPr="008A368F">
        <w:rPr>
          <w:rStyle w:val="StyleUnderline"/>
        </w:rPr>
        <w:t>between rising CO2 concentrations and damage to humans</w:t>
      </w:r>
      <w:r w:rsidRPr="008A368F">
        <w:rPr>
          <w:sz w:val="16"/>
        </w:rPr>
        <w:t xml:space="preserve">. </w:t>
      </w:r>
      <w:r w:rsidRPr="008A368F">
        <w:rPr>
          <w:rStyle w:val="StyleUnderline"/>
          <w:highlight w:val="cyan"/>
        </w:rPr>
        <w:t>The consequence</w:t>
      </w:r>
      <w:r w:rsidRPr="008A368F">
        <w:rPr>
          <w:rStyle w:val="StyleUnderline"/>
        </w:rPr>
        <w:t xml:space="preserve"> of these delays are an </w:t>
      </w:r>
      <w:r w:rsidRPr="008A368F">
        <w:rPr>
          <w:rStyle w:val="Emphasis"/>
          <w:highlight w:val="cyan"/>
        </w:rPr>
        <w:t>absence of urgency</w:t>
      </w:r>
      <w:r w:rsidRPr="008A368F">
        <w:rPr>
          <w:sz w:val="16"/>
        </w:rPr>
        <w:t xml:space="preserve">; thus although 70% of Americans believe global warming is happening, only 40% think it will harm them (http://climatecommunication.yale.edu/visualizations-data/ycom-us-2016/). Secondly, </w:t>
      </w:r>
      <w:r w:rsidRPr="008A368F">
        <w:rPr>
          <w:rStyle w:val="StyleUnderline"/>
        </w:rPr>
        <w:t xml:space="preserve">unlike past environmental challenges, </w:t>
      </w:r>
      <w:r w:rsidRPr="008A368F">
        <w:rPr>
          <w:rStyle w:val="Emphasis"/>
          <w:highlight w:val="cyan"/>
        </w:rPr>
        <w:t>the</w:t>
      </w:r>
      <w:r w:rsidRPr="008A368F">
        <w:rPr>
          <w:rStyle w:val="Emphasis"/>
        </w:rPr>
        <w:t xml:space="preserve"> Earth’s </w:t>
      </w:r>
      <w:r w:rsidRPr="008A368F">
        <w:rPr>
          <w:rStyle w:val="Emphasis"/>
          <w:highlight w:val="cyan"/>
        </w:rPr>
        <w:t>climate system is rife with positive feedback loops</w:t>
      </w:r>
      <w:r w:rsidRPr="008A368F">
        <w:rPr>
          <w:sz w:val="16"/>
        </w:rPr>
        <w:t xml:space="preserve">. </w:t>
      </w:r>
      <w:r w:rsidRPr="008A368F">
        <w:rPr>
          <w:rStyle w:val="StyleUnderline"/>
        </w:rPr>
        <w:t>In particular, as CO2 increases and the climate warms, that very warming can cause more CO2 release which further increases global warming, and then more CO2, and so on</w:t>
      </w:r>
      <w:r w:rsidRPr="008A368F">
        <w:rPr>
          <w:sz w:val="16"/>
        </w:rPr>
        <w:t xml:space="preserve">. Table 2 summarizes the best documented positive feedback loops for the Earth’s climate system. These </w:t>
      </w:r>
      <w:r w:rsidRPr="008A368F">
        <w:rPr>
          <w:rStyle w:val="StyleUnderline"/>
        </w:rPr>
        <w:t xml:space="preserve">feedbacks can be neatly categorized into </w:t>
      </w:r>
      <w:r w:rsidRPr="008A368F">
        <w:rPr>
          <w:rStyle w:val="Emphasis"/>
        </w:rPr>
        <w:t>carbon cycle</w:t>
      </w:r>
      <w:r w:rsidRPr="008A368F">
        <w:rPr>
          <w:rStyle w:val="StyleUnderline"/>
        </w:rPr>
        <w:t xml:space="preserve">, </w:t>
      </w:r>
      <w:r w:rsidRPr="008A368F">
        <w:rPr>
          <w:rStyle w:val="Emphasis"/>
        </w:rPr>
        <w:t>biogeochemical</w:t>
      </w:r>
      <w:r w:rsidRPr="008A368F">
        <w:rPr>
          <w:rStyle w:val="StyleUnderline"/>
        </w:rPr>
        <w:t xml:space="preserve">, </w:t>
      </w:r>
      <w:r w:rsidRPr="008A368F">
        <w:rPr>
          <w:rStyle w:val="Emphasis"/>
        </w:rPr>
        <w:t>biogeophysical</w:t>
      </w:r>
      <w:r w:rsidRPr="008A368F">
        <w:rPr>
          <w:rStyle w:val="StyleUnderline"/>
        </w:rPr>
        <w:t xml:space="preserve">, </w:t>
      </w:r>
      <w:r w:rsidRPr="008A368F">
        <w:rPr>
          <w:rStyle w:val="Emphasis"/>
        </w:rPr>
        <w:t>cloud</w:t>
      </w:r>
      <w:r w:rsidRPr="008A368F">
        <w:rPr>
          <w:rStyle w:val="StyleUnderline"/>
        </w:rPr>
        <w:t xml:space="preserve">, </w:t>
      </w:r>
      <w:r w:rsidRPr="008A368F">
        <w:rPr>
          <w:rStyle w:val="Emphasis"/>
        </w:rPr>
        <w:t>ice-albedo</w:t>
      </w:r>
      <w:r w:rsidRPr="008A368F">
        <w:rPr>
          <w:rStyle w:val="StyleUnderline"/>
        </w:rPr>
        <w:t xml:space="preserve">, and </w:t>
      </w:r>
      <w:r w:rsidRPr="008A368F">
        <w:rPr>
          <w:rStyle w:val="Emphasis"/>
        </w:rPr>
        <w:t>water vapor</w:t>
      </w:r>
      <w:r w:rsidRPr="008A368F">
        <w:rPr>
          <w:rStyle w:val="StyleUnderline"/>
        </w:rPr>
        <w:t xml:space="preserve"> feedbacks</w:t>
      </w:r>
      <w:r w:rsidRPr="008A368F">
        <w:rPr>
          <w:sz w:val="16"/>
        </w:rPr>
        <w:t>.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649B1B1F" w14:textId="77777777" w:rsidR="003A21CB" w:rsidRPr="008A368F" w:rsidRDefault="003A21CB" w:rsidP="003A21CB">
      <w:pPr>
        <w:rPr>
          <w:sz w:val="12"/>
        </w:rPr>
      </w:pPr>
      <w:r w:rsidRPr="008A368F">
        <w:rPr>
          <w:sz w:val="16"/>
        </w:rPr>
        <w:t xml:space="preserve"> Positive feedbacks in the carbon cycle involves the enhancement of future carbon contributions to the atmosphere due to some initial increase in atmospheric CO2. This happens because </w:t>
      </w:r>
      <w:r w:rsidRPr="008A368F">
        <w:rPr>
          <w:rStyle w:val="StyleUnderline"/>
        </w:rPr>
        <w:t>as CO2 accumulates, it reduces the efficiency in which oceans and terrestrial ecosystems sequester carbon, which in return feeds back to exacerbate climate change</w:t>
      </w:r>
      <w:r w:rsidRPr="008A368F">
        <w:rPr>
          <w:sz w:val="16"/>
        </w:rPr>
        <w:t xml:space="preserv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w:t>
      </w:r>
      <w:r w:rsidRPr="008A368F">
        <w:rPr>
          <w:rStyle w:val="StyleUnderline"/>
        </w:rPr>
        <w:t xml:space="preserve">overgrazing depletes the soil, leading to augmented </w:t>
      </w:r>
      <w:r w:rsidRPr="008A368F">
        <w:rPr>
          <w:rStyle w:val="Emphasis"/>
        </w:rPr>
        <w:t>vegetation loss</w:t>
      </w:r>
      <w:r w:rsidRPr="008A368F">
        <w:rPr>
          <w:sz w:val="16"/>
        </w:rPr>
        <w:t xml:space="preserve"> (Anderies, Janssen, &amp; Walker, 2002).</w:t>
      </w:r>
    </w:p>
    <w:p w14:paraId="2D6C7238" w14:textId="77777777" w:rsidR="003A21CB" w:rsidRPr="008A368F" w:rsidRDefault="003A21CB" w:rsidP="003A21CB">
      <w:pPr>
        <w:rPr>
          <w:sz w:val="12"/>
        </w:rPr>
      </w:pPr>
      <w:r w:rsidRPr="008A368F">
        <w:rPr>
          <w:sz w:val="16"/>
        </w:rPr>
        <w:t xml:space="preserve"> </w:t>
      </w:r>
      <w:r w:rsidRPr="008A368F">
        <w:rPr>
          <w:rStyle w:val="StyleUnderline"/>
        </w:rPr>
        <w:t xml:space="preserve">Climate change often also increases the risk of </w:t>
      </w:r>
      <w:r w:rsidRPr="008A368F">
        <w:rPr>
          <w:rStyle w:val="Emphasis"/>
        </w:rPr>
        <w:t>forest fires</w:t>
      </w:r>
      <w:r w:rsidRPr="008A368F">
        <w:rPr>
          <w:sz w:val="16"/>
        </w:rPr>
        <w:t xml:space="preserve">, as a result of higher temperatures and persistent drought conditions. </w:t>
      </w:r>
      <w:r w:rsidRPr="008A368F">
        <w:rPr>
          <w:rStyle w:val="StyleUnderline"/>
        </w:rPr>
        <w:t>The expectation is that forest fires will become more frequent and severe with climate warming and drought</w:t>
      </w:r>
      <w:r w:rsidRPr="008A368F">
        <w:rPr>
          <w:sz w:val="16"/>
        </w:rPr>
        <w:t xml:space="preserve">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8A368F">
        <w:rPr>
          <w:rStyle w:val="StyleUnderline"/>
        </w:rPr>
        <w:t xml:space="preserve">This catastrophic fire embodies the sorts of positive feedbacks and interacting factors </w:t>
      </w:r>
      <w:r w:rsidRPr="008A368F">
        <w:rPr>
          <w:rStyle w:val="StyleUnderline"/>
          <w:highlight w:val="cyan"/>
        </w:rPr>
        <w:t xml:space="preserve">that could </w:t>
      </w:r>
      <w:r w:rsidRPr="008A368F">
        <w:rPr>
          <w:rStyle w:val="Emphasis"/>
          <w:highlight w:val="cyan"/>
        </w:rPr>
        <w:t>catch humanity off-guard</w:t>
      </w:r>
      <w:r w:rsidRPr="008A368F">
        <w:rPr>
          <w:sz w:val="16"/>
          <w:highlight w:val="cyan"/>
        </w:rPr>
        <w:t xml:space="preserve"> </w:t>
      </w:r>
      <w:r w:rsidRPr="008A368F">
        <w:rPr>
          <w:rStyle w:val="StyleUnderline"/>
          <w:highlight w:val="cyan"/>
        </w:rPr>
        <w:t>and produce</w:t>
      </w:r>
      <w:r w:rsidRPr="008A368F">
        <w:rPr>
          <w:rStyle w:val="StyleUnderline"/>
        </w:rPr>
        <w:t xml:space="preserve"> a true </w:t>
      </w:r>
      <w:r w:rsidRPr="008A368F">
        <w:rPr>
          <w:rStyle w:val="Emphasis"/>
          <w:highlight w:val="cyan"/>
        </w:rPr>
        <w:t>apocalyptic event</w:t>
      </w:r>
      <w:r w:rsidRPr="008A368F">
        <w:rPr>
          <w:sz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34668EC8" w14:textId="77777777" w:rsidR="003A21CB" w:rsidRPr="008A368F" w:rsidRDefault="003A21CB" w:rsidP="003A21CB">
      <w:pPr>
        <w:rPr>
          <w:sz w:val="12"/>
        </w:rPr>
      </w:pPr>
      <w:r w:rsidRPr="008A368F">
        <w:rPr>
          <w:sz w:val="16"/>
        </w:rPr>
        <w:t xml:space="preserve">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5D807096" w14:textId="77777777" w:rsidR="003A21CB" w:rsidRPr="008A368F" w:rsidRDefault="003A21CB" w:rsidP="003A21CB">
      <w:pPr>
        <w:rPr>
          <w:sz w:val="12"/>
        </w:rPr>
      </w:pPr>
      <w:r w:rsidRPr="008A368F">
        <w:rPr>
          <w:sz w:val="16"/>
        </w:rPr>
        <w:t xml:space="preserve">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236C13D8" w14:textId="77777777" w:rsidR="003A21CB" w:rsidRPr="008A368F" w:rsidRDefault="003A21CB" w:rsidP="003A21CB">
      <w:pPr>
        <w:rPr>
          <w:rStyle w:val="StyleUnderline"/>
        </w:rPr>
      </w:pPr>
      <w:r w:rsidRPr="008A368F">
        <w:rPr>
          <w:sz w:val="16"/>
        </w:rPr>
        <w:t xml:space="preserve"> </w:t>
      </w:r>
      <w:r w:rsidRPr="008A368F">
        <w:rPr>
          <w:rStyle w:val="StyleUnderline"/>
        </w:rPr>
        <w:t>The key lesson from the long list of potentially positive feedbacks and their interactions is that</w:t>
      </w:r>
      <w:r w:rsidRPr="008A368F">
        <w:rPr>
          <w:sz w:val="16"/>
        </w:rPr>
        <w:t xml:space="preserve"> </w:t>
      </w:r>
      <w:r w:rsidRPr="008A368F">
        <w:rPr>
          <w:rStyle w:val="Emphasis"/>
          <w:highlight w:val="cyan"/>
        </w:rPr>
        <w:t>runaway climate change</w:t>
      </w:r>
      <w:r w:rsidRPr="008A368F">
        <w:rPr>
          <w:rStyle w:val="StyleUnderline"/>
        </w:rPr>
        <w:t xml:space="preserve">, and runaway perturbations have to be </w:t>
      </w:r>
      <w:r w:rsidRPr="008A368F">
        <w:rPr>
          <w:rStyle w:val="StyleUnderline"/>
          <w:highlight w:val="cyan"/>
        </w:rPr>
        <w:t>take</w:t>
      </w:r>
      <w:r w:rsidRPr="008A368F">
        <w:rPr>
          <w:rStyle w:val="StyleUnderline"/>
        </w:rPr>
        <w:t xml:space="preserve">n </w:t>
      </w:r>
      <w:r w:rsidRPr="008A368F">
        <w:rPr>
          <w:rStyle w:val="StyleUnderline"/>
          <w:highlight w:val="cyan"/>
        </w:rPr>
        <w:t>as a serious possibility</w:t>
      </w:r>
      <w:r w:rsidRPr="008A368F">
        <w:rPr>
          <w:sz w:val="16"/>
        </w:rPr>
        <w:t xml:space="preserve">. Table 2 is just a snapshot of the type of feedbacks that have been identified (see Supplementary material for a more thorough explanation of positive feedback loops). However, </w:t>
      </w:r>
      <w:r w:rsidRPr="008A368F">
        <w:rPr>
          <w:rStyle w:val="StyleUnderline"/>
        </w:rPr>
        <w:t xml:space="preserve">this list is not exhaustive and the </w:t>
      </w:r>
      <w:r w:rsidRPr="008A368F">
        <w:rPr>
          <w:rStyle w:val="StyleUnderline"/>
          <w:highlight w:val="cyan"/>
        </w:rPr>
        <w:t>possibility of undiscovered</w:t>
      </w:r>
      <w:r w:rsidRPr="008A368F">
        <w:rPr>
          <w:rStyle w:val="StyleUnderline"/>
        </w:rPr>
        <w:t xml:space="preserve"> positive </w:t>
      </w:r>
      <w:r w:rsidRPr="008A368F">
        <w:rPr>
          <w:rStyle w:val="StyleUnderline"/>
          <w:highlight w:val="cyan"/>
        </w:rPr>
        <w:t xml:space="preserve">feedbacks portends </w:t>
      </w:r>
      <w:r w:rsidRPr="008A368F">
        <w:rPr>
          <w:rStyle w:val="Emphasis"/>
          <w:highlight w:val="cyan"/>
        </w:rPr>
        <w:t>even greater existential risks</w:t>
      </w:r>
      <w:r w:rsidRPr="008A368F">
        <w:rPr>
          <w:sz w:val="16"/>
        </w:rPr>
        <w:t xml:space="preserve">. </w:t>
      </w:r>
      <w:r w:rsidRPr="008A368F">
        <w:rPr>
          <w:rStyle w:val="StyleUnderline"/>
        </w:rPr>
        <w:t>The many environmental crises humankind has previously averted</w:t>
      </w:r>
      <w:r w:rsidRPr="008A368F">
        <w:rPr>
          <w:sz w:val="16"/>
        </w:rPr>
        <w:t xml:space="preserve"> (famine, ozone depletion, London fog, water pollution, etc.) </w:t>
      </w:r>
      <w:r w:rsidRPr="008A368F">
        <w:rPr>
          <w:rStyle w:val="StyleUnderline"/>
        </w:rPr>
        <w:t>were averted because of political will based on solid scientific understanding.</w:t>
      </w:r>
      <w:r w:rsidRPr="008A368F">
        <w:rPr>
          <w:sz w:val="16"/>
        </w:rPr>
        <w:t xml:space="preserve"> </w:t>
      </w:r>
      <w:r w:rsidRPr="008A368F">
        <w:rPr>
          <w:rStyle w:val="StyleUnderline"/>
        </w:rPr>
        <w:t>We cannot count on complete scientific understanding when it comes to positive feedback loops and climate change.</w:t>
      </w:r>
    </w:p>
    <w:p w14:paraId="7FA679E5" w14:textId="044207C9" w:rsidR="003A21CB" w:rsidRDefault="003A21CB" w:rsidP="003A21CB"/>
    <w:p w14:paraId="5B3EAABC" w14:textId="77777777" w:rsidR="003A21CB" w:rsidRDefault="003A21CB" w:rsidP="003A21CB">
      <w:pPr>
        <w:pStyle w:val="Heading4"/>
      </w:pPr>
      <w:r>
        <w:t>NASA rock relocations thump the aff --- plan doesn’t affect, and there’s other methods of mining</w:t>
      </w:r>
    </w:p>
    <w:p w14:paraId="0E28C392" w14:textId="77777777" w:rsidR="003A21CB" w:rsidRDefault="003A21CB" w:rsidP="003A21CB">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4CE36046" w14:textId="77777777" w:rsidR="003A21CB" w:rsidRPr="00DE5888" w:rsidRDefault="003A21CB" w:rsidP="003A21CB">
      <w:pPr>
        <w:rPr>
          <w:b/>
          <w:iCs/>
          <w:u w:val="single"/>
          <w:bdr w:val="single" w:sz="8" w:space="0" w:color="auto"/>
        </w:rPr>
      </w:pPr>
      <w:r w:rsidRPr="00A90E46">
        <w:rPr>
          <w:rStyle w:val="StyleUnderline"/>
          <w:highlight w:val="green"/>
        </w:rPr>
        <w:t>NASA chose</w:t>
      </w:r>
      <w:r w:rsidRPr="00364AB4">
        <w:rPr>
          <w:rStyle w:val="StyleUnderline"/>
        </w:rPr>
        <w:t xml:space="preserve"> the second option for </w:t>
      </w:r>
      <w:r w:rsidRPr="00A90E46">
        <w:rPr>
          <w:rStyle w:val="StyleUnderline"/>
          <w:highlight w:val="green"/>
        </w:rPr>
        <w:t>its Asteroid Redirect Mission</w:t>
      </w:r>
      <w:r w:rsidRPr="00364AB4">
        <w:rPr>
          <w:rStyle w:val="StyleUnderline"/>
        </w:rPr>
        <w:t>,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A90E46">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A90E46">
        <w:rPr>
          <w:rStyle w:val="Emphasis"/>
          <w:highlight w:val="green"/>
        </w:rPr>
        <w:t xml:space="preserve">could intrude </w:t>
      </w:r>
      <w:r w:rsidRPr="00AD64D7">
        <w:rPr>
          <w:rStyle w:val="Emphasis"/>
        </w:rPr>
        <w:t xml:space="preserve">where many </w:t>
      </w:r>
      <w:r w:rsidRPr="00A90E46">
        <w:rPr>
          <w:rStyle w:val="Emphasis"/>
          <w:highlight w:val="green"/>
        </w:rPr>
        <w:t xml:space="preserve">defence and communication satellites </w:t>
      </w:r>
      <w:r w:rsidRPr="00AD64D7">
        <w:rPr>
          <w:rStyle w:val="Emphasis"/>
        </w:rPr>
        <w:t>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A90E46">
        <w:rPr>
          <w:sz w:val="12"/>
          <w:highlight w:val="green"/>
        </w:rPr>
        <w:t xml:space="preserve">. </w:t>
      </w:r>
      <w:r w:rsidRPr="00A90E46">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A90E46">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A90E46">
        <w:rPr>
          <w:rStyle w:val="Emphasis"/>
          <w:highlight w:val="green"/>
        </w:rPr>
        <w:t xml:space="preserve">It is possible to </w:t>
      </w:r>
      <w:r w:rsidRPr="00F5773D">
        <w:rPr>
          <w:rStyle w:val="Emphasis"/>
        </w:rPr>
        <w:t xml:space="preserve">quantify and </w:t>
      </w:r>
      <w:r w:rsidRPr="00A90E46">
        <w:rPr>
          <w:rStyle w:val="Emphasis"/>
          <w:highlight w:val="green"/>
        </w:rPr>
        <w:t>manage the risk</w:t>
      </w:r>
      <w:r w:rsidRPr="00A90E46">
        <w:rPr>
          <w:sz w:val="12"/>
          <w:highlight w:val="green"/>
        </w:rPr>
        <w:t xml:space="preserve">,” </w:t>
      </w:r>
      <w:r w:rsidRPr="00EB6DA0">
        <w:rPr>
          <w:sz w:val="12"/>
        </w:rPr>
        <w:t>says Handmer. “</w:t>
      </w:r>
      <w:r w:rsidRPr="00F5773D">
        <w:rPr>
          <w:rStyle w:val="Emphasis"/>
        </w:rPr>
        <w:t xml:space="preserve">A few basic </w:t>
      </w:r>
      <w:r w:rsidRPr="00A90E46">
        <w:rPr>
          <w:rStyle w:val="Emphasis"/>
          <w:highlight w:val="green"/>
        </w:rPr>
        <w:t>precautions will prevent harm due to stray asteroid material.”</w:t>
      </w:r>
    </w:p>
    <w:p w14:paraId="743153FA" w14:textId="48FE5FEA" w:rsidR="003A21CB" w:rsidRDefault="003A21CB" w:rsidP="003A21CB"/>
    <w:p w14:paraId="5CE6C178" w14:textId="3D29E3C1" w:rsidR="003A21CB" w:rsidRDefault="003A21CB" w:rsidP="003A21CB">
      <w:pPr>
        <w:pStyle w:val="Heading4"/>
      </w:pPr>
      <w:r>
        <w:t>This advantage is backwards – resource wars happen because of a lack of resources, not an abundance of them. Klare is about a lack of existing resources on Earth, not in the context of a boom and bust cycle on the Moon, which presents an entirely different set of problems.</w:t>
      </w:r>
    </w:p>
    <w:p w14:paraId="54E16646" w14:textId="77777777" w:rsidR="003A21CB" w:rsidRDefault="003A21CB" w:rsidP="003A21CB"/>
    <w:p w14:paraId="478EF069" w14:textId="77777777" w:rsidR="003A21CB" w:rsidRDefault="003A21CB" w:rsidP="003A21CB">
      <w:pPr>
        <w:pStyle w:val="Heading4"/>
        <w:rPr>
          <w:u w:val="single"/>
        </w:rPr>
      </w:pPr>
      <w:bookmarkStart w:id="0" w:name="_Hlk30232566"/>
      <w:r>
        <w:t xml:space="preserve">No space war – it’s </w:t>
      </w:r>
      <w:r w:rsidRPr="0054154A">
        <w:rPr>
          <w:u w:val="single"/>
        </w:rPr>
        <w:t>hype</w:t>
      </w:r>
      <w:r>
        <w:t xml:space="preserve"> and </w:t>
      </w:r>
      <w:r w:rsidRPr="0054154A">
        <w:rPr>
          <w:u w:val="single"/>
        </w:rPr>
        <w:t>systems are redundant</w:t>
      </w:r>
    </w:p>
    <w:p w14:paraId="51A9B619" w14:textId="77777777" w:rsidR="003A21CB" w:rsidRPr="000600AC" w:rsidRDefault="003A21CB" w:rsidP="003A21CB">
      <w:pPr>
        <w:rPr>
          <w:sz w:val="24"/>
          <w:szCs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szCs w:val="24"/>
        </w:rPr>
        <w:t>]</w:t>
      </w:r>
    </w:p>
    <w:p w14:paraId="76BBC1A2" w14:textId="77777777" w:rsidR="003A21CB" w:rsidRPr="004D120B" w:rsidRDefault="003A21CB" w:rsidP="003A21CB">
      <w:pPr>
        <w:rPr>
          <w:sz w:val="16"/>
        </w:rPr>
      </w:pPr>
      <w:r w:rsidRPr="004D120B">
        <w:rPr>
          <w:sz w:val="16"/>
        </w:rPr>
        <w:t xml:space="preserve">In the last two years, </w:t>
      </w:r>
      <w:r w:rsidRPr="00152A1C">
        <w:rPr>
          <w:highlight w:val="yellow"/>
          <w:u w:val="single"/>
        </w:rPr>
        <w:t>we’ve seen</w:t>
      </w:r>
      <w:r w:rsidRPr="004D120B">
        <w:rPr>
          <w:sz w:val="16"/>
        </w:rPr>
        <w:t xml:space="preserve"> rising </w:t>
      </w:r>
      <w:r w:rsidRPr="00152A1C">
        <w:rPr>
          <w:rStyle w:val="Emphasis"/>
          <w:highlight w:val="yellow"/>
        </w:rPr>
        <w:t>hysteria</w:t>
      </w:r>
      <w:r w:rsidRPr="00152A1C">
        <w:rPr>
          <w:sz w:val="16"/>
          <w:highlight w:val="yellow"/>
        </w:rPr>
        <w:t xml:space="preserve"> </w:t>
      </w:r>
      <w:r w:rsidRPr="00152A1C">
        <w:rPr>
          <w:highlight w:val="yellow"/>
          <w:u w:val="single"/>
        </w:rPr>
        <w:t>over</w:t>
      </w:r>
      <w:r w:rsidRPr="004D120B">
        <w:rPr>
          <w:u w:val="single"/>
        </w:rPr>
        <w:t xml:space="preserve"> a future </w:t>
      </w:r>
      <w:r w:rsidRPr="00152A1C">
        <w:rPr>
          <w:rStyle w:val="Emphasis"/>
          <w:highlight w:val="yellow"/>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152A1C">
        <w:rPr>
          <w:highlight w:val="yellow"/>
          <w:u w:val="single"/>
        </w:rPr>
        <w:t>from the</w:t>
      </w:r>
      <w:r w:rsidRPr="004D120B">
        <w:rPr>
          <w:u w:val="single"/>
        </w:rPr>
        <w:t xml:space="preserve"> US </w:t>
      </w:r>
      <w:r w:rsidRPr="00152A1C">
        <w:rPr>
          <w:highlight w:val="yellow"/>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152A1C">
        <w:rPr>
          <w:highlight w:val="yellow"/>
          <w:u w:val="single"/>
        </w:rPr>
        <w:t>and</w:t>
      </w:r>
      <w:r w:rsidRPr="004D120B">
        <w:rPr>
          <w:sz w:val="16"/>
        </w:rPr>
        <w:t xml:space="preserve"> </w:t>
      </w:r>
      <w:r w:rsidRPr="004D120B">
        <w:rPr>
          <w:rStyle w:val="Emphasis"/>
        </w:rPr>
        <w:t xml:space="preserve">credulous </w:t>
      </w:r>
      <w:r w:rsidRPr="00152A1C">
        <w:rPr>
          <w:rStyle w:val="Emphasis"/>
          <w:highlight w:val="yellow"/>
        </w:rPr>
        <w:t>press</w:t>
      </w:r>
      <w:r w:rsidRPr="004D120B">
        <w:rPr>
          <w:sz w:val="16"/>
        </w:rPr>
        <w:t xml:space="preserve">. </w:t>
      </w:r>
      <w:r w:rsidRPr="00152A1C">
        <w:rPr>
          <w:highlight w:val="yellow"/>
          <w:u w:val="single"/>
        </w:rPr>
        <w:t>This</w:t>
      </w:r>
      <w:r w:rsidRPr="004D120B">
        <w:rPr>
          <w:u w:val="single"/>
        </w:rPr>
        <w:t xml:space="preserve"> reporting</w:t>
      </w:r>
      <w:r w:rsidRPr="004D120B">
        <w:rPr>
          <w:sz w:val="16"/>
        </w:rPr>
        <w:t xml:space="preserve"> doesn’t only </w:t>
      </w:r>
      <w:r w:rsidRPr="00152A1C">
        <w:rPr>
          <w:rStyle w:val="Emphasis"/>
          <w:highlight w:val="yellow"/>
        </w:rPr>
        <w:t>muddy</w:t>
      </w:r>
      <w:r w:rsidRPr="004D120B">
        <w:rPr>
          <w:rStyle w:val="Emphasis"/>
        </w:rPr>
        <w:t xml:space="preserve"> public </w:t>
      </w:r>
      <w:r w:rsidRPr="00152A1C">
        <w:rPr>
          <w:rStyle w:val="Emphasis"/>
          <w:highlight w:val="yellow"/>
        </w:rPr>
        <w:t>debate</w:t>
      </w:r>
      <w:r w:rsidRPr="00152A1C">
        <w:rPr>
          <w:sz w:val="16"/>
          <w:highlight w:val="yellow"/>
        </w:rPr>
        <w:t xml:space="preserve"> </w:t>
      </w:r>
      <w:r w:rsidRPr="00152A1C">
        <w:rPr>
          <w:highlight w:val="yellow"/>
          <w:u w:val="single"/>
        </w:rPr>
        <w:t>over</w:t>
      </w:r>
      <w:r w:rsidRPr="004D120B">
        <w:rPr>
          <w:sz w:val="16"/>
        </w:rPr>
        <w:t xml:space="preserve"> whether we really need expensive systems. It could also become a self-fulfilling prophecy. The irony is that nothing makes </w:t>
      </w:r>
      <w:r w:rsidRPr="00152A1C">
        <w:rPr>
          <w:highlight w:val="yellow"/>
          <w:u w:val="single"/>
        </w:rPr>
        <w:t>the</w:t>
      </w:r>
      <w:r w:rsidRPr="004D120B">
        <w:rPr>
          <w:sz w:val="16"/>
        </w:rPr>
        <w:t xml:space="preserve"> currently </w:t>
      </w:r>
      <w:r w:rsidRPr="00152A1C">
        <w:rPr>
          <w:rStyle w:val="Emphasis"/>
          <w:highlight w:val="yellow"/>
        </w:rPr>
        <w:t>slim possibility</w:t>
      </w:r>
      <w:r w:rsidRPr="00152A1C">
        <w:rPr>
          <w:highlight w:val="yellow"/>
          <w:u w:val="single"/>
        </w:rPr>
        <w:t xml:space="preserve"> of </w:t>
      </w:r>
      <w:r w:rsidRPr="00152A1C">
        <w:rPr>
          <w:rStyle w:val="Emphasis"/>
          <w:highlight w:val="yellow"/>
        </w:rPr>
        <w:t>war in space</w:t>
      </w:r>
      <w:r w:rsidRPr="004D120B">
        <w:rPr>
          <w:sz w:val="16"/>
        </w:rPr>
        <w:t xml:space="preserve"> more likely than fearmongering over the threat of war in space.</w:t>
      </w:r>
    </w:p>
    <w:p w14:paraId="1C005AEA" w14:textId="77777777" w:rsidR="003A21CB" w:rsidRPr="004D120B" w:rsidRDefault="003A21CB" w:rsidP="003A21CB">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54AC8E9C" w14:textId="77777777" w:rsidR="003A21CB" w:rsidRPr="004D120B" w:rsidRDefault="003A21CB" w:rsidP="003A21CB">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7AE7DB13" w14:textId="77777777" w:rsidR="003A21CB" w:rsidRPr="004D120B" w:rsidRDefault="003A21CB" w:rsidP="003A21CB">
      <w:pPr>
        <w:rPr>
          <w:sz w:val="16"/>
        </w:rPr>
      </w:pPr>
      <w:r w:rsidRPr="004D120B">
        <w:rPr>
          <w:sz w:val="16"/>
        </w:rPr>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2BCC5107" w14:textId="77777777" w:rsidR="003A21CB" w:rsidRPr="004D120B" w:rsidRDefault="003A21CB" w:rsidP="003A21CB">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frickin’ laser beams attached to their heads!”</w:t>
      </w:r>
    </w:p>
    <w:p w14:paraId="584D4D63" w14:textId="77777777" w:rsidR="003A21CB" w:rsidRPr="004D120B" w:rsidRDefault="003A21CB" w:rsidP="003A21CB">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152A1C">
        <w:rPr>
          <w:rStyle w:val="Emphasis"/>
          <w:highlight w:val="yellow"/>
        </w:rPr>
        <w:t>no country</w:t>
      </w:r>
      <w:r w:rsidRPr="004D120B">
        <w:rPr>
          <w:u w:val="single"/>
        </w:rPr>
        <w:t xml:space="preserve"> in the world </w:t>
      </w:r>
      <w:r w:rsidRPr="00152A1C">
        <w:rPr>
          <w:highlight w:val="yellow"/>
          <w:u w:val="single"/>
        </w:rPr>
        <w:t>has</w:t>
      </w:r>
      <w:r w:rsidRPr="004D120B">
        <w:rPr>
          <w:u w:val="single"/>
        </w:rPr>
        <w:t xml:space="preserve"> yet </w:t>
      </w:r>
      <w:r w:rsidRPr="00152A1C">
        <w:rPr>
          <w:rStyle w:val="Emphasis"/>
          <w:highlight w:val="yellow"/>
        </w:rPr>
        <w:t>weaponized space</w:t>
      </w:r>
      <w:r w:rsidRPr="004D120B">
        <w:rPr>
          <w:sz w:val="16"/>
        </w:rPr>
        <w:t xml:space="preserve">. Contrary to CNN, </w:t>
      </w:r>
      <w:r w:rsidRPr="00152A1C">
        <w:rPr>
          <w:rStyle w:val="Emphasis"/>
          <w:highlight w:val="yellow"/>
        </w:rPr>
        <w:t>stock</w:t>
      </w:r>
      <w:r w:rsidRPr="004D120B">
        <w:rPr>
          <w:u w:val="single"/>
        </w:rPr>
        <w:t xml:space="preserve"> market </w:t>
      </w:r>
      <w:r w:rsidRPr="00152A1C">
        <w:rPr>
          <w:rStyle w:val="Emphasis"/>
          <w:highlight w:val="yellow"/>
        </w:rPr>
        <w:t>transactions</w:t>
      </w:r>
      <w:r w:rsidRPr="00152A1C">
        <w:rPr>
          <w:highlight w:val="yellow"/>
          <w:u w:val="single"/>
        </w:rPr>
        <w:t xml:space="preserve"> are </w:t>
      </w:r>
      <w:r w:rsidRPr="00152A1C">
        <w:rPr>
          <w:rStyle w:val="Emphasis"/>
          <w:highlight w:val="yellow"/>
        </w:rPr>
        <w:t>not</w:t>
      </w:r>
      <w:r w:rsidRPr="004D120B">
        <w:rPr>
          <w:u w:val="single"/>
        </w:rPr>
        <w:t xml:space="preserve"> </w:t>
      </w:r>
      <w:r w:rsidRPr="004D120B">
        <w:rPr>
          <w:sz w:val="16"/>
        </w:rPr>
        <w:t xml:space="preserve">timed nor </w:t>
      </w:r>
      <w:r w:rsidRPr="00152A1C">
        <w:rPr>
          <w:highlight w:val="yellow"/>
          <w:u w:val="single"/>
        </w:rPr>
        <w:t xml:space="preserve">synchronized through </w:t>
      </w:r>
      <w:r w:rsidRPr="00152A1C">
        <w:rPr>
          <w:rStyle w:val="Emphasis"/>
          <w:highlight w:val="yellow"/>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152A1C">
        <w:rPr>
          <w:rStyle w:val="Emphasis"/>
          <w:highlight w:val="yellow"/>
        </w:rPr>
        <w:t>missiles</w:t>
      </w:r>
      <w:r w:rsidRPr="004D120B">
        <w:rPr>
          <w:u w:val="single"/>
        </w:rPr>
        <w:t xml:space="preserve"> can </w:t>
      </w:r>
      <w:r w:rsidRPr="00152A1C">
        <w:rPr>
          <w:highlight w:val="yellow"/>
          <w:u w:val="single"/>
        </w:rPr>
        <w:t>find their targets</w:t>
      </w:r>
      <w:r w:rsidRPr="004D120B">
        <w:rPr>
          <w:sz w:val="16"/>
        </w:rPr>
        <w:t xml:space="preserve"> even </w:t>
      </w:r>
      <w:r w:rsidRPr="00152A1C">
        <w:rPr>
          <w:rStyle w:val="Emphasis"/>
          <w:highlight w:val="yellow"/>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152A1C">
        <w:rPr>
          <w:rStyle w:val="Emphasis"/>
          <w:highlight w:val="yellow"/>
        </w:rPr>
        <w:t>IMUs don’t rely</w:t>
      </w:r>
      <w:r w:rsidRPr="00152A1C">
        <w:rPr>
          <w:highlight w:val="yellow"/>
          <w:u w:val="single"/>
        </w:rPr>
        <w:t xml:space="preserve"> on </w:t>
      </w:r>
      <w:r w:rsidRPr="00152A1C">
        <w:rPr>
          <w:rStyle w:val="Emphasis"/>
          <w:highlight w:val="yellow"/>
        </w:rPr>
        <w:t>sat</w:t>
      </w:r>
      <w:r w:rsidRPr="004D120B">
        <w:rPr>
          <w:u w:val="single"/>
        </w:rPr>
        <w:t xml:space="preserve">ellite </w:t>
      </w:r>
      <w:r w:rsidRPr="00152A1C">
        <w:rPr>
          <w:rStyle w:val="Emphasis"/>
          <w:highlight w:val="yellow"/>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289EB29F" w14:textId="77777777" w:rsidR="003A21CB" w:rsidRPr="004D120B" w:rsidRDefault="003A21CB" w:rsidP="003A21CB">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6B374790" w14:textId="77777777" w:rsidR="003A21CB" w:rsidRPr="004D120B" w:rsidRDefault="003A21CB" w:rsidP="003A21CB">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42C15C4B" w14:textId="77777777" w:rsidR="003A21CB" w:rsidRPr="004D120B" w:rsidRDefault="003A21CB" w:rsidP="003A21CB">
      <w:pPr>
        <w:rPr>
          <w:sz w:val="16"/>
        </w:rPr>
      </w:pPr>
      <w:r w:rsidRPr="004D120B">
        <w:rPr>
          <w:sz w:val="16"/>
        </w:rPr>
        <w:t>The Reality</w:t>
      </w:r>
    </w:p>
    <w:p w14:paraId="0EFE8230" w14:textId="77777777" w:rsidR="003A21CB" w:rsidRPr="004D120B" w:rsidRDefault="003A21CB" w:rsidP="003A21CB">
      <w:pPr>
        <w:rPr>
          <w:sz w:val="16"/>
        </w:rPr>
      </w:pPr>
      <w:r w:rsidRPr="004D120B">
        <w:rPr>
          <w:sz w:val="16"/>
        </w:rPr>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54D53637" w14:textId="77777777" w:rsidR="003A21CB" w:rsidRPr="004D120B" w:rsidRDefault="003A21CB" w:rsidP="003A21CB">
      <w:pPr>
        <w:rPr>
          <w:sz w:val="16"/>
        </w:rPr>
      </w:pPr>
      <w:r w:rsidRPr="004D120B">
        <w:rPr>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128DC076" w14:textId="77777777" w:rsidR="003A21CB" w:rsidRPr="004D120B" w:rsidRDefault="003A21CB" w:rsidP="003A21CB">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631D3898" w14:textId="77777777" w:rsidR="003A21CB" w:rsidRPr="004D120B" w:rsidRDefault="003A21CB" w:rsidP="003A21CB">
      <w:pPr>
        <w:rPr>
          <w:sz w:val="16"/>
        </w:rPr>
      </w:pPr>
      <w:r w:rsidRPr="004D120B">
        <w:rPr>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7311153A" w14:textId="77777777" w:rsidR="003A21CB" w:rsidRPr="004D120B" w:rsidRDefault="003A21CB" w:rsidP="003A21CB">
      <w:pPr>
        <w:rPr>
          <w:sz w:val="16"/>
        </w:rPr>
      </w:pPr>
      <w:r w:rsidRPr="004D120B">
        <w:rPr>
          <w:sz w:val="16"/>
        </w:rPr>
        <w:t xml:space="preserve">Further, </w:t>
      </w:r>
      <w:r w:rsidRPr="004D120B">
        <w:rPr>
          <w:u w:val="single"/>
        </w:rPr>
        <w:t xml:space="preserve">the </w:t>
      </w:r>
      <w:r w:rsidRPr="00152A1C">
        <w:rPr>
          <w:rStyle w:val="Emphasis"/>
          <w:highlight w:val="yellow"/>
        </w:rPr>
        <w:t>U</w:t>
      </w:r>
      <w:r w:rsidRPr="004D120B">
        <w:rPr>
          <w:u w:val="single"/>
        </w:rPr>
        <w:t xml:space="preserve">nited </w:t>
      </w:r>
      <w:r w:rsidRPr="00152A1C">
        <w:rPr>
          <w:rStyle w:val="Emphasis"/>
          <w:highlight w:val="yellow"/>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152A1C">
        <w:rPr>
          <w:rStyle w:val="Emphasis"/>
          <w:highlight w:val="yellow"/>
        </w:rPr>
        <w:t>sat</w:t>
      </w:r>
      <w:r w:rsidRPr="004D120B">
        <w:rPr>
          <w:sz w:val="16"/>
        </w:rPr>
        <w:t>ellite</w:t>
      </w:r>
      <w:r w:rsidRPr="00152A1C">
        <w:rPr>
          <w:rStyle w:val="Emphasis"/>
          <w:highlight w:val="yellow"/>
        </w:rPr>
        <w:t>s</w:t>
      </w:r>
      <w:r w:rsidRPr="004D120B">
        <w:rPr>
          <w:sz w:val="16"/>
        </w:rPr>
        <w:t xml:space="preserve">, </w:t>
      </w:r>
      <w:r w:rsidRPr="00152A1C">
        <w:rPr>
          <w:highlight w:val="yellow"/>
          <w:u w:val="single"/>
        </w:rPr>
        <w:t xml:space="preserve">have </w:t>
      </w:r>
      <w:r w:rsidRPr="00152A1C">
        <w:rPr>
          <w:rStyle w:val="Emphasis"/>
          <w:highlight w:val="yellow"/>
        </w:rPr>
        <w:t>capabilities to maneuver</w:t>
      </w:r>
      <w:r w:rsidRPr="004D120B">
        <w:rPr>
          <w:sz w:val="16"/>
        </w:rPr>
        <w:t xml:space="preserve">. </w:t>
      </w:r>
      <w:r w:rsidRPr="00152A1C">
        <w:rPr>
          <w:highlight w:val="yellow"/>
          <w:u w:val="single"/>
        </w:rPr>
        <w:t xml:space="preserve">Many are </w:t>
      </w:r>
      <w:r w:rsidRPr="00152A1C">
        <w:rPr>
          <w:rStyle w:val="Emphasis"/>
          <w:highlight w:val="yellow"/>
        </w:rPr>
        <w:t>hardened</w:t>
      </w:r>
      <w:r w:rsidRPr="00152A1C">
        <w:rPr>
          <w:sz w:val="16"/>
          <w:highlight w:val="yellow"/>
        </w:rPr>
        <w:t xml:space="preserve"> </w:t>
      </w:r>
      <w:r w:rsidRPr="00152A1C">
        <w:rPr>
          <w:highlight w:val="yellow"/>
          <w:u w:val="single"/>
        </w:rPr>
        <w:t xml:space="preserve">against </w:t>
      </w:r>
      <w:r w:rsidRPr="00152A1C">
        <w:rPr>
          <w:rStyle w:val="Emphasis"/>
          <w:highlight w:val="yellow"/>
        </w:rPr>
        <w:t>e</w:t>
      </w:r>
      <w:r w:rsidRPr="004D120B">
        <w:rPr>
          <w:u w:val="single"/>
        </w:rPr>
        <w:t>lectro-</w:t>
      </w:r>
      <w:r w:rsidRPr="00152A1C">
        <w:rPr>
          <w:rStyle w:val="Emphasis"/>
          <w:highlight w:val="yellow"/>
        </w:rPr>
        <w:t>m</w:t>
      </w:r>
      <w:r w:rsidRPr="004D120B">
        <w:rPr>
          <w:u w:val="single"/>
        </w:rPr>
        <w:t xml:space="preserve">agnetic </w:t>
      </w:r>
      <w:r w:rsidRPr="00152A1C">
        <w:rPr>
          <w:rStyle w:val="Emphasis"/>
          <w:highlight w:val="yellow"/>
        </w:rPr>
        <w:t>p</w:t>
      </w:r>
      <w:r w:rsidRPr="004D120B">
        <w:rPr>
          <w:u w:val="single"/>
        </w:rPr>
        <w:t>ulse</w:t>
      </w:r>
      <w:r w:rsidRPr="004D120B">
        <w:rPr>
          <w:sz w:val="16"/>
        </w:rPr>
        <w:t xml:space="preserve">, </w:t>
      </w:r>
      <w:r w:rsidRPr="00152A1C">
        <w:rPr>
          <w:highlight w:val="yellow"/>
          <w:u w:val="single"/>
        </w:rPr>
        <w:t xml:space="preserve">sport </w:t>
      </w:r>
      <w:r w:rsidRPr="00152A1C">
        <w:rPr>
          <w:rStyle w:val="Emphasis"/>
          <w:highlight w:val="yellow"/>
        </w:rPr>
        <w:t>“shutters”</w:t>
      </w:r>
      <w:r w:rsidRPr="00152A1C">
        <w:rPr>
          <w:highlight w:val="yellow"/>
          <w:u w:val="single"/>
        </w:rPr>
        <w:t xml:space="preserve"> to protect</w:t>
      </w:r>
      <w:r w:rsidRPr="004D120B">
        <w:rPr>
          <w:u w:val="single"/>
        </w:rPr>
        <w:t xml:space="preserve"> optical “eyes” </w:t>
      </w:r>
      <w:r w:rsidRPr="00152A1C">
        <w:rPr>
          <w:highlight w:val="yellow"/>
          <w:u w:val="single"/>
        </w:rPr>
        <w:t>from</w:t>
      </w:r>
      <w:r w:rsidRPr="004D120B">
        <w:rPr>
          <w:u w:val="single"/>
        </w:rPr>
        <w:t xml:space="preserve"> solar </w:t>
      </w:r>
      <w:r w:rsidRPr="00152A1C">
        <w:rPr>
          <w:rStyle w:val="Emphasis"/>
          <w:highlight w:val="yellow"/>
        </w:rPr>
        <w:t>flares and lasers</w:t>
      </w:r>
      <w:r w:rsidRPr="00152A1C">
        <w:rPr>
          <w:highlight w:val="yellow"/>
          <w:u w:val="single"/>
        </w:rPr>
        <w:t>, and</w:t>
      </w:r>
      <w:r w:rsidRPr="004D120B">
        <w:rPr>
          <w:u w:val="single"/>
        </w:rPr>
        <w:t xml:space="preserve"> use radio </w:t>
      </w:r>
      <w:r w:rsidRPr="00152A1C">
        <w:rPr>
          <w:rStyle w:val="Emphasis"/>
          <w:highlight w:val="yellow"/>
        </w:rPr>
        <w:t>frequency hop</w:t>
      </w:r>
      <w:r w:rsidRPr="004D120B">
        <w:rPr>
          <w:u w:val="single"/>
        </w:rPr>
        <w:t xml:space="preserve">ping </w:t>
      </w:r>
      <w:r w:rsidRPr="00152A1C">
        <w:rPr>
          <w:highlight w:val="yellow"/>
          <w:u w:val="single"/>
        </w:rPr>
        <w:t xml:space="preserve">to </w:t>
      </w:r>
      <w:r w:rsidRPr="00152A1C">
        <w:rPr>
          <w:rStyle w:val="Emphasis"/>
          <w:highlight w:val="yellow"/>
        </w:rPr>
        <w:t>resist jamming</w:t>
      </w:r>
      <w:r w:rsidRPr="004D120B">
        <w:rPr>
          <w:sz w:val="16"/>
        </w:rPr>
        <w:t>.</w:t>
      </w:r>
    </w:p>
    <w:p w14:paraId="7168557E" w14:textId="77777777" w:rsidR="003A21CB" w:rsidRPr="004D120B" w:rsidRDefault="003A21CB" w:rsidP="003A21CB">
      <w:pPr>
        <w:rPr>
          <w:sz w:val="16"/>
        </w:rPr>
      </w:pPr>
      <w:r w:rsidRPr="004D120B">
        <w:rPr>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4AA4B3B1" w14:textId="77777777" w:rsidR="003A21CB" w:rsidRPr="004D120B" w:rsidRDefault="003A21CB" w:rsidP="003A21CB">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2B8E5CF3" w14:textId="77777777" w:rsidR="003A21CB" w:rsidRDefault="003A21CB" w:rsidP="003A21CB">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152A1C">
        <w:rPr>
          <w:rStyle w:val="Emphasis"/>
          <w:highlight w:val="yellow"/>
        </w:rPr>
        <w:t>No</w:t>
      </w:r>
      <w:r w:rsidRPr="004D120B">
        <w:rPr>
          <w:sz w:val="16"/>
        </w:rPr>
        <w:t xml:space="preserve"> potential </w:t>
      </w:r>
      <w:r w:rsidRPr="00152A1C">
        <w:rPr>
          <w:rStyle w:val="Emphasis"/>
          <w:highlight w:val="yellow"/>
        </w:rPr>
        <w:t>adversary</w:t>
      </w:r>
      <w:r w:rsidRPr="00152A1C">
        <w:rPr>
          <w:sz w:val="16"/>
          <w:highlight w:val="yellow"/>
        </w:rPr>
        <w:t xml:space="preserve"> </w:t>
      </w:r>
      <w:r w:rsidRPr="00152A1C">
        <w:rPr>
          <w:highlight w:val="yellow"/>
          <w:u w:val="single"/>
        </w:rPr>
        <w:t>has</w:t>
      </w:r>
      <w:r w:rsidRPr="004D120B">
        <w:rPr>
          <w:sz w:val="16"/>
        </w:rPr>
        <w:t xml:space="preserve"> such </w:t>
      </w:r>
      <w:r w:rsidRPr="00152A1C">
        <w:rPr>
          <w:highlight w:val="yellow"/>
          <w:u w:val="single"/>
        </w:rPr>
        <w:t>capabilities</w:t>
      </w:r>
      <w:r w:rsidRPr="00152A1C">
        <w:rPr>
          <w:sz w:val="16"/>
          <w:highlight w:val="yellow"/>
        </w:rPr>
        <w:t xml:space="preserve">, </w:t>
      </w:r>
      <w:r w:rsidRPr="00152A1C">
        <w:rPr>
          <w:highlight w:val="yellow"/>
          <w:u w:val="single"/>
        </w:rPr>
        <w:t xml:space="preserve">nor will they </w:t>
      </w:r>
      <w:r w:rsidRPr="00152A1C">
        <w:rPr>
          <w:rStyle w:val="Emphasis"/>
          <w:highlight w:val="yellow"/>
        </w:rPr>
        <w:t>ever</w:t>
      </w:r>
      <w:r w:rsidRPr="004D120B">
        <w:rPr>
          <w:u w:val="single"/>
        </w:rPr>
        <w:t xml:space="preserve"> likely do so</w:t>
      </w:r>
      <w:r w:rsidRPr="004D120B">
        <w:rPr>
          <w:sz w:val="16"/>
        </w:rPr>
        <w:t xml:space="preserve">. </w:t>
      </w:r>
      <w:r w:rsidRPr="00152A1C">
        <w:rPr>
          <w:highlight w:val="yellow"/>
          <w:u w:val="single"/>
        </w:rPr>
        <w:t>There is</w:t>
      </w:r>
      <w:r w:rsidRPr="004D120B">
        <w:rPr>
          <w:u w:val="single"/>
        </w:rPr>
        <w:t xml:space="preserve"> just </w:t>
      </w:r>
      <w:r w:rsidRPr="00152A1C">
        <w:rPr>
          <w:rStyle w:val="Emphasis"/>
          <w:highlight w:val="yellow"/>
        </w:rPr>
        <w:t>too much redundancy</w:t>
      </w:r>
      <w:r w:rsidRPr="004D120B">
        <w:rPr>
          <w:u w:val="single"/>
        </w:rPr>
        <w:t xml:space="preserve"> in the system</w:t>
      </w:r>
      <w:r w:rsidRPr="004D120B">
        <w:rPr>
          <w:sz w:val="16"/>
        </w:rPr>
        <w:t>.</w:t>
      </w:r>
    </w:p>
    <w:bookmarkEnd w:id="0"/>
    <w:p w14:paraId="64AF3FC3" w14:textId="77777777" w:rsidR="003A21CB" w:rsidRDefault="003A21CB" w:rsidP="003A21CB"/>
    <w:p w14:paraId="3D3CDB02" w14:textId="2956094B" w:rsidR="003A21CB" w:rsidRPr="00F35F0D" w:rsidRDefault="003A21CB" w:rsidP="003A21CB">
      <w:pPr>
        <w:pStyle w:val="Heading4"/>
        <w:rPr>
          <w:rFonts w:cs="Arial"/>
          <w:u w:val="single"/>
        </w:rPr>
      </w:pPr>
      <w:r w:rsidRPr="00F35F0D">
        <w:rPr>
          <w:rFonts w:cs="Arial"/>
        </w:rPr>
        <w:t xml:space="preserve">No space war – prefer </w:t>
      </w:r>
      <w:r w:rsidRPr="00F35F0D">
        <w:rPr>
          <w:rFonts w:cs="Arial"/>
          <w:u w:val="single"/>
        </w:rPr>
        <w:t>data</w:t>
      </w:r>
      <w:r w:rsidRPr="00F35F0D">
        <w:rPr>
          <w:rFonts w:cs="Arial"/>
        </w:rPr>
        <w:t xml:space="preserve"> over </w:t>
      </w:r>
      <w:r w:rsidRPr="00F35F0D">
        <w:rPr>
          <w:rFonts w:cs="Arial"/>
          <w:u w:val="single"/>
        </w:rPr>
        <w:t>political rhetoric</w:t>
      </w:r>
    </w:p>
    <w:p w14:paraId="62AAC3BA" w14:textId="77777777" w:rsidR="003A21CB" w:rsidRPr="00F35F0D" w:rsidRDefault="003A21CB" w:rsidP="003A21CB">
      <w:r w:rsidRPr="00F35F0D">
        <w:t xml:space="preserve">Klimas interviewing </w:t>
      </w:r>
      <w:r w:rsidRPr="00F35F0D">
        <w:rPr>
          <w:rStyle w:val="Style13ptBold"/>
        </w:rPr>
        <w:t>Weeden 18</w:t>
      </w:r>
      <w:r w:rsidRPr="00F35F0D">
        <w:t xml:space="preserve"> [Brian Weeden, smart space guy. Is the space war threat being hyped? August 3, 2018. https://www.politico.com/story/2018/08/03/space-war-threat-hype-force-760781]</w:t>
      </w:r>
    </w:p>
    <w:p w14:paraId="4C2394E8" w14:textId="77777777" w:rsidR="003A21CB" w:rsidRPr="00F35F0D" w:rsidRDefault="003A21CB" w:rsidP="003A21CB">
      <w:pPr>
        <w:rPr>
          <w:sz w:val="16"/>
        </w:rPr>
      </w:pPr>
      <w:r w:rsidRPr="00F35F0D">
        <w:rPr>
          <w:u w:val="single"/>
        </w:rPr>
        <w:t>There’s been</w:t>
      </w:r>
      <w:r w:rsidRPr="00F35F0D">
        <w:rPr>
          <w:sz w:val="16"/>
        </w:rPr>
        <w:t xml:space="preserve"> increasing </w:t>
      </w:r>
      <w:r w:rsidRPr="00152A1C">
        <w:rPr>
          <w:rStyle w:val="Emphasis"/>
          <w:highlight w:val="yellow"/>
        </w:rPr>
        <w:t>rhetoric</w:t>
      </w:r>
      <w:r w:rsidRPr="00F35F0D">
        <w:rPr>
          <w:sz w:val="16"/>
        </w:rPr>
        <w:t>...</w:t>
      </w:r>
      <w:r w:rsidRPr="00152A1C">
        <w:rPr>
          <w:highlight w:val="yellow"/>
          <w:u w:val="single"/>
        </w:rPr>
        <w:t>about</w:t>
      </w:r>
      <w:r w:rsidRPr="00F35F0D">
        <w:rPr>
          <w:sz w:val="16"/>
        </w:rPr>
        <w:t xml:space="preserve"> the </w:t>
      </w:r>
      <w:r w:rsidRPr="00152A1C">
        <w:rPr>
          <w:highlight w:val="yellow"/>
          <w:u w:val="single"/>
        </w:rPr>
        <w:t>militarization</w:t>
      </w:r>
      <w:r w:rsidRPr="00F35F0D">
        <w:rPr>
          <w:u w:val="single"/>
        </w:rPr>
        <w:t xml:space="preserve"> of space </w:t>
      </w:r>
      <w:r w:rsidRPr="00152A1C">
        <w:rPr>
          <w:highlight w:val="yellow"/>
          <w:u w:val="single"/>
        </w:rPr>
        <w:t>and</w:t>
      </w:r>
      <w:r w:rsidRPr="00F35F0D">
        <w:rPr>
          <w:sz w:val="16"/>
        </w:rPr>
        <w:t xml:space="preserve"> the </w:t>
      </w:r>
      <w:r w:rsidRPr="00152A1C">
        <w:rPr>
          <w:rStyle w:val="Emphasis"/>
          <w:highlight w:val="yellow"/>
        </w:rPr>
        <w:t>potential</w:t>
      </w:r>
      <w:r w:rsidRPr="00F35F0D">
        <w:rPr>
          <w:sz w:val="16"/>
        </w:rPr>
        <w:t xml:space="preserve"> for </w:t>
      </w:r>
      <w:r w:rsidRPr="00152A1C">
        <w:rPr>
          <w:rStyle w:val="Emphasis"/>
          <w:highlight w:val="yellow"/>
        </w:rPr>
        <w:t>conflicts</w:t>
      </w:r>
      <w:r w:rsidRPr="00F35F0D">
        <w:rPr>
          <w:sz w:val="16"/>
        </w:rPr>
        <w:t xml:space="preserve"> </w:t>
      </w:r>
      <w:r w:rsidRPr="00F35F0D">
        <w:rPr>
          <w:u w:val="single"/>
        </w:rPr>
        <w:t xml:space="preserve">on Earth to extend </w:t>
      </w:r>
      <w:r w:rsidRPr="00152A1C">
        <w:rPr>
          <w:highlight w:val="yellow"/>
          <w:u w:val="single"/>
        </w:rPr>
        <w:t>in</w:t>
      </w:r>
      <w:r w:rsidRPr="00F35F0D">
        <w:rPr>
          <w:u w:val="single"/>
        </w:rPr>
        <w:t xml:space="preserve">to </w:t>
      </w:r>
      <w:r w:rsidRPr="00152A1C">
        <w:rPr>
          <w:highlight w:val="yellow"/>
          <w:u w:val="single"/>
        </w:rPr>
        <w:t>space</w:t>
      </w:r>
      <w:r w:rsidRPr="00F35F0D">
        <w:rPr>
          <w:sz w:val="16"/>
        </w:rPr>
        <w:t xml:space="preserve">. </w:t>
      </w:r>
      <w:r w:rsidRPr="00F35F0D">
        <w:rPr>
          <w:u w:val="single"/>
        </w:rPr>
        <w:t xml:space="preserve">That’s </w:t>
      </w:r>
      <w:r w:rsidRPr="00152A1C">
        <w:rPr>
          <w:highlight w:val="yellow"/>
          <w:u w:val="single"/>
        </w:rPr>
        <w:t>driven</w:t>
      </w:r>
      <w:r w:rsidRPr="00F35F0D">
        <w:rPr>
          <w:u w:val="single"/>
        </w:rPr>
        <w:t xml:space="preserve"> in part </w:t>
      </w:r>
      <w:r w:rsidRPr="00152A1C">
        <w:rPr>
          <w:highlight w:val="yellow"/>
          <w:u w:val="single"/>
        </w:rPr>
        <w:t>by reports</w:t>
      </w:r>
      <w:r w:rsidRPr="00F35F0D">
        <w:rPr>
          <w:u w:val="single"/>
        </w:rPr>
        <w:t xml:space="preserve"> </w:t>
      </w:r>
      <w:r w:rsidRPr="00152A1C">
        <w:rPr>
          <w:highlight w:val="yellow"/>
          <w:u w:val="single"/>
        </w:rPr>
        <w:t>about</w:t>
      </w:r>
      <w:r w:rsidRPr="00F35F0D">
        <w:rPr>
          <w:u w:val="single"/>
        </w:rPr>
        <w:t xml:space="preserve"> anti-satellite </w:t>
      </w:r>
      <w:r w:rsidRPr="00152A1C">
        <w:rPr>
          <w:highlight w:val="yellow"/>
          <w:u w:val="single"/>
        </w:rPr>
        <w:t>testing</w:t>
      </w:r>
      <w:r w:rsidRPr="00F35F0D">
        <w:rPr>
          <w:u w:val="single"/>
        </w:rPr>
        <w:t xml:space="preserve"> in Russia and China</w:t>
      </w:r>
      <w:r w:rsidRPr="00F35F0D">
        <w:rPr>
          <w:sz w:val="16"/>
        </w:rPr>
        <w:t>...</w:t>
      </w:r>
      <w:r w:rsidRPr="00F35F0D">
        <w:rPr>
          <w:u w:val="single"/>
        </w:rPr>
        <w:t xml:space="preserve">The report </w:t>
      </w:r>
      <w:r w:rsidRPr="00F35F0D">
        <w:rPr>
          <w:sz w:val="16"/>
        </w:rPr>
        <w:t xml:space="preserve">really </w:t>
      </w:r>
      <w:r w:rsidRPr="00F35F0D">
        <w:rPr>
          <w:u w:val="single"/>
        </w:rPr>
        <w:t>grew out of our frustration at the level of publicly available information</w:t>
      </w:r>
      <w:r w:rsidRPr="00F35F0D">
        <w:rPr>
          <w:sz w:val="16"/>
        </w:rPr>
        <w:t xml:space="preserve"> on this topic.</w:t>
      </w:r>
    </w:p>
    <w:p w14:paraId="0C14560F" w14:textId="77777777" w:rsidR="003A21CB" w:rsidRPr="00F35F0D" w:rsidRDefault="003A21CB" w:rsidP="003A21CB">
      <w:pPr>
        <w:rPr>
          <w:sz w:val="16"/>
        </w:rPr>
      </w:pPr>
      <w:r w:rsidRPr="00F35F0D">
        <w:rPr>
          <w:u w:val="single"/>
        </w:rPr>
        <w:t xml:space="preserve">A lot of what </w:t>
      </w:r>
      <w:r w:rsidRPr="00152A1C">
        <w:rPr>
          <w:highlight w:val="yellow"/>
          <w:u w:val="single"/>
        </w:rPr>
        <w:t>you get</w:t>
      </w:r>
      <w:r w:rsidRPr="00F35F0D">
        <w:rPr>
          <w:u w:val="single"/>
        </w:rPr>
        <w:t xml:space="preserve"> are </w:t>
      </w:r>
      <w:r w:rsidRPr="00152A1C">
        <w:rPr>
          <w:rStyle w:val="Emphasis"/>
          <w:highlight w:val="yellow"/>
        </w:rPr>
        <w:t>public statements</w:t>
      </w:r>
      <w:r w:rsidRPr="00152A1C">
        <w:rPr>
          <w:highlight w:val="yellow"/>
          <w:u w:val="single"/>
        </w:rPr>
        <w:t xml:space="preserve"> from </w:t>
      </w:r>
      <w:r w:rsidRPr="00152A1C">
        <w:rPr>
          <w:rStyle w:val="Emphasis"/>
          <w:highlight w:val="yellow"/>
        </w:rPr>
        <w:t>military leadership</w:t>
      </w:r>
      <w:r w:rsidRPr="00152A1C">
        <w:rPr>
          <w:highlight w:val="yellow"/>
          <w:u w:val="single"/>
        </w:rPr>
        <w:t xml:space="preserve"> or </w:t>
      </w:r>
      <w:r w:rsidRPr="00152A1C">
        <w:rPr>
          <w:rStyle w:val="Emphasis"/>
          <w:highlight w:val="yellow"/>
        </w:rPr>
        <w:t>politicians</w:t>
      </w:r>
      <w:r w:rsidRPr="00F35F0D">
        <w:rPr>
          <w:sz w:val="16"/>
        </w:rPr>
        <w:t xml:space="preserve">, or sometimes news articles talking about something and it’s really hard to get down to details and...sort through what might be real, what might be hype. </w:t>
      </w:r>
      <w:r w:rsidRPr="00152A1C">
        <w:rPr>
          <w:highlight w:val="yellow"/>
          <w:u w:val="single"/>
        </w:rPr>
        <w:t>Our goal was to dig into</w:t>
      </w:r>
      <w:r w:rsidRPr="00F35F0D">
        <w:rPr>
          <w:u w:val="single"/>
        </w:rPr>
        <w:t xml:space="preserve"> the </w:t>
      </w:r>
      <w:r w:rsidRPr="00152A1C">
        <w:rPr>
          <w:highlight w:val="yellow"/>
          <w:u w:val="single"/>
        </w:rPr>
        <w:t>open source</w:t>
      </w:r>
      <w:r w:rsidRPr="00F35F0D">
        <w:rPr>
          <w:u w:val="single"/>
        </w:rPr>
        <w:t xml:space="preserve"> material </w:t>
      </w:r>
      <w:r w:rsidRPr="00152A1C">
        <w:rPr>
          <w:highlight w:val="yellow"/>
          <w:u w:val="single"/>
        </w:rPr>
        <w:t>and</w:t>
      </w:r>
      <w:r w:rsidRPr="00F35F0D">
        <w:rPr>
          <w:u w:val="single"/>
        </w:rPr>
        <w:t xml:space="preserve"> see what we could </w:t>
      </w:r>
      <w:r w:rsidRPr="00152A1C">
        <w:rPr>
          <w:highlight w:val="yellow"/>
          <w:u w:val="single"/>
        </w:rPr>
        <w:t>determine</w:t>
      </w:r>
      <w:r w:rsidRPr="00F35F0D">
        <w:rPr>
          <w:u w:val="single"/>
        </w:rPr>
        <w:t xml:space="preserve"> from </w:t>
      </w:r>
      <w:r w:rsidRPr="00152A1C">
        <w:rPr>
          <w:highlight w:val="yellow"/>
          <w:u w:val="single"/>
        </w:rPr>
        <w:t xml:space="preserve">a </w:t>
      </w:r>
      <w:r w:rsidRPr="00152A1C">
        <w:rPr>
          <w:rStyle w:val="Emphasis"/>
          <w:highlight w:val="yellow"/>
        </w:rPr>
        <w:t>factual standpoint</w:t>
      </w:r>
      <w:r w:rsidRPr="00F35F0D">
        <w:rPr>
          <w:u w:val="single"/>
        </w:rPr>
        <w:t xml:space="preserve"> was really going on</w:t>
      </w:r>
      <w:r w:rsidRPr="00F35F0D">
        <w:rPr>
          <w:sz w:val="16"/>
        </w:rPr>
        <w:t xml:space="preserve"> -- what types of capabilities were being developed and how might they be used in a future conflict.</w:t>
      </w:r>
    </w:p>
    <w:p w14:paraId="033645C2" w14:textId="77777777" w:rsidR="003A21CB" w:rsidRPr="00F35F0D" w:rsidRDefault="003A21CB" w:rsidP="003A21CB">
      <w:pPr>
        <w:rPr>
          <w:sz w:val="16"/>
        </w:rPr>
      </w:pPr>
      <w:r w:rsidRPr="00F35F0D">
        <w:rPr>
          <w:sz w:val="16"/>
        </w:rPr>
        <w:t>Ultimately we hoped that would lead to a more informed debate about what U.S. strategy should be to address those threats.</w:t>
      </w:r>
    </w:p>
    <w:p w14:paraId="541EE1D1" w14:textId="77777777" w:rsidR="003A21CB" w:rsidRPr="00F35F0D" w:rsidRDefault="003A21CB" w:rsidP="003A21CB">
      <w:pPr>
        <w:rPr>
          <w:sz w:val="16"/>
        </w:rPr>
      </w:pPr>
      <w:r w:rsidRPr="00F35F0D">
        <w:rPr>
          <w:sz w:val="16"/>
        </w:rPr>
        <w:t>What sort of feedback have you gotten so far?</w:t>
      </w:r>
    </w:p>
    <w:p w14:paraId="3FC9ED90" w14:textId="77777777" w:rsidR="003A21CB" w:rsidRPr="00F35F0D" w:rsidRDefault="003A21CB" w:rsidP="003A21CB">
      <w:pPr>
        <w:rPr>
          <w:sz w:val="16"/>
        </w:rPr>
      </w:pPr>
      <w:r w:rsidRPr="00F35F0D">
        <w:rPr>
          <w:sz w:val="16"/>
        </w:rPr>
        <w:t>A lot of the feedback has been either informal or private because a lot of the issues we talk about, people in the government research using classified materials. So it’s difficult for them to give detailed feedback.</w:t>
      </w:r>
    </w:p>
    <w:p w14:paraId="40AB879A" w14:textId="77777777" w:rsidR="003A21CB" w:rsidRPr="00F35F0D" w:rsidRDefault="003A21CB" w:rsidP="003A21CB">
      <w:pPr>
        <w:rPr>
          <w:sz w:val="16"/>
        </w:rPr>
      </w:pPr>
      <w:r w:rsidRPr="00F35F0D">
        <w:rPr>
          <w:sz w:val="16"/>
        </w:rPr>
        <w:t>In general, the feedback we’ve gotten has been pretty positive. People have said they like the fact that this sort of stuff is being put in the public domain and encouraged us to continue.</w:t>
      </w:r>
    </w:p>
    <w:p w14:paraId="0F7DF411" w14:textId="77777777" w:rsidR="003A21CB" w:rsidRPr="00F35F0D" w:rsidRDefault="003A21CB" w:rsidP="003A21CB">
      <w:pPr>
        <w:rPr>
          <w:u w:val="single"/>
        </w:rPr>
      </w:pPr>
      <w:r w:rsidRPr="00152A1C">
        <w:rPr>
          <w:highlight w:val="yellow"/>
          <w:u w:val="single"/>
        </w:rPr>
        <w:t>Were</w:t>
      </w:r>
      <w:r w:rsidRPr="00F35F0D">
        <w:rPr>
          <w:u w:val="single"/>
        </w:rPr>
        <w:t xml:space="preserve"> your </w:t>
      </w:r>
      <w:r w:rsidRPr="00152A1C">
        <w:rPr>
          <w:rStyle w:val="Emphasis"/>
          <w:highlight w:val="yellow"/>
        </w:rPr>
        <w:t>findings</w:t>
      </w:r>
      <w:r w:rsidRPr="00F35F0D">
        <w:rPr>
          <w:u w:val="single"/>
        </w:rPr>
        <w:t xml:space="preserve"> </w:t>
      </w:r>
      <w:r w:rsidRPr="00152A1C">
        <w:rPr>
          <w:rStyle w:val="Emphasis"/>
          <w:highlight w:val="yellow"/>
        </w:rPr>
        <w:t>better or worse</w:t>
      </w:r>
      <w:r w:rsidRPr="00152A1C">
        <w:rPr>
          <w:highlight w:val="yellow"/>
          <w:u w:val="single"/>
        </w:rPr>
        <w:t xml:space="preserve"> than the </w:t>
      </w:r>
      <w:r w:rsidRPr="00152A1C">
        <w:rPr>
          <w:rStyle w:val="Emphasis"/>
          <w:highlight w:val="yellow"/>
        </w:rPr>
        <w:t>picture public</w:t>
      </w:r>
      <w:r w:rsidRPr="00F35F0D">
        <w:rPr>
          <w:u w:val="single"/>
        </w:rPr>
        <w:t xml:space="preserve"> discourse paints?</w:t>
      </w:r>
    </w:p>
    <w:p w14:paraId="6E08F0D6" w14:textId="77777777" w:rsidR="003A21CB" w:rsidRPr="00F35F0D" w:rsidRDefault="003A21CB" w:rsidP="003A21CB">
      <w:pPr>
        <w:rPr>
          <w:sz w:val="16"/>
        </w:rPr>
      </w:pPr>
      <w:r w:rsidRPr="00F35F0D">
        <w:rPr>
          <w:sz w:val="16"/>
        </w:rPr>
        <w:t xml:space="preserve">In general, it’s a little bit </w:t>
      </w:r>
      <w:r w:rsidRPr="00152A1C">
        <w:rPr>
          <w:rStyle w:val="Emphasis"/>
          <w:highlight w:val="yellow"/>
        </w:rPr>
        <w:t>better</w:t>
      </w:r>
      <w:r w:rsidRPr="00F35F0D">
        <w:rPr>
          <w:sz w:val="16"/>
        </w:rPr>
        <w:t xml:space="preserve">. </w:t>
      </w:r>
      <w:r w:rsidRPr="00F35F0D">
        <w:rPr>
          <w:u w:val="single"/>
        </w:rPr>
        <w:t xml:space="preserve">A lot of </w:t>
      </w:r>
      <w:r w:rsidRPr="00152A1C">
        <w:rPr>
          <w:rStyle w:val="Emphasis"/>
          <w:highlight w:val="yellow"/>
        </w:rPr>
        <w:t>political rhetoric</w:t>
      </w:r>
      <w:r w:rsidRPr="00152A1C">
        <w:rPr>
          <w:highlight w:val="yellow"/>
          <w:u w:val="single"/>
        </w:rPr>
        <w:t xml:space="preserve"> and </w:t>
      </w:r>
      <w:r w:rsidRPr="00152A1C">
        <w:rPr>
          <w:rStyle w:val="Emphasis"/>
          <w:highlight w:val="yellow"/>
        </w:rPr>
        <w:t>news stories</w:t>
      </w:r>
      <w:r w:rsidRPr="00152A1C">
        <w:rPr>
          <w:highlight w:val="yellow"/>
          <w:u w:val="single"/>
        </w:rPr>
        <w:t xml:space="preserve"> focus on</w:t>
      </w:r>
      <w:r w:rsidRPr="00F35F0D">
        <w:rPr>
          <w:u w:val="single"/>
        </w:rPr>
        <w:t xml:space="preserve"> the </w:t>
      </w:r>
      <w:r w:rsidRPr="00F35F0D">
        <w:rPr>
          <w:rStyle w:val="Emphasis"/>
        </w:rPr>
        <w:t xml:space="preserve">most </w:t>
      </w:r>
      <w:r w:rsidRPr="00152A1C">
        <w:rPr>
          <w:rStyle w:val="Emphasis"/>
          <w:highlight w:val="yellow"/>
        </w:rPr>
        <w:t>extreme examples</w:t>
      </w:r>
      <w:r w:rsidRPr="00F35F0D">
        <w:rPr>
          <w:u w:val="single"/>
        </w:rPr>
        <w:t xml:space="preserve">, so </w:t>
      </w:r>
      <w:r w:rsidRPr="00152A1C">
        <w:rPr>
          <w:highlight w:val="yellow"/>
          <w:u w:val="single"/>
        </w:rPr>
        <w:t xml:space="preserve">using </w:t>
      </w:r>
      <w:r w:rsidRPr="00152A1C">
        <w:rPr>
          <w:rStyle w:val="Emphasis"/>
          <w:highlight w:val="yellow"/>
        </w:rPr>
        <w:t>kinetic weapons</w:t>
      </w:r>
      <w:r w:rsidRPr="00F35F0D">
        <w:rPr>
          <w:u w:val="single"/>
        </w:rPr>
        <w:t xml:space="preserve"> to blow up satellites</w:t>
      </w:r>
      <w:r w:rsidRPr="00F35F0D">
        <w:rPr>
          <w:sz w:val="16"/>
        </w:rPr>
        <w:t xml:space="preserve">. While there is research and development going on to develop those capabilities, what we found is </w:t>
      </w:r>
      <w:r w:rsidRPr="00152A1C">
        <w:rPr>
          <w:rStyle w:val="Emphasis"/>
          <w:highlight w:val="yellow"/>
        </w:rPr>
        <w:t>there’s yet</w:t>
      </w:r>
      <w:r w:rsidRPr="00152A1C">
        <w:rPr>
          <w:highlight w:val="yellow"/>
          <w:u w:val="single"/>
        </w:rPr>
        <w:t xml:space="preserve"> to be </w:t>
      </w:r>
      <w:r w:rsidRPr="00152A1C">
        <w:rPr>
          <w:rStyle w:val="Emphasis"/>
          <w:highlight w:val="yellow"/>
        </w:rPr>
        <w:t>any</w:t>
      </w:r>
      <w:r w:rsidRPr="00F35F0D">
        <w:rPr>
          <w:u w:val="single"/>
        </w:rPr>
        <w:t xml:space="preserve"> publicly-known </w:t>
      </w:r>
      <w:r w:rsidRPr="00152A1C">
        <w:rPr>
          <w:rStyle w:val="Emphasis"/>
          <w:highlight w:val="yellow"/>
        </w:rPr>
        <w:t>example</w:t>
      </w:r>
      <w:r w:rsidRPr="00152A1C">
        <w:rPr>
          <w:highlight w:val="yellow"/>
          <w:u w:val="single"/>
        </w:rPr>
        <w:t xml:space="preserve"> of </w:t>
      </w:r>
      <w:r w:rsidRPr="00152A1C">
        <w:rPr>
          <w:rStyle w:val="Emphasis"/>
          <w:highlight w:val="yellow"/>
        </w:rPr>
        <w:t>them being used</w:t>
      </w:r>
      <w:r w:rsidRPr="00F35F0D">
        <w:rPr>
          <w:sz w:val="16"/>
        </w:rPr>
        <w:t>.</w:t>
      </w:r>
    </w:p>
    <w:p w14:paraId="61B276C3" w14:textId="37E362E7" w:rsidR="003A21CB" w:rsidRPr="003A21CB" w:rsidRDefault="003A21CB" w:rsidP="003A21CB">
      <w:pPr>
        <w:rPr>
          <w:sz w:val="16"/>
        </w:rPr>
      </w:pPr>
      <w:r w:rsidRPr="00F35F0D">
        <w:rPr>
          <w:u w:val="single"/>
        </w:rPr>
        <w:t>What is being used and what seems to be of the most utility are the non-kinetic things</w:t>
      </w:r>
      <w:r w:rsidRPr="00F35F0D">
        <w:rPr>
          <w:sz w:val="16"/>
        </w:rPr>
        <w:t xml:space="preserve">, like jamming and cyber attacks. </w:t>
      </w:r>
      <w:r w:rsidRPr="00152A1C">
        <w:rPr>
          <w:highlight w:val="yellow"/>
          <w:u w:val="single"/>
        </w:rPr>
        <w:t xml:space="preserve">The </w:t>
      </w:r>
      <w:r w:rsidRPr="00152A1C">
        <w:rPr>
          <w:rStyle w:val="Emphasis"/>
          <w:highlight w:val="yellow"/>
        </w:rPr>
        <w:t>good news</w:t>
      </w:r>
      <w:r w:rsidRPr="00F35F0D">
        <w:rPr>
          <w:u w:val="single"/>
        </w:rPr>
        <w:t xml:space="preserve"> is </w:t>
      </w:r>
      <w:r w:rsidRPr="00152A1C">
        <w:rPr>
          <w:highlight w:val="yellow"/>
          <w:u w:val="single"/>
        </w:rPr>
        <w:t xml:space="preserve">we have </w:t>
      </w:r>
      <w:r w:rsidRPr="00152A1C">
        <w:rPr>
          <w:rStyle w:val="Emphasis"/>
          <w:highlight w:val="yellow"/>
        </w:rPr>
        <w:t>yet to see</w:t>
      </w:r>
      <w:r w:rsidRPr="00F35F0D">
        <w:rPr>
          <w:u w:val="single"/>
        </w:rPr>
        <w:t xml:space="preserve"> the most </w:t>
      </w:r>
      <w:r w:rsidRPr="00152A1C">
        <w:rPr>
          <w:rStyle w:val="Emphasis"/>
          <w:highlight w:val="yellow"/>
        </w:rPr>
        <w:t>destructive kinetic attacks</w:t>
      </w:r>
      <w:r w:rsidRPr="00152A1C">
        <w:rPr>
          <w:highlight w:val="yellow"/>
          <w:u w:val="single"/>
        </w:rPr>
        <w:t xml:space="preserve"> that</w:t>
      </w:r>
      <w:r w:rsidRPr="00F35F0D">
        <w:rPr>
          <w:u w:val="single"/>
        </w:rPr>
        <w:t xml:space="preserve"> can </w:t>
      </w:r>
      <w:r w:rsidRPr="00152A1C">
        <w:rPr>
          <w:highlight w:val="yellow"/>
          <w:u w:val="single"/>
        </w:rPr>
        <w:t>cause</w:t>
      </w:r>
      <w:r w:rsidRPr="00F35F0D">
        <w:rPr>
          <w:u w:val="single"/>
        </w:rPr>
        <w:t xml:space="preserve"> really </w:t>
      </w:r>
      <w:r w:rsidRPr="00F35F0D">
        <w:rPr>
          <w:rStyle w:val="Emphasis"/>
        </w:rPr>
        <w:t xml:space="preserve">harmful </w:t>
      </w:r>
      <w:r w:rsidRPr="00152A1C">
        <w:rPr>
          <w:rStyle w:val="Emphasis"/>
          <w:highlight w:val="yellow"/>
        </w:rPr>
        <w:t>long-term damage</w:t>
      </w:r>
      <w:r w:rsidRPr="00152A1C">
        <w:rPr>
          <w:highlight w:val="yellow"/>
          <w:u w:val="single"/>
        </w:rPr>
        <w:t xml:space="preserve"> to</w:t>
      </w:r>
      <w:r w:rsidRPr="00F35F0D">
        <w:rPr>
          <w:u w:val="single"/>
        </w:rPr>
        <w:t xml:space="preserve"> the </w:t>
      </w:r>
      <w:r w:rsidRPr="00152A1C">
        <w:rPr>
          <w:rStyle w:val="Emphasis"/>
          <w:highlight w:val="yellow"/>
        </w:rPr>
        <w:t>space</w:t>
      </w:r>
      <w:r w:rsidRPr="00F35F0D">
        <w:rPr>
          <w:rStyle w:val="Emphasis"/>
        </w:rPr>
        <w:t xml:space="preserve"> environment</w:t>
      </w:r>
      <w:r w:rsidRPr="00F35F0D">
        <w:rPr>
          <w:sz w:val="16"/>
        </w:rPr>
        <w:t>, but unfortunately we are seeing non-kinetic attacks being used, and that’s likely to continue.</w:t>
      </w:r>
    </w:p>
    <w:p w14:paraId="52EFB07E" w14:textId="268A3411" w:rsidR="008A368F" w:rsidRDefault="008A368F" w:rsidP="008A368F">
      <w:pPr>
        <w:pStyle w:val="Heading3"/>
      </w:pPr>
      <w:r>
        <w:t>Debris</w:t>
      </w:r>
    </w:p>
    <w:p w14:paraId="5B92D633" w14:textId="062ED45C" w:rsidR="00D30588" w:rsidRDefault="008A368F" w:rsidP="00D30588">
      <w:pPr>
        <w:pStyle w:val="Heading4"/>
      </w:pPr>
      <w:r>
        <w:t xml:space="preserve">Debris are totally inevitable – satellites, </w:t>
      </w:r>
      <w:r w:rsidR="00D30588">
        <w:t>public space stations, discarded rocket parts</w:t>
      </w:r>
      <w:r>
        <w:t xml:space="preserve"> – 1AC cards say the plan is necessary but not sufficient.</w:t>
      </w:r>
    </w:p>
    <w:p w14:paraId="6F3350F5" w14:textId="77777777" w:rsidR="008A368F" w:rsidRPr="008A368F" w:rsidRDefault="008A368F" w:rsidP="008A368F"/>
    <w:p w14:paraId="278A1E2E" w14:textId="77777777" w:rsidR="008A368F" w:rsidRPr="00BB6B55" w:rsidRDefault="008A368F" w:rsidP="008A368F">
      <w:pPr>
        <w:pStyle w:val="Heading4"/>
      </w:pPr>
      <w:bookmarkStart w:id="1" w:name="_Hlk25525024"/>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78B49722" w14:textId="77777777" w:rsidR="008A368F" w:rsidRDefault="008A368F" w:rsidP="008A368F">
      <w:r>
        <w:t xml:space="preserve">Daniel Von </w:t>
      </w:r>
      <w:r w:rsidRPr="00C27F65">
        <w:rPr>
          <w:rStyle w:val="Style13ptBold"/>
        </w:rPr>
        <w:t>Fange 17</w:t>
      </w:r>
      <w:r w:rsidRPr="00C27F65">
        <w:t xml:space="preserve">, </w:t>
      </w:r>
      <w:r>
        <w:t>Web Application Engineer, Founder and Owner of LeanCoder, Full Stack, Polyglot Web Developer, “Kessler Syndrome is Over Hyped”, 5/21/2017, http://braino.org/essays/kessler_syndrome_is_over_hyped/</w:t>
      </w:r>
    </w:p>
    <w:p w14:paraId="4316FE0B" w14:textId="77777777" w:rsidR="008A368F" w:rsidRPr="00FA1819" w:rsidRDefault="008A368F" w:rsidP="008A368F">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641CCE3A" w14:textId="77777777" w:rsidR="008A368F" w:rsidRPr="00FA1819" w:rsidRDefault="008A368F" w:rsidP="008A368F">
      <w:pPr>
        <w:rPr>
          <w:sz w:val="16"/>
        </w:rPr>
      </w:pPr>
      <w:r w:rsidRPr="00FA1819">
        <w:rPr>
          <w:sz w:val="16"/>
        </w:rPr>
        <w:t>What is Kessler Syndrome?</w:t>
      </w:r>
    </w:p>
    <w:p w14:paraId="402065EE" w14:textId="77777777" w:rsidR="008A368F" w:rsidRPr="00FA1819" w:rsidRDefault="008A368F" w:rsidP="008A368F">
      <w:pPr>
        <w:rPr>
          <w:sz w:val="16"/>
        </w:rPr>
      </w:pPr>
      <w:r w:rsidRPr="00FA1819">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35F333A7" w14:textId="77777777" w:rsidR="008A368F" w:rsidRPr="00FA1819" w:rsidRDefault="008A368F" w:rsidP="008A368F">
      <w:pPr>
        <w:rPr>
          <w:sz w:val="16"/>
        </w:rPr>
      </w:pPr>
      <w:r w:rsidRPr="00FA1819">
        <w:rPr>
          <w:sz w:val="16"/>
        </w:rPr>
        <w:t>It is a dark picture.</w:t>
      </w:r>
    </w:p>
    <w:p w14:paraId="4E115F7D" w14:textId="77777777" w:rsidR="008A368F" w:rsidRPr="00AB73EE" w:rsidRDefault="008A368F" w:rsidP="008A368F">
      <w:pPr>
        <w:rPr>
          <w:rStyle w:val="StyleUnderline"/>
        </w:rPr>
      </w:pPr>
      <w:r w:rsidRPr="00AB73EE">
        <w:rPr>
          <w:rStyle w:val="StyleUnderline"/>
        </w:rPr>
        <w:t>Is Kessler Syndrome likely to happen?</w:t>
      </w:r>
    </w:p>
    <w:p w14:paraId="0B8925BD" w14:textId="77777777" w:rsidR="008A368F" w:rsidRPr="00FA1819" w:rsidRDefault="008A368F" w:rsidP="008A368F">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277989A5" w14:textId="77777777" w:rsidR="008A368F" w:rsidRPr="00AB73EE" w:rsidRDefault="008A368F" w:rsidP="008A368F">
      <w:pPr>
        <w:rPr>
          <w:rStyle w:val="StyleUnderline"/>
        </w:rPr>
      </w:pPr>
      <w:r w:rsidRPr="00AB73EE">
        <w:rPr>
          <w:rStyle w:val="StyleUnderline"/>
        </w:rPr>
        <w:t xml:space="preserve">The </w:t>
      </w:r>
      <w:r w:rsidRPr="00E90FD1">
        <w:rPr>
          <w:rStyle w:val="StyleUnderline"/>
        </w:rPr>
        <w:t>orbital area around earth can be broken down into four regions.</w:t>
      </w:r>
    </w:p>
    <w:p w14:paraId="7CA24B71" w14:textId="77777777" w:rsidR="008A368F" w:rsidRPr="00FA1819" w:rsidRDefault="008A368F" w:rsidP="008A368F">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79351958" w14:textId="77777777" w:rsidR="008A368F" w:rsidRPr="00FA1819" w:rsidRDefault="008A368F" w:rsidP="008A368F">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051A495F" w14:textId="77777777" w:rsidR="008A368F" w:rsidRPr="00FA1819" w:rsidRDefault="008A368F" w:rsidP="008A368F">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5C7D737D" w14:textId="77777777" w:rsidR="008A368F" w:rsidRPr="00FA1819" w:rsidRDefault="008A368F" w:rsidP="008A368F">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53C4622B" w14:textId="77777777" w:rsidR="008A368F" w:rsidRPr="00FA1819" w:rsidRDefault="008A368F" w:rsidP="008A368F">
      <w:pPr>
        <w:rPr>
          <w:sz w:val="16"/>
        </w:rPr>
      </w:pPr>
      <w:r w:rsidRPr="00FA1819">
        <w:rPr>
          <w:sz w:val="16"/>
        </w:rPr>
        <w:t>How bad could Kessler Syndrome in High LEO be?</w:t>
      </w:r>
    </w:p>
    <w:p w14:paraId="2FF6EAB5" w14:textId="77777777" w:rsidR="008A368F" w:rsidRPr="00FA1819" w:rsidRDefault="008A368F" w:rsidP="008A368F">
      <w:pPr>
        <w:rPr>
          <w:sz w:val="16"/>
        </w:rPr>
      </w:pPr>
      <w:r w:rsidRPr="00FA1819">
        <w:rPr>
          <w:sz w:val="16"/>
        </w:rPr>
        <w:t xml:space="preserve">Let’s </w:t>
      </w:r>
      <w:r w:rsidRPr="00974FE4">
        <w:rPr>
          <w:rStyle w:val="StyleUnderline"/>
          <w:highlight w:val="cyan"/>
        </w:rPr>
        <w:t xml:space="preserve">imagine a </w:t>
      </w:r>
      <w:r w:rsidRPr="00974FE4">
        <w:rPr>
          <w:rStyle w:val="Emphasis"/>
          <w:highlight w:val="cyan"/>
        </w:rPr>
        <w:t>worst case</w:t>
      </w:r>
      <w:r w:rsidRPr="00886B1A">
        <w:rPr>
          <w:rStyle w:val="StyleUnderline"/>
        </w:rPr>
        <w:t xml:space="preserve"> scenario</w:t>
      </w:r>
      <w:r w:rsidRPr="00886B1A">
        <w:rPr>
          <w:sz w:val="16"/>
        </w:rPr>
        <w:t>.</w:t>
      </w:r>
    </w:p>
    <w:p w14:paraId="2E96E87D" w14:textId="77777777" w:rsidR="008A368F" w:rsidRPr="00AB73EE" w:rsidRDefault="008A368F" w:rsidP="008A368F">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6E61C8DE" w14:textId="77777777" w:rsidR="008A368F" w:rsidRPr="00FA1819" w:rsidRDefault="008A368F" w:rsidP="008A368F">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So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3863D519" w14:textId="77777777" w:rsidR="008A368F" w:rsidRPr="00FA1819" w:rsidRDefault="008A368F" w:rsidP="008A368F">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68F30203" w14:textId="77777777" w:rsidR="008A368F" w:rsidRPr="00FA1819" w:rsidRDefault="008A368F" w:rsidP="008A368F">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4DA11670" w14:textId="77777777" w:rsidR="008A368F" w:rsidRPr="00FA1819" w:rsidRDefault="008A368F" w:rsidP="008A368F">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37E6AF5D" w14:textId="77777777" w:rsidR="008A368F" w:rsidRPr="00FA1819" w:rsidRDefault="008A368F" w:rsidP="008A368F">
      <w:pPr>
        <w:pStyle w:val="ListParagraph"/>
        <w:numPr>
          <w:ilvl w:val="0"/>
          <w:numId w:val="11"/>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27E2531C" w14:textId="77777777" w:rsidR="008A368F" w:rsidRPr="00FA1819" w:rsidRDefault="008A368F" w:rsidP="008A368F">
      <w:pPr>
        <w:pStyle w:val="ListParagraph"/>
        <w:numPr>
          <w:ilvl w:val="0"/>
          <w:numId w:val="11"/>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309B2839" w14:textId="77777777" w:rsidR="008A368F" w:rsidRPr="00FA1819" w:rsidRDefault="008A368F" w:rsidP="008A368F">
      <w:pPr>
        <w:pStyle w:val="ListParagraph"/>
        <w:numPr>
          <w:ilvl w:val="0"/>
          <w:numId w:val="11"/>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earth based radar </w:t>
      </w:r>
      <w:r w:rsidRPr="00974FE4">
        <w:rPr>
          <w:rStyle w:val="StyleUnderline"/>
          <w:highlight w:val="cyan"/>
        </w:rPr>
        <w:t xml:space="preserve">and </w:t>
      </w:r>
      <w:r w:rsidRPr="00974FE4">
        <w:rPr>
          <w:rStyle w:val="Emphasis"/>
          <w:highlight w:val="cyan"/>
        </w:rPr>
        <w:t>avoided</w:t>
      </w:r>
      <w:r w:rsidRPr="00FA1819">
        <w:rPr>
          <w:sz w:val="16"/>
        </w:rPr>
        <w:t>.</w:t>
      </w:r>
    </w:p>
    <w:p w14:paraId="4B62DE62" w14:textId="77777777" w:rsidR="008A368F" w:rsidRPr="00FA1819" w:rsidRDefault="008A368F" w:rsidP="008A368F">
      <w:pPr>
        <w:pStyle w:val="ListParagraph"/>
        <w:numPr>
          <w:ilvl w:val="0"/>
          <w:numId w:val="11"/>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2AFA40FA" w14:textId="77777777" w:rsidR="008A368F" w:rsidRPr="00FA1819" w:rsidRDefault="008A368F" w:rsidP="008A368F">
      <w:pPr>
        <w:pStyle w:val="ListParagraph"/>
        <w:numPr>
          <w:ilvl w:val="0"/>
          <w:numId w:val="11"/>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are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5D9B7575" w14:textId="77777777" w:rsidR="008A368F" w:rsidRPr="00FA1819" w:rsidRDefault="008A368F" w:rsidP="008A368F">
      <w:pPr>
        <w:rPr>
          <w:sz w:val="16"/>
        </w:rPr>
      </w:pPr>
      <w:r w:rsidRPr="00FA1819">
        <w:rPr>
          <w:sz w:val="16"/>
        </w:rPr>
        <w:t xml:space="preserve">So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3FE0A0EB" w14:textId="41E6E562" w:rsidR="008A368F" w:rsidRDefault="008A368F" w:rsidP="008A368F">
      <w:pPr>
        <w:rPr>
          <w:sz w:val="16"/>
        </w:rPr>
      </w:pPr>
      <w:r w:rsidRPr="00FA1819">
        <w:rPr>
          <w:sz w:val="16"/>
        </w:rPr>
        <w:t>I’m removing Kessler Syndrome from my list of things to worry about.</w:t>
      </w:r>
      <w:bookmarkEnd w:id="1"/>
    </w:p>
    <w:p w14:paraId="51FABEC9" w14:textId="0E1AC75B" w:rsidR="00D30588" w:rsidRDefault="00D30588" w:rsidP="008A368F">
      <w:pPr>
        <w:rPr>
          <w:sz w:val="16"/>
        </w:rPr>
      </w:pPr>
    </w:p>
    <w:p w14:paraId="3033963E" w14:textId="77777777" w:rsidR="00D30588" w:rsidRPr="00FC3ECF" w:rsidRDefault="00D30588" w:rsidP="00D30588">
      <w:pPr>
        <w:pStyle w:val="Heading4"/>
      </w:pPr>
      <w:r>
        <w:t xml:space="preserve">It takes </w:t>
      </w:r>
      <w:r>
        <w:rPr>
          <w:u w:val="single"/>
        </w:rPr>
        <w:t>centuries</w:t>
      </w:r>
      <w:r>
        <w:t xml:space="preserve"> and </w:t>
      </w:r>
      <w:r>
        <w:rPr>
          <w:u w:val="single"/>
        </w:rPr>
        <w:t>adaptation</w:t>
      </w:r>
      <w:r>
        <w:t xml:space="preserve"> solves</w:t>
      </w:r>
    </w:p>
    <w:p w14:paraId="46178537" w14:textId="77777777" w:rsidR="00D30588" w:rsidRDefault="00D30588" w:rsidP="00D30588">
      <w:r>
        <w:t xml:space="preserve">Ted </w:t>
      </w:r>
      <w:r w:rsidRPr="004274AC">
        <w:rPr>
          <w:rStyle w:val="Style13ptBold"/>
        </w:rPr>
        <w:t>Muelhaupt 19</w:t>
      </w:r>
      <w:r>
        <w:t>,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For the Kessler Syndrome To Destroy All The Satellites In LEO? And Could You See This Happening From Earth?”, Quora, 2/28/2019, https://www.quora.com/How-quickly-would-it-take-for-the-Kessler-Syndrome-to-destroy-all-the-satellites-in-LEO-And-could-you-see-this-happening-from-Earth</w:t>
      </w:r>
    </w:p>
    <w:p w14:paraId="0F5E6DC5" w14:textId="77777777" w:rsidR="00D30588" w:rsidRDefault="00D30588" w:rsidP="00D30588">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take action. </w:t>
      </w:r>
      <w:r w:rsidRPr="004274AC">
        <w:rPr>
          <w:rStyle w:val="StyleUnderline"/>
        </w:rPr>
        <w:t xml:space="preserve">This is </w:t>
      </w:r>
      <w:r w:rsidRPr="004274AC">
        <w:rPr>
          <w:rStyle w:val="StyleUnderline"/>
          <w:highlight w:val="cyan"/>
        </w:rPr>
        <w:t xml:space="preserve">a </w:t>
      </w:r>
      <w:r w:rsidRPr="004274AC">
        <w:rPr>
          <w:rStyle w:val="Emphasis"/>
          <w:highlight w:val="cyan"/>
        </w:rPr>
        <w:t>slow motion</w:t>
      </w:r>
      <w:r w:rsidRPr="004274AC">
        <w:rPr>
          <w:rStyle w:val="StyleUnderline"/>
          <w:highlight w:val="cyan"/>
        </w:rPr>
        <w:t xml:space="preserve"> disaster</w:t>
      </w:r>
      <w:r w:rsidRPr="004274AC">
        <w:rPr>
          <w:rStyle w:val="StyleUnderline"/>
        </w:rPr>
        <w:t xml:space="preserve"> that we can prevent</w:t>
      </w:r>
      <w:r>
        <w:t>.</w:t>
      </w:r>
    </w:p>
    <w:p w14:paraId="34A5C96D" w14:textId="77777777" w:rsidR="00D30588" w:rsidRDefault="00D30588" w:rsidP="00D30588">
      <w:r>
        <w:t xml:space="preserve">But </w:t>
      </w:r>
      <w:r w:rsidRPr="004274AC">
        <w:rPr>
          <w:rStyle w:val="Emphasis"/>
          <w:highlight w:val="cyan"/>
        </w:rPr>
        <w:t>in spite of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worthwhile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572D308A" w14:textId="17796C0A" w:rsidR="00D30588" w:rsidRDefault="00D30588" w:rsidP="00D30588">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283286A3" w14:textId="77777777" w:rsidR="00D30588" w:rsidRPr="0007074C" w:rsidRDefault="00D30588" w:rsidP="00D30588"/>
    <w:p w14:paraId="7BAC0515" w14:textId="77777777" w:rsidR="00D30588" w:rsidRDefault="00D30588" w:rsidP="00D30588">
      <w:pPr>
        <w:pStyle w:val="Heading4"/>
      </w:pPr>
      <w:r>
        <w:t xml:space="preserve">Squo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114BE680" w14:textId="77777777" w:rsidR="00D30588" w:rsidRDefault="00D30588" w:rsidP="00D30588">
      <w:r>
        <w:t xml:space="preserve">Dr. Brian </w:t>
      </w:r>
      <w:r w:rsidRPr="00C43CBF">
        <w:rPr>
          <w:rStyle w:val="Style13ptBold"/>
        </w:rPr>
        <w:t>Koberlein 16</w:t>
      </w:r>
      <w:r>
        <w:t>, Professor of Physics at the Rochester Institute of Technology and PhD in Astrophysics from the University of Connecticut, “Cascade Effect”, 5-4, https://archive.briankoberlein.com/2016/05/04/cascade-effect/index.html</w:t>
      </w:r>
    </w:p>
    <w:p w14:paraId="27D67752" w14:textId="77777777" w:rsidR="00D30588" w:rsidRDefault="00D30588" w:rsidP="00D30588">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14:paraId="69AC4ED1" w14:textId="77777777" w:rsidR="00D30588" w:rsidRDefault="00D30588" w:rsidP="00D30588">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12589373" w14:textId="77777777" w:rsidR="00D30588" w:rsidRPr="003B6BA7" w:rsidRDefault="00D30588" w:rsidP="00D30588">
      <w:pPr>
        <w:rPr>
          <w:rStyle w:val="StyleUnderline"/>
        </w:rPr>
      </w:pPr>
      <w:r w:rsidRPr="003B6BA7">
        <w:rPr>
          <w:rStyle w:val="StyleUnderline"/>
        </w:rPr>
        <w:t xml:space="preserve">While that might sound alarming, </w:t>
      </w:r>
      <w:r w:rsidRPr="00A1153A">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6B1D6F5A" w14:textId="77777777" w:rsidR="00D30588" w:rsidRDefault="00D30588" w:rsidP="00D30588">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6345C1F6" w14:textId="77777777" w:rsidR="00D30588" w:rsidRPr="0007074C" w:rsidRDefault="00D30588" w:rsidP="00D30588">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amount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Earths atmosphere to burn up, or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p w14:paraId="345EB431" w14:textId="3563EE3D" w:rsidR="00D30588" w:rsidRDefault="00D30588" w:rsidP="00D30588"/>
    <w:p w14:paraId="55B75787" w14:textId="5DF77A53" w:rsidR="00D30588" w:rsidRDefault="00D30588" w:rsidP="00D30588">
      <w:pPr>
        <w:pStyle w:val="Heading4"/>
      </w:pPr>
      <w:r>
        <w:t>No impact on future activity – future spacecraft will be hardened and space mining occurs in deep space.</w:t>
      </w:r>
    </w:p>
    <w:p w14:paraId="7A1CB0BE" w14:textId="39B56D1F" w:rsidR="00D30588" w:rsidRDefault="00D30588" w:rsidP="00D30588"/>
    <w:p w14:paraId="3D824E2B" w14:textId="77777777" w:rsidR="00D30588" w:rsidRDefault="00D30588" w:rsidP="00D30588">
      <w:pPr>
        <w:pStyle w:val="Heading4"/>
      </w:pPr>
      <w:r>
        <w:t>Satellite loss shuts down global fracking</w:t>
      </w:r>
    </w:p>
    <w:p w14:paraId="4AFDAAD3" w14:textId="77777777" w:rsidR="00D30588" w:rsidRPr="00F27960" w:rsidRDefault="00D30588" w:rsidP="00D30588">
      <w:r>
        <w:t xml:space="preserve">Les </w:t>
      </w:r>
      <w:r w:rsidRPr="00FC224C">
        <w:rPr>
          <w:rStyle w:val="Style13ptBold"/>
        </w:rPr>
        <w:t>Johnson 1</w:t>
      </w:r>
      <w:r>
        <w:rPr>
          <w:rStyle w:val="Style13ptBold"/>
        </w:rPr>
        <w:t>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99-105</w:t>
      </w:r>
    </w:p>
    <w:p w14:paraId="008F4D61" w14:textId="77777777" w:rsidR="00D30588" w:rsidRPr="00F27960" w:rsidRDefault="00D30588" w:rsidP="00D30588">
      <w:pPr>
        <w:rPr>
          <w:sz w:val="16"/>
        </w:rPr>
      </w:pPr>
      <w:r w:rsidRPr="00680993">
        <w:rPr>
          <w:rStyle w:val="Emphasis"/>
          <w:highlight w:val="cyan"/>
        </w:rPr>
        <w:t>Energy</w:t>
      </w:r>
      <w:r w:rsidRPr="00F27960">
        <w:rPr>
          <w:sz w:val="16"/>
        </w:rPr>
        <w:t xml:space="preserve">, environment, farming, mining, land use. All of these areas and more </w:t>
      </w:r>
      <w:r w:rsidRPr="00680993">
        <w:rPr>
          <w:rStyle w:val="Emphasis"/>
          <w:highlight w:val="cyan"/>
        </w:rPr>
        <w:t>are</w:t>
      </w:r>
      <w:r w:rsidRPr="00F27960">
        <w:rPr>
          <w:rStyle w:val="Emphasis"/>
        </w:rPr>
        <w:t xml:space="preserve"> now </w:t>
      </w:r>
      <w:r w:rsidRPr="00680993">
        <w:rPr>
          <w:rStyle w:val="Emphasis"/>
          <w:highlight w:val="cyan"/>
        </w:rPr>
        <w:t>inextricably linked to satellite data and would be devastated should that flow</w:t>
      </w:r>
      <w:r w:rsidRPr="00F27960">
        <w:rPr>
          <w:rStyle w:val="Emphasis"/>
        </w:rPr>
        <w:t xml:space="preserve"> of data </w:t>
      </w:r>
      <w:r w:rsidRPr="00680993">
        <w:rPr>
          <w:rStyle w:val="Emphasis"/>
          <w:highlight w:val="cyan"/>
        </w:rPr>
        <w:t>stop</w:t>
      </w:r>
      <w:r w:rsidRPr="00F27960">
        <w:rPr>
          <w:sz w:val="16"/>
        </w:rPr>
        <w:t>.</w:t>
      </w:r>
    </w:p>
    <w:p w14:paraId="149824DC" w14:textId="77777777" w:rsidR="00D30588" w:rsidRPr="00F27960" w:rsidRDefault="00D30588" w:rsidP="00D30588">
      <w:pPr>
        <w:rPr>
          <w:sz w:val="12"/>
          <w:szCs w:val="18"/>
        </w:rPr>
      </w:pPr>
      <w:r w:rsidRPr="00F27960">
        <w:rPr>
          <w:sz w:val="12"/>
          <w:szCs w:val="18"/>
        </w:rPr>
        <w:t>Environmental Monitoring</w:t>
      </w:r>
    </w:p>
    <w:p w14:paraId="2BCABC41" w14:textId="77777777" w:rsidR="00D30588" w:rsidRPr="00F27960" w:rsidRDefault="00D30588" w:rsidP="00D30588">
      <w:pPr>
        <w:rPr>
          <w:sz w:val="12"/>
          <w:szCs w:val="18"/>
        </w:rPr>
      </w:pPr>
      <w:r w:rsidRPr="00F27960">
        <w:rPr>
          <w:sz w:val="12"/>
          <w:szCs w:val="18"/>
        </w:rPr>
        <w:t>Oh how complacent we've become. We take for granted that we will have instant images from space showing a volcanic eruption somewhere in the South Pacific within hours of learning that it happened. When the BP oll spill happened in the Gulf of Mexico in 2010, satellite images were used in conjunction with aircraft and ships to monitor the extent and evolving nature of the spill (Figures 10.1 and 10.2).</w:t>
      </w:r>
    </w:p>
    <w:p w14:paraId="1BA4CEAA" w14:textId="77777777" w:rsidR="00D30588" w:rsidRPr="00F27960" w:rsidRDefault="00D30588" w:rsidP="00D30588">
      <w:pPr>
        <w:rPr>
          <w:sz w:val="12"/>
          <w:szCs w:val="18"/>
        </w:rPr>
      </w:pPr>
      <w:r w:rsidRPr="00F27960">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1C98FEB4" w14:textId="77777777" w:rsidR="00D30588" w:rsidRPr="00F27960" w:rsidRDefault="00D30588" w:rsidP="00D30588">
      <w:pPr>
        <w:rPr>
          <w:sz w:val="12"/>
          <w:szCs w:val="18"/>
        </w:rPr>
      </w:pPr>
      <w:r w:rsidRPr="00F27960">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346FFE4B" w14:textId="77777777" w:rsidR="00D30588" w:rsidRPr="00F27960" w:rsidRDefault="00D30588" w:rsidP="00D30588">
      <w:pPr>
        <w:rPr>
          <w:sz w:val="12"/>
          <w:szCs w:val="18"/>
        </w:rPr>
      </w:pPr>
      <w:r w:rsidRPr="00F27960">
        <w:rPr>
          <w:sz w:val="12"/>
          <w:szCs w:val="18"/>
        </w:rPr>
        <w:t>We use satellites, like the venerable Landsat series, to study the Earth m unprecedented detail. Since 1972, Landsat satellites have taken millions of high resolution images of the Earth's surface, allowing comprehensive studies of how the land has changed due to human intervention (deforestation, agriculture, settlement, etc.) and natural processes (desertification, floods, etc.).</w:t>
      </w:r>
    </w:p>
    <w:p w14:paraId="477B5C99" w14:textId="77777777" w:rsidR="00D30588" w:rsidRPr="00F27960" w:rsidRDefault="00D30588" w:rsidP="00D30588">
      <w:pPr>
        <w:rPr>
          <w:sz w:val="12"/>
          <w:szCs w:val="18"/>
        </w:rPr>
      </w:pPr>
      <w:r w:rsidRPr="00F27960">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629C3781" w14:textId="77777777" w:rsidR="00D30588" w:rsidRPr="00F27960" w:rsidRDefault="00D30588" w:rsidP="00D30588">
      <w:pPr>
        <w:rPr>
          <w:sz w:val="12"/>
          <w:szCs w:val="18"/>
        </w:rPr>
      </w:pPr>
      <w:r w:rsidRPr="00F27960">
        <w:rPr>
          <w:sz w:val="12"/>
          <w:szCs w:val="18"/>
        </w:rPr>
        <w:t>And what is the practical side of this particular bit of information?</w:t>
      </w:r>
    </w:p>
    <w:p w14:paraId="1E0A30D3" w14:textId="77777777" w:rsidR="00D30588" w:rsidRPr="00F27960" w:rsidRDefault="00D30588" w:rsidP="00D30588">
      <w:pPr>
        <w:rPr>
          <w:sz w:val="12"/>
          <w:szCs w:val="18"/>
        </w:rPr>
      </w:pPr>
      <w:r w:rsidRPr="00F27960">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07FFC3C8" w14:textId="77777777" w:rsidR="00D30588" w:rsidRPr="00F27960" w:rsidRDefault="00D30588" w:rsidP="00D30588">
      <w:pPr>
        <w:rPr>
          <w:sz w:val="12"/>
          <w:szCs w:val="18"/>
        </w:rPr>
      </w:pPr>
      <w:r w:rsidRPr="00F27960">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7A067AD0" w14:textId="77777777" w:rsidR="00D30588" w:rsidRPr="00F27960" w:rsidRDefault="00D30588" w:rsidP="00D30588">
      <w:pPr>
        <w:rPr>
          <w:sz w:val="12"/>
          <w:szCs w:val="18"/>
        </w:rPr>
      </w:pPr>
      <w:r w:rsidRPr="00F27960">
        <w:rPr>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14:paraId="65A26F60" w14:textId="77777777" w:rsidR="00D30588" w:rsidRPr="00F27960" w:rsidRDefault="00D30588" w:rsidP="00D30588">
      <w:pPr>
        <w:rPr>
          <w:sz w:val="12"/>
          <w:szCs w:val="18"/>
        </w:rPr>
      </w:pPr>
      <w:r w:rsidRPr="00F27960">
        <w:rPr>
          <w:sz w:val="12"/>
          <w:szCs w:val="18"/>
        </w:rPr>
        <w:t>Other than taking pictures of surface features, like lakes and open pit mines, how are satellites monitoring the Earth's changing climate? In just about every way, by: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2397B2C8" w14:textId="77777777" w:rsidR="00D30588" w:rsidRPr="00F27960" w:rsidRDefault="00D30588" w:rsidP="00D30588">
      <w:pPr>
        <w:rPr>
          <w:sz w:val="12"/>
          <w:szCs w:val="18"/>
        </w:rPr>
      </w:pPr>
      <w:r w:rsidRPr="00F27960">
        <w:rPr>
          <w:sz w:val="12"/>
          <w:szCs w:val="18"/>
        </w:rPr>
        <w:t>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p>
    <w:p w14:paraId="0DB274A2" w14:textId="77777777" w:rsidR="00D30588" w:rsidRPr="00F27960" w:rsidRDefault="00D30588" w:rsidP="00D30588">
      <w:pPr>
        <w:rPr>
          <w:sz w:val="12"/>
          <w:szCs w:val="18"/>
        </w:rPr>
      </w:pPr>
      <w:r w:rsidRPr="00F27960">
        <w:rPr>
          <w:sz w:val="12"/>
          <w:szCs w:val="18"/>
        </w:rPr>
        <w:t>By looking in different parts of the spectrum, like the infrared light discussed above, we can make observations as described in Table 10.1.</w:t>
      </w:r>
    </w:p>
    <w:p w14:paraId="12311364" w14:textId="77777777" w:rsidR="00D30588" w:rsidRPr="00F27960" w:rsidRDefault="00D30588" w:rsidP="00D30588">
      <w:pPr>
        <w:rPr>
          <w:sz w:val="12"/>
          <w:szCs w:val="18"/>
        </w:rPr>
      </w:pPr>
      <w:r w:rsidRPr="00F27960">
        <w:rPr>
          <w:sz w:val="12"/>
          <w:szCs w:val="18"/>
        </w:rPr>
        <w:t>Pollution Monitoring</w:t>
      </w:r>
    </w:p>
    <w:p w14:paraId="7FC1A111" w14:textId="77777777" w:rsidR="00D30588" w:rsidRPr="00F27960" w:rsidRDefault="00D30588" w:rsidP="00D30588">
      <w:pPr>
        <w:rPr>
          <w:sz w:val="12"/>
          <w:szCs w:val="18"/>
        </w:rPr>
      </w:pPr>
      <w:r w:rsidRPr="00F27960">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424CFCCA" w14:textId="77777777" w:rsidR="00D30588" w:rsidRPr="00F27960" w:rsidRDefault="00D30588" w:rsidP="00D30588">
      <w:pPr>
        <w:rPr>
          <w:sz w:val="12"/>
          <w:szCs w:val="18"/>
        </w:rPr>
      </w:pPr>
      <w:r w:rsidRPr="00F27960">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1E8AB5B7" w14:textId="77777777" w:rsidR="00D30588" w:rsidRPr="00F27960" w:rsidRDefault="00D30588" w:rsidP="00D30588">
      <w:pPr>
        <w:rPr>
          <w:rStyle w:val="Emphasis"/>
        </w:rPr>
      </w:pPr>
      <w:r w:rsidRPr="00F27960">
        <w:rPr>
          <w:rStyle w:val="Emphasis"/>
        </w:rPr>
        <w:t>Energy Production</w:t>
      </w:r>
    </w:p>
    <w:p w14:paraId="4A69E946" w14:textId="77777777" w:rsidR="00D30588" w:rsidRPr="00F27960" w:rsidRDefault="00D30588" w:rsidP="00D30588">
      <w:pPr>
        <w:rPr>
          <w:rStyle w:val="StyleUnderline"/>
        </w:rPr>
      </w:pPr>
      <w:r w:rsidRPr="00680993">
        <w:rPr>
          <w:rStyle w:val="StyleUnderline"/>
          <w:highlight w:val="cyan"/>
        </w:rPr>
        <w:t>The</w:t>
      </w:r>
      <w:r w:rsidRPr="00F27960">
        <w:rPr>
          <w:rStyle w:val="StyleUnderline"/>
        </w:rPr>
        <w:t xml:space="preserve"> recent </w:t>
      </w:r>
      <w:r w:rsidRPr="00680993">
        <w:rPr>
          <w:rStyle w:val="StyleUnderline"/>
          <w:highlight w:val="cyan"/>
        </w:rPr>
        <w:t>boom in</w:t>
      </w:r>
      <w:r w:rsidRPr="00F27960">
        <w:rPr>
          <w:rStyle w:val="StyleUnderline"/>
        </w:rPr>
        <w:t xml:space="preserve"> the production of </w:t>
      </w:r>
      <w:r w:rsidRPr="00680993">
        <w:rPr>
          <w:rStyle w:val="StyleUnderline"/>
          <w:highlight w:val="cyan"/>
        </w:rPr>
        <w:t>shale oil</w:t>
      </w:r>
      <w:r w:rsidRPr="00F27960">
        <w:rPr>
          <w:rStyle w:val="StyleUnderline"/>
        </w:rPr>
        <w:t xml:space="preserv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 xml:space="preserve">and elsewhere </w:t>
      </w:r>
      <w:r w:rsidRPr="00680993">
        <w:rPr>
          <w:rStyle w:val="StyleUnderline"/>
          <w:highlight w:val="cyan"/>
        </w:rPr>
        <w:t>is due</w:t>
      </w:r>
      <w:r w:rsidRPr="00F27960">
        <w:rPr>
          <w:rStyle w:val="StyleUnderline"/>
        </w:rPr>
        <w:t xml:space="preserve"> in large part </w:t>
      </w:r>
      <w:r w:rsidRPr="00680993">
        <w:rPr>
          <w:rStyle w:val="StyleUnderline"/>
          <w:highlight w:val="cyan"/>
        </w:rPr>
        <w:t>to</w:t>
      </w:r>
      <w:r w:rsidRPr="00F27960">
        <w:rPr>
          <w:rStyle w:val="StyleUnderline"/>
        </w:rPr>
        <w:t xml:space="preserve"> the </w:t>
      </w:r>
      <w:r w:rsidRPr="00680993">
        <w:rPr>
          <w:rStyle w:val="Emphasis"/>
          <w:highlight w:val="cyan"/>
        </w:rPr>
        <w:t>identification</w:t>
      </w:r>
      <w:r w:rsidRPr="00680993">
        <w:rPr>
          <w:rStyle w:val="StyleUnderline"/>
          <w:highlight w:val="cyan"/>
        </w:rPr>
        <w:t xml:space="preserve"> and </w:t>
      </w:r>
      <w:r w:rsidRPr="00680993">
        <w:rPr>
          <w:rStyle w:val="Emphasis"/>
          <w:highlight w:val="cyan"/>
        </w:rPr>
        <w:t>geolocation</w:t>
      </w:r>
      <w:r w:rsidRPr="00680993">
        <w:rPr>
          <w:rStyle w:val="StyleUnderline"/>
          <w:highlight w:val="cyan"/>
        </w:rPr>
        <w:t xml:space="preserve"> of</w:t>
      </w:r>
      <w:r w:rsidRPr="00F27960">
        <w:rPr>
          <w:rStyle w:val="StyleUnderline"/>
        </w:rPr>
        <w:t xml:space="preserve"> promising geologic </w:t>
      </w:r>
      <w:r w:rsidRPr="00680993">
        <w:rPr>
          <w:rStyle w:val="StyleUnderline"/>
          <w:highlight w:val="cyan"/>
        </w:rPr>
        <w:t>formations for test</w:t>
      </w:r>
      <w:r w:rsidRPr="00F27960">
        <w:rPr>
          <w:rStyle w:val="StyleUnderline"/>
        </w:rPr>
        <w:t xml:space="preserve"> drilling and </w:t>
      </w:r>
      <w:r w:rsidRPr="00680993">
        <w:rPr>
          <w:rStyle w:val="StyleUnderline"/>
          <w:highlight w:val="cyan"/>
        </w:rPr>
        <w:t>fracking</w:t>
      </w:r>
      <w:r w:rsidRPr="00F27960">
        <w:rPr>
          <w:rStyle w:val="StyleUnderline"/>
        </w:rPr>
        <w:t>. "Fracking" is a</w:t>
      </w:r>
      <w:r w:rsidRPr="00F27960">
        <w:rPr>
          <w:sz w:val="16"/>
        </w:rPr>
        <w:t xml:space="preserve"> somewhat </w:t>
      </w:r>
      <w:r w:rsidRPr="00F27960">
        <w:rPr>
          <w:rStyle w:val="StyleUnderline"/>
        </w:rPr>
        <w:t>new term</w:t>
      </w:r>
      <w:r w:rsidRPr="00F27960">
        <w:rPr>
          <w:sz w:val="16"/>
        </w:rPr>
        <w:t xml:space="preserve"> that comes from the phrase "hydraulic fracturing". </w:t>
      </w:r>
      <w:r w:rsidRPr="00F27960">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alone, there may be as much as 750 trillion cubic feet of natural gas within shale deposits releasable by fracking</w:t>
      </w:r>
      <w:r w:rsidRPr="00F27960">
        <w:rPr>
          <w:sz w:val="16"/>
        </w:rPr>
        <w:t xml:space="preserve"> [3]. </w:t>
      </w:r>
      <w:r w:rsidRPr="00680993">
        <w:rPr>
          <w:rStyle w:val="StyleUnderline"/>
          <w:highlight w:val="cyan"/>
        </w:rPr>
        <w:t>How do</w:t>
      </w:r>
      <w:r w:rsidRPr="00F27960">
        <w:rPr>
          <w:rStyle w:val="StyleUnderline"/>
        </w:rPr>
        <w:t xml:space="preserve"> energy </w:t>
      </w:r>
      <w:r w:rsidRPr="00680993">
        <w:rPr>
          <w:rStyle w:val="StyleUnderline"/>
          <w:highlight w:val="cyan"/>
        </w:rPr>
        <w:t>companies know where to look for</w:t>
      </w:r>
      <w:r w:rsidRPr="00F27960">
        <w:rPr>
          <w:rStyle w:val="StyleUnderline"/>
        </w:rPr>
        <w:t xml:space="preserve"> these </w:t>
      </w:r>
      <w:r w:rsidRPr="00680993">
        <w:rPr>
          <w:rStyle w:val="StyleUnderline"/>
          <w:highlight w:val="cyan"/>
        </w:rPr>
        <w:t>deposits?</w:t>
      </w:r>
      <w:r w:rsidRPr="00F27960">
        <w:rPr>
          <w:rStyle w:val="StyleUnderline"/>
        </w:rPr>
        <w:t xml:space="preserve"> In large part, by analyzing </w:t>
      </w:r>
      <w:r w:rsidRPr="00680993">
        <w:rPr>
          <w:rStyle w:val="Emphasis"/>
          <w:highlight w:val="cyan"/>
        </w:rPr>
        <w:t>satellite imagery</w:t>
      </w:r>
      <w:r w:rsidRPr="00F27960">
        <w:rPr>
          <w:rStyle w:val="StyleUnderline"/>
        </w:rPr>
        <w:t>.</w:t>
      </w:r>
    </w:p>
    <w:p w14:paraId="5C26FA52" w14:textId="1222BE9B" w:rsidR="00D30588" w:rsidRDefault="00D30588" w:rsidP="00D30588">
      <w:pPr>
        <w:rPr>
          <w:sz w:val="16"/>
        </w:rPr>
      </w:pPr>
      <w:r w:rsidRPr="00F27960">
        <w:rPr>
          <w:sz w:val="16"/>
        </w:rPr>
        <w:t xml:space="preserve">According to Science Daily (26 February 2009), </w:t>
      </w:r>
      <w:r w:rsidRPr="00680993">
        <w:rPr>
          <w:rStyle w:val="StyleUnderline"/>
          <w:highlight w:val="cyan"/>
        </w:rPr>
        <w:t>a new map</w:t>
      </w:r>
      <w:r w:rsidRPr="00F27960">
        <w:rPr>
          <w:rStyle w:val="StyleUnderline"/>
        </w:rPr>
        <w:t xml:space="preserve"> of the Earth's gravitational field </w:t>
      </w:r>
      <w:r w:rsidRPr="00680993">
        <w:rPr>
          <w:rStyle w:val="StyleUnderline"/>
          <w:highlight w:val="cyan"/>
        </w:rPr>
        <w:t>based on sat</w:t>
      </w:r>
      <w:r w:rsidRPr="00F27960">
        <w:rPr>
          <w:rStyle w:val="StyleUnderline"/>
        </w:rPr>
        <w:t xml:space="preserve">ellite </w:t>
      </w:r>
      <w:r w:rsidRPr="00680993">
        <w:rPr>
          <w:rStyle w:val="StyleUnderline"/>
          <w:highlight w:val="cyan"/>
        </w:rPr>
        <w:t xml:space="preserve">measurements makes it </w:t>
      </w:r>
      <w:r w:rsidRPr="00680993">
        <w:rPr>
          <w:rStyle w:val="Emphasis"/>
          <w:highlight w:val="cyan"/>
        </w:rPr>
        <w:t>much less resource intensive</w:t>
      </w:r>
      <w:r w:rsidRPr="00680993">
        <w:rPr>
          <w:rStyle w:val="StyleUnderline"/>
          <w:highlight w:val="cyan"/>
        </w:rPr>
        <w:t xml:space="preserve"> to find</w:t>
      </w:r>
      <w:r w:rsidRPr="00F27960">
        <w:rPr>
          <w:rStyle w:val="StyleUnderline"/>
        </w:rPr>
        <w:t xml:space="preserve"> new oil </w:t>
      </w:r>
      <w:r w:rsidRPr="00680993">
        <w:rPr>
          <w:rStyle w:val="StyleUnderline"/>
          <w:highlight w:val="cyan"/>
        </w:rPr>
        <w:t>deposits</w:t>
      </w:r>
      <w:r w:rsidRPr="00F27960">
        <w:rPr>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680993">
        <w:rPr>
          <w:rStyle w:val="StyleUnderline"/>
          <w:highlight w:val="cyan"/>
        </w:rPr>
        <w:t>sat</w:t>
      </w:r>
      <w:r w:rsidRPr="00F27960">
        <w:rPr>
          <w:rStyle w:val="StyleUnderline"/>
        </w:rPr>
        <w:t xml:space="preserve">ellite </w:t>
      </w:r>
      <w:r w:rsidRPr="00680993">
        <w:rPr>
          <w:rStyle w:val="StyleUnderline"/>
          <w:highlight w:val="cyan"/>
        </w:rPr>
        <w:t xml:space="preserve">imagery is </w:t>
      </w:r>
      <w:r w:rsidRPr="00680993">
        <w:rPr>
          <w:rStyle w:val="Emphasis"/>
          <w:highlight w:val="cyan"/>
        </w:rPr>
        <w:t>so important</w:t>
      </w:r>
      <w:r w:rsidRPr="00680993">
        <w:rPr>
          <w:rStyle w:val="StyleUnderline"/>
          <w:highlight w:val="cyan"/>
        </w:rPr>
        <w:t>. Take away this and</w:t>
      </w:r>
      <w:r w:rsidRPr="00F27960">
        <w:rPr>
          <w:rStyle w:val="StyleUnderline"/>
        </w:rPr>
        <w:t xml:space="preserve"> other satellite-dependent techniques of </w:t>
      </w:r>
      <w:r w:rsidRPr="00680993">
        <w:rPr>
          <w:rStyle w:val="StyleUnderline"/>
          <w:highlight w:val="cyan"/>
        </w:rPr>
        <w:t>oil and gas exploration</w:t>
      </w:r>
      <w:r w:rsidRPr="00F27960">
        <w:rPr>
          <w:rStyle w:val="StyleUnderline"/>
        </w:rPr>
        <w:t xml:space="preserve"> and the </w:t>
      </w:r>
      <w:r w:rsidRPr="00F27960">
        <w:rPr>
          <w:rStyle w:val="Emphasis"/>
        </w:rPr>
        <w:t xml:space="preserve">world economy </w:t>
      </w:r>
      <w:r w:rsidRPr="00680993">
        <w:rPr>
          <w:rStyle w:val="Emphasis"/>
          <w:highlight w:val="cyan"/>
        </w:rPr>
        <w:t>will feel the impact</w:t>
      </w:r>
      <w:r w:rsidRPr="00F27960">
        <w:rPr>
          <w:rStyle w:val="StyleUnderline"/>
        </w:rPr>
        <w:t xml:space="preserve"> through higher oil and natural gas prices</w:t>
      </w:r>
      <w:r w:rsidRPr="00F27960">
        <w:rPr>
          <w:sz w:val="16"/>
        </w:rPr>
        <w:t>.</w:t>
      </w:r>
    </w:p>
    <w:p w14:paraId="59F6FC7A" w14:textId="77777777" w:rsidR="00D30588" w:rsidRDefault="00D30588" w:rsidP="00D30588">
      <w:pPr>
        <w:rPr>
          <w:sz w:val="16"/>
        </w:rPr>
      </w:pPr>
    </w:p>
    <w:p w14:paraId="5E5DF819" w14:textId="77777777" w:rsidR="00D30588" w:rsidRPr="00B735F6" w:rsidRDefault="00D30588" w:rsidP="00D30588">
      <w:pPr>
        <w:pStyle w:val="Heading4"/>
      </w:pPr>
      <w:r>
        <w:t xml:space="preserve">Fracking makes </w:t>
      </w:r>
      <w:r>
        <w:rPr>
          <w:u w:val="single"/>
        </w:rPr>
        <w:t>extinction inevitable</w:t>
      </w:r>
      <w:r>
        <w:t>---</w:t>
      </w:r>
      <w:r>
        <w:rPr>
          <w:u w:val="single"/>
        </w:rPr>
        <w:t>try-or die</w:t>
      </w:r>
      <w:r>
        <w:t xml:space="preserve"> to shut it off</w:t>
      </w:r>
    </w:p>
    <w:p w14:paraId="5603CEE4" w14:textId="77777777" w:rsidR="00D30588" w:rsidRDefault="00D30588" w:rsidP="00D30588">
      <w:r>
        <w:t xml:space="preserve">Rev. Mac </w:t>
      </w:r>
      <w:r w:rsidRPr="00B735F6">
        <w:rPr>
          <w:rStyle w:val="Style13ptBold"/>
        </w:rPr>
        <w:t>Legerton 18</w:t>
      </w:r>
      <w:r>
        <w:t>, Co-Founder and Executive Director of the Center for Community Action, Member of the Board of Directors of the NC Climate Solutions Coalition, Member of the Board of Directors of the Windcall Institute, “Will The U.S. Blaze A Trail To Mass Extinction?”, APPPL News, 1/15/2018, https://www.apppl.org/news/will-the-u-s-blaze-a-trail-to-mass-extinction/</w:t>
      </w:r>
    </w:p>
    <w:p w14:paraId="6B24EBAC" w14:textId="77777777" w:rsidR="00D30588" w:rsidRPr="00B735F6" w:rsidRDefault="00D30588" w:rsidP="00D30588">
      <w:pPr>
        <w:rPr>
          <w:sz w:val="16"/>
        </w:rPr>
      </w:pPr>
      <w:r w:rsidRPr="00B735F6">
        <w:rPr>
          <w:sz w:val="16"/>
        </w:rPr>
        <w:t xml:space="preserve">As an elder, I now realize that </w:t>
      </w:r>
      <w:r w:rsidRPr="00A72AB5">
        <w:rPr>
          <w:rStyle w:val="StyleUnderline"/>
          <w:highlight w:val="cyan"/>
        </w:rPr>
        <w:t>there is</w:t>
      </w:r>
      <w:r w:rsidRPr="00B735F6">
        <w:rPr>
          <w:rStyle w:val="StyleUnderline"/>
        </w:rPr>
        <w:t xml:space="preserve"> even </w:t>
      </w:r>
      <w:r w:rsidRPr="00A72AB5">
        <w:rPr>
          <w:rStyle w:val="StyleUnderline"/>
          <w:highlight w:val="cyan"/>
        </w:rPr>
        <w:t xml:space="preserve">a </w:t>
      </w:r>
      <w:r w:rsidRPr="00A72AB5">
        <w:rPr>
          <w:rStyle w:val="Emphasis"/>
          <w:highlight w:val="cyan"/>
        </w:rPr>
        <w:t>greater threat</w:t>
      </w:r>
      <w:r w:rsidRPr="00A72AB5">
        <w:rPr>
          <w:rStyle w:val="StyleUnderline"/>
          <w:highlight w:val="cyan"/>
        </w:rPr>
        <w:t xml:space="preserve"> to</w:t>
      </w:r>
      <w:r w:rsidRPr="00B735F6">
        <w:rPr>
          <w:rStyle w:val="StyleUnderline"/>
        </w:rPr>
        <w:t xml:space="preserve"> humanity and </w:t>
      </w:r>
      <w:r w:rsidRPr="00A72AB5">
        <w:rPr>
          <w:rStyle w:val="Emphasis"/>
          <w:highlight w:val="cyan"/>
        </w:rPr>
        <w:t>life on Earth</w:t>
      </w:r>
      <w:r w:rsidRPr="00A72AB5">
        <w:rPr>
          <w:rStyle w:val="StyleUnderline"/>
          <w:highlight w:val="cyan"/>
        </w:rPr>
        <w:t xml:space="preserve"> than </w:t>
      </w:r>
      <w:r w:rsidRPr="00A72AB5">
        <w:rPr>
          <w:rStyle w:val="Emphasis"/>
          <w:highlight w:val="cyan"/>
        </w:rPr>
        <w:t>nuclear war</w:t>
      </w:r>
      <w:r w:rsidRPr="00B735F6">
        <w:rPr>
          <w:sz w:val="16"/>
        </w:rPr>
        <w:t>—though, unlike a nuclear exchange, this threat is a slow-motion catastrophe. Can you guess what it is? Here’s a clue: it is something with which most  people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02722671" w14:textId="77777777" w:rsidR="00D30588" w:rsidRPr="00B735F6" w:rsidRDefault="00D30588" w:rsidP="00D30588">
      <w:pPr>
        <w:rPr>
          <w:u w:val="single"/>
        </w:rPr>
      </w:pPr>
      <w:r w:rsidRPr="00B735F6">
        <w:rPr>
          <w:sz w:val="16"/>
        </w:rPr>
        <w:t xml:space="preserve">What is it? </w:t>
      </w:r>
      <w:r w:rsidRPr="00B735F6">
        <w:rPr>
          <w:rStyle w:val="StyleUnderline"/>
        </w:rPr>
        <w:t>It’s the</w:t>
      </w:r>
      <w:r w:rsidRPr="00B735F6">
        <w:rPr>
          <w:sz w:val="16"/>
        </w:rPr>
        <w:t xml:space="preserve"> slow-motion but </w:t>
      </w:r>
      <w:r w:rsidRPr="00B735F6">
        <w:rPr>
          <w:rStyle w:val="Emphasis"/>
        </w:rPr>
        <w:t>rapidly growing</w:t>
      </w:r>
      <w:r w:rsidRPr="00B735F6">
        <w:rPr>
          <w:rStyle w:val="StyleUnderline"/>
        </w:rPr>
        <w:t xml:space="preserve"> catastrophe of climate change</w:t>
      </w:r>
      <w:r w:rsidRPr="00B735F6">
        <w:rPr>
          <w:sz w:val="16"/>
        </w:rPr>
        <w:t xml:space="preserve">. There’s now good news amidst this seemingly overwhelming challenge. But the answer may surprise you. Today we know what is </w:t>
      </w:r>
      <w:r w:rsidRPr="00B735F6">
        <w:rPr>
          <w:rStyle w:val="StyleUnderline"/>
        </w:rPr>
        <w:t>the #1 preventable cause of climate change. It’s not coal, it’s not nuclear, and it’s not oil and gasoline. It’s</w:t>
      </w:r>
      <w:r w:rsidRPr="00B735F6">
        <w:rPr>
          <w:sz w:val="16"/>
        </w:rPr>
        <w:t xml:space="preserve"> actually the use of the very fuel that is touted as being cleaner, greener, and cheaper than all the rest. This fuel is called </w:t>
      </w:r>
      <w:r w:rsidRPr="00B735F6">
        <w:rPr>
          <w:rStyle w:val="StyleUnderline"/>
        </w:rPr>
        <w:t>“Natural Gas”.</w:t>
      </w:r>
    </w:p>
    <w:p w14:paraId="70396163" w14:textId="77777777" w:rsidR="00D30588" w:rsidRPr="00B735F6" w:rsidRDefault="00D30588" w:rsidP="00D30588">
      <w:pPr>
        <w:rPr>
          <w:sz w:val="16"/>
        </w:rPr>
      </w:pPr>
      <w:r w:rsidRPr="00B735F6">
        <w:rPr>
          <w:sz w:val="16"/>
        </w:rPr>
        <w:t xml:space="preserve">Let’s start with its name – “Natural Gas”. What is “natural gas”? There’s actually nothing “natural” about it when it is forcibly </w:t>
      </w:r>
      <w:r w:rsidRPr="00B735F6">
        <w:rPr>
          <w:rStyle w:val="StyleUnderline"/>
        </w:rPr>
        <w:t>extracted from the ground through</w:t>
      </w:r>
      <w:r w:rsidRPr="00B735F6">
        <w:rPr>
          <w:sz w:val="16"/>
        </w:rPr>
        <w:t xml:space="preserve"> hydraulic fracturing, commonly known as </w:t>
      </w:r>
      <w:r w:rsidRPr="00B735F6">
        <w:rPr>
          <w:rStyle w:val="StyleUnderline"/>
        </w:rPr>
        <w:t>“fracking”.</w:t>
      </w:r>
      <w:r w:rsidRPr="00B735F6">
        <w:rPr>
          <w:sz w:val="16"/>
        </w:rPr>
        <w:t xml:space="preserve"> When something is forcibly ruptured from deep within the earth with the use of toxic chemicals, the last name you would use for it is “natural”.</w:t>
      </w:r>
    </w:p>
    <w:p w14:paraId="645A16D7" w14:textId="77777777" w:rsidR="00D30588" w:rsidRPr="00B735F6" w:rsidRDefault="00D30588" w:rsidP="00D30588">
      <w:pPr>
        <w:rPr>
          <w:sz w:val="16"/>
        </w:rPr>
      </w:pPr>
      <w:r w:rsidRPr="00A72AB5">
        <w:rPr>
          <w:rStyle w:val="StyleUnderline"/>
          <w:highlight w:val="cyan"/>
        </w:rPr>
        <w:t>Fracking disrupts</w:t>
      </w:r>
      <w:r w:rsidRPr="00B735F6">
        <w:rPr>
          <w:rStyle w:val="StyleUnderline"/>
        </w:rPr>
        <w:t xml:space="preserve"> the geologic </w:t>
      </w:r>
      <w:r w:rsidRPr="00A72AB5">
        <w:rPr>
          <w:rStyle w:val="StyleUnderline"/>
          <w:highlight w:val="cyan"/>
        </w:rPr>
        <w:t xml:space="preserve">fault lines causing </w:t>
      </w:r>
      <w:r w:rsidRPr="00A72AB5">
        <w:rPr>
          <w:rStyle w:val="Emphasis"/>
          <w:highlight w:val="cyan"/>
        </w:rPr>
        <w:t>earthquakes</w:t>
      </w:r>
      <w:r w:rsidRPr="00A72AB5">
        <w:rPr>
          <w:rStyle w:val="StyleUnderline"/>
          <w:highlight w:val="cyan"/>
        </w:rPr>
        <w:t>, uses</w:t>
      </w:r>
      <w:r w:rsidRPr="00B735F6">
        <w:rPr>
          <w:rStyle w:val="StyleUnderline"/>
        </w:rPr>
        <w:t xml:space="preserve"> millions of gallons of </w:t>
      </w:r>
      <w:r w:rsidRPr="00A72AB5">
        <w:rPr>
          <w:rStyle w:val="Emphasis"/>
          <w:highlight w:val="cyan"/>
        </w:rPr>
        <w:t>fresh water</w:t>
      </w:r>
      <w:r w:rsidRPr="00B735F6">
        <w:rPr>
          <w:rStyle w:val="StyleUnderline"/>
        </w:rPr>
        <w:t xml:space="preserve"> that becomes permanently </w:t>
      </w:r>
      <w:r w:rsidRPr="00A72AB5">
        <w:rPr>
          <w:rStyle w:val="StyleUnderline"/>
          <w:highlight w:val="cyan"/>
        </w:rPr>
        <w:t>poisoned by</w:t>
      </w:r>
      <w:r w:rsidRPr="00B735F6">
        <w:rPr>
          <w:rStyle w:val="StyleUnderline"/>
        </w:rPr>
        <w:t xml:space="preserve"> unknown, </w:t>
      </w:r>
      <w:r w:rsidRPr="00B735F6">
        <w:rPr>
          <w:rStyle w:val="Emphasis"/>
        </w:rPr>
        <w:t xml:space="preserve">cancer-producing </w:t>
      </w:r>
      <w:r w:rsidRPr="00A72AB5">
        <w:rPr>
          <w:rStyle w:val="Emphasis"/>
          <w:highlight w:val="cyan"/>
        </w:rPr>
        <w:t>chemicals</w:t>
      </w:r>
      <w:r w:rsidRPr="00B735F6">
        <w:rPr>
          <w:rStyle w:val="StyleUnderline"/>
        </w:rPr>
        <w:t xml:space="preserve"> added to it, </w:t>
      </w:r>
      <w:r w:rsidRPr="00A72AB5">
        <w:rPr>
          <w:rStyle w:val="StyleUnderline"/>
          <w:highlight w:val="cyan"/>
        </w:rPr>
        <w:t xml:space="preserve">creates </w:t>
      </w:r>
      <w:r w:rsidRPr="00A72AB5">
        <w:rPr>
          <w:rStyle w:val="Emphasis"/>
          <w:highlight w:val="cyan"/>
        </w:rPr>
        <w:t>air pollution</w:t>
      </w:r>
      <w:r w:rsidRPr="00B735F6">
        <w:rPr>
          <w:rStyle w:val="StyleUnderline"/>
        </w:rPr>
        <w:t xml:space="preserve"> during the drilling process, increases the risk of injury </w:t>
      </w:r>
      <w:r w:rsidRPr="00A72AB5">
        <w:rPr>
          <w:rStyle w:val="StyleUnderline"/>
          <w:highlight w:val="cyan"/>
        </w:rPr>
        <w:t>and</w:t>
      </w:r>
      <w:r w:rsidRPr="00B735F6">
        <w:rPr>
          <w:rStyle w:val="StyleUnderline"/>
        </w:rPr>
        <w:t xml:space="preserve"> explosions, raises major health risks to both people and place in close proximity to it, and changes the nature of both neighborhoods and landscapes. Fracking also </w:t>
      </w:r>
      <w:r w:rsidRPr="00A72AB5">
        <w:rPr>
          <w:rStyle w:val="StyleUnderline"/>
          <w:highlight w:val="cyan"/>
        </w:rPr>
        <w:t xml:space="preserve">leaves a </w:t>
      </w:r>
      <w:r w:rsidRPr="00A72AB5">
        <w:rPr>
          <w:rStyle w:val="Emphasis"/>
          <w:highlight w:val="cyan"/>
        </w:rPr>
        <w:t>massive carbon footprint</w:t>
      </w:r>
      <w:r w:rsidRPr="00B735F6">
        <w:rPr>
          <w:rStyle w:val="StyleUnderline"/>
        </w:rPr>
        <w:t xml:space="preserve"> of drilling wells as deep as 8,000 feet and then drilling horizontally over 10,000 feet; On top of all this, it </w:t>
      </w:r>
      <w:r w:rsidRPr="00B735F6">
        <w:rPr>
          <w:rStyle w:val="Emphasis"/>
        </w:rPr>
        <w:t>leaks</w:t>
      </w:r>
      <w:r w:rsidRPr="00B735F6">
        <w:rPr>
          <w:rStyle w:val="StyleUnderline"/>
        </w:rPr>
        <w:t xml:space="preserve"> major amounts of gas into the </w:t>
      </w:r>
      <w:r w:rsidRPr="00B735F6">
        <w:rPr>
          <w:rStyle w:val="Emphasis"/>
        </w:rPr>
        <w:t>environment</w:t>
      </w:r>
      <w:r w:rsidRPr="00B735F6">
        <w:rPr>
          <w:sz w:val="16"/>
        </w:rPr>
        <w:t>.</w:t>
      </w:r>
    </w:p>
    <w:p w14:paraId="6F2B1B08" w14:textId="77777777" w:rsidR="00D30588" w:rsidRPr="00B735F6" w:rsidRDefault="00D30588" w:rsidP="00D30588">
      <w:pPr>
        <w:rPr>
          <w:sz w:val="16"/>
        </w:rPr>
      </w:pPr>
      <w:r w:rsidRPr="00B735F6">
        <w:rPr>
          <w:sz w:val="16"/>
        </w:rPr>
        <w:t xml:space="preserve">So, what is this gas? It is 90-95% </w:t>
      </w:r>
      <w:r w:rsidRPr="00A72AB5">
        <w:rPr>
          <w:rStyle w:val="StyleUnderline"/>
          <w:highlight w:val="cyan"/>
        </w:rPr>
        <w:t>methane</w:t>
      </w:r>
      <w:r w:rsidRPr="00B735F6">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if  you want people to believe and think that it is something that it is not. It is un-natural methane gas produced under massive and highly toxic pressure and hazardous conditions.</w:t>
      </w:r>
    </w:p>
    <w:p w14:paraId="63B8F572" w14:textId="77777777" w:rsidR="00D30588" w:rsidRPr="00B735F6" w:rsidRDefault="00D30588" w:rsidP="00D30588">
      <w:pPr>
        <w:rPr>
          <w:sz w:val="16"/>
        </w:rPr>
      </w:pPr>
      <w:r w:rsidRPr="00B735F6">
        <w:rPr>
          <w:sz w:val="16"/>
        </w:rPr>
        <w:t xml:space="preserve">Now that we know what this gas is, what does it do to the atmosphere and climate that is so dangerous? </w:t>
      </w:r>
      <w:r w:rsidRPr="00B735F6">
        <w:rPr>
          <w:rStyle w:val="StyleUnderline"/>
        </w:rPr>
        <w:t>This</w:t>
      </w:r>
      <w:r w:rsidRPr="00B735F6">
        <w:rPr>
          <w:sz w:val="16"/>
        </w:rPr>
        <w:t xml:space="preserve"> hydrocarbon has properties that </w:t>
      </w:r>
      <w:r w:rsidRPr="00A72AB5">
        <w:rPr>
          <w:rStyle w:val="StyleUnderline"/>
          <w:highlight w:val="cyan"/>
        </w:rPr>
        <w:t>block</w:t>
      </w:r>
      <w:r w:rsidRPr="00B735F6">
        <w:rPr>
          <w:sz w:val="16"/>
        </w:rPr>
        <w:t xml:space="preserve"> the </w:t>
      </w:r>
      <w:r w:rsidRPr="00A72AB5">
        <w:rPr>
          <w:rStyle w:val="StyleUnderline"/>
          <w:highlight w:val="cyan"/>
        </w:rPr>
        <w:t>radiation</w:t>
      </w:r>
      <w:r w:rsidRPr="00B735F6">
        <w:rPr>
          <w:rStyle w:val="StyleUnderline"/>
        </w:rPr>
        <w:t xml:space="preserve"> of heat</w:t>
      </w:r>
      <w:r w:rsidRPr="00B735F6">
        <w:rPr>
          <w:sz w:val="16"/>
        </w:rPr>
        <w:t xml:space="preserve"> from Earth’s surface </w:t>
      </w:r>
      <w:r w:rsidRPr="00A72AB5">
        <w:rPr>
          <w:rStyle w:val="StyleUnderline"/>
          <w:highlight w:val="cyan"/>
        </w:rPr>
        <w:t>100 times more</w:t>
      </w:r>
      <w:r w:rsidRPr="00B735F6">
        <w:rPr>
          <w:rStyle w:val="StyleUnderline"/>
        </w:rPr>
        <w:t xml:space="preserve"> effectively than </w:t>
      </w:r>
      <w:r w:rsidRPr="00A72AB5">
        <w:rPr>
          <w:rStyle w:val="StyleUnderline"/>
          <w:highlight w:val="cyan"/>
        </w:rPr>
        <w:t>CO2</w:t>
      </w:r>
      <w:r w:rsidRPr="00B735F6">
        <w:rPr>
          <w:sz w:val="16"/>
        </w:rPr>
        <w:t xml:space="preserve"> (released from burning coal) during its first 10 years of release and 86 times more effectively in its first 20 years. Because of the climate emergency underway, the first 10 or 20 years matter most.</w:t>
      </w:r>
    </w:p>
    <w:p w14:paraId="49ACF3D9" w14:textId="77777777" w:rsidR="00D30588" w:rsidRPr="00B735F6" w:rsidRDefault="00D30588" w:rsidP="00D30588">
      <w:pPr>
        <w:rPr>
          <w:sz w:val="16"/>
        </w:rPr>
      </w:pPr>
      <w:r w:rsidRPr="00B735F6">
        <w:rPr>
          <w:sz w:val="16"/>
        </w:rPr>
        <w:t xml:space="preserve">When utility companies and the </w:t>
      </w:r>
      <w:r w:rsidRPr="00B735F6">
        <w:rPr>
          <w:rStyle w:val="StyleUnderline"/>
        </w:rPr>
        <w:t>larger fossil fuel companies</w:t>
      </w:r>
      <w:r w:rsidRPr="00B735F6">
        <w:rPr>
          <w:sz w:val="16"/>
        </w:rPr>
        <w:t xml:space="preserve"> state that they are committed to lowering carbon emissions, this just isn’t true. They </w:t>
      </w:r>
      <w:r w:rsidRPr="00B735F6">
        <w:rPr>
          <w:rStyle w:val="StyleUnderline"/>
        </w:rPr>
        <w:t xml:space="preserve">are </w:t>
      </w:r>
      <w:r w:rsidRPr="00B735F6">
        <w:rPr>
          <w:rStyle w:val="Emphasis"/>
        </w:rPr>
        <w:t xml:space="preserve">radically </w:t>
      </w:r>
      <w:r w:rsidRPr="00A72AB5">
        <w:rPr>
          <w:rStyle w:val="Emphasis"/>
          <w:highlight w:val="cyan"/>
        </w:rPr>
        <w:t>escalating</w:t>
      </w:r>
      <w:r w:rsidRPr="00A72AB5">
        <w:rPr>
          <w:rStyle w:val="StyleUnderline"/>
          <w:highlight w:val="cyan"/>
        </w:rPr>
        <w:t xml:space="preserve"> the </w:t>
      </w:r>
      <w:r w:rsidRPr="00A72AB5">
        <w:rPr>
          <w:rStyle w:val="Emphasis"/>
          <w:highlight w:val="cyan"/>
        </w:rPr>
        <w:t>most dangerous</w:t>
      </w:r>
      <w:r w:rsidRPr="00B735F6">
        <w:rPr>
          <w:rStyle w:val="Emphasis"/>
        </w:rPr>
        <w:t xml:space="preserve"> and worst of all</w:t>
      </w:r>
      <w:r w:rsidRPr="00B735F6">
        <w:rPr>
          <w:rStyle w:val="StyleUnderline"/>
        </w:rPr>
        <w:t xml:space="preserve"> </w:t>
      </w:r>
      <w:r w:rsidRPr="00A72AB5">
        <w:rPr>
          <w:rStyle w:val="StyleUnderline"/>
          <w:highlight w:val="cyan"/>
        </w:rPr>
        <w:t>fossil fuels</w:t>
      </w:r>
      <w:r w:rsidRPr="00B735F6">
        <w:rPr>
          <w:rStyle w:val="StyleUnderline"/>
        </w:rPr>
        <w:t xml:space="preserve"> in relation to its impact on the climate</w:t>
      </w:r>
      <w:r w:rsidRPr="00B735F6">
        <w:rPr>
          <w:sz w:val="16"/>
        </w:rPr>
        <w:t>. Now the industry wants to expand production of methane gas all over the world by calling it “the most environmentally friendly fossil fuel”and a “bridge fuel” that we can safely use until we transition to 100% renewable energy sources.</w:t>
      </w:r>
    </w:p>
    <w:p w14:paraId="0B13B915" w14:textId="77777777" w:rsidR="00D30588" w:rsidRPr="00B735F6" w:rsidRDefault="00D30588" w:rsidP="00D30588">
      <w:pPr>
        <w:rPr>
          <w:sz w:val="16"/>
        </w:rPr>
      </w:pPr>
      <w:r w:rsidRPr="00B735F6">
        <w:rPr>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0EB007AA" w14:textId="77777777" w:rsidR="00D30588" w:rsidRDefault="00D30588" w:rsidP="00D30588">
      <w:pPr>
        <w:rPr>
          <w:sz w:val="16"/>
        </w:rPr>
      </w:pPr>
      <w:r w:rsidRPr="00B735F6">
        <w:rPr>
          <w:sz w:val="16"/>
        </w:rPr>
        <w:t xml:space="preserve">This same scenario that occurred with the tobacco industry needs to occur with methane gas and the fossil fuel industry. The major difference in these two scenarios is that that </w:t>
      </w:r>
      <w:r w:rsidRPr="00A72AB5">
        <w:rPr>
          <w:rStyle w:val="StyleUnderline"/>
          <w:highlight w:val="cyan"/>
        </w:rPr>
        <w:t>this</w:t>
      </w:r>
      <w:r w:rsidRPr="00B735F6">
        <w:rPr>
          <w:rStyle w:val="StyleUnderline"/>
        </w:rPr>
        <w:t xml:space="preserve"> fossil fuel product</w:t>
      </w:r>
      <w:r w:rsidRPr="00B735F6">
        <w:rPr>
          <w:sz w:val="16"/>
        </w:rPr>
        <w:t xml:space="preserve"> doesn’t just threaten the lives of individuals who voluntarily breathe it in – it </w:t>
      </w:r>
      <w:r w:rsidRPr="00A72AB5">
        <w:rPr>
          <w:rStyle w:val="StyleUnderline"/>
          <w:highlight w:val="cyan"/>
        </w:rPr>
        <w:t>threatens</w:t>
      </w:r>
      <w:r w:rsidRPr="00B735F6">
        <w:rPr>
          <w:rStyle w:val="StyleUnderline"/>
        </w:rPr>
        <w:t xml:space="preserve"> the lives of not only every human being, but also </w:t>
      </w:r>
      <w:r w:rsidRPr="00A72AB5">
        <w:rPr>
          <w:rStyle w:val="Emphasis"/>
          <w:highlight w:val="cyan"/>
        </w:rPr>
        <w:t>all life on the planet</w:t>
      </w:r>
      <w:r w:rsidRPr="00A72AB5">
        <w:rPr>
          <w:rStyle w:val="StyleUnderline"/>
          <w:highlight w:val="cyan"/>
        </w:rPr>
        <w:t>. The outcome</w:t>
      </w:r>
      <w:r w:rsidRPr="00B735F6">
        <w:rPr>
          <w:sz w:val="16"/>
        </w:rPr>
        <w:t xml:space="preserve"> of this scenario </w:t>
      </w:r>
      <w:r w:rsidRPr="00A72AB5">
        <w:rPr>
          <w:rStyle w:val="StyleUnderline"/>
          <w:highlight w:val="cyan"/>
        </w:rPr>
        <w:t>needs to be a</w:t>
      </w:r>
      <w:r w:rsidRPr="00B735F6">
        <w:rPr>
          <w:sz w:val="16"/>
        </w:rPr>
        <w:t xml:space="preserve"> moratorium and eventual </w:t>
      </w:r>
      <w:r w:rsidRPr="00A72AB5">
        <w:rPr>
          <w:rStyle w:val="Emphasis"/>
          <w:highlight w:val="cyan"/>
        </w:rPr>
        <w:t>end</w:t>
      </w:r>
      <w:r w:rsidRPr="00A72AB5">
        <w:rPr>
          <w:rStyle w:val="StyleUnderline"/>
          <w:highlight w:val="cyan"/>
        </w:rPr>
        <w:t xml:space="preserve"> to all use of</w:t>
      </w:r>
      <w:r w:rsidRPr="00B735F6">
        <w:rPr>
          <w:rStyle w:val="StyleUnderline"/>
        </w:rPr>
        <w:t xml:space="preserve"> methane </w:t>
      </w:r>
      <w:r w:rsidRPr="00A72AB5">
        <w:rPr>
          <w:rStyle w:val="StyleUnderline"/>
          <w:highlight w:val="cyan"/>
        </w:rPr>
        <w:t>gas as</w:t>
      </w:r>
      <w:r w:rsidRPr="00B735F6">
        <w:rPr>
          <w:rStyle w:val="StyleUnderline"/>
        </w:rPr>
        <w:t xml:space="preserve"> an </w:t>
      </w:r>
      <w:r w:rsidRPr="00A72AB5">
        <w:rPr>
          <w:rStyle w:val="StyleUnderline"/>
          <w:highlight w:val="cyan"/>
        </w:rPr>
        <w:t>energy</w:t>
      </w:r>
      <w:r w:rsidRPr="00B735F6">
        <w:rPr>
          <w:rStyle w:val="StyleUnderline"/>
        </w:rPr>
        <w:t xml:space="preserve"> source. For the sake of</w:t>
      </w:r>
      <w:r w:rsidRPr="00B735F6">
        <w:rPr>
          <w:sz w:val="16"/>
        </w:rPr>
        <w:t xml:space="preserve"> all of us, </w:t>
      </w:r>
      <w:r w:rsidRPr="00B735F6">
        <w:rPr>
          <w:rStyle w:val="StyleUnderline"/>
        </w:rPr>
        <w:t>our</w:t>
      </w:r>
      <w:r w:rsidRPr="00B735F6">
        <w:rPr>
          <w:sz w:val="16"/>
        </w:rPr>
        <w:t xml:space="preserve"> communities, and </w:t>
      </w:r>
      <w:r w:rsidRPr="00B735F6">
        <w:rPr>
          <w:rStyle w:val="Emphasis"/>
        </w:rPr>
        <w:t>world</w:t>
      </w:r>
      <w:r w:rsidRPr="00B735F6">
        <w:rPr>
          <w:rStyle w:val="StyleUnderline"/>
        </w:rPr>
        <w:t>, the sooner the better</w:t>
      </w:r>
      <w:r w:rsidRPr="00B735F6">
        <w:rPr>
          <w:sz w:val="16"/>
        </w:rPr>
        <w:t>. This abomination is different. There is no time to waste.</w:t>
      </w:r>
    </w:p>
    <w:p w14:paraId="1347AAB0" w14:textId="7340A8B0" w:rsidR="00D30588" w:rsidRDefault="00D30588" w:rsidP="00D30588"/>
    <w:p w14:paraId="2C88EAA0" w14:textId="1BF2C087" w:rsidR="003A21CB" w:rsidRPr="00623846" w:rsidRDefault="003A21CB" w:rsidP="003A21CB">
      <w:pPr>
        <w:pStyle w:val="Heading4"/>
        <w:rPr>
          <w:rFonts w:cs="Calibri"/>
        </w:rPr>
      </w:pPr>
      <w:r>
        <w:rPr>
          <w:rFonts w:cs="Calibri"/>
        </w:rPr>
        <w:t>Plan eliminates the satellites they think are good</w:t>
      </w:r>
    </w:p>
    <w:p w14:paraId="1B9DB706" w14:textId="77777777" w:rsidR="003A21CB" w:rsidRPr="00623846" w:rsidRDefault="003A21CB" w:rsidP="003A21CB">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31F245C9" w14:textId="77777777" w:rsidR="003A21CB" w:rsidRPr="00623846" w:rsidRDefault="003A21CB" w:rsidP="003A21CB">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366BEFDC" w14:textId="77777777" w:rsidR="003A21CB" w:rsidRPr="00623846" w:rsidRDefault="003A21CB" w:rsidP="003A21CB">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65DD9B78" w14:textId="77777777" w:rsidR="003A21CB" w:rsidRPr="00623846" w:rsidRDefault="003A21CB" w:rsidP="003A21CB">
      <w:r w:rsidRPr="00623846">
        <w:t xml:space="preserve">6. Conclusion </w:t>
      </w:r>
    </w:p>
    <w:p w14:paraId="01A22E8D" w14:textId="77777777" w:rsidR="003A21CB" w:rsidRPr="00623846" w:rsidRDefault="003A21CB" w:rsidP="003A21CB">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45E09689" w14:textId="77777777" w:rsidR="003A21CB" w:rsidRPr="00623846" w:rsidRDefault="003A21CB" w:rsidP="003A21CB">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53FBF244" w14:textId="77777777" w:rsidR="003A21CB" w:rsidRPr="00623846" w:rsidRDefault="003A21CB" w:rsidP="003A21CB">
      <w:r w:rsidRPr="00623846">
        <w:t xml:space="preserve">ITU’s “first come, first served” principle is reaching its limits with current LSC projects and should be re-evaluated; </w:t>
      </w:r>
    </w:p>
    <w:p w14:paraId="27F26927" w14:textId="49F14C06" w:rsidR="00D30588" w:rsidRPr="003A21CB" w:rsidRDefault="003A21CB" w:rsidP="003A21CB">
      <w:pPr>
        <w:rPr>
          <w:u w:val="single"/>
        </w:rPr>
      </w:pPr>
      <w:r w:rsidRPr="00623846">
        <w:t>The main challenge ahead is not legal but technical and regulatory and consists in defining precisely what can constitute an exclusive use of an orbit and in translating such definition into a clear regulation or code of conduct.</w:t>
      </w:r>
    </w:p>
    <w:sectPr w:rsidR="00D30588" w:rsidRPr="003A21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C1D77"/>
    <w:rsid w:val="000139A3"/>
    <w:rsid w:val="00100833"/>
    <w:rsid w:val="00104529"/>
    <w:rsid w:val="00105942"/>
    <w:rsid w:val="00107396"/>
    <w:rsid w:val="00144A4C"/>
    <w:rsid w:val="00176AB0"/>
    <w:rsid w:val="00177B7D"/>
    <w:rsid w:val="0018322D"/>
    <w:rsid w:val="001B5776"/>
    <w:rsid w:val="001E527A"/>
    <w:rsid w:val="001F78CE"/>
    <w:rsid w:val="00251AF1"/>
    <w:rsid w:val="00251FC7"/>
    <w:rsid w:val="002855A7"/>
    <w:rsid w:val="002B146A"/>
    <w:rsid w:val="002B5E17"/>
    <w:rsid w:val="00315690"/>
    <w:rsid w:val="00316B75"/>
    <w:rsid w:val="00325646"/>
    <w:rsid w:val="003460F2"/>
    <w:rsid w:val="0038158C"/>
    <w:rsid w:val="003902BA"/>
    <w:rsid w:val="003A09E2"/>
    <w:rsid w:val="003A21CB"/>
    <w:rsid w:val="00407037"/>
    <w:rsid w:val="004605D6"/>
    <w:rsid w:val="00480062"/>
    <w:rsid w:val="004C60E8"/>
    <w:rsid w:val="004E3579"/>
    <w:rsid w:val="004E728B"/>
    <w:rsid w:val="004F39E0"/>
    <w:rsid w:val="00537BD5"/>
    <w:rsid w:val="0057268A"/>
    <w:rsid w:val="005D2912"/>
    <w:rsid w:val="006065BD"/>
    <w:rsid w:val="00645FA9"/>
    <w:rsid w:val="00647866"/>
    <w:rsid w:val="0065768D"/>
    <w:rsid w:val="00665003"/>
    <w:rsid w:val="006A2AD0"/>
    <w:rsid w:val="006C2375"/>
    <w:rsid w:val="006D4ECC"/>
    <w:rsid w:val="00722258"/>
    <w:rsid w:val="007243E5"/>
    <w:rsid w:val="00766EA0"/>
    <w:rsid w:val="007A2226"/>
    <w:rsid w:val="007F5B66"/>
    <w:rsid w:val="00823A1C"/>
    <w:rsid w:val="00845B9D"/>
    <w:rsid w:val="00860984"/>
    <w:rsid w:val="008A368F"/>
    <w:rsid w:val="008B3ECB"/>
    <w:rsid w:val="008B4E85"/>
    <w:rsid w:val="008C1B2E"/>
    <w:rsid w:val="008E5AB0"/>
    <w:rsid w:val="0091627E"/>
    <w:rsid w:val="0097032B"/>
    <w:rsid w:val="009C1D77"/>
    <w:rsid w:val="009D2EAD"/>
    <w:rsid w:val="009D54B2"/>
    <w:rsid w:val="009E1922"/>
    <w:rsid w:val="009F180B"/>
    <w:rsid w:val="009F7ED2"/>
    <w:rsid w:val="00A02DD7"/>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058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EF5BD"/>
  <w15:chartTrackingRefBased/>
  <w15:docId w15:val="{5F1EC1DA-1BCC-4247-BA2F-3B683BC02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A368F"/>
    <w:rPr>
      <w:rFonts w:ascii="Times New Roman" w:hAnsi="Times New Roman" w:cs="Times New Roman"/>
    </w:rPr>
  </w:style>
  <w:style w:type="paragraph" w:styleId="Heading1">
    <w:name w:val="heading 1"/>
    <w:aliases w:val="Pocket"/>
    <w:basedOn w:val="Normal"/>
    <w:next w:val="Normal"/>
    <w:link w:val="Heading1Char"/>
    <w:qFormat/>
    <w:rsid w:val="008A36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A368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Char Char Char Char Char Char Char Char,Char Char Char Char Char Char Char,Underlines,Heading 3 Char3,Heading 3 Char1 Char,Char,Char Cha,Heading 3 Char Char, Char, Char Char Char Char Char Char Char,Citation,Cite 1"/>
    <w:basedOn w:val="Normal"/>
    <w:next w:val="Normal"/>
    <w:link w:val="Heading3Char"/>
    <w:uiPriority w:val="2"/>
    <w:unhideWhenUsed/>
    <w:qFormat/>
    <w:rsid w:val="008A368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8A368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A36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368F"/>
  </w:style>
  <w:style w:type="character" w:customStyle="1" w:styleId="Heading1Char">
    <w:name w:val="Heading 1 Char"/>
    <w:aliases w:val="Pocket Char"/>
    <w:basedOn w:val="DefaultParagraphFont"/>
    <w:link w:val="Heading1"/>
    <w:rsid w:val="008A368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8A368F"/>
    <w:rPr>
      <w:rFonts w:ascii="Times New Roman" w:eastAsiaTheme="majorEastAsia" w:hAnsi="Times New Roman" w:cstheme="majorBidi"/>
      <w:b/>
      <w:sz w:val="44"/>
      <w:szCs w:val="26"/>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Heading 3 Char1 Char Char,Char Char,Char Cha Char, Char Char"/>
    <w:basedOn w:val="DefaultParagraphFont"/>
    <w:link w:val="Heading3"/>
    <w:uiPriority w:val="2"/>
    <w:rsid w:val="008A368F"/>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8A368F"/>
    <w:rPr>
      <w:rFonts w:ascii="Times New Roman" w:eastAsiaTheme="majorEastAsia" w:hAnsi="Times New Roman"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s,/"/>
    <w:basedOn w:val="DefaultParagraphFont"/>
    <w:link w:val="textbold"/>
    <w:uiPriority w:val="7"/>
    <w:qFormat/>
    <w:rsid w:val="008A368F"/>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A368F"/>
    <w:rPr>
      <w:b/>
      <w:bCs/>
      <w:sz w:val="21"/>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8A368F"/>
    <w:rPr>
      <w:b w:val="0"/>
      <w:sz w:val="22"/>
      <w:u w:val="singl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8A368F"/>
    <w:rPr>
      <w:color w:val="auto"/>
      <w:u w:val="none"/>
    </w:rPr>
  </w:style>
  <w:style w:type="character" w:styleId="FollowedHyperlink">
    <w:name w:val="FollowedHyperlink"/>
    <w:basedOn w:val="DefaultParagraphFont"/>
    <w:uiPriority w:val="99"/>
    <w:semiHidden/>
    <w:unhideWhenUsed/>
    <w:rsid w:val="008A368F"/>
    <w:rPr>
      <w:color w:val="auto"/>
      <w:u w:val="none"/>
    </w:rPr>
  </w:style>
  <w:style w:type="paragraph" w:customStyle="1" w:styleId="Analytic">
    <w:name w:val="Analytic"/>
    <w:basedOn w:val="Heading4"/>
    <w:autoRedefine/>
    <w:uiPriority w:val="4"/>
    <w:qFormat/>
    <w:rsid w:val="008A368F"/>
    <w:rPr>
      <w:color w:val="C00000"/>
    </w:rPr>
  </w:style>
  <w:style w:type="paragraph" w:customStyle="1" w:styleId="textbold">
    <w:name w:val="text bold"/>
    <w:basedOn w:val="Normal"/>
    <w:link w:val="Emphasis"/>
    <w:uiPriority w:val="7"/>
    <w:qFormat/>
    <w:rsid w:val="00A02DD7"/>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02DD7"/>
    <w:pPr>
      <w:keepNext w:val="0"/>
      <w:keepLines w:val="0"/>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A02DD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8A36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irandspace.confit.dev/pdfs/jsl-36-2.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scholarlycommons.law.case.edu/cgi/viewcontent.cgi?article=2546&amp;context=ji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lycommons.law.case.edu/cgi/viewcontent.cgi?article=2546&amp;context=jil" TargetMode="External"/><Relationship Id="rId11" Type="http://schemas.openxmlformats.org/officeDocument/2006/relationships/hyperlink" Target="https://www.thenation.com/article/how-resource-scarcity-and-climate-change-could-produce-global-explosion/" TargetMode="External"/><Relationship Id="rId5" Type="http://schemas.openxmlformats.org/officeDocument/2006/relationships/webSettings" Target="webSettings.xml"/><Relationship Id="rId10" Type="http://schemas.openxmlformats.org/officeDocument/2006/relationships/hyperlink" Target="https://scholarship.law.wm.edu/cgi/viewcontent.cgi?referer=https://www.google.com/&amp;httpsredir=1&amp;article=1653&amp;context=wmelpr" TargetMode="External"/><Relationship Id="rId4" Type="http://schemas.openxmlformats.org/officeDocument/2006/relationships/settings" Target="settings.xml"/><Relationship Id="rId9" Type="http://schemas.openxmlformats.org/officeDocument/2006/relationships/hyperlink" Target="http://www.davidloy.org/downloads/Loy%20Are%20Humans%20Speci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20652</Words>
  <Characters>117723</Characters>
  <Application>Microsoft Office Word</Application>
  <DocSecurity>0</DocSecurity>
  <Lines>981</Lines>
  <Paragraphs>276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2</cp:revision>
  <dcterms:created xsi:type="dcterms:W3CDTF">2022-02-12T23:10:00Z</dcterms:created>
  <dcterms:modified xsi:type="dcterms:W3CDTF">2022-02-12T23:54:00Z</dcterms:modified>
</cp:coreProperties>
</file>