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27818" w14:textId="54CDF8A5" w:rsidR="00A95652" w:rsidRDefault="00226EC4" w:rsidP="00226EC4">
      <w:pPr>
        <w:pStyle w:val="Heading2"/>
      </w:pPr>
      <w:r>
        <w:t>OFF</w:t>
      </w:r>
    </w:p>
    <w:p w14:paraId="54233DB5" w14:textId="77777777" w:rsidR="00226EC4" w:rsidRDefault="00226EC4" w:rsidP="00226EC4">
      <w:pPr>
        <w:pStyle w:val="Heading3"/>
      </w:pPr>
      <w:r>
        <w:t xml:space="preserve">NC – Long </w:t>
      </w:r>
    </w:p>
    <w:p w14:paraId="67032956" w14:textId="7DB655A6" w:rsidR="00226EC4" w:rsidRPr="00CC12D8" w:rsidRDefault="00226EC4" w:rsidP="00226EC4">
      <w:pPr>
        <w:pStyle w:val="Heading4"/>
        <w:rPr>
          <w:u w:val="single"/>
        </w:rPr>
      </w:pPr>
      <w:r>
        <w:t xml:space="preserve">The ethical frame of </w:t>
      </w:r>
      <w:r w:rsidRPr="000B4D11">
        <w:rPr>
          <w:u w:val="single"/>
        </w:rPr>
        <w:t>justice</w:t>
      </w:r>
      <w:r>
        <w:t xml:space="preserve"> is inseparable from a moral emphasis of </w:t>
      </w:r>
      <w:r w:rsidRPr="000B4D11">
        <w:rPr>
          <w:u w:val="single"/>
        </w:rPr>
        <w:t>blame</w:t>
      </w:r>
      <w:r>
        <w:t xml:space="preserve"> and </w:t>
      </w:r>
      <w:r w:rsidRPr="000B4D11">
        <w:rPr>
          <w:u w:val="single"/>
        </w:rPr>
        <w:t>righteous anger</w:t>
      </w:r>
      <w:r>
        <w:t xml:space="preserve">. Both of those presume the existence of discrete essential individuals for injustice to be acted </w:t>
      </w:r>
      <w:r w:rsidRPr="00CC12D8">
        <w:rPr>
          <w:u w:val="single"/>
        </w:rPr>
        <w:t>by</w:t>
      </w:r>
      <w:r>
        <w:t xml:space="preserve"> and </w:t>
      </w:r>
      <w:r w:rsidRPr="00CC12D8">
        <w:rPr>
          <w:u w:val="single"/>
        </w:rPr>
        <w:t>on</w:t>
      </w:r>
      <w:r>
        <w:t xml:space="preserve"> which is conceptually </w:t>
      </w:r>
      <w:r w:rsidRPr="006E03FF">
        <w:t>incorrect</w:t>
      </w:r>
      <w:r>
        <w:t xml:space="preserve">. Evil does not come from individual essence but </w:t>
      </w:r>
      <w:r w:rsidRPr="006E03FF">
        <w:rPr>
          <w:u w:val="single"/>
        </w:rPr>
        <w:t>arises</w:t>
      </w:r>
      <w:r>
        <w:t xml:space="preserve"> from </w:t>
      </w:r>
      <w:r w:rsidRPr="006E03FF">
        <w:rPr>
          <w:u w:val="single"/>
        </w:rPr>
        <w:t>external conditions</w:t>
      </w:r>
      <w:r>
        <w:t xml:space="preserve">. Blame and moral anger </w:t>
      </w:r>
      <w:r w:rsidRPr="00FE67D5">
        <w:rPr>
          <w:u w:val="single"/>
        </w:rPr>
        <w:t>poisons</w:t>
      </w:r>
      <w:r>
        <w:t xml:space="preserve"> their epistemology because they manifest </w:t>
      </w:r>
      <w:r w:rsidRPr="000B4D11">
        <w:rPr>
          <w:u w:val="single"/>
        </w:rPr>
        <w:t>confused thinking</w:t>
      </w:r>
      <w:r>
        <w:t xml:space="preserve">. </w:t>
      </w:r>
    </w:p>
    <w:p w14:paraId="7F55A73F" w14:textId="77777777" w:rsidR="00226EC4" w:rsidRPr="00EA74C5" w:rsidRDefault="00226EC4" w:rsidP="00226EC4">
      <w:r w:rsidRPr="00CE1D10">
        <w:rPr>
          <w:rStyle w:val="Style13ptBold"/>
        </w:rPr>
        <w:t>Carpenter 17</w:t>
      </w:r>
      <w:r>
        <w:t xml:space="preserve"> Carpenter, Amber, works in ancient Greek and classical Indian philosophy, with a topical focus on the metaphysics, epistemology and moral psychology underpinning Plato’s ethics and Indian Buddhist </w:t>
      </w:r>
      <w:proofErr w:type="gramStart"/>
      <w:r>
        <w:t>ethics,  taught</w:t>
      </w:r>
      <w:proofErr w:type="gramEnd"/>
      <w:r>
        <w:t xml:space="preserve"> or held visiting research appointments at the University of York, St Andrews, Cornell, Oxford, the University of Melbourne and Yale University. BA (Yale), PhD (Kings College London). "Ethics without Justice." A Mirror Is for Reflection: Understanding Buddhist Ethics (2017).</w:t>
      </w:r>
    </w:p>
    <w:p w14:paraId="13FE2861" w14:textId="77777777" w:rsidR="00226EC4" w:rsidRPr="0046772C" w:rsidRDefault="00226EC4" w:rsidP="00226EC4">
      <w:pPr>
        <w:rPr>
          <w:rStyle w:val="StyleUnderline"/>
        </w:rPr>
      </w:pPr>
      <w:r w:rsidRPr="007424BB">
        <w:rPr>
          <w:rStyle w:val="StyleUnderline"/>
          <w:highlight w:val="cyan"/>
        </w:rPr>
        <w:t>What is</w:t>
      </w:r>
      <w:r w:rsidRPr="0046772C">
        <w:rPr>
          <w:rStyle w:val="StyleUnderline"/>
        </w:rPr>
        <w:t xml:space="preserve"> fundamentally</w:t>
      </w:r>
      <w:r w:rsidRPr="00155DE2">
        <w:rPr>
          <w:sz w:val="16"/>
        </w:rPr>
        <w:t xml:space="preserve"> and most illuminatingly </w:t>
      </w:r>
      <w:r w:rsidRPr="007424BB">
        <w:rPr>
          <w:rStyle w:val="StyleUnderline"/>
          <w:highlight w:val="cyan"/>
        </w:rPr>
        <w:t>wrong with anger</w:t>
      </w:r>
      <w:r w:rsidRPr="00155DE2">
        <w:rPr>
          <w:sz w:val="16"/>
        </w:rPr>
        <w:t xml:space="preserve">, on the Buddhist view, is </w:t>
      </w:r>
      <w:r w:rsidRPr="0046772C">
        <w:rPr>
          <w:rStyle w:val="StyleUnderline"/>
        </w:rPr>
        <w:t xml:space="preserve">not that it confuses our thinking, but </w:t>
      </w:r>
      <w:r w:rsidRPr="0046772C">
        <w:rPr>
          <w:rStyle w:val="Emphasis"/>
        </w:rPr>
        <w:t xml:space="preserve">that </w:t>
      </w:r>
      <w:r w:rsidRPr="007424BB">
        <w:rPr>
          <w:rStyle w:val="Emphasis"/>
          <w:highlight w:val="cyan"/>
        </w:rPr>
        <w:t>it</w:t>
      </w:r>
      <w:r w:rsidRPr="0046772C">
        <w:rPr>
          <w:rStyle w:val="Emphasis"/>
        </w:rPr>
        <w:t xml:space="preserve"> </w:t>
      </w:r>
      <w:r w:rsidRPr="007424BB">
        <w:rPr>
          <w:rStyle w:val="Emphasis"/>
          <w:highlight w:val="cyan"/>
        </w:rPr>
        <w:t>manifests confused thinking</w:t>
      </w:r>
      <w:r w:rsidRPr="0046772C">
        <w:rPr>
          <w:rStyle w:val="Emphasis"/>
        </w:rPr>
        <w:t>.</w:t>
      </w:r>
      <w:r w:rsidRPr="0046772C">
        <w:rPr>
          <w:rStyle w:val="StyleUnderline"/>
        </w:rPr>
        <w:t xml:space="preserve"> </w:t>
      </w:r>
      <w:r w:rsidRPr="007424BB">
        <w:rPr>
          <w:rStyle w:val="StyleUnderline"/>
          <w:highlight w:val="cyan"/>
        </w:rPr>
        <w:t>That is</w:t>
      </w:r>
      <w:r w:rsidRPr="0046772C">
        <w:rPr>
          <w:rStyle w:val="StyleUnderline"/>
        </w:rPr>
        <w:t xml:space="preserve">, anger is </w:t>
      </w:r>
      <w:r w:rsidRPr="0046772C">
        <w:rPr>
          <w:rStyle w:val="Emphasis"/>
        </w:rPr>
        <w:t xml:space="preserve">cognitively </w:t>
      </w:r>
      <w:r w:rsidRPr="007424BB">
        <w:rPr>
          <w:rStyle w:val="Emphasis"/>
          <w:highlight w:val="cyan"/>
        </w:rPr>
        <w:t>rich</w:t>
      </w:r>
      <w:r w:rsidRPr="0046772C">
        <w:rPr>
          <w:rStyle w:val="Emphasis"/>
        </w:rPr>
        <w:t xml:space="preserve">, </w:t>
      </w:r>
      <w:r w:rsidRPr="007424BB">
        <w:rPr>
          <w:rStyle w:val="Emphasis"/>
          <w:highlight w:val="cyan"/>
        </w:rPr>
        <w:t>but</w:t>
      </w:r>
      <w:r w:rsidRPr="0046772C">
        <w:rPr>
          <w:rStyle w:val="Emphasis"/>
        </w:rPr>
        <w:t xml:space="preserve"> it is </w:t>
      </w:r>
      <w:r w:rsidRPr="007424BB">
        <w:rPr>
          <w:rStyle w:val="Emphasis"/>
          <w:highlight w:val="cyan"/>
        </w:rPr>
        <w:t>never ap</w:t>
      </w:r>
      <w:r w:rsidRPr="0046772C">
        <w:rPr>
          <w:rStyle w:val="Emphasis"/>
        </w:rPr>
        <w:t>t.</w:t>
      </w:r>
      <w:r w:rsidRPr="00155DE2">
        <w:rPr>
          <w:sz w:val="16"/>
        </w:rPr>
        <w:t xml:space="preserve"> Anger is </w:t>
      </w:r>
      <w:r w:rsidRPr="007424BB">
        <w:rPr>
          <w:rStyle w:val="StyleUnderline"/>
          <w:highlight w:val="cyan"/>
        </w:rPr>
        <w:t>the</w:t>
      </w:r>
      <w:r w:rsidRPr="00155DE2">
        <w:rPr>
          <w:sz w:val="16"/>
        </w:rPr>
        <w:t xml:space="preserve"> </w:t>
      </w:r>
      <w:proofErr w:type="gramStart"/>
      <w:r w:rsidRPr="0046772C">
        <w:rPr>
          <w:rStyle w:val="StyleUnderline"/>
        </w:rPr>
        <w:t>particular form</w:t>
      </w:r>
      <w:proofErr w:type="gramEnd"/>
      <w:r w:rsidRPr="0046772C">
        <w:rPr>
          <w:rStyle w:val="StyleUnderline"/>
        </w:rPr>
        <w:t xml:space="preserve"> that </w:t>
      </w:r>
      <w:r w:rsidRPr="007424BB">
        <w:rPr>
          <w:rStyle w:val="Emphasis"/>
          <w:highlight w:val="cyan"/>
        </w:rPr>
        <w:t>misapprehension of reality</w:t>
      </w:r>
      <w:r w:rsidRPr="0046772C">
        <w:rPr>
          <w:rStyle w:val="StyleUnderline"/>
        </w:rPr>
        <w:t xml:space="preserve"> takes under certain circumstances</w:t>
      </w:r>
      <w:r w:rsidRPr="00155DE2">
        <w:rPr>
          <w:sz w:val="16"/>
        </w:rPr>
        <w:t xml:space="preserve">. As an embodiment of confusion, </w:t>
      </w:r>
      <w:r w:rsidRPr="0046772C">
        <w:rPr>
          <w:rStyle w:val="StyleUnderline"/>
        </w:rPr>
        <w:t xml:space="preserve">experiencing anger </w:t>
      </w:r>
      <w:r w:rsidRPr="007424BB">
        <w:rPr>
          <w:rStyle w:val="StyleUnderline"/>
          <w:highlight w:val="cyan"/>
        </w:rPr>
        <w:t xml:space="preserve">tends to </w:t>
      </w:r>
      <w:r w:rsidRPr="007424BB">
        <w:rPr>
          <w:rStyle w:val="Emphasis"/>
          <w:highlight w:val="cyan"/>
        </w:rPr>
        <w:t>reinforce</w:t>
      </w:r>
      <w:r w:rsidRPr="0046772C">
        <w:rPr>
          <w:rStyle w:val="Emphasis"/>
        </w:rPr>
        <w:t xml:space="preserve"> the </w:t>
      </w:r>
      <w:r w:rsidRPr="007424BB">
        <w:rPr>
          <w:rStyle w:val="Emphasis"/>
          <w:highlight w:val="cyan"/>
        </w:rPr>
        <w:t>confused ways of thinking</w:t>
      </w:r>
      <w:r w:rsidRPr="0046772C">
        <w:rPr>
          <w:rStyle w:val="StyleUnderline"/>
        </w:rPr>
        <w:t xml:space="preserve"> that enable it to arise in the first place</w:t>
      </w:r>
      <w:r w:rsidRPr="00155DE2">
        <w:rPr>
          <w:sz w:val="16"/>
        </w:rPr>
        <w:t xml:space="preserve">—and this will be quite apart from the question of the tendency of anger to cause me to make prudentially bad judgments about what to do. </w:t>
      </w:r>
      <w:proofErr w:type="gramStart"/>
      <w:r w:rsidRPr="00155DE2">
        <w:rPr>
          <w:sz w:val="16"/>
        </w:rPr>
        <w:t>So</w:t>
      </w:r>
      <w:proofErr w:type="gramEnd"/>
      <w:r w:rsidRPr="00155DE2">
        <w:rPr>
          <w:sz w:val="16"/>
        </w:rPr>
        <w:t xml:space="preserve"> on the Buddhist view, anger is bad simply because it is suffering and it causes suffering. But these are both </w:t>
      </w:r>
      <w:r w:rsidRPr="0046772C">
        <w:rPr>
          <w:rStyle w:val="StyleUnderline"/>
        </w:rPr>
        <w:t>rooted in a prior cognitive</w:t>
      </w:r>
      <w:r w:rsidRPr="00155DE2">
        <w:rPr>
          <w:sz w:val="16"/>
        </w:rPr>
        <w:t xml:space="preserve"> </w:t>
      </w:r>
      <w:r w:rsidRPr="0046772C">
        <w:rPr>
          <w:rStyle w:val="StyleUnderline"/>
        </w:rPr>
        <w:t xml:space="preserve">fault, for </w:t>
      </w:r>
      <w:r w:rsidRPr="007424BB">
        <w:rPr>
          <w:rStyle w:val="StyleUnderline"/>
          <w:highlight w:val="cyan"/>
        </w:rPr>
        <w:t xml:space="preserve">anger </w:t>
      </w:r>
      <w:r w:rsidRPr="007424BB">
        <w:rPr>
          <w:rStyle w:val="Emphasis"/>
          <w:highlight w:val="cyan"/>
        </w:rPr>
        <w:t>cannot</w:t>
      </w:r>
      <w:r w:rsidRPr="0046772C">
        <w:rPr>
          <w:rStyle w:val="Emphasis"/>
        </w:rPr>
        <w:t xml:space="preserve"> </w:t>
      </w:r>
      <w:r w:rsidRPr="007424BB">
        <w:rPr>
          <w:rStyle w:val="Emphasis"/>
          <w:highlight w:val="cyan"/>
        </w:rPr>
        <w:t>arise</w:t>
      </w:r>
      <w:r w:rsidRPr="007424BB">
        <w:rPr>
          <w:rStyle w:val="StyleUnderline"/>
          <w:highlight w:val="cyan"/>
        </w:rPr>
        <w:t xml:space="preserve"> without a </w:t>
      </w:r>
      <w:r w:rsidRPr="007424BB">
        <w:rPr>
          <w:rStyle w:val="Emphasis"/>
          <w:highlight w:val="cyan"/>
        </w:rPr>
        <w:t>false way of seeing the world</w:t>
      </w:r>
      <w:r w:rsidRPr="00155DE2">
        <w:rPr>
          <w:sz w:val="16"/>
        </w:rPr>
        <w:t xml:space="preserve">; </w:t>
      </w:r>
      <w:r w:rsidRPr="0046772C">
        <w:rPr>
          <w:rStyle w:val="StyleUnderline"/>
        </w:rPr>
        <w:t>and insofar as it has cognitive content at all, it embodies and reinforces that confused cognition.</w:t>
      </w:r>
    </w:p>
    <w:p w14:paraId="185FDAE5" w14:textId="77777777" w:rsidR="00226EC4" w:rsidRPr="00155DE2" w:rsidRDefault="00226EC4" w:rsidP="00226EC4">
      <w:pPr>
        <w:rPr>
          <w:sz w:val="16"/>
        </w:rPr>
      </w:pPr>
      <w:r w:rsidRPr="00155DE2">
        <w:rPr>
          <w:sz w:val="16"/>
        </w:rPr>
        <w:t xml:space="preserve">It will be no surprise that </w:t>
      </w:r>
      <w:r w:rsidRPr="007424BB">
        <w:rPr>
          <w:rStyle w:val="StyleUnderline"/>
          <w:highlight w:val="cyan"/>
        </w:rPr>
        <w:t xml:space="preserve">the </w:t>
      </w:r>
      <w:r w:rsidRPr="002934F2">
        <w:rPr>
          <w:rStyle w:val="StyleUnderline"/>
        </w:rPr>
        <w:t xml:space="preserve">fundamental </w:t>
      </w:r>
      <w:r w:rsidRPr="007424BB">
        <w:rPr>
          <w:rStyle w:val="Emphasis"/>
          <w:highlight w:val="cyan"/>
        </w:rPr>
        <w:t xml:space="preserve">misapprehension </w:t>
      </w:r>
      <w:r w:rsidRPr="002934F2">
        <w:rPr>
          <w:rStyle w:val="Emphasis"/>
        </w:rPr>
        <w:t>of reality</w:t>
      </w:r>
      <w:r w:rsidRPr="002934F2">
        <w:rPr>
          <w:rStyle w:val="StyleUnderline"/>
        </w:rPr>
        <w:t xml:space="preserve"> </w:t>
      </w:r>
      <w:r w:rsidRPr="007424BB">
        <w:rPr>
          <w:rStyle w:val="StyleUnderline"/>
          <w:highlight w:val="cyan"/>
        </w:rPr>
        <w:t>underwriting anger</w:t>
      </w:r>
      <w:r w:rsidRPr="00155DE2">
        <w:rPr>
          <w:sz w:val="16"/>
        </w:rPr>
        <w:t xml:space="preserve"> (as so many things) </w:t>
      </w:r>
      <w:r w:rsidRPr="007424BB">
        <w:rPr>
          <w:rStyle w:val="StyleUnderline"/>
          <w:highlight w:val="cyan"/>
        </w:rPr>
        <w:t xml:space="preserve">is a </w:t>
      </w:r>
      <w:r w:rsidRPr="007424BB">
        <w:rPr>
          <w:rStyle w:val="Emphasis"/>
          <w:highlight w:val="cyan"/>
        </w:rPr>
        <w:t>false belief in self</w:t>
      </w:r>
      <w:r w:rsidRPr="00155DE2">
        <w:rPr>
          <w:sz w:val="16"/>
        </w:rPr>
        <w:t xml:space="preserve">. </w:t>
      </w:r>
      <w:proofErr w:type="spellStart"/>
      <w:r w:rsidRPr="00155DE2">
        <w:rPr>
          <w:sz w:val="16"/>
        </w:rPr>
        <w:t>Candrakīrti</w:t>
      </w:r>
      <w:proofErr w:type="spellEnd"/>
      <w:r w:rsidRPr="00155DE2">
        <w:rPr>
          <w:sz w:val="16"/>
        </w:rPr>
        <w:t xml:space="preserve"> is explicit: “For Bodhisattvas, those who see the absence of self, Agent, object, time, and manner of the wounds—All things are like the image in a glass. </w:t>
      </w:r>
      <w:proofErr w:type="gramStart"/>
      <w:r w:rsidRPr="00155DE2">
        <w:rPr>
          <w:sz w:val="16"/>
        </w:rPr>
        <w:t>By understanding thus, all torments</w:t>
      </w:r>
      <w:proofErr w:type="gramEnd"/>
      <w:r w:rsidRPr="00155DE2">
        <w:rPr>
          <w:sz w:val="16"/>
        </w:rPr>
        <w:t xml:space="preserve"> are endured” (MA 3.3). And we see this claim already in the suttas, where a false sense of self gives rise not just to unhappiness generally (</w:t>
      </w:r>
      <w:proofErr w:type="spellStart"/>
      <w:r w:rsidRPr="00155DE2">
        <w:rPr>
          <w:sz w:val="16"/>
        </w:rPr>
        <w:t>Alagaddūpama</w:t>
      </w:r>
      <w:proofErr w:type="spellEnd"/>
      <w:r w:rsidRPr="00155DE2">
        <w:rPr>
          <w:sz w:val="16"/>
        </w:rPr>
        <w:t xml:space="preserve"> Sutta, MN.i.130ff.), but specifically to divisiveness and hostility between people (</w:t>
      </w:r>
      <w:proofErr w:type="spellStart"/>
      <w:r w:rsidRPr="00155DE2">
        <w:rPr>
          <w:sz w:val="16"/>
        </w:rPr>
        <w:t>Tittha</w:t>
      </w:r>
      <w:proofErr w:type="spellEnd"/>
      <w:r w:rsidRPr="00155DE2">
        <w:rPr>
          <w:sz w:val="16"/>
        </w:rPr>
        <w:t xml:space="preserve"> Sutta, </w:t>
      </w:r>
      <w:proofErr w:type="spellStart"/>
      <w:r w:rsidRPr="00155DE2">
        <w:rPr>
          <w:sz w:val="16"/>
        </w:rPr>
        <w:t>Ud</w:t>
      </w:r>
      <w:proofErr w:type="spellEnd"/>
      <w:r w:rsidRPr="00155DE2">
        <w:rPr>
          <w:sz w:val="16"/>
        </w:rPr>
        <w:t>. 70ff.).24</w:t>
      </w:r>
    </w:p>
    <w:p w14:paraId="305D4BE0" w14:textId="77777777" w:rsidR="00226EC4" w:rsidRPr="00155DE2" w:rsidRDefault="00226EC4" w:rsidP="00226EC4">
      <w:pPr>
        <w:rPr>
          <w:sz w:val="16"/>
        </w:rPr>
      </w:pPr>
      <w:r w:rsidRPr="00155DE2">
        <w:rPr>
          <w:sz w:val="16"/>
        </w:rPr>
        <w:t xml:space="preserve">Both </w:t>
      </w:r>
      <w:proofErr w:type="spellStart"/>
      <w:r w:rsidRPr="00155DE2">
        <w:rPr>
          <w:sz w:val="16"/>
        </w:rPr>
        <w:t>Buddhaghosa</w:t>
      </w:r>
      <w:proofErr w:type="spellEnd"/>
      <w:r w:rsidRPr="00155DE2">
        <w:rPr>
          <w:sz w:val="16"/>
        </w:rPr>
        <w:t xml:space="preserve"> and </w:t>
      </w:r>
      <w:proofErr w:type="spellStart"/>
      <w:r w:rsidRPr="00155DE2">
        <w:rPr>
          <w:sz w:val="16"/>
        </w:rPr>
        <w:t>Śāntideva</w:t>
      </w:r>
      <w:proofErr w:type="spellEnd"/>
      <w:r w:rsidRPr="00155DE2">
        <w:rPr>
          <w:sz w:val="16"/>
        </w:rPr>
        <w:t xml:space="preserve"> introduce impersonal metaphysics into their respective anti-anger homilies, with the idea that </w:t>
      </w:r>
      <w:r w:rsidRPr="0046772C">
        <w:rPr>
          <w:rStyle w:val="StyleUnderline"/>
        </w:rPr>
        <w:t xml:space="preserve">correctly </w:t>
      </w:r>
      <w:r w:rsidRPr="007424BB">
        <w:rPr>
          <w:rStyle w:val="StyleUnderline"/>
          <w:highlight w:val="cyan"/>
        </w:rPr>
        <w:t>seeing</w:t>
      </w:r>
      <w:r w:rsidRPr="0046772C">
        <w:rPr>
          <w:rStyle w:val="StyleUnderline"/>
        </w:rPr>
        <w:t xml:space="preserve"> the </w:t>
      </w:r>
      <w:r w:rsidRPr="007424BB">
        <w:rPr>
          <w:rStyle w:val="StyleUnderline"/>
          <w:highlight w:val="cyan"/>
        </w:rPr>
        <w:t>selflessness</w:t>
      </w:r>
      <w:r w:rsidRPr="0046772C">
        <w:rPr>
          <w:rStyle w:val="StyleUnderline"/>
        </w:rPr>
        <w:t xml:space="preserve"> of</w:t>
      </w:r>
      <w:r w:rsidRPr="00155DE2">
        <w:rPr>
          <w:sz w:val="16"/>
        </w:rPr>
        <w:t xml:space="preserve"> </w:t>
      </w:r>
      <w:r w:rsidRPr="0046772C">
        <w:rPr>
          <w:rStyle w:val="StyleUnderline"/>
        </w:rPr>
        <w:t xml:space="preserve">reality </w:t>
      </w:r>
      <w:r w:rsidRPr="007424BB">
        <w:rPr>
          <w:rStyle w:val="Emphasis"/>
          <w:highlight w:val="cyan"/>
        </w:rPr>
        <w:t>removes</w:t>
      </w:r>
      <w:r w:rsidRPr="007424BB">
        <w:rPr>
          <w:rStyle w:val="StyleUnderline"/>
          <w:highlight w:val="cyan"/>
        </w:rPr>
        <w:t xml:space="preserve"> the </w:t>
      </w:r>
      <w:r w:rsidRPr="007424BB">
        <w:rPr>
          <w:rStyle w:val="Emphasis"/>
          <w:highlight w:val="cyan"/>
        </w:rPr>
        <w:t>necessary preconditions for anger to arise</w:t>
      </w:r>
      <w:r w:rsidRPr="0046772C">
        <w:rPr>
          <w:rStyle w:val="Emphasis"/>
        </w:rPr>
        <w:t>:</w:t>
      </w:r>
      <w:r w:rsidRPr="00155DE2">
        <w:rPr>
          <w:sz w:val="16"/>
        </w:rPr>
        <w:t xml:space="preserve"> “Since states last but a moment’s time, those aggregates, by which was done the odious act, have ceased, so now what is it you are angry with? Whom shall he hurt, who seeks to hurt another, in the other’s absence?” (</w:t>
      </w:r>
      <w:proofErr w:type="spellStart"/>
      <w:r w:rsidRPr="00155DE2">
        <w:rPr>
          <w:sz w:val="16"/>
        </w:rPr>
        <w:t>Vism</w:t>
      </w:r>
      <w:proofErr w:type="spellEnd"/>
      <w:r w:rsidRPr="00155DE2">
        <w:rPr>
          <w:sz w:val="16"/>
        </w:rPr>
        <w:t>. IX.22).</w:t>
      </w:r>
    </w:p>
    <w:p w14:paraId="06348B33" w14:textId="77777777" w:rsidR="00226EC4" w:rsidRPr="00155DE2" w:rsidRDefault="00226EC4" w:rsidP="00226EC4">
      <w:pPr>
        <w:rPr>
          <w:sz w:val="16"/>
          <w:szCs w:val="16"/>
        </w:rPr>
      </w:pPr>
      <w:r w:rsidRPr="00155DE2">
        <w:rPr>
          <w:sz w:val="16"/>
          <w:szCs w:val="16"/>
        </w:rPr>
        <w:t xml:space="preserve">We will consider </w:t>
      </w:r>
      <w:proofErr w:type="spellStart"/>
      <w:r w:rsidRPr="00155DE2">
        <w:rPr>
          <w:sz w:val="16"/>
          <w:szCs w:val="16"/>
        </w:rPr>
        <w:t>Śāntideva’s</w:t>
      </w:r>
      <w:proofErr w:type="spellEnd"/>
      <w:r w:rsidRPr="00155DE2">
        <w:rPr>
          <w:sz w:val="16"/>
          <w:szCs w:val="16"/>
        </w:rPr>
        <w:t xml:space="preserve"> treatment more closely.</w:t>
      </w:r>
    </w:p>
    <w:p w14:paraId="28CCC732" w14:textId="77777777" w:rsidR="00226EC4" w:rsidRPr="00155DE2" w:rsidRDefault="00226EC4" w:rsidP="00226EC4">
      <w:pPr>
        <w:rPr>
          <w:sz w:val="16"/>
          <w:szCs w:val="16"/>
        </w:rPr>
      </w:pPr>
      <w:r w:rsidRPr="00155DE2">
        <w:rPr>
          <w:sz w:val="16"/>
          <w:szCs w:val="16"/>
        </w:rPr>
        <w:t xml:space="preserve">17.4.  The Course of </w:t>
      </w:r>
      <w:proofErr w:type="spellStart"/>
      <w:r w:rsidRPr="00155DE2">
        <w:rPr>
          <w:sz w:val="16"/>
          <w:szCs w:val="16"/>
        </w:rPr>
        <w:t>Bodhicarya</w:t>
      </w:r>
      <w:proofErr w:type="spellEnd"/>
      <w:r w:rsidRPr="00155DE2">
        <w:rPr>
          <w:sz w:val="16"/>
          <w:szCs w:val="16"/>
        </w:rPr>
        <w:t xml:space="preserve">¯ </w:t>
      </w:r>
      <w:proofErr w:type="spellStart"/>
      <w:r w:rsidRPr="00155DE2">
        <w:rPr>
          <w:sz w:val="16"/>
          <w:szCs w:val="16"/>
        </w:rPr>
        <w:t>vata</w:t>
      </w:r>
      <w:proofErr w:type="spellEnd"/>
      <w:r w:rsidRPr="00155DE2">
        <w:rPr>
          <w:sz w:val="16"/>
          <w:szCs w:val="16"/>
        </w:rPr>
        <w:t>¯ ra VI</w:t>
      </w:r>
    </w:p>
    <w:p w14:paraId="53028E52" w14:textId="77777777" w:rsidR="00226EC4" w:rsidRPr="00155DE2" w:rsidRDefault="00226EC4" w:rsidP="00226EC4">
      <w:pPr>
        <w:rPr>
          <w:sz w:val="16"/>
          <w:szCs w:val="16"/>
        </w:rPr>
      </w:pPr>
      <w:proofErr w:type="spellStart"/>
      <w:r w:rsidRPr="00155DE2">
        <w:rPr>
          <w:sz w:val="16"/>
          <w:szCs w:val="16"/>
        </w:rPr>
        <w:t>Śāntideva</w:t>
      </w:r>
      <w:proofErr w:type="spellEnd"/>
      <w:r w:rsidRPr="00155DE2">
        <w:rPr>
          <w:sz w:val="16"/>
          <w:szCs w:val="16"/>
        </w:rPr>
        <w:t xml:space="preserve"> begins with the easy cases: gadflies and mosquitoes, thirst and cold (BCA 6.15–16). He frames this with the practical attitude he aims to instill in place of the counter-productive anger we may be prone to: “If there is a remedy, then what is the use of frustration? If there is no remedy, then what is the use of frustration?” (6.10).</w:t>
      </w:r>
    </w:p>
    <w:p w14:paraId="241AD2BB" w14:textId="77777777" w:rsidR="00226EC4" w:rsidRPr="0046772C" w:rsidRDefault="00226EC4" w:rsidP="00226EC4">
      <w:pPr>
        <w:rPr>
          <w:rStyle w:val="StyleUnderline"/>
        </w:rPr>
      </w:pPr>
      <w:r w:rsidRPr="00155DE2">
        <w:rPr>
          <w:sz w:val="16"/>
        </w:rPr>
        <w:t xml:space="preserve">He then turns to the truly difficult cases—those wherein we feel our anger is justified. We can easily recognize the silliness and futility of getting angry at falling branches or failed harvests. </w:t>
      </w:r>
      <w:r w:rsidRPr="0046772C">
        <w:rPr>
          <w:rStyle w:val="StyleUnderline"/>
        </w:rPr>
        <w:t xml:space="preserve">But anger is more difficult to dislodge when we mistakenly judge (1) ourselves (or those we care about) to be harmed; (2) to have been harmed by some responsible agent; and (3) not to be ourselves responsible for the harm. </w:t>
      </w:r>
      <w:proofErr w:type="spellStart"/>
      <w:r w:rsidRPr="0046772C">
        <w:rPr>
          <w:rStyle w:val="StyleUnderline"/>
        </w:rPr>
        <w:t>Śāntideva</w:t>
      </w:r>
      <w:proofErr w:type="spellEnd"/>
      <w:r w:rsidRPr="0046772C">
        <w:rPr>
          <w:rStyle w:val="StyleUnderline"/>
        </w:rPr>
        <w:t xml:space="preserve"> does not argue, Stoic-wise, that there is no harm done, really—at least he does not try to sweep away all cases with that particular broom</w:t>
      </w:r>
      <w:r w:rsidRPr="00155DE2">
        <w:rPr>
          <w:sz w:val="16"/>
        </w:rPr>
        <w:t xml:space="preserve">.25 </w:t>
      </w:r>
      <w:r w:rsidRPr="0046772C">
        <w:rPr>
          <w:rStyle w:val="StyleUnderline"/>
        </w:rPr>
        <w:t>Rather the mistake that we must actively identify and undo if we are to dislodge our attachment to anger is the judgment that I am being made to suffer by someone else</w:t>
      </w:r>
      <w:r w:rsidRPr="00155DE2">
        <w:rPr>
          <w:sz w:val="16"/>
        </w:rPr>
        <w:t xml:space="preserve">, who, as responsible, </w:t>
      </w:r>
      <w:r w:rsidRPr="0046772C">
        <w:rPr>
          <w:rStyle w:val="StyleUnderline"/>
        </w:rPr>
        <w:t>should be held to account</w:t>
      </w:r>
      <w:r w:rsidRPr="00155DE2">
        <w:rPr>
          <w:sz w:val="16"/>
        </w:rPr>
        <w:t xml:space="preserve"> (is a fitting target of revenge). In effect, </w:t>
      </w:r>
      <w:proofErr w:type="spellStart"/>
      <w:r w:rsidRPr="00155DE2">
        <w:rPr>
          <w:sz w:val="16"/>
        </w:rPr>
        <w:t>Śāntideva</w:t>
      </w:r>
      <w:proofErr w:type="spellEnd"/>
      <w:r w:rsidRPr="00155DE2">
        <w:rPr>
          <w:sz w:val="16"/>
        </w:rPr>
        <w:t xml:space="preserve"> draws on what is already established regarding the easy cases and explicitly recommends that we see all possible cases in a similar light. And this is where the bile comes in: “I am not angered at bile and the like even though they cause great suffering. Why be angry at sentient beings, who are also provoked to anger by conditions?” (6.22). </w:t>
      </w:r>
      <w:proofErr w:type="spellStart"/>
      <w:r w:rsidRPr="00155DE2">
        <w:rPr>
          <w:sz w:val="16"/>
        </w:rPr>
        <w:t>Śāntideva</w:t>
      </w:r>
      <w:proofErr w:type="spellEnd"/>
      <w:r w:rsidRPr="00155DE2">
        <w:rPr>
          <w:sz w:val="16"/>
        </w:rPr>
        <w:t xml:space="preserve"> is </w:t>
      </w:r>
      <w:r w:rsidRPr="0046772C">
        <w:rPr>
          <w:rStyle w:val="StyleUnderline"/>
        </w:rPr>
        <w:t>explicitly refusing to distinguish personal from impersonal causes, placing all occasions for anger into a common, mutually conditioning field.</w:t>
      </w:r>
    </w:p>
    <w:p w14:paraId="34131BD6" w14:textId="77777777" w:rsidR="00226EC4" w:rsidRPr="0046772C" w:rsidRDefault="00226EC4" w:rsidP="00226EC4">
      <w:pPr>
        <w:rPr>
          <w:rStyle w:val="StyleUnderline"/>
        </w:rPr>
      </w:pPr>
      <w:r w:rsidRPr="0046772C">
        <w:rPr>
          <w:rStyle w:val="StyleUnderline"/>
        </w:rPr>
        <w:t>The Metaphysical Turn</w:t>
      </w:r>
    </w:p>
    <w:p w14:paraId="5C1FBAA8" w14:textId="77777777" w:rsidR="00226EC4" w:rsidRPr="00155DE2" w:rsidRDefault="00226EC4" w:rsidP="00226EC4">
      <w:pPr>
        <w:rPr>
          <w:rStyle w:val="Emphasis"/>
        </w:rPr>
      </w:pPr>
      <w:r w:rsidRPr="00155DE2">
        <w:rPr>
          <w:sz w:val="16"/>
        </w:rPr>
        <w:t xml:space="preserve">Then </w:t>
      </w:r>
      <w:proofErr w:type="spellStart"/>
      <w:r w:rsidRPr="00155DE2">
        <w:rPr>
          <w:sz w:val="16"/>
        </w:rPr>
        <w:t>Śāntideva</w:t>
      </w:r>
      <w:proofErr w:type="spellEnd"/>
      <w:r w:rsidRPr="00155DE2">
        <w:rPr>
          <w:sz w:val="16"/>
        </w:rPr>
        <w:t xml:space="preserve"> emphasizes this very fact—and </w:t>
      </w:r>
      <w:r w:rsidRPr="0046772C">
        <w:rPr>
          <w:rStyle w:val="StyleUnderline"/>
        </w:rPr>
        <w:t>so starts doing metaphysi</w:t>
      </w:r>
      <w:r w:rsidRPr="00155DE2">
        <w:rPr>
          <w:sz w:val="16"/>
        </w:rPr>
        <w:t xml:space="preserve">cs: “All offences and vices of various kinds arise under the influence of conditions, and they do not arise independently” (6.25). </w:t>
      </w:r>
      <w:r w:rsidRPr="007424BB">
        <w:rPr>
          <w:rStyle w:val="StyleUnderline"/>
          <w:highlight w:val="cyan"/>
        </w:rPr>
        <w:t>There is</w:t>
      </w:r>
      <w:r w:rsidRPr="0046772C">
        <w:rPr>
          <w:rStyle w:val="StyleUnderline"/>
        </w:rPr>
        <w:t xml:space="preserve"> </w:t>
      </w:r>
      <w:r w:rsidRPr="0046772C">
        <w:rPr>
          <w:rStyle w:val="Emphasis"/>
        </w:rPr>
        <w:t>nothing</w:t>
      </w:r>
      <w:r w:rsidRPr="00155DE2">
        <w:rPr>
          <w:sz w:val="16"/>
        </w:rPr>
        <w:t>—</w:t>
      </w:r>
      <w:r w:rsidRPr="007424BB">
        <w:rPr>
          <w:rStyle w:val="StyleUnderline"/>
          <w:highlight w:val="cyan"/>
        </w:rPr>
        <w:t xml:space="preserve">not any supposed </w:t>
      </w:r>
      <w:r w:rsidRPr="007424BB">
        <w:rPr>
          <w:rStyle w:val="Emphasis"/>
          <w:highlight w:val="cyan"/>
        </w:rPr>
        <w:t>Self</w:t>
      </w:r>
      <w:r w:rsidRPr="007424BB">
        <w:rPr>
          <w:rStyle w:val="StyleUnderline"/>
          <w:highlight w:val="cyan"/>
        </w:rPr>
        <w:t>,</w:t>
      </w:r>
      <w:r w:rsidRPr="0046772C">
        <w:rPr>
          <w:rStyle w:val="StyleUnderline"/>
        </w:rPr>
        <w:t xml:space="preserve"> </w:t>
      </w:r>
      <w:r w:rsidRPr="007424BB">
        <w:rPr>
          <w:rStyle w:val="StyleUnderline"/>
          <w:highlight w:val="cyan"/>
        </w:rPr>
        <w:t>autonomous</w:t>
      </w:r>
      <w:r w:rsidRPr="0046772C">
        <w:rPr>
          <w:rStyle w:val="StyleUnderline"/>
        </w:rPr>
        <w:t xml:space="preserve"> and</w:t>
      </w:r>
      <w:r w:rsidRPr="00155DE2">
        <w:rPr>
          <w:sz w:val="16"/>
        </w:rPr>
        <w:t xml:space="preserve"> free, </w:t>
      </w:r>
      <w:r w:rsidRPr="0046772C">
        <w:rPr>
          <w:rStyle w:val="StyleUnderline"/>
        </w:rPr>
        <w:t>nor some other primordial principle</w:t>
      </w:r>
      <w:r w:rsidRPr="00155DE2">
        <w:rPr>
          <w:sz w:val="16"/>
        </w:rPr>
        <w:t xml:space="preserve">, </w:t>
      </w:r>
      <w:r w:rsidRPr="007424BB">
        <w:rPr>
          <w:rStyle w:val="StyleUnderline"/>
          <w:highlight w:val="cyan"/>
        </w:rPr>
        <w:t>nor</w:t>
      </w:r>
      <w:r w:rsidRPr="0046772C">
        <w:rPr>
          <w:rStyle w:val="StyleUnderline"/>
        </w:rPr>
        <w:t xml:space="preserve"> any </w:t>
      </w:r>
      <w:proofErr w:type="gramStart"/>
      <w:r w:rsidRPr="007424BB">
        <w:rPr>
          <w:rStyle w:val="StyleUnderline"/>
          <w:highlight w:val="cyan"/>
        </w:rPr>
        <w:t>particular</w:t>
      </w:r>
      <w:r w:rsidRPr="0046772C">
        <w:rPr>
          <w:rStyle w:val="StyleUnderline"/>
        </w:rPr>
        <w:t xml:space="preserve"> part</w:t>
      </w:r>
      <w:proofErr w:type="gramEnd"/>
      <w:r w:rsidRPr="0046772C">
        <w:rPr>
          <w:rStyle w:val="StyleUnderline"/>
        </w:rPr>
        <w:t xml:space="preserve"> of reality—</w:t>
      </w:r>
      <w:r w:rsidRPr="007424BB">
        <w:rPr>
          <w:rStyle w:val="StyleUnderline"/>
          <w:highlight w:val="cyan"/>
        </w:rPr>
        <w:t xml:space="preserve">that </w:t>
      </w:r>
      <w:r w:rsidRPr="007424BB">
        <w:rPr>
          <w:rStyle w:val="Emphasis"/>
          <w:highlight w:val="cyan"/>
        </w:rPr>
        <w:t>wishes itself into being</w:t>
      </w:r>
      <w:r w:rsidRPr="0046772C">
        <w:rPr>
          <w:rStyle w:val="Emphasis"/>
        </w:rPr>
        <w:t>.</w:t>
      </w:r>
      <w:r w:rsidRPr="00155DE2">
        <w:rPr>
          <w:sz w:val="16"/>
        </w:rPr>
        <w:t xml:space="preserve"> </w:t>
      </w:r>
      <w:r w:rsidRPr="007424BB">
        <w:rPr>
          <w:rStyle w:val="StyleUnderline"/>
          <w:highlight w:val="cyan"/>
        </w:rPr>
        <w:t xml:space="preserve">Nothing can be responsible for its </w:t>
      </w:r>
      <w:r w:rsidRPr="007424BB">
        <w:rPr>
          <w:rStyle w:val="Emphasis"/>
          <w:highlight w:val="cyan"/>
        </w:rPr>
        <w:t>own arising</w:t>
      </w:r>
      <w:r w:rsidRPr="007424BB">
        <w:rPr>
          <w:rStyle w:val="StyleUnderline"/>
          <w:highlight w:val="cyan"/>
        </w:rPr>
        <w:t>,</w:t>
      </w:r>
      <w:r w:rsidRPr="0046772C">
        <w:rPr>
          <w:rStyle w:val="StyleUnderline"/>
        </w:rPr>
        <w:t xml:space="preserve"> </w:t>
      </w:r>
      <w:r w:rsidRPr="007424BB">
        <w:rPr>
          <w:rStyle w:val="StyleUnderline"/>
          <w:highlight w:val="cyan"/>
        </w:rPr>
        <w:t>nor therefore for its</w:t>
      </w:r>
      <w:r w:rsidRPr="0046772C">
        <w:rPr>
          <w:rStyle w:val="StyleUnderline"/>
        </w:rPr>
        <w:t xml:space="preserve"> </w:t>
      </w:r>
      <w:proofErr w:type="gramStart"/>
      <w:r w:rsidRPr="007424BB">
        <w:rPr>
          <w:rStyle w:val="Emphasis"/>
          <w:highlight w:val="cyan"/>
        </w:rPr>
        <w:t>particular quality</w:t>
      </w:r>
      <w:proofErr w:type="gramEnd"/>
      <w:r w:rsidRPr="00155DE2">
        <w:rPr>
          <w:sz w:val="16"/>
        </w:rPr>
        <w:t xml:space="preserve"> or character </w:t>
      </w:r>
      <w:r w:rsidRPr="0046772C">
        <w:rPr>
          <w:rStyle w:val="StyleUnderline"/>
        </w:rPr>
        <w:t>when it does arise.</w:t>
      </w:r>
      <w:r w:rsidRPr="00155DE2">
        <w:rPr>
          <w:sz w:val="16"/>
        </w:rPr>
        <w:t xml:space="preserve"> </w:t>
      </w:r>
      <w:proofErr w:type="gramStart"/>
      <w:r w:rsidRPr="00155DE2">
        <w:rPr>
          <w:sz w:val="16"/>
        </w:rPr>
        <w:t>Of course</w:t>
      </w:r>
      <w:proofErr w:type="gramEnd"/>
      <w:r w:rsidRPr="00155DE2">
        <w:rPr>
          <w:sz w:val="16"/>
        </w:rPr>
        <w:t xml:space="preserve"> </w:t>
      </w:r>
      <w:r w:rsidRPr="0046772C">
        <w:rPr>
          <w:rStyle w:val="StyleUnderline"/>
        </w:rPr>
        <w:t xml:space="preserve">some </w:t>
      </w:r>
      <w:r w:rsidRPr="007424BB">
        <w:rPr>
          <w:rStyle w:val="StyleUnderline"/>
          <w:highlight w:val="cyan"/>
        </w:rPr>
        <w:t>evils</w:t>
      </w:r>
      <w:r w:rsidRPr="0046772C">
        <w:rPr>
          <w:rStyle w:val="StyleUnderline"/>
        </w:rPr>
        <w:t xml:space="preserve"> arise due to wicked intentions, </w:t>
      </w:r>
      <w:r w:rsidRPr="0046772C">
        <w:rPr>
          <w:rStyle w:val="Emphasis"/>
        </w:rPr>
        <w:t>and others do not</w:t>
      </w:r>
      <w:r w:rsidRPr="0046772C">
        <w:rPr>
          <w:rStyle w:val="StyleUnderline"/>
        </w:rPr>
        <w:t xml:space="preserve">; but </w:t>
      </w:r>
      <w:r w:rsidRPr="003B0EFC">
        <w:rPr>
          <w:rStyle w:val="StyleUnderline"/>
        </w:rPr>
        <w:t xml:space="preserve">that </w:t>
      </w:r>
      <w:r w:rsidRPr="003B0EFC">
        <w:rPr>
          <w:rStyle w:val="Emphasis"/>
        </w:rPr>
        <w:t>wicked intention</w:t>
      </w:r>
      <w:r w:rsidRPr="0046772C">
        <w:rPr>
          <w:rStyle w:val="Emphasis"/>
        </w:rPr>
        <w:t xml:space="preserve"> </w:t>
      </w:r>
      <w:r w:rsidRPr="007424BB">
        <w:rPr>
          <w:rStyle w:val="Emphasis"/>
          <w:highlight w:val="cyan"/>
        </w:rPr>
        <w:t>did not choose to be</w:t>
      </w:r>
      <w:r w:rsidRPr="00155DE2">
        <w:rPr>
          <w:sz w:val="16"/>
        </w:rPr>
        <w:t xml:space="preserve">, any more than a flower chooses to grow. In both cases, </w:t>
      </w:r>
      <w:r w:rsidRPr="007424BB">
        <w:rPr>
          <w:rStyle w:val="StyleUnderline"/>
          <w:highlight w:val="cyan"/>
        </w:rPr>
        <w:t xml:space="preserve">there are </w:t>
      </w:r>
      <w:r w:rsidRPr="007424BB">
        <w:rPr>
          <w:rStyle w:val="Emphasis"/>
          <w:highlight w:val="cyan"/>
        </w:rPr>
        <w:t>causes and enabling conditions</w:t>
      </w:r>
      <w:r w:rsidRPr="0046772C">
        <w:rPr>
          <w:rStyle w:val="StyleUnderline"/>
        </w:rPr>
        <w:t xml:space="preserve"> and </w:t>
      </w:r>
      <w:r w:rsidRPr="0046772C">
        <w:rPr>
          <w:rStyle w:val="Emphasis"/>
        </w:rPr>
        <w:t>innumerable factors</w:t>
      </w:r>
      <w:r w:rsidRPr="0046772C">
        <w:rPr>
          <w:rStyle w:val="StyleUnderline"/>
        </w:rPr>
        <w:t xml:space="preserve"> </w:t>
      </w:r>
      <w:r w:rsidRPr="007424BB">
        <w:rPr>
          <w:rStyle w:val="StyleUnderline"/>
          <w:highlight w:val="cyan"/>
        </w:rPr>
        <w:t>which</w:t>
      </w:r>
      <w:r w:rsidRPr="0046772C">
        <w:rPr>
          <w:rStyle w:val="StyleUnderline"/>
        </w:rPr>
        <w:t xml:space="preserve"> </w:t>
      </w:r>
      <w:r w:rsidRPr="007424BB">
        <w:rPr>
          <w:rStyle w:val="StyleUnderline"/>
          <w:highlight w:val="cyan"/>
        </w:rPr>
        <w:t xml:space="preserve">are </w:t>
      </w:r>
      <w:r w:rsidRPr="007424BB">
        <w:rPr>
          <w:rStyle w:val="Emphasis"/>
          <w:highlight w:val="cyan"/>
        </w:rPr>
        <w:t>responsible</w:t>
      </w:r>
      <w:r w:rsidRPr="0046772C">
        <w:rPr>
          <w:rStyle w:val="StyleUnderline"/>
        </w:rPr>
        <w:t xml:space="preserve"> for the item picked out.</w:t>
      </w:r>
      <w:r w:rsidRPr="00155DE2">
        <w:rPr>
          <w:sz w:val="16"/>
        </w:rPr>
        <w:t xml:space="preserve"> The direct implication of the sheer generality of the claim is that</w:t>
      </w:r>
      <w:r w:rsidRPr="00155DE2">
        <w:rPr>
          <w:rStyle w:val="StyleUnderline"/>
        </w:rPr>
        <w:t xml:space="preserve">, </w:t>
      </w:r>
      <w:r w:rsidRPr="007424BB">
        <w:rPr>
          <w:rStyle w:val="StyleUnderline"/>
          <w:highlight w:val="cyan"/>
        </w:rPr>
        <w:t>if we</w:t>
      </w:r>
      <w:r w:rsidRPr="00155DE2">
        <w:rPr>
          <w:rStyle w:val="StyleUnderline"/>
        </w:rPr>
        <w:t xml:space="preserve"> are going to </w:t>
      </w:r>
      <w:r w:rsidRPr="007424BB">
        <w:rPr>
          <w:rStyle w:val="StyleUnderline"/>
          <w:highlight w:val="cyan"/>
        </w:rPr>
        <w:t xml:space="preserve">go in </w:t>
      </w:r>
      <w:r w:rsidRPr="003B0EFC">
        <w:rPr>
          <w:rStyle w:val="StyleUnderline"/>
        </w:rPr>
        <w:t>for the</w:t>
      </w:r>
      <w:r w:rsidRPr="00155DE2">
        <w:rPr>
          <w:rStyle w:val="StyleUnderline"/>
        </w:rPr>
        <w:t xml:space="preserve"> business of </w:t>
      </w:r>
      <w:r w:rsidRPr="007424BB">
        <w:rPr>
          <w:rStyle w:val="StyleUnderline"/>
          <w:highlight w:val="cyan"/>
        </w:rPr>
        <w:t>determining</w:t>
      </w:r>
      <w:r w:rsidRPr="00155DE2">
        <w:rPr>
          <w:rStyle w:val="StyleUnderline"/>
        </w:rPr>
        <w:t xml:space="preserve"> </w:t>
      </w:r>
      <w:r w:rsidRPr="00155DE2">
        <w:rPr>
          <w:rStyle w:val="Emphasis"/>
        </w:rPr>
        <w:t>responsibility</w:t>
      </w:r>
      <w:r w:rsidRPr="00155DE2">
        <w:rPr>
          <w:rStyle w:val="StyleUnderline"/>
        </w:rPr>
        <w:t xml:space="preserve"> or </w:t>
      </w:r>
      <w:r w:rsidRPr="007424BB">
        <w:rPr>
          <w:rStyle w:val="Emphasis"/>
          <w:highlight w:val="cyan"/>
        </w:rPr>
        <w:t>fault</w:t>
      </w:r>
      <w:r w:rsidRPr="00155DE2">
        <w:rPr>
          <w:sz w:val="16"/>
        </w:rPr>
        <w:t xml:space="preserve">, </w:t>
      </w:r>
      <w:r w:rsidRPr="007424BB">
        <w:rPr>
          <w:rStyle w:val="StyleUnderline"/>
          <w:highlight w:val="cyan"/>
        </w:rPr>
        <w:t>we will</w:t>
      </w:r>
      <w:r w:rsidRPr="00155DE2">
        <w:rPr>
          <w:sz w:val="16"/>
        </w:rPr>
        <w:t xml:space="preserve"> </w:t>
      </w:r>
      <w:r w:rsidRPr="007424BB">
        <w:rPr>
          <w:rStyle w:val="StyleUnderline"/>
          <w:highlight w:val="cyan"/>
        </w:rPr>
        <w:t>inevitably</w:t>
      </w:r>
      <w:r w:rsidRPr="00155DE2">
        <w:rPr>
          <w:rStyle w:val="StyleUnderline"/>
        </w:rPr>
        <w:t xml:space="preserve"> </w:t>
      </w:r>
      <w:r w:rsidRPr="007424BB">
        <w:rPr>
          <w:rStyle w:val="StyleUnderline"/>
          <w:highlight w:val="cyan"/>
        </w:rPr>
        <w:t xml:space="preserve">become </w:t>
      </w:r>
      <w:r w:rsidRPr="007424BB">
        <w:rPr>
          <w:rStyle w:val="Emphasis"/>
          <w:highlight w:val="cyan"/>
        </w:rPr>
        <w:t>mired down</w:t>
      </w:r>
      <w:r w:rsidRPr="00155DE2">
        <w:rPr>
          <w:rStyle w:val="StyleUnderline"/>
        </w:rPr>
        <w:t xml:space="preserve"> </w:t>
      </w:r>
      <w:r w:rsidRPr="007424BB">
        <w:rPr>
          <w:rStyle w:val="StyleUnderline"/>
          <w:highlight w:val="cyan"/>
        </w:rPr>
        <w:t xml:space="preserve">in an </w:t>
      </w:r>
      <w:r w:rsidRPr="007424BB">
        <w:rPr>
          <w:rStyle w:val="Emphasis"/>
          <w:highlight w:val="cyan"/>
        </w:rPr>
        <w:t>interminable exercise in</w:t>
      </w:r>
      <w:r w:rsidRPr="007424BB">
        <w:rPr>
          <w:rStyle w:val="StyleUnderline"/>
          <w:highlight w:val="cyan"/>
        </w:rPr>
        <w:t xml:space="preserve"> futility</w:t>
      </w:r>
      <w:r w:rsidRPr="00155DE2">
        <w:rPr>
          <w:rStyle w:val="Emphasis"/>
        </w:rPr>
        <w:t>. Better not to start down that road at all.</w:t>
      </w:r>
    </w:p>
    <w:p w14:paraId="484897AC" w14:textId="77777777" w:rsidR="00226EC4" w:rsidRPr="00155DE2" w:rsidRDefault="00226EC4" w:rsidP="00226EC4">
      <w:pPr>
        <w:rPr>
          <w:sz w:val="16"/>
          <w:szCs w:val="16"/>
        </w:rPr>
      </w:pPr>
      <w:r w:rsidRPr="00155DE2">
        <w:rPr>
          <w:sz w:val="16"/>
          <w:szCs w:val="16"/>
        </w:rPr>
        <w:t xml:space="preserve">The critique of the substantiality of persons in particular (vv. 26–31) should show us a way of looking at the world, others, and our own experiences such that “Whose </w:t>
      </w:r>
      <w:proofErr w:type="gramStart"/>
      <w:r w:rsidRPr="00155DE2">
        <w:rPr>
          <w:sz w:val="16"/>
          <w:szCs w:val="16"/>
        </w:rPr>
        <w:t>fault</w:t>
      </w:r>
      <w:proofErr w:type="gramEnd"/>
      <w:r w:rsidRPr="00155DE2">
        <w:rPr>
          <w:sz w:val="16"/>
          <w:szCs w:val="16"/>
        </w:rPr>
        <w:t xml:space="preserve"> is it?” is not the decisive and pressing question that arises.</w:t>
      </w:r>
    </w:p>
    <w:p w14:paraId="23EF76C1" w14:textId="77777777" w:rsidR="00226EC4" w:rsidRPr="00155DE2" w:rsidRDefault="00226EC4" w:rsidP="00226EC4">
      <w:pPr>
        <w:rPr>
          <w:sz w:val="16"/>
          <w:szCs w:val="16"/>
        </w:rPr>
      </w:pPr>
      <w:r w:rsidRPr="00155DE2">
        <w:rPr>
          <w:sz w:val="16"/>
          <w:szCs w:val="16"/>
        </w:rPr>
        <w:t xml:space="preserve">And so </w:t>
      </w:r>
      <w:proofErr w:type="spellStart"/>
      <w:r w:rsidRPr="00155DE2">
        <w:rPr>
          <w:sz w:val="16"/>
          <w:szCs w:val="16"/>
        </w:rPr>
        <w:t>Śāntideva</w:t>
      </w:r>
      <w:proofErr w:type="spellEnd"/>
      <w:r w:rsidRPr="00155DE2">
        <w:rPr>
          <w:sz w:val="16"/>
          <w:szCs w:val="16"/>
        </w:rPr>
        <w:t xml:space="preserve"> recommends </w:t>
      </w:r>
      <w:proofErr w:type="gramStart"/>
      <w:r w:rsidRPr="00155DE2">
        <w:rPr>
          <w:sz w:val="16"/>
          <w:szCs w:val="16"/>
        </w:rPr>
        <w:t>in light of</w:t>
      </w:r>
      <w:proofErr w:type="gramEnd"/>
      <w:r w:rsidRPr="00155DE2">
        <w:rPr>
          <w:sz w:val="16"/>
          <w:szCs w:val="16"/>
        </w:rPr>
        <w:t xml:space="preserve"> this, “Therefore, upon seeing a friend or an enemy committing a wrong deed, one should reflect, ‘Such are his conditions,’ and be at ease” (6.33).</w:t>
      </w:r>
    </w:p>
    <w:p w14:paraId="34AB98B7" w14:textId="77777777" w:rsidR="00226EC4" w:rsidRPr="00155DE2" w:rsidRDefault="00226EC4" w:rsidP="00226EC4">
      <w:pPr>
        <w:rPr>
          <w:sz w:val="16"/>
        </w:rPr>
      </w:pPr>
      <w:r w:rsidRPr="00155DE2">
        <w:rPr>
          <w:rStyle w:val="StyleUnderline"/>
        </w:rPr>
        <w:t xml:space="preserve">Why should we </w:t>
      </w:r>
      <w:r w:rsidRPr="00155DE2">
        <w:rPr>
          <w:rStyle w:val="Emphasis"/>
        </w:rPr>
        <w:t>“be at ease</w:t>
      </w:r>
      <w:r w:rsidRPr="00155DE2">
        <w:rPr>
          <w:rStyle w:val="StyleUnderline"/>
        </w:rPr>
        <w:t>” here? And</w:t>
      </w:r>
      <w:r w:rsidRPr="00155DE2">
        <w:rPr>
          <w:sz w:val="16"/>
        </w:rPr>
        <w:t xml:space="preserve"> does this mean that we should not, when it is in our power, prevent people from doing wrong? This may look like another reductio of the anger-</w:t>
      </w:r>
      <w:proofErr w:type="spellStart"/>
      <w:r w:rsidRPr="00155DE2">
        <w:rPr>
          <w:sz w:val="16"/>
        </w:rPr>
        <w:t>eliminativist</w:t>
      </w:r>
      <w:proofErr w:type="spellEnd"/>
      <w:r w:rsidRPr="00155DE2">
        <w:rPr>
          <w:sz w:val="16"/>
        </w:rPr>
        <w:t xml:space="preserve"> position (or the same again in new words). For if someone is about to do wrong, “at ease” is precisely what I ought not feel, particularly if I have any sense of justice.</w:t>
      </w:r>
    </w:p>
    <w:p w14:paraId="360E6CB6" w14:textId="77777777" w:rsidR="00226EC4" w:rsidRDefault="00226EC4" w:rsidP="00226EC4">
      <w:pPr>
        <w:rPr>
          <w:rStyle w:val="Emphasis"/>
        </w:rPr>
      </w:pPr>
      <w:r w:rsidRPr="00155DE2">
        <w:rPr>
          <w:sz w:val="16"/>
        </w:rPr>
        <w:t>In fact</w:t>
      </w:r>
      <w:r w:rsidRPr="007424BB">
        <w:rPr>
          <w:sz w:val="16"/>
          <w:highlight w:val="cyan"/>
        </w:rPr>
        <w:t xml:space="preserve">, </w:t>
      </w:r>
      <w:r w:rsidRPr="007424BB">
        <w:rPr>
          <w:rStyle w:val="StyleUnderline"/>
          <w:highlight w:val="cyan"/>
        </w:rPr>
        <w:t>it is</w:t>
      </w:r>
      <w:r w:rsidRPr="00155DE2">
        <w:rPr>
          <w:rStyle w:val="StyleUnderline"/>
        </w:rPr>
        <w:t xml:space="preserve"> precisely </w:t>
      </w:r>
      <w:r w:rsidRPr="007424BB">
        <w:rPr>
          <w:rStyle w:val="StyleUnderline"/>
          <w:highlight w:val="cyan"/>
        </w:rPr>
        <w:t xml:space="preserve">one’s </w:t>
      </w:r>
      <w:r w:rsidRPr="007424BB">
        <w:rPr>
          <w:rStyle w:val="Emphasis"/>
          <w:highlight w:val="cyan"/>
        </w:rPr>
        <w:t>sense of justice</w:t>
      </w:r>
      <w:r w:rsidRPr="00155DE2">
        <w:rPr>
          <w:sz w:val="16"/>
        </w:rPr>
        <w:t>—</w:t>
      </w:r>
      <w:r w:rsidRPr="007424BB">
        <w:rPr>
          <w:rStyle w:val="StyleUnderline"/>
          <w:highlight w:val="cyan"/>
        </w:rPr>
        <w:t>with it</w:t>
      </w:r>
      <w:r w:rsidRPr="00155DE2">
        <w:rPr>
          <w:rStyle w:val="StyleUnderline"/>
        </w:rPr>
        <w:t xml:space="preserve">s fault-finding and </w:t>
      </w:r>
      <w:r w:rsidRPr="007424BB">
        <w:rPr>
          <w:rStyle w:val="StyleUnderline"/>
          <w:highlight w:val="cyan"/>
        </w:rPr>
        <w:t>blaming</w:t>
      </w:r>
      <w:r w:rsidRPr="00155DE2">
        <w:rPr>
          <w:sz w:val="16"/>
        </w:rPr>
        <w:t xml:space="preserve">, </w:t>
      </w:r>
      <w:r w:rsidRPr="00155DE2">
        <w:rPr>
          <w:rStyle w:val="StyleUnderline"/>
        </w:rPr>
        <w:t xml:space="preserve">its </w:t>
      </w:r>
      <w:r w:rsidRPr="00155DE2">
        <w:rPr>
          <w:rStyle w:val="Emphasis"/>
        </w:rPr>
        <w:t>righteous indignation</w:t>
      </w:r>
      <w:r w:rsidRPr="00155DE2">
        <w:rPr>
          <w:rStyle w:val="StyleUnderline"/>
        </w:rPr>
        <w:t xml:space="preserve"> </w:t>
      </w:r>
      <w:r w:rsidRPr="007424BB">
        <w:rPr>
          <w:rStyle w:val="StyleUnderline"/>
          <w:highlight w:val="cyan"/>
        </w:rPr>
        <w:t>and</w:t>
      </w:r>
      <w:r w:rsidRPr="00155DE2">
        <w:rPr>
          <w:rStyle w:val="StyleUnderline"/>
        </w:rPr>
        <w:t xml:space="preserve"> its </w:t>
      </w:r>
      <w:r w:rsidRPr="007424BB">
        <w:rPr>
          <w:rStyle w:val="StyleUnderline"/>
          <w:highlight w:val="cyan"/>
        </w:rPr>
        <w:t>insistence</w:t>
      </w:r>
      <w:r w:rsidRPr="00155DE2">
        <w:rPr>
          <w:rStyle w:val="StyleUnderline"/>
        </w:rPr>
        <w:t xml:space="preserve"> </w:t>
      </w:r>
      <w:r w:rsidRPr="007424BB">
        <w:rPr>
          <w:rStyle w:val="StyleUnderline"/>
          <w:highlight w:val="cyan"/>
        </w:rPr>
        <w:t xml:space="preserve">on the </w:t>
      </w:r>
      <w:r w:rsidRPr="007424BB">
        <w:rPr>
          <w:rStyle w:val="Emphasis"/>
          <w:highlight w:val="cyan"/>
        </w:rPr>
        <w:t>splendid isolation</w:t>
      </w:r>
      <w:r w:rsidRPr="00155DE2">
        <w:rPr>
          <w:rStyle w:val="StyleUnderline"/>
        </w:rPr>
        <w:t xml:space="preserve"> </w:t>
      </w:r>
      <w:r w:rsidRPr="007424BB">
        <w:rPr>
          <w:rStyle w:val="StyleUnderline"/>
          <w:highlight w:val="cyan"/>
        </w:rPr>
        <w:t>of the</w:t>
      </w:r>
      <w:r w:rsidRPr="00155DE2">
        <w:rPr>
          <w:rStyle w:val="StyleUnderline"/>
        </w:rPr>
        <w:t xml:space="preserve"> individual </w:t>
      </w:r>
      <w:r w:rsidRPr="007424BB">
        <w:rPr>
          <w:rStyle w:val="StyleUnderline"/>
          <w:highlight w:val="cyan"/>
        </w:rPr>
        <w:t>will</w:t>
      </w:r>
      <w:r w:rsidRPr="00155DE2">
        <w:rPr>
          <w:rStyle w:val="StyleUnderline"/>
        </w:rPr>
        <w:t xml:space="preserve"> </w:t>
      </w:r>
      <w:r w:rsidRPr="007424BB">
        <w:rPr>
          <w:rStyle w:val="StyleUnderline"/>
          <w:highlight w:val="cyan"/>
        </w:rPr>
        <w:t xml:space="preserve">for </w:t>
      </w:r>
      <w:r w:rsidRPr="007424BB">
        <w:rPr>
          <w:rStyle w:val="Emphasis"/>
          <w:highlight w:val="cyan"/>
        </w:rPr>
        <w:t>forensic purposes</w:t>
      </w:r>
      <w:r w:rsidRPr="00155DE2">
        <w:rPr>
          <w:sz w:val="16"/>
        </w:rPr>
        <w:t xml:space="preserve">—that this little exercise in impersonalism is meant to erode. This is where, as above, the Buddhist can only concede the point. </w:t>
      </w:r>
      <w:r w:rsidRPr="00155DE2">
        <w:rPr>
          <w:rStyle w:val="StyleUnderline"/>
        </w:rPr>
        <w:t>Yet consider precisely what this “</w:t>
      </w:r>
      <w:r w:rsidRPr="007424BB">
        <w:rPr>
          <w:rStyle w:val="StyleUnderline"/>
          <w:highlight w:val="cyan"/>
        </w:rPr>
        <w:t>eroding</w:t>
      </w:r>
      <w:r w:rsidRPr="00155DE2">
        <w:rPr>
          <w:rStyle w:val="StyleUnderline"/>
        </w:rPr>
        <w:t xml:space="preserve"> of </w:t>
      </w:r>
      <w:r w:rsidRPr="007424BB">
        <w:rPr>
          <w:rStyle w:val="StyleUnderline"/>
          <w:highlight w:val="cyan"/>
        </w:rPr>
        <w:t>our sense of justice”</w:t>
      </w:r>
      <w:r w:rsidRPr="00155DE2">
        <w:rPr>
          <w:rStyle w:val="StyleUnderline"/>
        </w:rPr>
        <w:t xml:space="preserve"> </w:t>
      </w:r>
      <w:r w:rsidRPr="007424BB">
        <w:rPr>
          <w:rStyle w:val="StyleUnderline"/>
          <w:highlight w:val="cyan"/>
        </w:rPr>
        <w:t>amounts to</w:t>
      </w:r>
      <w:r w:rsidRPr="00155DE2">
        <w:rPr>
          <w:rStyle w:val="StyleUnderline"/>
        </w:rPr>
        <w:t xml:space="preserve"> when achieved by this route</w:t>
      </w:r>
      <w:r w:rsidRPr="00155DE2">
        <w:rPr>
          <w:sz w:val="16"/>
        </w:rPr>
        <w:t xml:space="preserve">. By </w:t>
      </w:r>
      <w:r w:rsidRPr="007424BB">
        <w:rPr>
          <w:rStyle w:val="StyleUnderline"/>
          <w:highlight w:val="cyan"/>
        </w:rPr>
        <w:t xml:space="preserve">insisting on the </w:t>
      </w:r>
      <w:r w:rsidRPr="007424BB">
        <w:rPr>
          <w:rStyle w:val="Emphasis"/>
          <w:highlight w:val="cyan"/>
        </w:rPr>
        <w:t>embeddedness of all causes</w:t>
      </w:r>
      <w:r w:rsidRPr="00155DE2">
        <w:rPr>
          <w:rStyle w:val="Emphasis"/>
        </w:rPr>
        <w:t>,</w:t>
      </w:r>
      <w:r w:rsidRPr="00155DE2">
        <w:rPr>
          <w:sz w:val="16"/>
        </w:rPr>
        <w:t xml:space="preserve"> and by refusing to distinguish one kind as special, </w:t>
      </w:r>
      <w:proofErr w:type="spellStart"/>
      <w:r w:rsidRPr="00155DE2">
        <w:rPr>
          <w:sz w:val="16"/>
        </w:rPr>
        <w:t>Śāntideva</w:t>
      </w:r>
      <w:proofErr w:type="spellEnd"/>
      <w:r w:rsidRPr="00155DE2">
        <w:rPr>
          <w:sz w:val="16"/>
        </w:rPr>
        <w:t xml:space="preserve"> removes any warrant for that special moral emotion, blame. I can, without difficulty, recognize that it is this stick, held by this hand, impelled by that malicious impulse, provoked by this or that perception in conjunction with this or that memory and cognition, each of which, by regarding them in this way, </w:t>
      </w:r>
      <w:r w:rsidRPr="00155DE2">
        <w:rPr>
          <w:rStyle w:val="StyleUnderline"/>
        </w:rPr>
        <w:t>I acknowledge to have their own caus</w:t>
      </w:r>
      <w:r w:rsidRPr="00155DE2">
        <w:rPr>
          <w:sz w:val="16"/>
        </w:rPr>
        <w:t xml:space="preserve">es, which I can only guess at and which may—well, why </w:t>
      </w:r>
      <w:proofErr w:type="gramStart"/>
      <w:r w:rsidRPr="00155DE2">
        <w:rPr>
          <w:sz w:val="16"/>
        </w:rPr>
        <w:t>not?—</w:t>
      </w:r>
      <w:proofErr w:type="gramEnd"/>
      <w:r w:rsidRPr="00155DE2">
        <w:rPr>
          <w:sz w:val="16"/>
        </w:rPr>
        <w:t>include indigestion</w:t>
      </w:r>
      <w:r w:rsidRPr="00155DE2">
        <w:rPr>
          <w:rStyle w:val="StyleUnderline"/>
        </w:rPr>
        <w:t xml:space="preserve">. </w:t>
      </w:r>
      <w:r w:rsidRPr="007424BB">
        <w:rPr>
          <w:rStyle w:val="StyleUnderline"/>
          <w:highlight w:val="cyan"/>
        </w:rPr>
        <w:t>This</w:t>
      </w:r>
      <w:r w:rsidRPr="00155DE2">
        <w:rPr>
          <w:rStyle w:val="StyleUnderline"/>
        </w:rPr>
        <w:t xml:space="preserve"> is not a problem, and indeed is the very activity toward which our attention has been redirected</w:t>
      </w:r>
      <w:r w:rsidRPr="00155DE2">
        <w:rPr>
          <w:sz w:val="16"/>
        </w:rPr>
        <w:t xml:space="preserve">. </w:t>
      </w:r>
      <w:r w:rsidRPr="00155DE2">
        <w:rPr>
          <w:rStyle w:val="StyleUnderline"/>
        </w:rPr>
        <w:t>Seeing the stick-wielder as impelled by ma</w:t>
      </w:r>
      <w:r w:rsidRPr="00155DE2">
        <w:rPr>
          <w:sz w:val="16"/>
        </w:rPr>
        <w:t xml:space="preserve">lice, say, </w:t>
      </w:r>
      <w:r w:rsidRPr="007424BB">
        <w:rPr>
          <w:rStyle w:val="Emphasis"/>
          <w:highlight w:val="cyan"/>
        </w:rPr>
        <w:t>does not absolve</w:t>
      </w:r>
      <w:r w:rsidRPr="00155DE2">
        <w:rPr>
          <w:rStyle w:val="Emphasis"/>
        </w:rPr>
        <w:t xml:space="preserve"> him </w:t>
      </w:r>
      <w:r w:rsidRPr="007424BB">
        <w:rPr>
          <w:rStyle w:val="Emphasis"/>
          <w:highlight w:val="cyan"/>
        </w:rPr>
        <w:t>of responsibility</w:t>
      </w:r>
      <w:r w:rsidRPr="00155DE2">
        <w:rPr>
          <w:sz w:val="16"/>
        </w:rPr>
        <w:t xml:space="preserve"> (moral responsibility—the only sort needing absolution), because I am not even asking the question of responsibility. The lack of control he has over the malice is not exonerating, but it is pitiable; </w:t>
      </w:r>
      <w:r w:rsidRPr="007424BB">
        <w:rPr>
          <w:rStyle w:val="StyleUnderline"/>
          <w:highlight w:val="cyan"/>
        </w:rPr>
        <w:t>to lack control</w:t>
      </w:r>
      <w:r w:rsidRPr="00155DE2">
        <w:rPr>
          <w:sz w:val="16"/>
        </w:rPr>
        <w:t>, and be riven with afflictive emotions</w:t>
      </w:r>
      <w:r w:rsidRPr="007424BB">
        <w:rPr>
          <w:sz w:val="16"/>
          <w:highlight w:val="cyan"/>
        </w:rPr>
        <w:t xml:space="preserve">, </w:t>
      </w:r>
      <w:r w:rsidRPr="007424BB">
        <w:rPr>
          <w:rStyle w:val="Emphasis"/>
          <w:highlight w:val="cyan"/>
        </w:rPr>
        <w:t>is suffering</w:t>
      </w:r>
      <w:r w:rsidRPr="00155DE2">
        <w:rPr>
          <w:sz w:val="16"/>
        </w:rPr>
        <w:t>. Notice the emphasis on concern for suffering in the immediately following verses (6.34–38). Addressing myself to the situation in this way</w:t>
      </w:r>
      <w:r w:rsidRPr="00155DE2">
        <w:rPr>
          <w:rStyle w:val="StyleUnderline"/>
        </w:rPr>
        <w:t xml:space="preserve">, I do indeed </w:t>
      </w:r>
      <w:r w:rsidRPr="007424BB">
        <w:rPr>
          <w:rStyle w:val="StyleUnderline"/>
          <w:highlight w:val="cyan"/>
        </w:rPr>
        <w:t>see the aggressor</w:t>
      </w:r>
      <w:r w:rsidRPr="00155DE2">
        <w:rPr>
          <w:rStyle w:val="StyleUnderline"/>
        </w:rPr>
        <w:t xml:space="preserve"> in the same way I see </w:t>
      </w:r>
      <w:proofErr w:type="gramStart"/>
      <w:r w:rsidRPr="00155DE2">
        <w:rPr>
          <w:rStyle w:val="StyleUnderline"/>
        </w:rPr>
        <w:t>reality as a whole, and</w:t>
      </w:r>
      <w:proofErr w:type="gramEnd"/>
      <w:r w:rsidRPr="00155DE2">
        <w:rPr>
          <w:rStyle w:val="StyleUnderline"/>
        </w:rPr>
        <w:t xml:space="preserve"> myself within it—namely, </w:t>
      </w:r>
      <w:r w:rsidRPr="007424BB">
        <w:rPr>
          <w:rStyle w:val="StyleUnderline"/>
          <w:highlight w:val="cyan"/>
        </w:rPr>
        <w:t>under the aspect of suffering</w:t>
      </w:r>
      <w:r w:rsidRPr="00155DE2">
        <w:rPr>
          <w:sz w:val="16"/>
        </w:rPr>
        <w:t xml:space="preserve"> (sub specie </w:t>
      </w:r>
      <w:proofErr w:type="spellStart"/>
      <w:r w:rsidRPr="00155DE2">
        <w:rPr>
          <w:sz w:val="16"/>
        </w:rPr>
        <w:t>doloris</w:t>
      </w:r>
      <w:proofErr w:type="spellEnd"/>
      <w:r w:rsidRPr="00155DE2">
        <w:rPr>
          <w:sz w:val="16"/>
        </w:rPr>
        <w:t xml:space="preserve">). But precisely because there is no further fact to find here, no </w:t>
      </w:r>
      <w:r w:rsidRPr="00155DE2">
        <w:rPr>
          <w:rStyle w:val="StyleUnderline"/>
        </w:rPr>
        <w:t xml:space="preserve">further cause of agitation and distress, I can </w:t>
      </w:r>
      <w:r w:rsidRPr="007424BB">
        <w:rPr>
          <w:rStyle w:val="Emphasis"/>
          <w:highlight w:val="cyan"/>
        </w:rPr>
        <w:t>focus entirely on the pragmatic question of what is to be done.</w:t>
      </w:r>
    </w:p>
    <w:p w14:paraId="626D5FDA" w14:textId="77777777" w:rsidR="00226EC4" w:rsidRPr="000F1284" w:rsidRDefault="00226EC4" w:rsidP="00226EC4">
      <w:pPr>
        <w:pStyle w:val="Heading4"/>
      </w:pPr>
      <w:r w:rsidRPr="000F1284">
        <w:t xml:space="preserve">Focusing </w:t>
      </w:r>
      <w:r>
        <w:t xml:space="preserve">on individuals as our </w:t>
      </w:r>
      <w:r w:rsidRPr="000F1284">
        <w:rPr>
          <w:u w:val="single"/>
        </w:rPr>
        <w:t>rubric</w:t>
      </w:r>
      <w:r>
        <w:t xml:space="preserve"> of analysis is the root of </w:t>
      </w:r>
      <w:r w:rsidRPr="000F1284">
        <w:rPr>
          <w:u w:val="single"/>
        </w:rPr>
        <w:t>nationalist</w:t>
      </w:r>
      <w:r>
        <w:t xml:space="preserve"> violence and the callous </w:t>
      </w:r>
      <w:r w:rsidRPr="000F1284">
        <w:rPr>
          <w:u w:val="single"/>
        </w:rPr>
        <w:t>destruction</w:t>
      </w:r>
      <w:r>
        <w:t xml:space="preserve"> of the </w:t>
      </w:r>
      <w:r w:rsidRPr="000F1284">
        <w:rPr>
          <w:u w:val="single"/>
        </w:rPr>
        <w:t>biosphere</w:t>
      </w:r>
      <w:r>
        <w:t xml:space="preserve">. Ethical frameworks moving </w:t>
      </w:r>
      <w:r w:rsidRPr="000F1284">
        <w:rPr>
          <w:u w:val="single"/>
        </w:rPr>
        <w:t>away</w:t>
      </w:r>
      <w:r>
        <w:t xml:space="preserve"> from </w:t>
      </w:r>
      <w:r w:rsidRPr="000F1284">
        <w:rPr>
          <w:u w:val="single"/>
        </w:rPr>
        <w:t>dualism</w:t>
      </w:r>
      <w:r>
        <w:t xml:space="preserve"> and </w:t>
      </w:r>
      <w:r w:rsidRPr="000F1284">
        <w:rPr>
          <w:u w:val="single"/>
        </w:rPr>
        <w:t>selfishness</w:t>
      </w:r>
      <w:r>
        <w:t xml:space="preserve"> are required to preserve </w:t>
      </w:r>
      <w:r w:rsidRPr="000F1284">
        <w:rPr>
          <w:u w:val="single"/>
        </w:rPr>
        <w:t>humanity</w:t>
      </w:r>
      <w:r>
        <w:t xml:space="preserve">. </w:t>
      </w:r>
    </w:p>
    <w:p w14:paraId="190310F4" w14:textId="77777777" w:rsidR="00226EC4" w:rsidRPr="007E1878" w:rsidRDefault="00226EC4" w:rsidP="00226EC4">
      <w:r w:rsidRPr="007E1878">
        <w:rPr>
          <w:rStyle w:val="Style13ptBold"/>
        </w:rPr>
        <w:t>Loy 17</w:t>
      </w:r>
      <w:r w:rsidRPr="007E1878">
        <w:t xml:space="preserve"> David R Loy, former </w:t>
      </w:r>
      <w:proofErr w:type="spellStart"/>
      <w:r w:rsidRPr="007E1878">
        <w:t>Besl</w:t>
      </w:r>
      <w:proofErr w:type="spellEnd"/>
      <w:r w:rsidRPr="007E1878">
        <w:t xml:space="preserve"> Professor of Ethics/Religion and Society at Xavier University, teacher in </w:t>
      </w:r>
      <w:proofErr w:type="spellStart"/>
      <w:r w:rsidRPr="007E1878">
        <w:t>Sanbo</w:t>
      </w:r>
      <w:proofErr w:type="spellEnd"/>
      <w:r w:rsidRPr="007E1878">
        <w:t xml:space="preserve"> </w:t>
      </w:r>
      <w:proofErr w:type="spellStart"/>
      <w:r w:rsidRPr="007E1878">
        <w:t>Kyodan</w:t>
      </w:r>
      <w:proofErr w:type="spellEnd"/>
      <w:r w:rsidRPr="007E1878">
        <w:t xml:space="preserve"> Buddhism. M.A. in Asian philosophy from the University of Hawaii in 1975, and Ph.D. in philosophy in 1984 from the National University of Singapore. “Are Humans Special?” Tikkun, Vol. 32, No. 1, Winter 2017, </w:t>
      </w:r>
      <w:hyperlink r:id="rId6" w:history="1">
        <w:r w:rsidRPr="007E1878">
          <w:rPr>
            <w:rStyle w:val="Hyperlink"/>
          </w:rPr>
          <w:t>http://www.davidloy.org/downloads/Loy%20Are%20Humans%20Special.pdf</w:t>
        </w:r>
      </w:hyperlink>
      <w:r w:rsidRPr="007E1878">
        <w:t xml:space="preserve">. </w:t>
      </w:r>
    </w:p>
    <w:p w14:paraId="25AE238E" w14:textId="77777777" w:rsidR="00226EC4" w:rsidRPr="007E33B5" w:rsidRDefault="00226EC4" w:rsidP="00226EC4">
      <w:pPr>
        <w:rPr>
          <w:rStyle w:val="StyleUnderline"/>
        </w:rPr>
      </w:pPr>
      <w:r w:rsidRPr="007E33B5">
        <w:rPr>
          <w:sz w:val="16"/>
        </w:rPr>
        <w:t xml:space="preserve">One uniquely human characteristic, emphasized by Buddhism, is that </w:t>
      </w:r>
      <w:r w:rsidRPr="007424BB">
        <w:rPr>
          <w:rStyle w:val="StyleUnderline"/>
          <w:highlight w:val="cyan"/>
        </w:rPr>
        <w:t>we can develop</w:t>
      </w:r>
      <w:r w:rsidRPr="007E33B5">
        <w:rPr>
          <w:sz w:val="16"/>
        </w:rPr>
        <w:t xml:space="preserve"> </w:t>
      </w:r>
      <w:r w:rsidRPr="007424BB">
        <w:rPr>
          <w:rStyle w:val="StyleUnderline"/>
          <w:highlight w:val="cyan"/>
        </w:rPr>
        <w:t xml:space="preserve">the ability to </w:t>
      </w:r>
      <w:r w:rsidRPr="007424BB">
        <w:rPr>
          <w:rStyle w:val="Emphasis"/>
          <w:highlight w:val="cyan"/>
        </w:rPr>
        <w:t>“dis-identify</w:t>
      </w:r>
      <w:r w:rsidRPr="007E33B5">
        <w:rPr>
          <w:sz w:val="16"/>
        </w:rPr>
        <w:t xml:space="preserve">” </w:t>
      </w:r>
      <w:r w:rsidRPr="007E33B5">
        <w:rPr>
          <w:rStyle w:val="StyleUnderline"/>
        </w:rPr>
        <w:t xml:space="preserve">from anything and everything, </w:t>
      </w:r>
      <w:r w:rsidRPr="007424BB">
        <w:rPr>
          <w:rStyle w:val="StyleUnderline"/>
          <w:highlight w:val="cyan"/>
        </w:rPr>
        <w:t>letting go</w:t>
      </w:r>
      <w:r w:rsidRPr="007E33B5">
        <w:rPr>
          <w:rStyle w:val="StyleUnderline"/>
        </w:rPr>
        <w:t xml:space="preserve"> </w:t>
      </w:r>
      <w:r w:rsidRPr="007424BB">
        <w:rPr>
          <w:rStyle w:val="StyleUnderline"/>
          <w:highlight w:val="cyan"/>
        </w:rPr>
        <w:t>not only</w:t>
      </w:r>
      <w:r w:rsidRPr="007E33B5">
        <w:rPr>
          <w:rStyle w:val="StyleUnderline"/>
        </w:rPr>
        <w:t xml:space="preserve"> </w:t>
      </w:r>
      <w:r w:rsidRPr="007424BB">
        <w:rPr>
          <w:rStyle w:val="StyleUnderline"/>
          <w:highlight w:val="cyan"/>
        </w:rPr>
        <w:t xml:space="preserve">of </w:t>
      </w:r>
      <w:r w:rsidRPr="007424BB">
        <w:rPr>
          <w:rStyle w:val="Emphasis"/>
          <w:highlight w:val="cyan"/>
        </w:rPr>
        <w:t>the individual sense of</w:t>
      </w:r>
      <w:r w:rsidRPr="007E33B5">
        <w:rPr>
          <w:rStyle w:val="Emphasis"/>
        </w:rPr>
        <w:t xml:space="preserve"> </w:t>
      </w:r>
      <w:r w:rsidRPr="007424BB">
        <w:rPr>
          <w:rStyle w:val="Emphasis"/>
          <w:highlight w:val="cyan"/>
        </w:rPr>
        <w:t>separate sel</w:t>
      </w:r>
      <w:r w:rsidRPr="007424BB">
        <w:rPr>
          <w:rStyle w:val="StyleUnderline"/>
          <w:highlight w:val="cyan"/>
        </w:rPr>
        <w:t>f</w:t>
      </w:r>
      <w:r w:rsidRPr="007E33B5">
        <w:rPr>
          <w:rStyle w:val="StyleUnderline"/>
        </w:rPr>
        <w:t xml:space="preserve"> </w:t>
      </w:r>
      <w:r w:rsidRPr="007424BB">
        <w:rPr>
          <w:rStyle w:val="StyleUnderline"/>
          <w:highlight w:val="cyan"/>
        </w:rPr>
        <w:t>but also of</w:t>
      </w:r>
      <w:r w:rsidRPr="007E33B5">
        <w:rPr>
          <w:rStyle w:val="StyleUnderline"/>
        </w:rPr>
        <w:t xml:space="preserve"> </w:t>
      </w:r>
      <w:r w:rsidRPr="007424BB">
        <w:rPr>
          <w:rStyle w:val="StyleUnderline"/>
          <w:highlight w:val="cyan"/>
        </w:rPr>
        <w:t>collective</w:t>
      </w:r>
      <w:r w:rsidRPr="007E33B5">
        <w:rPr>
          <w:rStyle w:val="StyleUnderline"/>
        </w:rPr>
        <w:t xml:space="preserve"> </w:t>
      </w:r>
      <w:r w:rsidRPr="00FC15DE">
        <w:rPr>
          <w:rStyle w:val="StyleUnderline"/>
        </w:rPr>
        <w:t>selves</w:t>
      </w:r>
      <w:r w:rsidRPr="007E33B5">
        <w:rPr>
          <w:sz w:val="16"/>
        </w:rPr>
        <w:t xml:space="preserve">: </w:t>
      </w:r>
      <w:r w:rsidRPr="007E33B5">
        <w:rPr>
          <w:rStyle w:val="StyleUnderline"/>
        </w:rPr>
        <w:t>dissociating</w:t>
      </w:r>
      <w:r w:rsidRPr="007E33B5">
        <w:rPr>
          <w:sz w:val="16"/>
        </w:rPr>
        <w:t xml:space="preserve"> </w:t>
      </w:r>
      <w:r w:rsidRPr="007E33B5">
        <w:rPr>
          <w:rStyle w:val="StyleUnderline"/>
        </w:rPr>
        <w:t xml:space="preserve">from dualisms such as patriarchy, </w:t>
      </w:r>
      <w:r w:rsidRPr="007424BB">
        <w:rPr>
          <w:rStyle w:val="StyleUnderline"/>
          <w:highlight w:val="cyan"/>
        </w:rPr>
        <w:t>nationalism</w:t>
      </w:r>
      <w:r w:rsidRPr="007E33B5">
        <w:rPr>
          <w:rStyle w:val="StyleUnderline"/>
        </w:rPr>
        <w:t xml:space="preserve">, racism, even </w:t>
      </w:r>
      <w:proofErr w:type="gramStart"/>
      <w:r w:rsidRPr="007E33B5">
        <w:rPr>
          <w:rStyle w:val="StyleUnderline"/>
        </w:rPr>
        <w:t>species-ism</w:t>
      </w:r>
      <w:proofErr w:type="gramEnd"/>
      <w:r w:rsidRPr="007E33B5">
        <w:rPr>
          <w:sz w:val="16"/>
        </w:rPr>
        <w:t xml:space="preserve"> (“we’re human, not lower animals”). Meditation develops such nonattachment, yet the point of such </w:t>
      </w:r>
      <w:proofErr w:type="gramStart"/>
      <w:r w:rsidRPr="007E33B5">
        <w:rPr>
          <w:sz w:val="16"/>
        </w:rPr>
        <w:t>letting-go</w:t>
      </w:r>
      <w:proofErr w:type="gramEnd"/>
      <w:r w:rsidRPr="007E33B5">
        <w:rPr>
          <w:sz w:val="16"/>
        </w:rPr>
        <w:t xml:space="preserve"> is </w:t>
      </w:r>
      <w:r w:rsidRPr="007424BB">
        <w:rPr>
          <w:rStyle w:val="StyleUnderline"/>
          <w:highlight w:val="cyan"/>
        </w:rPr>
        <w:t>not to dissociate</w:t>
      </w:r>
      <w:r w:rsidRPr="007E33B5">
        <w:rPr>
          <w:rStyle w:val="StyleUnderline"/>
        </w:rPr>
        <w:t xml:space="preserve"> f</w:t>
      </w:r>
      <w:r w:rsidRPr="007E33B5">
        <w:rPr>
          <w:sz w:val="16"/>
        </w:rPr>
        <w:t xml:space="preserve">rom everything </w:t>
      </w:r>
      <w:r w:rsidRPr="007424BB">
        <w:rPr>
          <w:rStyle w:val="StyleUnderline"/>
          <w:highlight w:val="cyan"/>
        </w:rPr>
        <w:t>but</w:t>
      </w:r>
      <w:r w:rsidRPr="007E33B5">
        <w:rPr>
          <w:rStyle w:val="StyleUnderline"/>
        </w:rPr>
        <w:t xml:space="preserve"> </w:t>
      </w:r>
      <w:r w:rsidRPr="007424BB">
        <w:rPr>
          <w:rStyle w:val="Emphasis"/>
          <w:highlight w:val="cyan"/>
        </w:rPr>
        <w:t>to realize our nonduality</w:t>
      </w:r>
      <w:r w:rsidRPr="007E33B5">
        <w:rPr>
          <w:rStyle w:val="StyleUnderline"/>
        </w:rPr>
        <w:t xml:space="preserve"> with everything.</w:t>
      </w:r>
    </w:p>
    <w:p w14:paraId="2496B9EE" w14:textId="77777777" w:rsidR="00226EC4" w:rsidRPr="007E33B5" w:rsidRDefault="00226EC4" w:rsidP="00226EC4">
      <w:pPr>
        <w:rPr>
          <w:sz w:val="16"/>
        </w:rPr>
      </w:pPr>
      <w:r w:rsidRPr="007E33B5">
        <w:rPr>
          <w:sz w:val="16"/>
        </w:rPr>
        <w:t xml:space="preserve">That human beings are the only species (so far as we know) that can know it is a manifestation of the entire cosmos </w:t>
      </w:r>
      <w:proofErr w:type="gramStart"/>
      <w:r w:rsidRPr="007E33B5">
        <w:rPr>
          <w:sz w:val="16"/>
        </w:rPr>
        <w:t>opens up</w:t>
      </w:r>
      <w:proofErr w:type="gramEnd"/>
      <w:r w:rsidRPr="007E33B5">
        <w:rPr>
          <w:sz w:val="16"/>
        </w:rPr>
        <w:t xml:space="preserve"> a possibility that may need to be embraced if we are to survive the crises that now confront us. </w:t>
      </w:r>
      <w:r w:rsidRPr="007E33B5">
        <w:rPr>
          <w:rStyle w:val="StyleUnderline"/>
        </w:rPr>
        <w:t>Instead of continuing to exploit the earth’s ecosystems for our own supposed benefit</w:t>
      </w:r>
      <w:r w:rsidRPr="007E33B5">
        <w:rPr>
          <w:sz w:val="16"/>
        </w:rPr>
        <w:t xml:space="preserve">, </w:t>
      </w:r>
      <w:r w:rsidRPr="007E33B5">
        <w:rPr>
          <w:rStyle w:val="StyleUnderline"/>
        </w:rPr>
        <w:t xml:space="preserve">we can </w:t>
      </w:r>
      <w:r w:rsidRPr="007424BB">
        <w:rPr>
          <w:rStyle w:val="StyleUnderline"/>
          <w:highlight w:val="cyan"/>
        </w:rPr>
        <w:t>choose to work for the</w:t>
      </w:r>
      <w:r w:rsidRPr="007E33B5">
        <w:rPr>
          <w:rStyle w:val="StyleUnderline"/>
        </w:rPr>
        <w:t xml:space="preserve"> </w:t>
      </w:r>
      <w:r w:rsidRPr="007424BB">
        <w:rPr>
          <w:rStyle w:val="Emphasis"/>
          <w:highlight w:val="cyan"/>
        </w:rPr>
        <w:t>well-being of the whole</w:t>
      </w:r>
      <w:r w:rsidRPr="007E33B5">
        <w:rPr>
          <w:sz w:val="16"/>
        </w:rPr>
        <w:t xml:space="preserve">. </w:t>
      </w:r>
      <w:r w:rsidRPr="007424BB">
        <w:rPr>
          <w:rStyle w:val="StyleUnderline"/>
          <w:highlight w:val="cyan"/>
        </w:rPr>
        <w:t xml:space="preserve">That we are </w:t>
      </w:r>
      <w:r w:rsidRPr="007424BB">
        <w:rPr>
          <w:rStyle w:val="Emphasis"/>
          <w:highlight w:val="cyan"/>
        </w:rPr>
        <w:t>not separate</w:t>
      </w:r>
      <w:r w:rsidRPr="007E33B5">
        <w:rPr>
          <w:rStyle w:val="StyleUnderline"/>
        </w:rPr>
        <w:t xml:space="preserve"> </w:t>
      </w:r>
      <w:r w:rsidRPr="007424BB">
        <w:rPr>
          <w:rStyle w:val="StyleUnderline"/>
          <w:highlight w:val="cyan"/>
        </w:rPr>
        <w:t>from the</w:t>
      </w:r>
      <w:r w:rsidRPr="007E33B5">
        <w:rPr>
          <w:rStyle w:val="StyleUnderline"/>
        </w:rPr>
        <w:t xml:space="preserve"> </w:t>
      </w:r>
      <w:r w:rsidRPr="007E33B5">
        <w:rPr>
          <w:rStyle w:val="Emphasis"/>
        </w:rPr>
        <w:t xml:space="preserve">rest of the </w:t>
      </w:r>
      <w:r w:rsidRPr="007424BB">
        <w:rPr>
          <w:rStyle w:val="Emphasis"/>
          <w:highlight w:val="cyan"/>
        </w:rPr>
        <w:t>biosphere</w:t>
      </w:r>
      <w:r w:rsidRPr="007E33B5">
        <w:rPr>
          <w:rStyle w:val="StyleUnderline"/>
        </w:rPr>
        <w:t xml:space="preserve"> </w:t>
      </w:r>
      <w:r w:rsidRPr="007424BB">
        <w:rPr>
          <w:rStyle w:val="StyleUnderline"/>
          <w:highlight w:val="cyan"/>
        </w:rPr>
        <w:t>makes the</w:t>
      </w:r>
      <w:r w:rsidRPr="007E33B5">
        <w:rPr>
          <w:rStyle w:val="StyleUnderline"/>
        </w:rPr>
        <w:t xml:space="preserve"> whole </w:t>
      </w:r>
      <w:r w:rsidRPr="007424BB">
        <w:rPr>
          <w:rStyle w:val="StyleUnderline"/>
          <w:highlight w:val="cyan"/>
        </w:rPr>
        <w:t>earth our body</w:t>
      </w:r>
      <w:r w:rsidRPr="007E33B5">
        <w:rPr>
          <w:sz w:val="16"/>
        </w:rPr>
        <w:t xml:space="preserve">, in effect, which implies not only a </w:t>
      </w:r>
      <w:proofErr w:type="spellStart"/>
      <w:r w:rsidRPr="007E33B5">
        <w:rPr>
          <w:sz w:val="16"/>
        </w:rPr>
        <w:t>sp</w:t>
      </w:r>
      <w:proofErr w:type="spellEnd"/>
      <w:r w:rsidRPr="007E33B5">
        <w:rPr>
          <w:sz w:val="16"/>
        </w:rPr>
        <w:t xml:space="preserve"> </w:t>
      </w:r>
      <w:proofErr w:type="spellStart"/>
      <w:r w:rsidRPr="007E33B5">
        <w:rPr>
          <w:sz w:val="16"/>
        </w:rPr>
        <w:t>cial</w:t>
      </w:r>
      <w:proofErr w:type="spellEnd"/>
      <w:r w:rsidRPr="007E33B5">
        <w:rPr>
          <w:sz w:val="16"/>
        </w:rPr>
        <w:t xml:space="preserve"> understanding but also a </w:t>
      </w:r>
      <w:r w:rsidRPr="007E33B5">
        <w:rPr>
          <w:rStyle w:val="StyleUnderline"/>
        </w:rPr>
        <w:t xml:space="preserve">special role in response to that realization. </w:t>
      </w:r>
      <w:r w:rsidRPr="007E33B5">
        <w:rPr>
          <w:sz w:val="16"/>
        </w:rPr>
        <w:t>As the Metta Sutta declares: “Let one’s thoughts of boundless love pervade the whole world— above, below, and across — without any obstruction, without any hatred, without any enmity.”</w:t>
      </w:r>
    </w:p>
    <w:p w14:paraId="4567B3E8" w14:textId="77777777" w:rsidR="00226EC4" w:rsidRPr="007E33B5" w:rsidRDefault="00226EC4" w:rsidP="00226EC4">
      <w:pPr>
        <w:rPr>
          <w:sz w:val="16"/>
          <w:szCs w:val="16"/>
        </w:rPr>
      </w:pPr>
      <w:r w:rsidRPr="007E33B5">
        <w:rPr>
          <w:sz w:val="16"/>
          <w:szCs w:val="16"/>
        </w:rPr>
        <w:t>To ask whether the universe itself is objectively meaningful or meaningless is to miss the point— as if the universe were outside us, or simply there without us. When we do not erase ourselves from the picture, we can see that we are meaning- makers, the beings by which the universe introduces a new scale of significance and value.</w:t>
      </w:r>
    </w:p>
    <w:p w14:paraId="366D99F5" w14:textId="77777777" w:rsidR="00226EC4" w:rsidRPr="007E33B5" w:rsidRDefault="00226EC4" w:rsidP="00226EC4">
      <w:pPr>
        <w:rPr>
          <w:sz w:val="16"/>
          <w:szCs w:val="16"/>
        </w:rPr>
      </w:pPr>
      <w:r w:rsidRPr="007E33B5">
        <w:rPr>
          <w:sz w:val="16"/>
          <w:szCs w:val="16"/>
        </w:rPr>
        <w:t>The Responsibility of Being Special</w:t>
      </w:r>
    </w:p>
    <w:p w14:paraId="25B81B34" w14:textId="77777777" w:rsidR="00226EC4" w:rsidRPr="007E33B5" w:rsidRDefault="00226EC4" w:rsidP="00226EC4">
      <w:pPr>
        <w:rPr>
          <w:rStyle w:val="StyleUnderline"/>
        </w:rPr>
      </w:pPr>
      <w:r w:rsidRPr="007E33B5">
        <w:rPr>
          <w:sz w:val="16"/>
        </w:rPr>
        <w:t xml:space="preserve">If we are special because of our potential, </w:t>
      </w:r>
      <w:r w:rsidRPr="007424BB">
        <w:rPr>
          <w:rStyle w:val="StyleUnderline"/>
          <w:highlight w:val="cyan"/>
        </w:rPr>
        <w:t>we must</w:t>
      </w:r>
      <w:r w:rsidRPr="007E33B5">
        <w:rPr>
          <w:rStyle w:val="StyleUnderline"/>
        </w:rPr>
        <w:t xml:space="preserve"> choose</w:t>
      </w:r>
      <w:r w:rsidRPr="007E33B5">
        <w:rPr>
          <w:sz w:val="16"/>
        </w:rPr>
        <w:t>. We are free to derive the meaning of our lives from delusions about who we are—from dysfunctional stories about what the world is and how we fit into it—</w:t>
      </w:r>
      <w:r w:rsidRPr="007E33B5">
        <w:rPr>
          <w:rStyle w:val="StyleUnderline"/>
        </w:rPr>
        <w:t xml:space="preserve">or we can </w:t>
      </w:r>
      <w:r w:rsidRPr="007424BB">
        <w:rPr>
          <w:rStyle w:val="Emphasis"/>
          <w:highlight w:val="cyan"/>
        </w:rPr>
        <w:t>derive</w:t>
      </w:r>
      <w:r w:rsidRPr="007E33B5">
        <w:rPr>
          <w:rStyle w:val="Emphasis"/>
        </w:rPr>
        <w:t xml:space="preserve"> that </w:t>
      </w:r>
      <w:r w:rsidRPr="007424BB">
        <w:rPr>
          <w:rStyle w:val="Emphasis"/>
          <w:highlight w:val="cyan"/>
        </w:rPr>
        <w:t>meaning</w:t>
      </w:r>
      <w:r w:rsidRPr="007E33B5">
        <w:rPr>
          <w:rStyle w:val="StyleUnderline"/>
        </w:rPr>
        <w:t xml:space="preserve"> </w:t>
      </w:r>
      <w:r w:rsidRPr="007424BB">
        <w:rPr>
          <w:rStyle w:val="StyleUnderline"/>
          <w:highlight w:val="cyan"/>
        </w:rPr>
        <w:t>from</w:t>
      </w:r>
      <w:r w:rsidRPr="007E33B5">
        <w:rPr>
          <w:rStyle w:val="StyleUnderline"/>
        </w:rPr>
        <w:t xml:space="preserve"> </w:t>
      </w:r>
      <w:r w:rsidRPr="00FC15DE">
        <w:rPr>
          <w:rStyle w:val="Emphasis"/>
        </w:rPr>
        <w:t>insight</w:t>
      </w:r>
      <w:r w:rsidRPr="007E33B5">
        <w:rPr>
          <w:rStyle w:val="Emphasis"/>
        </w:rPr>
        <w:t xml:space="preserve"> into our </w:t>
      </w:r>
      <w:r w:rsidRPr="007424BB">
        <w:rPr>
          <w:rStyle w:val="Emphasis"/>
          <w:highlight w:val="cyan"/>
        </w:rPr>
        <w:t>nondualit</w:t>
      </w:r>
      <w:r w:rsidRPr="007424BB">
        <w:rPr>
          <w:rStyle w:val="StyleUnderline"/>
          <w:highlight w:val="cyan"/>
        </w:rPr>
        <w:t>y</w:t>
      </w:r>
      <w:r w:rsidRPr="007E33B5">
        <w:rPr>
          <w:rStyle w:val="StyleUnderline"/>
        </w:rPr>
        <w:t xml:space="preserve"> with the rest of the world. In either case, there are consequences.</w:t>
      </w:r>
    </w:p>
    <w:p w14:paraId="22F87382" w14:textId="77777777" w:rsidR="00226EC4" w:rsidRPr="007E33B5" w:rsidRDefault="00226EC4" w:rsidP="00226EC4">
      <w:pPr>
        <w:rPr>
          <w:rStyle w:val="Emphasis"/>
        </w:rPr>
      </w:pPr>
      <w:r w:rsidRPr="007E33B5">
        <w:rPr>
          <w:rStyle w:val="StyleUnderline"/>
        </w:rPr>
        <w:t xml:space="preserve">The problem with </w:t>
      </w:r>
      <w:r w:rsidRPr="007424BB">
        <w:rPr>
          <w:rStyle w:val="Emphasis"/>
          <w:highlight w:val="cyan"/>
        </w:rPr>
        <w:t>basing</w:t>
      </w:r>
      <w:r w:rsidRPr="007E33B5">
        <w:rPr>
          <w:rStyle w:val="Emphasis"/>
        </w:rPr>
        <w:t xml:space="preserve"> one’s </w:t>
      </w:r>
      <w:r w:rsidRPr="007424BB">
        <w:rPr>
          <w:rStyle w:val="Emphasis"/>
          <w:highlight w:val="cyan"/>
        </w:rPr>
        <w:t>life on delusions</w:t>
      </w:r>
      <w:r w:rsidRPr="007E33B5">
        <w:rPr>
          <w:rStyle w:val="StyleUnderline"/>
        </w:rPr>
        <w:t xml:space="preserve"> is that the </w:t>
      </w:r>
      <w:r w:rsidRPr="007424BB">
        <w:rPr>
          <w:rStyle w:val="Emphasis"/>
          <w:highlight w:val="cyan"/>
        </w:rPr>
        <w:t>consequences</w:t>
      </w:r>
      <w:r w:rsidRPr="007E33B5">
        <w:rPr>
          <w:rStyle w:val="StyleUnderline"/>
        </w:rPr>
        <w:t xml:space="preserve"> </w:t>
      </w:r>
      <w:r w:rsidRPr="007424BB">
        <w:rPr>
          <w:rStyle w:val="StyleUnderline"/>
          <w:highlight w:val="cyan"/>
        </w:rPr>
        <w:t xml:space="preserve">are </w:t>
      </w:r>
      <w:r w:rsidRPr="007424BB">
        <w:rPr>
          <w:rStyle w:val="Emphasis"/>
          <w:highlight w:val="cyan"/>
        </w:rPr>
        <w:t>unlikely to be good</w:t>
      </w:r>
      <w:r w:rsidRPr="007424BB">
        <w:rPr>
          <w:sz w:val="16"/>
          <w:highlight w:val="cyan"/>
        </w:rPr>
        <w:t>.</w:t>
      </w:r>
      <w:r w:rsidRPr="007E33B5">
        <w:rPr>
          <w:sz w:val="16"/>
        </w:rPr>
        <w:t xml:space="preserve"> As well as producing poetry and cathedrals, our creativity has recently found expression in world wars, genocides, and weapons of mass destruction, to mention a few disagreeable examples. </w:t>
      </w:r>
      <w:r w:rsidRPr="007424BB">
        <w:rPr>
          <w:rStyle w:val="StyleUnderline"/>
          <w:highlight w:val="cyan"/>
        </w:rPr>
        <w:t>We are in</w:t>
      </w:r>
      <w:r w:rsidRPr="007E33B5">
        <w:rPr>
          <w:rStyle w:val="StyleUnderline"/>
        </w:rPr>
        <w:t xml:space="preserve"> the early stages of </w:t>
      </w:r>
      <w:r w:rsidRPr="007424BB">
        <w:rPr>
          <w:rStyle w:val="StyleUnderline"/>
          <w:highlight w:val="cyan"/>
        </w:rPr>
        <w:t xml:space="preserve">an </w:t>
      </w:r>
      <w:r w:rsidRPr="007424BB">
        <w:rPr>
          <w:rStyle w:val="Emphasis"/>
          <w:highlight w:val="cyan"/>
        </w:rPr>
        <w:t>ecological crisis t</w:t>
      </w:r>
      <w:r w:rsidRPr="007424BB">
        <w:rPr>
          <w:rStyle w:val="StyleUnderline"/>
          <w:highlight w:val="cyan"/>
        </w:rPr>
        <w:t>hat</w:t>
      </w:r>
      <w:r w:rsidRPr="007E33B5">
        <w:rPr>
          <w:rStyle w:val="StyleUnderline"/>
        </w:rPr>
        <w:t xml:space="preserve"> </w:t>
      </w:r>
      <w:r w:rsidRPr="007424BB">
        <w:rPr>
          <w:rStyle w:val="StyleUnderline"/>
          <w:highlight w:val="cyan"/>
        </w:rPr>
        <w:t>threatens</w:t>
      </w:r>
      <w:r w:rsidRPr="007E33B5">
        <w:rPr>
          <w:rStyle w:val="StyleUnderline"/>
        </w:rPr>
        <w:t xml:space="preserve"> the natural and </w:t>
      </w:r>
      <w:r w:rsidRPr="007E33B5">
        <w:rPr>
          <w:rStyle w:val="Emphasis"/>
        </w:rPr>
        <w:t xml:space="preserve">cultural legacy of </w:t>
      </w:r>
      <w:r w:rsidRPr="007424BB">
        <w:rPr>
          <w:rStyle w:val="Emphasis"/>
          <w:highlight w:val="cyan"/>
        </w:rPr>
        <w:t>future generations</w:t>
      </w:r>
      <w:r w:rsidRPr="007E33B5">
        <w:rPr>
          <w:sz w:val="16"/>
        </w:rPr>
        <w:t xml:space="preserve">, </w:t>
      </w:r>
      <w:r w:rsidRPr="007424BB">
        <w:rPr>
          <w:rStyle w:val="StyleUnderline"/>
          <w:highlight w:val="cyan"/>
        </w:rPr>
        <w:t xml:space="preserve">including a </w:t>
      </w:r>
      <w:r w:rsidRPr="007424BB">
        <w:rPr>
          <w:rStyle w:val="Emphasis"/>
          <w:highlight w:val="cyan"/>
        </w:rPr>
        <w:t>mass extinction event</w:t>
      </w:r>
      <w:r w:rsidRPr="007E33B5">
        <w:rPr>
          <w:rStyle w:val="Emphasis"/>
        </w:rPr>
        <w:t xml:space="preserve"> </w:t>
      </w:r>
      <w:r w:rsidRPr="007424BB">
        <w:rPr>
          <w:rStyle w:val="StyleUnderline"/>
          <w:highlight w:val="cyan"/>
        </w:rPr>
        <w:t>that</w:t>
      </w:r>
      <w:r w:rsidRPr="007E33B5">
        <w:rPr>
          <w:rStyle w:val="StyleUnderline"/>
        </w:rPr>
        <w:t xml:space="preserve"> may lead to the disappearance of half the earth’s plant and animal species within a century, according to E. O. Wilson—an extinction event </w:t>
      </w:r>
      <w:r w:rsidRPr="007E33B5">
        <w:rPr>
          <w:rStyle w:val="Emphasis"/>
        </w:rPr>
        <w:t xml:space="preserve">that </w:t>
      </w:r>
      <w:r w:rsidRPr="007424BB">
        <w:rPr>
          <w:rStyle w:val="Emphasis"/>
          <w:highlight w:val="cyan"/>
        </w:rPr>
        <w:t>may include ourselves</w:t>
      </w:r>
      <w:r w:rsidRPr="007E33B5">
        <w:rPr>
          <w:rStyle w:val="Emphasis"/>
        </w:rPr>
        <w:t>.</w:t>
      </w:r>
    </w:p>
    <w:p w14:paraId="3073FEFF" w14:textId="77777777" w:rsidR="00226EC4" w:rsidRPr="007E33B5" w:rsidRDefault="00226EC4" w:rsidP="00226EC4">
      <w:pPr>
        <w:rPr>
          <w:rStyle w:val="Emphasis"/>
        </w:rPr>
      </w:pPr>
      <w:r w:rsidRPr="007E33B5">
        <w:rPr>
          <w:sz w:val="16"/>
        </w:rPr>
        <w:t>What needs to be done so that our extraordinary co-creative powers will promote collective well-being (collective in this case referring to all the ecosystems of the biosphere)? Must we evolve further—not biologically but culturally—</w:t>
      </w:r>
      <w:proofErr w:type="gramStart"/>
      <w:r w:rsidRPr="007E33B5">
        <w:rPr>
          <w:sz w:val="16"/>
        </w:rPr>
        <w:t>in order to</w:t>
      </w:r>
      <w:proofErr w:type="gramEnd"/>
      <w:r w:rsidRPr="007E33B5">
        <w:rPr>
          <w:sz w:val="16"/>
        </w:rPr>
        <w:t xml:space="preserve"> survive at all? From a Buddhist perspective </w:t>
      </w:r>
      <w:r w:rsidRPr="007E33B5">
        <w:rPr>
          <w:rStyle w:val="StyleUnderline"/>
        </w:rPr>
        <w:t xml:space="preserve">our </w:t>
      </w:r>
      <w:r w:rsidRPr="007424BB">
        <w:rPr>
          <w:rStyle w:val="StyleUnderline"/>
          <w:highlight w:val="cyan"/>
        </w:rPr>
        <w:t>unethical tendencies</w:t>
      </w:r>
      <w:r w:rsidRPr="007E33B5">
        <w:rPr>
          <w:rStyle w:val="StyleUnderline"/>
        </w:rPr>
        <w:t xml:space="preserve"> </w:t>
      </w:r>
      <w:r w:rsidRPr="007424BB">
        <w:rPr>
          <w:rStyle w:val="StyleUnderline"/>
          <w:highlight w:val="cyan"/>
        </w:rPr>
        <w:t>ultimately derive</w:t>
      </w:r>
      <w:r w:rsidRPr="007424BB">
        <w:rPr>
          <w:sz w:val="16"/>
          <w:highlight w:val="cyan"/>
        </w:rPr>
        <w:t xml:space="preserve"> </w:t>
      </w:r>
      <w:r w:rsidRPr="007424BB">
        <w:rPr>
          <w:rStyle w:val="StyleUnderline"/>
          <w:highlight w:val="cyan"/>
        </w:rPr>
        <w:t>from</w:t>
      </w:r>
      <w:r w:rsidRPr="007E33B5">
        <w:rPr>
          <w:rStyle w:val="StyleUnderline"/>
        </w:rPr>
        <w:t xml:space="preserve"> a </w:t>
      </w:r>
      <w:r w:rsidRPr="007E33B5">
        <w:rPr>
          <w:rStyle w:val="Emphasis"/>
        </w:rPr>
        <w:t>misapprehension</w:t>
      </w:r>
      <w:r w:rsidRPr="007E33B5">
        <w:rPr>
          <w:sz w:val="16"/>
        </w:rPr>
        <w:t xml:space="preserve">: </w:t>
      </w:r>
      <w:r w:rsidRPr="007424BB">
        <w:rPr>
          <w:rStyle w:val="StyleUnderline"/>
          <w:highlight w:val="cyan"/>
        </w:rPr>
        <w:t xml:space="preserve">the </w:t>
      </w:r>
      <w:r w:rsidRPr="007424BB">
        <w:rPr>
          <w:rStyle w:val="Emphasis"/>
          <w:highlight w:val="cyan"/>
        </w:rPr>
        <w:t>delusion of a self that is separate from</w:t>
      </w:r>
      <w:r w:rsidRPr="007E33B5">
        <w:rPr>
          <w:rStyle w:val="Emphasis"/>
        </w:rPr>
        <w:t xml:space="preserve"> </w:t>
      </w:r>
      <w:r w:rsidRPr="007424BB">
        <w:rPr>
          <w:rStyle w:val="Emphasis"/>
          <w:highlight w:val="cyan"/>
        </w:rPr>
        <w:t>others</w:t>
      </w:r>
      <w:r w:rsidRPr="007E33B5">
        <w:rPr>
          <w:rStyle w:val="StyleUnderline"/>
        </w:rPr>
        <w:t xml:space="preserve">, </w:t>
      </w:r>
      <w:r w:rsidRPr="007424BB">
        <w:rPr>
          <w:rStyle w:val="StyleUnderline"/>
          <w:highlight w:val="cyan"/>
        </w:rPr>
        <w:t>a</w:t>
      </w:r>
      <w:r w:rsidRPr="007E33B5">
        <w:rPr>
          <w:sz w:val="16"/>
        </w:rPr>
        <w:t xml:space="preserve"> </w:t>
      </w:r>
      <w:r w:rsidRPr="007E33B5">
        <w:rPr>
          <w:rStyle w:val="StyleUnderline"/>
        </w:rPr>
        <w:t xml:space="preserve">big </w:t>
      </w:r>
      <w:r w:rsidRPr="007424BB">
        <w:rPr>
          <w:rStyle w:val="StyleUnderline"/>
          <w:highlight w:val="cyan"/>
        </w:rPr>
        <w:t>mistake</w:t>
      </w:r>
      <w:r w:rsidRPr="007E33B5">
        <w:rPr>
          <w:rStyle w:val="StyleUnderline"/>
        </w:rPr>
        <w:t xml:space="preserve"> </w:t>
      </w:r>
      <w:r w:rsidRPr="007424BB">
        <w:rPr>
          <w:rStyle w:val="StyleUnderline"/>
          <w:highlight w:val="cyan"/>
        </w:rPr>
        <w:t xml:space="preserve">for a species </w:t>
      </w:r>
      <w:r w:rsidRPr="007424BB">
        <w:rPr>
          <w:rStyle w:val="Emphasis"/>
          <w:highlight w:val="cyan"/>
        </w:rPr>
        <w:t>whose well-being is not separate from</w:t>
      </w:r>
      <w:r w:rsidRPr="007E33B5">
        <w:rPr>
          <w:rStyle w:val="Emphasis"/>
        </w:rPr>
        <w:t xml:space="preserve"> the well-being of </w:t>
      </w:r>
      <w:r w:rsidRPr="007424BB">
        <w:rPr>
          <w:rStyle w:val="Emphasis"/>
          <w:highlight w:val="cyan"/>
        </w:rPr>
        <w:t>other</w:t>
      </w:r>
      <w:r w:rsidRPr="007E33B5">
        <w:rPr>
          <w:rStyle w:val="Emphasis"/>
        </w:rPr>
        <w:t xml:space="preserve"> </w:t>
      </w:r>
      <w:r w:rsidRPr="007424BB">
        <w:rPr>
          <w:rStyle w:val="Emphasis"/>
          <w:highlight w:val="cyan"/>
        </w:rPr>
        <w:t>species</w:t>
      </w:r>
      <w:r w:rsidRPr="007E33B5">
        <w:rPr>
          <w:sz w:val="16"/>
        </w:rPr>
        <w:t xml:space="preserve">. Insofar as we are ignorant of our true nature, </w:t>
      </w:r>
      <w:r w:rsidRPr="007424BB">
        <w:rPr>
          <w:rStyle w:val="StyleUnderline"/>
          <w:highlight w:val="cyan"/>
        </w:rPr>
        <w:t>individual</w:t>
      </w:r>
      <w:r w:rsidRPr="007E33B5">
        <w:rPr>
          <w:rStyle w:val="StyleUnderline"/>
        </w:rPr>
        <w:t xml:space="preserve"> and collective self-</w:t>
      </w:r>
      <w:r w:rsidRPr="007424BB">
        <w:rPr>
          <w:rStyle w:val="StyleUnderline"/>
          <w:highlight w:val="cyan"/>
        </w:rPr>
        <w:t>preoccupation</w:t>
      </w:r>
      <w:r w:rsidRPr="007E33B5">
        <w:rPr>
          <w:rStyle w:val="StyleUnderline"/>
        </w:rPr>
        <w:t xml:space="preserve"> </w:t>
      </w:r>
      <w:r w:rsidRPr="00FC15DE">
        <w:rPr>
          <w:rStyle w:val="Emphasis"/>
        </w:rPr>
        <w:t>naturally</w:t>
      </w:r>
      <w:r w:rsidRPr="007E33B5">
        <w:rPr>
          <w:rStyle w:val="Emphasis"/>
        </w:rPr>
        <w:t xml:space="preserve"> </w:t>
      </w:r>
      <w:r w:rsidRPr="007424BB">
        <w:rPr>
          <w:rStyle w:val="Emphasis"/>
          <w:highlight w:val="cyan"/>
        </w:rPr>
        <w:t>motivates</w:t>
      </w:r>
      <w:r w:rsidRPr="007E33B5">
        <w:rPr>
          <w:rStyle w:val="Emphasis"/>
        </w:rPr>
        <w:t xml:space="preserve"> </w:t>
      </w:r>
      <w:r w:rsidRPr="007424BB">
        <w:rPr>
          <w:rStyle w:val="Emphasis"/>
          <w:highlight w:val="cyan"/>
        </w:rPr>
        <w:t>us to be selfish</w:t>
      </w:r>
      <w:r w:rsidRPr="007424BB">
        <w:rPr>
          <w:sz w:val="16"/>
          <w:highlight w:val="cyan"/>
        </w:rPr>
        <w:t>.</w:t>
      </w:r>
      <w:r w:rsidRPr="007E33B5">
        <w:rPr>
          <w:sz w:val="16"/>
        </w:rPr>
        <w:t xml:space="preserve"> </w:t>
      </w:r>
      <w:r w:rsidRPr="007424BB">
        <w:rPr>
          <w:rStyle w:val="StyleUnderline"/>
          <w:highlight w:val="cyan"/>
        </w:rPr>
        <w:t>Without</w:t>
      </w:r>
      <w:r w:rsidRPr="007E33B5">
        <w:rPr>
          <w:rStyle w:val="StyleUnderline"/>
        </w:rPr>
        <w:t xml:space="preserve"> the </w:t>
      </w:r>
      <w:r w:rsidRPr="007424BB">
        <w:rPr>
          <w:rStyle w:val="StyleUnderline"/>
          <w:highlight w:val="cyan"/>
        </w:rPr>
        <w:t>compassion</w:t>
      </w:r>
      <w:r w:rsidRPr="007E33B5">
        <w:rPr>
          <w:rStyle w:val="StyleUnderline"/>
        </w:rPr>
        <w:t xml:space="preserve"> that arises when we feel empathy—not only with other humans, but with the </w:t>
      </w:r>
      <w:r w:rsidRPr="007E33B5">
        <w:rPr>
          <w:rStyle w:val="Emphasis"/>
        </w:rPr>
        <w:t>whole of the biosphere</w:t>
      </w:r>
      <w:r w:rsidRPr="007E33B5">
        <w:rPr>
          <w:rStyle w:val="StyleUnderline"/>
        </w:rPr>
        <w:t xml:space="preserve">—it is likely that </w:t>
      </w:r>
      <w:r w:rsidRPr="007424BB">
        <w:rPr>
          <w:rStyle w:val="Emphasis"/>
          <w:highlight w:val="cyan"/>
        </w:rPr>
        <w:t>civilization</w:t>
      </w:r>
      <w:r w:rsidRPr="007E33B5">
        <w:rPr>
          <w:rStyle w:val="StyleUnderline"/>
        </w:rPr>
        <w:t xml:space="preserve"> as we know it </w:t>
      </w:r>
      <w:r w:rsidRPr="007E33B5">
        <w:rPr>
          <w:rStyle w:val="Emphasis"/>
        </w:rPr>
        <w:t xml:space="preserve">will </w:t>
      </w:r>
      <w:r w:rsidRPr="007424BB">
        <w:rPr>
          <w:rStyle w:val="Emphasis"/>
          <w:highlight w:val="cyan"/>
        </w:rPr>
        <w:t>not survive</w:t>
      </w:r>
      <w:r w:rsidRPr="007E33B5">
        <w:rPr>
          <w:rStyle w:val="Emphasis"/>
        </w:rPr>
        <w:t xml:space="preserve"> many more generations.</w:t>
      </w:r>
    </w:p>
    <w:p w14:paraId="6D0A3C06" w14:textId="77777777" w:rsidR="00226EC4" w:rsidRDefault="00226EC4" w:rsidP="00226EC4">
      <w:pPr>
        <w:rPr>
          <w:rStyle w:val="StyleUnderline"/>
        </w:rPr>
      </w:pPr>
      <w:r w:rsidRPr="007E33B5">
        <w:rPr>
          <w:sz w:val="16"/>
        </w:rPr>
        <w:t>In either case, we seem fated to be special. If we continue to devastate the rest of the biosphere</w:t>
      </w:r>
      <w:r w:rsidRPr="007E33B5">
        <w:rPr>
          <w:rStyle w:val="StyleUnderline"/>
        </w:rPr>
        <w:t xml:space="preserve">, we are arguably the worst species on earth: </w:t>
      </w:r>
      <w:r w:rsidRPr="007E33B5">
        <w:rPr>
          <w:rStyle w:val="Emphasis"/>
        </w:rPr>
        <w:t>a cancer of the biosphere</w:t>
      </w:r>
      <w:r w:rsidRPr="007E33B5">
        <w:rPr>
          <w:sz w:val="16"/>
        </w:rPr>
        <w:t>. If</w:t>
      </w:r>
      <w:r w:rsidRPr="007E33B5">
        <w:rPr>
          <w:rStyle w:val="StyleUnderline"/>
        </w:rPr>
        <w:t>, however, humanity can wake up to become its collective bodhisattva</w:t>
      </w:r>
      <w:r w:rsidRPr="007E33B5">
        <w:rPr>
          <w:sz w:val="16"/>
        </w:rPr>
        <w:t>—undertaking the long-term task of repairing the rupture between us and Mother Earth—</w:t>
      </w:r>
      <w:r w:rsidRPr="007E33B5">
        <w:rPr>
          <w:rStyle w:val="StyleUnderline"/>
        </w:rPr>
        <w:t>perhaps we as a species will fulfill the unique potential of precious human life.</w:t>
      </w:r>
    </w:p>
    <w:p w14:paraId="57B71B4D" w14:textId="58D7AA56" w:rsidR="00C06976" w:rsidRPr="00A73F73" w:rsidRDefault="00C06976" w:rsidP="00C06976">
      <w:pPr>
        <w:pStyle w:val="Heading4"/>
      </w:pPr>
      <w:r>
        <w:t xml:space="preserve">Individuation is a </w:t>
      </w:r>
      <w:r w:rsidRPr="00A73F73">
        <w:t xml:space="preserve">fantasy that scaffolds gender hierarchy. </w:t>
      </w:r>
    </w:p>
    <w:p w14:paraId="269F3DE7" w14:textId="77777777" w:rsidR="00C06976" w:rsidRPr="00281BB1" w:rsidRDefault="00C06976" w:rsidP="00C06976">
      <w:r w:rsidRPr="00281BB1">
        <w:t xml:space="preserve">Judith </w:t>
      </w:r>
      <w:r w:rsidRPr="00281BB1">
        <w:rPr>
          <w:rStyle w:val="Style13ptBold"/>
        </w:rPr>
        <w:t>Butler</w:t>
      </w:r>
      <w:r w:rsidRPr="00281BB1">
        <w:t xml:space="preserve">, Comparative Literature @ Berkeley, </w:t>
      </w:r>
      <w:r w:rsidRPr="00281BB1">
        <w:rPr>
          <w:rStyle w:val="Style13ptBold"/>
        </w:rPr>
        <w:t>’20</w:t>
      </w:r>
      <w:r w:rsidRPr="00281BB1">
        <w:t>, “The force of nonviolence: The ethical in the political.” Verso Books, 2020. 36-42.</w:t>
      </w:r>
    </w:p>
    <w:p w14:paraId="46169418" w14:textId="77777777" w:rsidR="00C06976" w:rsidRPr="00281BB1" w:rsidRDefault="00C06976" w:rsidP="00C06976">
      <w:r w:rsidRPr="00281BB1">
        <w:t xml:space="preserve">Let us, then, try a different story. It begins this way: every individual emerges </w:t>
      </w:r>
      <w:proofErr w:type="gramStart"/>
      <w:r w:rsidRPr="00281BB1">
        <w:t>in the course of</w:t>
      </w:r>
      <w:proofErr w:type="gramEnd"/>
      <w:r w:rsidRPr="00281BB1">
        <w:t xml:space="preserve"> the process of individuation. </w:t>
      </w:r>
      <w:r w:rsidRPr="007424BB">
        <w:rPr>
          <w:rStyle w:val="StyleUnderline"/>
          <w:highlight w:val="cyan"/>
        </w:rPr>
        <w:t>No one is born an individual; if someone becomes an individual</w:t>
      </w:r>
      <w:r w:rsidRPr="00281BB1">
        <w:rPr>
          <w:rStyle w:val="StyleUnderline"/>
        </w:rPr>
        <w:t xml:space="preserve"> over time, </w:t>
      </w:r>
      <w:r w:rsidRPr="007424BB">
        <w:rPr>
          <w:rStyle w:val="StyleUnderline"/>
          <w:highlight w:val="cyan"/>
        </w:rPr>
        <w:t>he or she does not escape the</w:t>
      </w:r>
      <w:r w:rsidRPr="00281BB1">
        <w:rPr>
          <w:rStyle w:val="StyleUnderline"/>
        </w:rPr>
        <w:t xml:space="preserve"> fundamental </w:t>
      </w:r>
      <w:r w:rsidRPr="007424BB">
        <w:rPr>
          <w:rStyle w:val="StyleUnderline"/>
          <w:highlight w:val="cyan"/>
        </w:rPr>
        <w:t>conditions of dependency</w:t>
      </w:r>
      <w:r w:rsidRPr="00281BB1">
        <w:rPr>
          <w:rStyle w:val="StyleUnderline"/>
        </w:rPr>
        <w:t xml:space="preserve"> </w:t>
      </w:r>
      <w:proofErr w:type="gramStart"/>
      <w:r w:rsidRPr="00281BB1">
        <w:rPr>
          <w:rStyle w:val="StyleUnderline"/>
        </w:rPr>
        <w:t>in the course of</w:t>
      </w:r>
      <w:proofErr w:type="gramEnd"/>
      <w:r w:rsidRPr="00281BB1">
        <w:rPr>
          <w:rStyle w:val="StyleUnderline"/>
        </w:rPr>
        <w:t xml:space="preserve"> that process</w:t>
      </w:r>
      <w:r w:rsidRPr="00281BB1">
        <w:t xml:space="preserve">. That condition cannot be escaped by way of time. We were all, regardless of our political viewpoints in the present, born into a condition of radical dependency. As we </w:t>
      </w:r>
      <w:proofErr w:type="gramStart"/>
      <w:r w:rsidRPr="00281BB1">
        <w:t>reflect back</w:t>
      </w:r>
      <w:proofErr w:type="gramEnd"/>
      <w:r w:rsidRPr="00281BB1">
        <w:t xml:space="preserve"> on that condition as adults, perhaps we are slightly insulted or alarmed, or perhaps we dismiss the thought. Perhaps someone with a strong sense of individual self-sufficiency will indeed be offended by the fact that there was a time when one could not feed oneself or could not stand on one’s own. I want to suggest, however, that </w:t>
      </w:r>
      <w:r w:rsidRPr="00281BB1">
        <w:rPr>
          <w:rStyle w:val="StyleUnderline"/>
        </w:rPr>
        <w:t xml:space="preserve">no one </w:t>
      </w:r>
      <w:proofErr w:type="gramStart"/>
      <w:r w:rsidRPr="00281BB1">
        <w:rPr>
          <w:rStyle w:val="StyleUnderline"/>
        </w:rPr>
        <w:t>actually stands</w:t>
      </w:r>
      <w:proofErr w:type="gramEnd"/>
      <w:r w:rsidRPr="00281BB1">
        <w:rPr>
          <w:rStyle w:val="StyleUnderline"/>
        </w:rPr>
        <w:t xml:space="preserve"> on one’s own; strictly speaking, </w:t>
      </w:r>
      <w:r w:rsidRPr="007424BB">
        <w:rPr>
          <w:rStyle w:val="StyleUnderline"/>
          <w:highlight w:val="cyan"/>
        </w:rPr>
        <w:t>no one feeds oneself</w:t>
      </w:r>
      <w:r w:rsidRPr="00281BB1">
        <w:t xml:space="preserve">. Disability studies has shown us that </w:t>
      </w:r>
      <w:proofErr w:type="gramStart"/>
      <w:r w:rsidRPr="00281BB1">
        <w:t xml:space="preserve">in order </w:t>
      </w:r>
      <w:r w:rsidRPr="007424BB">
        <w:rPr>
          <w:rStyle w:val="StyleUnderline"/>
          <w:highlight w:val="cyan"/>
        </w:rPr>
        <w:t>to</w:t>
      </w:r>
      <w:proofErr w:type="gramEnd"/>
      <w:r w:rsidRPr="007424BB">
        <w:rPr>
          <w:rStyle w:val="StyleUnderline"/>
          <w:highlight w:val="cyan"/>
        </w:rPr>
        <w:t xml:space="preserve"> move along the street</w:t>
      </w:r>
      <w:r w:rsidRPr="00281BB1">
        <w:rPr>
          <w:rStyle w:val="StyleUnderline"/>
        </w:rPr>
        <w:t xml:space="preserve">, </w:t>
      </w:r>
      <w:r w:rsidRPr="007424BB">
        <w:rPr>
          <w:rStyle w:val="StyleUnderline"/>
          <w:highlight w:val="cyan"/>
        </w:rPr>
        <w:t>there must be pavement</w:t>
      </w:r>
      <w:r w:rsidRPr="00281BB1">
        <w:t xml:space="preserve"> that allows for movement, especially if one only moves with a chair or with an instrument for support.9 But the pavement is also an instrument for support, as are the traffic lights and the curb stops. It is not only those who are disabled who require support </w:t>
      </w:r>
      <w:proofErr w:type="gramStart"/>
      <w:r w:rsidRPr="00281BB1">
        <w:t>in order to</w:t>
      </w:r>
      <w:proofErr w:type="gramEnd"/>
      <w:r w:rsidRPr="00281BB1">
        <w:t xml:space="preserve"> move, to be fed, or indeed, to breathe. </w:t>
      </w:r>
      <w:proofErr w:type="gramStart"/>
      <w:r w:rsidRPr="00281BB1">
        <w:rPr>
          <w:rStyle w:val="StyleUnderline"/>
        </w:rPr>
        <w:t>All of</w:t>
      </w:r>
      <w:proofErr w:type="gramEnd"/>
      <w:r w:rsidRPr="00281BB1">
        <w:rPr>
          <w:rStyle w:val="StyleUnderline"/>
        </w:rPr>
        <w:t xml:space="preserve"> these basic human capacities are supported in one way or another. </w:t>
      </w:r>
      <w:r w:rsidRPr="007424BB">
        <w:rPr>
          <w:rStyle w:val="StyleUnderline"/>
          <w:highlight w:val="cyan"/>
        </w:rPr>
        <w:t>No one moves or breathes or finds food</w:t>
      </w:r>
      <w:r w:rsidRPr="00281BB1">
        <w:rPr>
          <w:rStyle w:val="StyleUnderline"/>
        </w:rPr>
        <w:t xml:space="preserve"> </w:t>
      </w:r>
      <w:r w:rsidRPr="007424BB">
        <w:rPr>
          <w:rStyle w:val="StyleUnderline"/>
          <w:highlight w:val="cyan"/>
        </w:rPr>
        <w:t>who is not supported by</w:t>
      </w:r>
      <w:r w:rsidRPr="00281BB1">
        <w:rPr>
          <w:rStyle w:val="StyleUnderline"/>
        </w:rPr>
        <w:t xml:space="preserve"> a world that provides </w:t>
      </w:r>
      <w:r w:rsidRPr="002113B4">
        <w:rPr>
          <w:rStyle w:val="StyleUnderline"/>
        </w:rPr>
        <w:t>an environment</w:t>
      </w:r>
      <w:r w:rsidRPr="00281BB1">
        <w:rPr>
          <w:rStyle w:val="StyleUnderline"/>
        </w:rPr>
        <w:t xml:space="preserve"> built for passage, that prepares and distributes food so that it makes its way to our mouths, </w:t>
      </w:r>
      <w:r w:rsidRPr="007424BB">
        <w:rPr>
          <w:rStyle w:val="StyleUnderline"/>
          <w:highlight w:val="cyan"/>
        </w:rPr>
        <w:t>a world that sustains the environment</w:t>
      </w:r>
      <w:r w:rsidRPr="00281BB1">
        <w:rPr>
          <w:rStyle w:val="StyleUnderline"/>
        </w:rPr>
        <w:t xml:space="preserve"> that makes possible air of a quality that we can breathe</w:t>
      </w:r>
      <w:r w:rsidRPr="00281BB1">
        <w:t>.</w:t>
      </w:r>
    </w:p>
    <w:p w14:paraId="6B3C3A01" w14:textId="77777777" w:rsidR="00C06976" w:rsidRPr="00281BB1" w:rsidRDefault="00C06976" w:rsidP="00C06976">
      <w:r w:rsidRPr="00281BB1">
        <w:t xml:space="preserve">Dependency can be defined partly as a reliance on social and material structures and on the environment, for the latter, too, makes life possible. But regardless of our quarrels with psychoanalysis—and what is psychoanalysis but a theory and practice with which people quarrel— perhaps we can say that </w:t>
      </w:r>
      <w:r w:rsidRPr="007424BB">
        <w:rPr>
          <w:rStyle w:val="StyleUnderline"/>
          <w:highlight w:val="cyan"/>
        </w:rPr>
        <w:t>we do not overcome the dependency of infancy when we become adults</w:t>
      </w:r>
      <w:r w:rsidRPr="00281BB1">
        <w:t xml:space="preserve">. That does not mean that the adult is dependent in the exact same way that the infant is, but only that </w:t>
      </w:r>
      <w:r w:rsidRPr="007424BB">
        <w:rPr>
          <w:rStyle w:val="StyleUnderline"/>
          <w:highlight w:val="cyan"/>
        </w:rPr>
        <w:t>we</w:t>
      </w:r>
      <w:r w:rsidRPr="00EC7A62">
        <w:rPr>
          <w:rStyle w:val="StyleUnderline"/>
        </w:rPr>
        <w:t xml:space="preserve"> have become creatures who </w:t>
      </w:r>
      <w:r w:rsidRPr="007424BB">
        <w:rPr>
          <w:rStyle w:val="StyleUnderline"/>
          <w:highlight w:val="cyan"/>
        </w:rPr>
        <w:t>constantly imagine a self-sufficiency, only to find that image of ourselves undermined</w:t>
      </w:r>
      <w:r w:rsidRPr="00281BB1">
        <w:t xml:space="preserve"> repeatedly </w:t>
      </w:r>
      <w:proofErr w:type="gramStart"/>
      <w:r w:rsidRPr="00281BB1">
        <w:t>in the course of</w:t>
      </w:r>
      <w:proofErr w:type="gramEnd"/>
      <w:r w:rsidRPr="00281BB1">
        <w:t xml:space="preserve"> life. </w:t>
      </w:r>
      <w:r w:rsidRPr="007424BB">
        <w:rPr>
          <w:rStyle w:val="StyleUnderline"/>
          <w:highlight w:val="cyan"/>
        </w:rPr>
        <w:t>This is</w:t>
      </w:r>
      <w:r w:rsidRPr="00281BB1">
        <w:t xml:space="preserve">, of course, </w:t>
      </w:r>
      <w:r w:rsidRPr="007424BB">
        <w:rPr>
          <w:rStyle w:val="StyleUnderline"/>
          <w:highlight w:val="cyan"/>
        </w:rPr>
        <w:t>a Lacanian</w:t>
      </w:r>
      <w:r w:rsidRPr="00281BB1">
        <w:rPr>
          <w:rStyle w:val="StyleUnderline"/>
        </w:rPr>
        <w:t xml:space="preserve"> position, articulated most famously by the </w:t>
      </w:r>
      <w:r w:rsidRPr="007424BB">
        <w:rPr>
          <w:rStyle w:val="StyleUnderline"/>
          <w:highlight w:val="cyan"/>
        </w:rPr>
        <w:t>“mirror stage”</w:t>
      </w:r>
      <w:r w:rsidRPr="00281BB1">
        <w:t>—</w:t>
      </w:r>
      <w:r w:rsidRPr="007424BB">
        <w:rPr>
          <w:rStyle w:val="StyleUnderline"/>
          <w:highlight w:val="cyan"/>
        </w:rPr>
        <w:t>the</w:t>
      </w:r>
      <w:r w:rsidRPr="00281BB1">
        <w:rPr>
          <w:rStyle w:val="StyleUnderline"/>
        </w:rPr>
        <w:t xml:space="preserve"> jubilant </w:t>
      </w:r>
      <w:r w:rsidRPr="007424BB">
        <w:rPr>
          <w:rStyle w:val="StyleUnderline"/>
          <w:highlight w:val="cyan"/>
        </w:rPr>
        <w:t>boy who thinks he stands on his own</w:t>
      </w:r>
      <w:r w:rsidRPr="00281BB1">
        <w:rPr>
          <w:rStyle w:val="StyleUnderline"/>
        </w:rPr>
        <w:t xml:space="preserve"> as he looks </w:t>
      </w:r>
      <w:r w:rsidRPr="007424BB">
        <w:rPr>
          <w:rStyle w:val="StyleUnderline"/>
          <w:highlight w:val="cyan"/>
        </w:rPr>
        <w:t>in the mirror</w:t>
      </w:r>
      <w:r w:rsidRPr="00281BB1">
        <w:rPr>
          <w:rStyle w:val="StyleUnderline"/>
        </w:rPr>
        <w:t xml:space="preserve">, and </w:t>
      </w:r>
      <w:r w:rsidRPr="007424BB">
        <w:rPr>
          <w:rStyle w:val="StyleUnderline"/>
          <w:highlight w:val="cyan"/>
        </w:rPr>
        <w:t>yet</w:t>
      </w:r>
      <w:r w:rsidRPr="00281BB1">
        <w:rPr>
          <w:rStyle w:val="StyleUnderline"/>
        </w:rPr>
        <w:t xml:space="preserve">, watching him, we know that </w:t>
      </w:r>
      <w:r w:rsidRPr="007424BB">
        <w:rPr>
          <w:rStyle w:val="StyleUnderline"/>
          <w:highlight w:val="cyan"/>
        </w:rPr>
        <w:t>the mother</w:t>
      </w:r>
      <w:r w:rsidRPr="00281BB1">
        <w:rPr>
          <w:rStyle w:val="StyleUnderline"/>
        </w:rPr>
        <w:t>, or some obscured object support</w:t>
      </w:r>
      <w:r w:rsidRPr="00281BB1">
        <w:t xml:space="preserve"> (</w:t>
      </w:r>
      <w:proofErr w:type="spellStart"/>
      <w:r w:rsidRPr="00281BB1">
        <w:t>trotte-bébé</w:t>
      </w:r>
      <w:proofErr w:type="spellEnd"/>
      <w:r w:rsidRPr="00281BB1">
        <w:t xml:space="preserve">), </w:t>
      </w:r>
      <w:r w:rsidRPr="007424BB">
        <w:rPr>
          <w:rStyle w:val="StyleUnderline"/>
          <w:highlight w:val="cyan"/>
        </w:rPr>
        <w:t xml:space="preserve">holds him </w:t>
      </w:r>
      <w:r w:rsidRPr="00EC7A62">
        <w:rPr>
          <w:rStyle w:val="StyleUnderline"/>
        </w:rPr>
        <w:t>in</w:t>
      </w:r>
      <w:r w:rsidRPr="00281BB1">
        <w:rPr>
          <w:rStyle w:val="StyleUnderline"/>
        </w:rPr>
        <w:t xml:space="preserve"> front of the mirror </w:t>
      </w:r>
      <w:r w:rsidRPr="007424BB">
        <w:rPr>
          <w:rStyle w:val="StyleUnderline"/>
          <w:highlight w:val="cyan"/>
        </w:rPr>
        <w:t>as he rejoices in</w:t>
      </w:r>
      <w:r w:rsidRPr="00281BB1">
        <w:rPr>
          <w:rStyle w:val="StyleUnderline"/>
        </w:rPr>
        <w:t xml:space="preserve"> his radical </w:t>
      </w:r>
      <w:r w:rsidRPr="007424BB">
        <w:rPr>
          <w:rStyle w:val="StyleUnderline"/>
          <w:highlight w:val="cyan"/>
        </w:rPr>
        <w:t>self-sufficiency</w:t>
      </w:r>
      <w:r w:rsidRPr="00281BB1">
        <w:t xml:space="preserve">.10 Perhaps we can say that </w:t>
      </w:r>
      <w:r w:rsidRPr="007424BB">
        <w:rPr>
          <w:rStyle w:val="StyleUnderline"/>
          <w:highlight w:val="cyan"/>
        </w:rPr>
        <w:t>the</w:t>
      </w:r>
      <w:r w:rsidRPr="00281BB1">
        <w:rPr>
          <w:rStyle w:val="StyleUnderline"/>
        </w:rPr>
        <w:t xml:space="preserve"> founding </w:t>
      </w:r>
      <w:r w:rsidRPr="007424BB">
        <w:rPr>
          <w:rStyle w:val="StyleUnderline"/>
          <w:highlight w:val="cyan"/>
        </w:rPr>
        <w:t>conceits of liberal individualism are a kind of mirror stage</w:t>
      </w:r>
      <w:r w:rsidRPr="00281BB1">
        <w:rPr>
          <w:rStyle w:val="StyleUnderline"/>
        </w:rPr>
        <w:t>, that they take place within an imaginary of this kind</w:t>
      </w:r>
      <w:r w:rsidRPr="00281BB1">
        <w:t xml:space="preserve">. What support, what dependency, </w:t>
      </w:r>
      <w:proofErr w:type="gramStart"/>
      <w:r w:rsidRPr="00281BB1">
        <w:t>has to</w:t>
      </w:r>
      <w:proofErr w:type="gramEnd"/>
      <w:r w:rsidRPr="00281BB1">
        <w:t xml:space="preserve"> be disavowed for the fantasy of self-sufficiency to take hold, for the story to start with a timeless adult masculinity? </w:t>
      </w:r>
    </w:p>
    <w:p w14:paraId="7E1A72E8" w14:textId="4CBAFD1F" w:rsidR="00C06976" w:rsidRDefault="00C06976" w:rsidP="00C06976">
      <w:r w:rsidRPr="00281BB1">
        <w:t xml:space="preserve">The implication of this scene, of course, is that </w:t>
      </w:r>
      <w:proofErr w:type="gramStart"/>
      <w:r w:rsidRPr="00281BB1">
        <w:t xml:space="preserve">it would seem that </w:t>
      </w:r>
      <w:r w:rsidRPr="007424BB">
        <w:rPr>
          <w:rStyle w:val="StyleUnderline"/>
          <w:highlight w:val="cyan"/>
        </w:rPr>
        <w:t>masculinity</w:t>
      </w:r>
      <w:proofErr w:type="gramEnd"/>
      <w:r w:rsidRPr="007424BB">
        <w:rPr>
          <w:rStyle w:val="StyleUnderline"/>
          <w:highlight w:val="cyan"/>
        </w:rPr>
        <w:t xml:space="preserve"> is identified with</w:t>
      </w:r>
      <w:r w:rsidRPr="00281BB1">
        <w:rPr>
          <w:rStyle w:val="StyleUnderline"/>
        </w:rPr>
        <w:t xml:space="preserve"> a </w:t>
      </w:r>
      <w:r w:rsidRPr="007424BB">
        <w:rPr>
          <w:rStyle w:val="StyleUnderline"/>
          <w:highlight w:val="cyan"/>
        </w:rPr>
        <w:t>phantasmatic self-sufficiency</w:t>
      </w:r>
      <w:r w:rsidRPr="00281BB1">
        <w:rPr>
          <w:rStyle w:val="StyleUnderline"/>
        </w:rPr>
        <w:t xml:space="preserve">, while </w:t>
      </w:r>
      <w:r w:rsidRPr="007424BB">
        <w:rPr>
          <w:rStyle w:val="StyleUnderline"/>
          <w:highlight w:val="cyan"/>
        </w:rPr>
        <w:t>femininity is identified with</w:t>
      </w:r>
      <w:r w:rsidRPr="00281BB1">
        <w:rPr>
          <w:rStyle w:val="StyleUnderline"/>
        </w:rPr>
        <w:t xml:space="preserve"> the </w:t>
      </w:r>
      <w:r w:rsidRPr="00EC7A62">
        <w:rPr>
          <w:rStyle w:val="StyleUnderline"/>
        </w:rPr>
        <w:t>support</w:t>
      </w:r>
      <w:r w:rsidRPr="00281BB1">
        <w:rPr>
          <w:rStyle w:val="StyleUnderline"/>
        </w:rPr>
        <w:t xml:space="preserve"> she provides, </w:t>
      </w:r>
      <w:r w:rsidRPr="007424BB">
        <w:rPr>
          <w:rStyle w:val="StyleUnderline"/>
          <w:highlight w:val="cyan"/>
        </w:rPr>
        <w:t>a support regularly disavowed. This</w:t>
      </w:r>
      <w:r w:rsidRPr="00281BB1">
        <w:rPr>
          <w:rStyle w:val="StyleUnderline"/>
        </w:rPr>
        <w:t xml:space="preserve"> picture and story </w:t>
      </w:r>
      <w:r w:rsidRPr="007424BB">
        <w:rPr>
          <w:rStyle w:val="StyleUnderline"/>
          <w:highlight w:val="cyan"/>
        </w:rPr>
        <w:t>lock us into an economy of gender relations</w:t>
      </w:r>
      <w:r w:rsidRPr="00281BB1">
        <w:t xml:space="preserve"> that hardly serves us. Heterosexuality becomes the presumptive frame, and it is derived from the theory of mother and child, which is but one way of imagining the relations of support for the child. </w:t>
      </w:r>
      <w:r w:rsidRPr="007424BB">
        <w:rPr>
          <w:rStyle w:val="StyleUnderline"/>
          <w:highlight w:val="cyan"/>
        </w:rPr>
        <w:t>The gendered structure of</w:t>
      </w:r>
      <w:r w:rsidRPr="00EC7A62">
        <w:rPr>
          <w:rStyle w:val="StyleUnderline"/>
        </w:rPr>
        <w:t xml:space="preserve"> the </w:t>
      </w:r>
      <w:r w:rsidRPr="007424BB">
        <w:rPr>
          <w:rStyle w:val="StyleUnderline"/>
          <w:highlight w:val="cyan"/>
        </w:rPr>
        <w:t>family is taken for granted, including</w:t>
      </w:r>
      <w:r w:rsidRPr="00EC7A62">
        <w:rPr>
          <w:rStyle w:val="StyleUnderline"/>
        </w:rPr>
        <w:t xml:space="preserve">, of course, </w:t>
      </w:r>
      <w:r w:rsidRPr="007424BB">
        <w:rPr>
          <w:rStyle w:val="StyleUnderline"/>
          <w:highlight w:val="cyan"/>
        </w:rPr>
        <w:t>the obscuring of the mother’s labor of care</w:t>
      </w:r>
      <w:r w:rsidRPr="00EC7A62">
        <w:rPr>
          <w:rStyle w:val="StyleUnderline"/>
        </w:rPr>
        <w:t xml:space="preserve"> and the full absence of the father</w:t>
      </w:r>
      <w:r w:rsidRPr="00281BB1">
        <w:t xml:space="preserve">. And </w:t>
      </w:r>
      <w:r w:rsidRPr="00EC7A62">
        <w:rPr>
          <w:rStyle w:val="StyleUnderline"/>
        </w:rPr>
        <w:t>if we accept all this as the symbolic structure of things</w:t>
      </w:r>
      <w:r w:rsidRPr="00281BB1">
        <w:t xml:space="preserve"> rather than merely a specific imaginary</w:t>
      </w:r>
      <w:r w:rsidRPr="00EC7A62">
        <w:t>, we accept the operation of a law that can only be changed in incremental fashion and over a very long time. The theory that describes this fantasy, this asymmetry, and this gendered division of labor can end up reproducing and validating</w:t>
      </w:r>
      <w:r w:rsidRPr="00281BB1">
        <w:t xml:space="preserve"> its terms, unless it shows us another way out, unless it asks about the scene prior to, or outside of, the scene—the moment, as it were, before the beginning. </w:t>
      </w:r>
    </w:p>
    <w:p w14:paraId="3CADA5A5" w14:textId="36E4AF00" w:rsidR="00226EC4" w:rsidRPr="00281BB1" w:rsidRDefault="00226EC4" w:rsidP="00226EC4">
      <w:pPr>
        <w:pStyle w:val="Heading4"/>
      </w:pPr>
      <w:r>
        <w:t xml:space="preserve">Sustaining the fantasy of the self produces a pattern of racial violence that accords with a historic-racial schema. </w:t>
      </w:r>
    </w:p>
    <w:p w14:paraId="6CB88155" w14:textId="77777777" w:rsidR="00226EC4" w:rsidRPr="00281BB1" w:rsidRDefault="00226EC4" w:rsidP="00226EC4">
      <w:r w:rsidRPr="00281BB1">
        <w:t xml:space="preserve">Judith </w:t>
      </w:r>
      <w:r w:rsidRPr="00281BB1">
        <w:rPr>
          <w:rStyle w:val="Style13ptBold"/>
        </w:rPr>
        <w:t>Butler</w:t>
      </w:r>
      <w:r w:rsidRPr="00281BB1">
        <w:t xml:space="preserve">, Comparative Literature @ Berkeley, </w:t>
      </w:r>
      <w:r w:rsidRPr="00281BB1">
        <w:rPr>
          <w:rStyle w:val="Style13ptBold"/>
        </w:rPr>
        <w:t>’20</w:t>
      </w:r>
      <w:r w:rsidRPr="00281BB1">
        <w:t>, “The force of nonviolence: The ethical in the political.” Verso Books, 2020. 8</w:t>
      </w:r>
      <w:r>
        <w:t>2</w:t>
      </w:r>
      <w:r w:rsidRPr="00281BB1">
        <w:t xml:space="preserve"> -87.</w:t>
      </w:r>
    </w:p>
    <w:p w14:paraId="7D468446" w14:textId="77777777" w:rsidR="00226EC4" w:rsidRPr="00DE3C87" w:rsidRDefault="00226EC4" w:rsidP="00226EC4">
      <w:pPr>
        <w:rPr>
          <w:sz w:val="16"/>
        </w:rPr>
      </w:pPr>
      <w:r w:rsidRPr="00DE3C87">
        <w:rPr>
          <w:sz w:val="16"/>
        </w:rPr>
        <w:t xml:space="preserve">Foucault anticipates that critics from the field of political theory will ask about his account of life. </w:t>
      </w:r>
      <w:r w:rsidRPr="00281BB1">
        <w:rPr>
          <w:rStyle w:val="StyleUnderline"/>
        </w:rPr>
        <w:t>He retreats from this debate, perhaps fearing that it would commit him to a vitalism</w:t>
      </w:r>
      <w:r w:rsidRPr="00DE3C87">
        <w:rPr>
          <w:sz w:val="16"/>
        </w:rPr>
        <w:t xml:space="preserve"> or to a foundationalist account of life that precedes contract, sovereignty, and the biopolitical.8 “All this is a debate within political philosophy that we can leave on one side,” he writes, “but it clearly demonstrates how the problem of life came to be problematized within the field of political thought.”9 The issue cannot quite be set aside, but this is not because there are assumptions about the form of life that precede the domain of power. </w:t>
      </w:r>
      <w:r w:rsidRPr="00281BB1">
        <w:rPr>
          <w:rStyle w:val="StyleUnderline"/>
        </w:rPr>
        <w:t>Rather,</w:t>
      </w:r>
      <w:r w:rsidRPr="00DE3C87">
        <w:rPr>
          <w:sz w:val="16"/>
        </w:rPr>
        <w:t xml:space="preserve"> in my view, </w:t>
      </w:r>
      <w:r w:rsidRPr="00281BB1">
        <w:rPr>
          <w:rStyle w:val="StyleUnderline"/>
        </w:rPr>
        <w:t>power is already operating through schemas of racism that persistently distinguish not only between lives that are more and less valuable</w:t>
      </w:r>
      <w:r w:rsidRPr="00DE3C87">
        <w:rPr>
          <w:sz w:val="16"/>
        </w:rPr>
        <w:t xml:space="preserve">, </w:t>
      </w:r>
      <w:proofErr w:type="gramStart"/>
      <w:r w:rsidRPr="00DE3C87">
        <w:rPr>
          <w:sz w:val="16"/>
        </w:rPr>
        <w:t>more</w:t>
      </w:r>
      <w:proofErr w:type="gramEnd"/>
      <w:r w:rsidRPr="00DE3C87">
        <w:rPr>
          <w:sz w:val="16"/>
        </w:rPr>
        <w:t xml:space="preserve"> and less </w:t>
      </w:r>
      <w:proofErr w:type="spellStart"/>
      <w:r w:rsidRPr="00DE3C87">
        <w:rPr>
          <w:sz w:val="16"/>
        </w:rPr>
        <w:t>grievable</w:t>
      </w:r>
      <w:proofErr w:type="spellEnd"/>
      <w:r w:rsidRPr="00DE3C87">
        <w:rPr>
          <w:sz w:val="16"/>
        </w:rPr>
        <w:t>, but also between lives that register more or less emphatically as lives</w:t>
      </w:r>
      <w:r w:rsidRPr="00DE3C87">
        <w:rPr>
          <w:sz w:val="16"/>
          <w:highlight w:val="cyan"/>
        </w:rPr>
        <w:t xml:space="preserve">. </w:t>
      </w:r>
      <w:r w:rsidRPr="007424BB">
        <w:rPr>
          <w:rStyle w:val="StyleUnderline"/>
          <w:highlight w:val="cyan"/>
        </w:rPr>
        <w:t>A life can register as a life only within a schema that presents it as such. The</w:t>
      </w:r>
      <w:r w:rsidRPr="00281BB1">
        <w:rPr>
          <w:rStyle w:val="StyleUnderline"/>
        </w:rPr>
        <w:t xml:space="preserve"> epistemological </w:t>
      </w:r>
      <w:r w:rsidRPr="007424BB">
        <w:rPr>
          <w:rStyle w:val="StyleUnderline"/>
          <w:highlight w:val="cyan"/>
        </w:rPr>
        <w:t>nullification</w:t>
      </w:r>
      <w:r w:rsidRPr="00DE3C87">
        <w:rPr>
          <w:sz w:val="16"/>
        </w:rPr>
        <w:t xml:space="preserve"> or foreclosure </w:t>
      </w:r>
      <w:r w:rsidRPr="007424BB">
        <w:rPr>
          <w:rStyle w:val="StyleUnderline"/>
          <w:highlight w:val="cyan"/>
        </w:rPr>
        <w:t>of the living character of a population</w:t>
      </w:r>
      <w:r w:rsidRPr="00DE3C87">
        <w:rPr>
          <w:sz w:val="16"/>
        </w:rPr>
        <w:t>—</w:t>
      </w:r>
      <w:r w:rsidRPr="007424BB">
        <w:rPr>
          <w:rStyle w:val="StyleUnderline"/>
          <w:highlight w:val="cyan"/>
        </w:rPr>
        <w:t>the</w:t>
      </w:r>
      <w:r w:rsidRPr="00281BB1">
        <w:rPr>
          <w:rStyle w:val="StyleUnderline"/>
        </w:rPr>
        <w:t xml:space="preserve"> very </w:t>
      </w:r>
      <w:r w:rsidRPr="007424BB">
        <w:rPr>
          <w:rStyle w:val="StyleUnderline"/>
          <w:highlight w:val="cyan"/>
        </w:rPr>
        <w:t>definition of a genocidal epistemology</w:t>
      </w:r>
      <w:r w:rsidRPr="00DE3C87">
        <w:rPr>
          <w:sz w:val="16"/>
        </w:rPr>
        <w:t>—</w:t>
      </w:r>
      <w:r w:rsidRPr="007424BB">
        <w:rPr>
          <w:rStyle w:val="StyleUnderline"/>
          <w:highlight w:val="cyan"/>
        </w:rPr>
        <w:t>structures the field of the living</w:t>
      </w:r>
      <w:r w:rsidRPr="00281BB1">
        <w:rPr>
          <w:rStyle w:val="StyleUnderline"/>
        </w:rPr>
        <w:t xml:space="preserve"> </w:t>
      </w:r>
      <w:r w:rsidRPr="00DE3C87">
        <w:rPr>
          <w:sz w:val="16"/>
        </w:rPr>
        <w:t xml:space="preserve">along a continuum that has concrete implications for the question: Whose are the lives that are worth preserving, whose lives matter, whose lives are </w:t>
      </w:r>
      <w:proofErr w:type="spellStart"/>
      <w:r w:rsidRPr="00DE3C87">
        <w:rPr>
          <w:sz w:val="16"/>
        </w:rPr>
        <w:t>grievable</w:t>
      </w:r>
      <w:proofErr w:type="spellEnd"/>
      <w:r w:rsidRPr="00DE3C87">
        <w:rPr>
          <w:sz w:val="16"/>
        </w:rPr>
        <w:t>?</w:t>
      </w:r>
    </w:p>
    <w:p w14:paraId="154D6EF0" w14:textId="77777777" w:rsidR="00226EC4" w:rsidRPr="00DE3C87" w:rsidRDefault="00226EC4" w:rsidP="00226EC4">
      <w:pPr>
        <w:rPr>
          <w:sz w:val="16"/>
        </w:rPr>
      </w:pPr>
      <w:r w:rsidRPr="00281BB1">
        <w:rPr>
          <w:rStyle w:val="StyleUnderline"/>
        </w:rPr>
        <w:t>To ask the question is to confront</w:t>
      </w:r>
      <w:r w:rsidRPr="00DE3C87">
        <w:rPr>
          <w:sz w:val="16"/>
        </w:rPr>
        <w:t xml:space="preserve"> from the start </w:t>
      </w:r>
      <w:r w:rsidRPr="007424BB">
        <w:rPr>
          <w:rStyle w:val="StyleUnderline"/>
          <w:highlight w:val="cyan"/>
        </w:rPr>
        <w:t>this</w:t>
      </w:r>
      <w:r w:rsidRPr="00DE3C87">
        <w:rPr>
          <w:sz w:val="16"/>
        </w:rPr>
        <w:t xml:space="preserve"> particular “</w:t>
      </w:r>
      <w:r w:rsidRPr="007424BB">
        <w:rPr>
          <w:rStyle w:val="StyleUnderline"/>
          <w:highlight w:val="cyan"/>
        </w:rPr>
        <w:t>historic-racial schema</w:t>
      </w:r>
      <w:r w:rsidRPr="00DE3C87">
        <w:rPr>
          <w:sz w:val="16"/>
        </w:rPr>
        <w:t>”—</w:t>
      </w:r>
      <w:r w:rsidRPr="00281BB1">
        <w:rPr>
          <w:rStyle w:val="StyleUnderline"/>
        </w:rPr>
        <w:t>a term</w:t>
      </w:r>
      <w:r w:rsidRPr="00DE3C87">
        <w:rPr>
          <w:sz w:val="16"/>
        </w:rPr>
        <w:t xml:space="preserve"> prominently </w:t>
      </w:r>
      <w:r w:rsidRPr="007424BB">
        <w:rPr>
          <w:rStyle w:val="StyleUnderline"/>
          <w:highlight w:val="cyan"/>
        </w:rPr>
        <w:t>used by</w:t>
      </w:r>
      <w:r w:rsidRPr="00DE3C87">
        <w:rPr>
          <w:sz w:val="16"/>
        </w:rPr>
        <w:t xml:space="preserve"> Frantz </w:t>
      </w:r>
      <w:r w:rsidRPr="007424BB">
        <w:rPr>
          <w:rStyle w:val="StyleUnderline"/>
          <w:highlight w:val="cyan"/>
        </w:rPr>
        <w:t>Fanon</w:t>
      </w:r>
      <w:r w:rsidRPr="00DE3C87">
        <w:rPr>
          <w:sz w:val="16"/>
        </w:rPr>
        <w:t xml:space="preserve"> in Black Skin, White Masks—a </w:t>
      </w:r>
      <w:r w:rsidRPr="00281BB1">
        <w:rPr>
          <w:rStyle w:val="StyleUnderline"/>
        </w:rPr>
        <w:t xml:space="preserve">schema that </w:t>
      </w:r>
      <w:r w:rsidRPr="007424BB">
        <w:rPr>
          <w:rStyle w:val="StyleUnderline"/>
          <w:highlight w:val="cyan"/>
        </w:rPr>
        <w:t>functions as a form of perception</w:t>
      </w:r>
      <w:r w:rsidRPr="00281BB1">
        <w:rPr>
          <w:rStyle w:val="StyleUnderline"/>
        </w:rPr>
        <w:t xml:space="preserve"> and projection</w:t>
      </w:r>
      <w:r w:rsidRPr="00DE3C87">
        <w:rPr>
          <w:sz w:val="16"/>
        </w:rPr>
        <w:t xml:space="preserve">, an interpretive casing </w:t>
      </w:r>
      <w:r w:rsidRPr="007424BB">
        <w:rPr>
          <w:rStyle w:val="StyleUnderline"/>
          <w:highlight w:val="cyan"/>
        </w:rPr>
        <w:t>that enfolds the black body</w:t>
      </w:r>
      <w:r w:rsidRPr="00DE3C87">
        <w:rPr>
          <w:sz w:val="16"/>
        </w:rPr>
        <w:t xml:space="preserve"> and orchestrates its social negation. In fact, </w:t>
      </w:r>
      <w:r w:rsidRPr="007424BB">
        <w:rPr>
          <w:rStyle w:val="StyleUnderline"/>
          <w:highlight w:val="cyan"/>
        </w:rPr>
        <w:t>Fanon distinguishes between</w:t>
      </w:r>
      <w:r w:rsidRPr="00281BB1">
        <w:rPr>
          <w:rStyle w:val="StyleUnderline"/>
        </w:rPr>
        <w:t xml:space="preserve"> the </w:t>
      </w:r>
      <w:r w:rsidRPr="007424BB">
        <w:rPr>
          <w:rStyle w:val="StyleUnderline"/>
          <w:highlight w:val="cyan"/>
        </w:rPr>
        <w:t>historic-racial schema and the “racial-epidermal schema</w:t>
      </w:r>
      <w:r w:rsidRPr="00281BB1">
        <w:rPr>
          <w:rStyle w:val="StyleUnderline"/>
        </w:rPr>
        <w:t>”</w:t>
      </w:r>
      <w:r w:rsidRPr="00DE3C87">
        <w:rPr>
          <w:sz w:val="16"/>
        </w:rPr>
        <w:t xml:space="preserve"> (which fixes an essence to black life), </w:t>
      </w:r>
      <w:r w:rsidRPr="00281BB1">
        <w:rPr>
          <w:rStyle w:val="StyleUnderline"/>
        </w:rPr>
        <w:t>but</w:t>
      </w:r>
      <w:r w:rsidRPr="00DE3C87">
        <w:rPr>
          <w:sz w:val="16"/>
        </w:rPr>
        <w:t xml:space="preserve"> it is </w:t>
      </w:r>
      <w:r w:rsidRPr="007424BB">
        <w:rPr>
          <w:rStyle w:val="StyleUnderline"/>
          <w:highlight w:val="cyan"/>
        </w:rPr>
        <w:t>the first</w:t>
      </w:r>
      <w:r w:rsidRPr="00DE3C87">
        <w:rPr>
          <w:sz w:val="16"/>
        </w:rPr>
        <w:t xml:space="preserve"> that </w:t>
      </w:r>
      <w:r w:rsidRPr="00281BB1">
        <w:rPr>
          <w:rStyle w:val="StyleUnderline"/>
        </w:rPr>
        <w:t xml:space="preserve">seems to </w:t>
      </w:r>
      <w:r w:rsidRPr="007424BB">
        <w:rPr>
          <w:rStyle w:val="StyleUnderline"/>
          <w:highlight w:val="cyan"/>
        </w:rPr>
        <w:t>bear a direct relation to</w:t>
      </w:r>
      <w:r w:rsidRPr="00DE3C87">
        <w:rPr>
          <w:sz w:val="16"/>
        </w:rPr>
        <w:t xml:space="preserve"> the French phenomenologist Maurice </w:t>
      </w:r>
      <w:r w:rsidRPr="00281BB1">
        <w:rPr>
          <w:rStyle w:val="StyleUnderline"/>
        </w:rPr>
        <w:t xml:space="preserve">Merleau-Ponty’s idea of </w:t>
      </w:r>
      <w:r w:rsidRPr="007424BB">
        <w:rPr>
          <w:rStyle w:val="StyleUnderline"/>
          <w:highlight w:val="cyan"/>
        </w:rPr>
        <w:t>a “corporeal schema”</w:t>
      </w:r>
      <w:r w:rsidRPr="00281BB1">
        <w:rPr>
          <w:rStyle w:val="StyleUnderline"/>
        </w:rPr>
        <w:t xml:space="preserve"> </w:t>
      </w:r>
      <w:r w:rsidRPr="00DE3C87">
        <w:rPr>
          <w:sz w:val="16"/>
        </w:rPr>
        <w:t xml:space="preserve">and to the schemas of racism that bear on </w:t>
      </w:r>
      <w:proofErr w:type="spellStart"/>
      <w:r w:rsidRPr="00DE3C87">
        <w:rPr>
          <w:sz w:val="16"/>
        </w:rPr>
        <w:t>grievability</w:t>
      </w:r>
      <w:proofErr w:type="spellEnd"/>
      <w:r w:rsidRPr="00DE3C87">
        <w:rPr>
          <w:sz w:val="16"/>
        </w:rPr>
        <w:t xml:space="preserve">. </w:t>
      </w:r>
      <w:r w:rsidRPr="007424BB">
        <w:rPr>
          <w:rStyle w:val="StyleUnderline"/>
          <w:highlight w:val="cyan"/>
        </w:rPr>
        <w:t>A corporeal schema</w:t>
      </w:r>
      <w:r w:rsidRPr="00DE3C87">
        <w:rPr>
          <w:sz w:val="16"/>
        </w:rPr>
        <w:t xml:space="preserve">, for Merleau-Ponty, is the organization of tacit and structuring bodily relations with the world, but it </w:t>
      </w:r>
      <w:r w:rsidRPr="00DE3C87">
        <w:rPr>
          <w:sz w:val="16"/>
          <w:highlight w:val="cyan"/>
        </w:rPr>
        <w:t>i</w:t>
      </w:r>
      <w:r w:rsidRPr="007424BB">
        <w:rPr>
          <w:rStyle w:val="StyleUnderline"/>
          <w:highlight w:val="cyan"/>
        </w:rPr>
        <w:t>s</w:t>
      </w:r>
      <w:r w:rsidRPr="00281BB1">
        <w:rPr>
          <w:rStyle w:val="StyleUnderline"/>
        </w:rPr>
        <w:t xml:space="preserve"> </w:t>
      </w:r>
      <w:r w:rsidRPr="00DE3C87">
        <w:rPr>
          <w:sz w:val="16"/>
        </w:rPr>
        <w:t xml:space="preserve">also </w:t>
      </w:r>
      <w:r w:rsidRPr="007424BB">
        <w:rPr>
          <w:rStyle w:val="StyleUnderline"/>
          <w:highlight w:val="cyan"/>
        </w:rPr>
        <w:t>the operation of</w:t>
      </w:r>
      <w:r w:rsidRPr="00281BB1">
        <w:rPr>
          <w:rStyle w:val="StyleUnderline"/>
        </w:rPr>
        <w:t xml:space="preserve"> constituting </w:t>
      </w:r>
      <w:r w:rsidRPr="007424BB">
        <w:rPr>
          <w:rStyle w:val="StyleUnderline"/>
          <w:highlight w:val="cyan"/>
        </w:rPr>
        <w:t>oneself within the terms made available</w:t>
      </w:r>
      <w:r w:rsidRPr="00281BB1">
        <w:rPr>
          <w:rStyle w:val="StyleUnderline"/>
        </w:rPr>
        <w:t xml:space="preserve"> by that world</w:t>
      </w:r>
      <w:r w:rsidRPr="00DE3C87">
        <w:rPr>
          <w:sz w:val="16"/>
        </w:rPr>
        <w:t xml:space="preserve">. </w:t>
      </w:r>
      <w:r w:rsidRPr="00D1610E">
        <w:rPr>
          <w:rStyle w:val="StyleUnderline"/>
        </w:rPr>
        <w:t>The historic-racial schema,</w:t>
      </w:r>
      <w:r w:rsidRPr="00DE3C87">
        <w:rPr>
          <w:sz w:val="16"/>
        </w:rPr>
        <w:t xml:space="preserve"> according to Fanon, </w:t>
      </w:r>
      <w:r w:rsidRPr="00D1610E">
        <w:rPr>
          <w:rStyle w:val="StyleUnderline"/>
        </w:rPr>
        <w:t>is to be found at a deeper level, and it comes to disrupt</w:t>
      </w:r>
      <w:r w:rsidRPr="00DE3C87">
        <w:rPr>
          <w:sz w:val="16"/>
        </w:rPr>
        <w:t xml:space="preserve"> the idealized </w:t>
      </w:r>
      <w:r w:rsidRPr="00D1610E">
        <w:rPr>
          <w:rStyle w:val="StyleUnderline"/>
        </w:rPr>
        <w:t>c</w:t>
      </w:r>
      <w:r w:rsidRPr="00DC1664">
        <w:rPr>
          <w:rStyle w:val="StyleUnderline"/>
        </w:rPr>
        <w:t>orporeal schema</w:t>
      </w:r>
      <w:r w:rsidRPr="00DE3C87">
        <w:rPr>
          <w:sz w:val="16"/>
        </w:rPr>
        <w:t xml:space="preserve"> proposed by Merleau-Ponty.10 </w:t>
      </w:r>
      <w:r w:rsidRPr="00281BB1">
        <w:rPr>
          <w:rStyle w:val="StyleUnderline"/>
        </w:rPr>
        <w:t>The elements of the historic-racial schema are provided by</w:t>
      </w:r>
      <w:r w:rsidRPr="00DE3C87">
        <w:rPr>
          <w:sz w:val="16"/>
        </w:rPr>
        <w:t xml:space="preserve"> what he calls “</w:t>
      </w:r>
      <w:r w:rsidRPr="00281BB1">
        <w:rPr>
          <w:rStyle w:val="StyleUnderline"/>
        </w:rPr>
        <w:t>the white man</w:t>
      </w:r>
      <w:r w:rsidRPr="00DE3C87">
        <w:rPr>
          <w:sz w:val="16"/>
        </w:rPr>
        <w:t>”—</w:t>
      </w:r>
      <w:r w:rsidRPr="00281BB1">
        <w:rPr>
          <w:rStyle w:val="StyleUnderline"/>
        </w:rPr>
        <w:t>a figure for the powers of racism that cast black bodily experience</w:t>
      </w:r>
      <w:r w:rsidRPr="00DE3C87">
        <w:rPr>
          <w:sz w:val="16"/>
        </w:rPr>
        <w:t xml:space="preserve"> of the world </w:t>
      </w:r>
      <w:r w:rsidRPr="00281BB1">
        <w:rPr>
          <w:rStyle w:val="StyleUnderline"/>
        </w:rPr>
        <w:t>into “certain uncertainty.”</w:t>
      </w:r>
      <w:r w:rsidRPr="00DE3C87">
        <w:rPr>
          <w:sz w:val="16"/>
        </w:rPr>
        <w:t xml:space="preserve"> On the one hand, a “third-person consciousness” enters into a “first-person consciousness,” so one’s very mode of perception is riven by another consciousness. Who is seeing when I am seeing, and when I see myself, am I seeing only through the eyes of another? </w:t>
      </w:r>
      <w:r w:rsidRPr="00281BB1">
        <w:rPr>
          <w:rStyle w:val="StyleUnderline"/>
        </w:rPr>
        <w:t xml:space="preserve">On the other hand, the corporeal schema describes ways of composing oneself from the elements of the world: Fanon describes this aspirational “schema” as “a slow composition of </w:t>
      </w:r>
      <w:proofErr w:type="spellStart"/>
      <w:r w:rsidRPr="00281BB1">
        <w:rPr>
          <w:rStyle w:val="StyleUnderline"/>
        </w:rPr>
        <w:t>my self</w:t>
      </w:r>
      <w:proofErr w:type="spellEnd"/>
      <w:r w:rsidRPr="00281BB1">
        <w:rPr>
          <w:rStyle w:val="StyleUnderline"/>
        </w:rPr>
        <w:t xml:space="preserve"> as a body in the middle of a spatial and temporal world.”</w:t>
      </w:r>
      <w:r w:rsidRPr="00DE3C87">
        <w:rPr>
          <w:sz w:val="16"/>
        </w:rPr>
        <w:t xml:space="preserve"> The powerful figure of what he calls “the white man” is the one “who had woven me out of a thousand details, anecdotes, and stories.”11 So, as he writes, he retells having been written or woven by the third person, and we see on the page the slow struggle of self-composition that follows upon the decomposition of the bodily schema through the working of racism. It is at the level of the bodily experience of oneself in a world, where that schema is taken apart, expropriated, inhabited, occupied, and decomposed. </w:t>
      </w:r>
    </w:p>
    <w:p w14:paraId="56A5AA41" w14:textId="77777777" w:rsidR="00226EC4" w:rsidRPr="00DE3C87" w:rsidRDefault="00226EC4" w:rsidP="00226EC4">
      <w:pPr>
        <w:rPr>
          <w:sz w:val="16"/>
        </w:rPr>
      </w:pPr>
      <w:r w:rsidRPr="00DE3C87">
        <w:rPr>
          <w:sz w:val="16"/>
        </w:rPr>
        <w:t xml:space="preserve">Of course, </w:t>
      </w:r>
      <w:r w:rsidRPr="00281BB1">
        <w:rPr>
          <w:rStyle w:val="StyleUnderline"/>
        </w:rPr>
        <w:t>Fanon uses the first and the third person, figures such as the black man and the white man</w:t>
      </w:r>
      <w:r w:rsidRPr="00DE3C87">
        <w:rPr>
          <w:sz w:val="16"/>
        </w:rPr>
        <w:t xml:space="preserve">, to articulate this idea of the schema. </w:t>
      </w:r>
      <w:r w:rsidRPr="00281BB1">
        <w:rPr>
          <w:rStyle w:val="StyleUnderline"/>
        </w:rPr>
        <w:t xml:space="preserve">But the historic-racial schema is broader and more diffuse than those </w:t>
      </w:r>
      <w:proofErr w:type="gramStart"/>
      <w:r w:rsidRPr="00281BB1">
        <w:rPr>
          <w:rStyle w:val="StyleUnderline"/>
        </w:rPr>
        <w:t>particular figures</w:t>
      </w:r>
      <w:proofErr w:type="gramEnd"/>
      <w:r w:rsidRPr="00DE3C87">
        <w:rPr>
          <w:sz w:val="16"/>
        </w:rPr>
        <w:t xml:space="preserve">. In fact, </w:t>
      </w:r>
      <w:r w:rsidRPr="00281BB1">
        <w:rPr>
          <w:rStyle w:val="StyleUnderline"/>
        </w:rPr>
        <w:t>such a schema</w:t>
      </w:r>
      <w:r w:rsidRPr="00DE3C87">
        <w:rPr>
          <w:sz w:val="16"/>
        </w:rPr>
        <w:t xml:space="preserve"> bears upon the living and embodied life of populations and so </w:t>
      </w:r>
      <w:r w:rsidRPr="00281BB1">
        <w:rPr>
          <w:rStyle w:val="StyleUnderline"/>
        </w:rPr>
        <w:t>provides a critical supplement to Foucault’s reflections on anti-black racism and biopower</w:t>
      </w:r>
      <w:r w:rsidRPr="00DE3C87">
        <w:rPr>
          <w:sz w:val="16"/>
        </w:rPr>
        <w:t xml:space="preserve">. </w:t>
      </w:r>
      <w:r w:rsidRPr="00281BB1">
        <w:rPr>
          <w:rStyle w:val="StyleUnderline"/>
        </w:rPr>
        <w:t xml:space="preserve">Such </w:t>
      </w:r>
      <w:r w:rsidRPr="007424BB">
        <w:rPr>
          <w:rStyle w:val="StyleUnderline"/>
          <w:highlight w:val="cyan"/>
        </w:rPr>
        <w:t>a historic-racial schema</w:t>
      </w:r>
      <w:r w:rsidRPr="00281BB1">
        <w:rPr>
          <w:rStyle w:val="StyleUnderline"/>
        </w:rPr>
        <w:t xml:space="preserve"> also precedes and </w:t>
      </w:r>
      <w:r w:rsidRPr="007424BB">
        <w:rPr>
          <w:rStyle w:val="StyleUnderline"/>
          <w:highlight w:val="cyan"/>
        </w:rPr>
        <w:t>informs policies</w:t>
      </w:r>
      <w:r w:rsidRPr="00281BB1">
        <w:rPr>
          <w:rStyle w:val="StyleUnderline"/>
        </w:rPr>
        <w:t xml:space="preserve"> on world </w:t>
      </w:r>
      <w:r w:rsidRPr="007424BB">
        <w:rPr>
          <w:rStyle w:val="StyleUnderline"/>
          <w:highlight w:val="cyan"/>
        </w:rPr>
        <w:t>health, hunger</w:t>
      </w:r>
      <w:r w:rsidRPr="00281BB1">
        <w:rPr>
          <w:rStyle w:val="StyleUnderline"/>
        </w:rPr>
        <w:t xml:space="preserve">, refugees, migration, culture, </w:t>
      </w:r>
      <w:r w:rsidRPr="007424BB">
        <w:rPr>
          <w:rStyle w:val="StyleUnderline"/>
          <w:highlight w:val="cyan"/>
        </w:rPr>
        <w:t>occupation</w:t>
      </w:r>
      <w:r w:rsidRPr="00281BB1">
        <w:rPr>
          <w:rStyle w:val="StyleUnderline"/>
        </w:rPr>
        <w:t xml:space="preserve"> and other colonial practices, </w:t>
      </w:r>
      <w:r w:rsidRPr="007424BB">
        <w:rPr>
          <w:rStyle w:val="StyleUnderline"/>
          <w:highlight w:val="cyan"/>
        </w:rPr>
        <w:t>police violence</w:t>
      </w:r>
      <w:r w:rsidRPr="00281BB1">
        <w:rPr>
          <w:rStyle w:val="StyleUnderline"/>
        </w:rPr>
        <w:t xml:space="preserve">, incarceration, the death penalty, intermittent </w:t>
      </w:r>
      <w:r w:rsidRPr="007424BB">
        <w:rPr>
          <w:rStyle w:val="StyleUnderline"/>
          <w:highlight w:val="cyan"/>
        </w:rPr>
        <w:t>bombardment</w:t>
      </w:r>
      <w:r w:rsidRPr="00281BB1">
        <w:rPr>
          <w:rStyle w:val="StyleUnderline"/>
        </w:rPr>
        <w:t xml:space="preserve"> and destruction, </w:t>
      </w:r>
      <w:r w:rsidRPr="007424BB">
        <w:rPr>
          <w:rStyle w:val="StyleUnderline"/>
          <w:highlight w:val="cyan"/>
        </w:rPr>
        <w:t>war, and genocide</w:t>
      </w:r>
      <w:r w:rsidRPr="00DE3C87">
        <w:rPr>
          <w:sz w:val="16"/>
        </w:rPr>
        <w:t xml:space="preserve">. Although Foucault identifies “state racism” at the end of these lectures as one of the central instruments for the management of the life and death of populations, he does not tell us precisely how racism works to establish relative values for different lives. There is, of course, a clear sense that some populations are targeted by modes of sovereign power and that there is a “letting die” orchestrated by biopower, but how do we account for the differential ways in which lives and deaths matter or fail to matter? If we take racialization as a process by which a racial schema is materialized in the very perception of whose life matters and whose does not,12 then we can proceed to ask: How do such differentiated modes of perception </w:t>
      </w:r>
      <w:proofErr w:type="gramStart"/>
      <w:r w:rsidRPr="00DE3C87">
        <w:rPr>
          <w:sz w:val="16"/>
        </w:rPr>
        <w:t>enter into</w:t>
      </w:r>
      <w:proofErr w:type="gramEnd"/>
      <w:r w:rsidRPr="00DE3C87">
        <w:rPr>
          <w:sz w:val="16"/>
        </w:rPr>
        <w:t xml:space="preserve"> military and policy debates regarding targeted populations and incarcerated peoples? And in what ways do they operate as a set of uncritically accepted presuppositions—racial schemas—in our own debates about violence and nonviolence?</w:t>
      </w:r>
    </w:p>
    <w:p w14:paraId="2C815AE1" w14:textId="77777777" w:rsidR="00226EC4" w:rsidRPr="00DE3C87" w:rsidRDefault="00226EC4" w:rsidP="00226EC4">
      <w:pPr>
        <w:rPr>
          <w:sz w:val="16"/>
        </w:rPr>
      </w:pPr>
      <w:r w:rsidRPr="00DE3C87">
        <w:rPr>
          <w:sz w:val="16"/>
        </w:rPr>
        <w:t xml:space="preserve">At the close of “Society Must Be Defended,” </w:t>
      </w:r>
      <w:r w:rsidRPr="00281BB1">
        <w:rPr>
          <w:rStyle w:val="StyleUnderline"/>
        </w:rPr>
        <w:t xml:space="preserve">Foucault </w:t>
      </w:r>
      <w:proofErr w:type="gramStart"/>
      <w:r w:rsidRPr="00281BB1">
        <w:rPr>
          <w:rStyle w:val="StyleUnderline"/>
        </w:rPr>
        <w:t>opens up</w:t>
      </w:r>
      <w:proofErr w:type="gramEnd"/>
      <w:r w:rsidRPr="00281BB1">
        <w:rPr>
          <w:rStyle w:val="StyleUnderline"/>
        </w:rPr>
        <w:t xml:space="preserve"> the possibility that </w:t>
      </w:r>
      <w:r w:rsidRPr="00302928">
        <w:rPr>
          <w:rStyle w:val="StyleUnderline"/>
        </w:rPr>
        <w:t>populations who are precarious</w:t>
      </w:r>
      <w:r w:rsidRPr="00281BB1">
        <w:rPr>
          <w:rStyle w:val="StyleUnderline"/>
        </w:rPr>
        <w:t xml:space="preserve"> or abandoned are not yet constituted as subjects of rights</w:t>
      </w:r>
      <w:r w:rsidRPr="00DE3C87">
        <w:rPr>
          <w:sz w:val="16"/>
        </w:rPr>
        <w:t xml:space="preserve">, and that in order </w:t>
      </w:r>
      <w:r w:rsidRPr="00281BB1">
        <w:rPr>
          <w:rStyle w:val="StyleUnderline"/>
        </w:rPr>
        <w:t>to understand who they are</w:t>
      </w:r>
      <w:r w:rsidRPr="00DE3C87">
        <w:rPr>
          <w:sz w:val="16"/>
        </w:rPr>
        <w:t>—that is to say,</w:t>
      </w:r>
      <w:r w:rsidRPr="00281BB1">
        <w:rPr>
          <w:rStyle w:val="StyleUnderline"/>
        </w:rPr>
        <w:t xml:space="preserve"> the way they are constituted within the political field</w:t>
      </w:r>
      <w:r w:rsidRPr="00DE3C87">
        <w:rPr>
          <w:sz w:val="16"/>
        </w:rPr>
        <w:t xml:space="preserve">— </w:t>
      </w:r>
      <w:r w:rsidRPr="007424BB">
        <w:rPr>
          <w:rStyle w:val="StyleUnderline"/>
          <w:highlight w:val="cyan"/>
        </w:rPr>
        <w:t xml:space="preserve">we need an alternative to the </w:t>
      </w:r>
      <w:r w:rsidRPr="007424BB">
        <w:rPr>
          <w:rStyle w:val="Emphasis"/>
          <w:highlight w:val="cyan"/>
        </w:rPr>
        <w:t>model of the subject</w:t>
      </w:r>
      <w:r w:rsidRPr="007424BB">
        <w:rPr>
          <w:rStyle w:val="StyleUnderline"/>
          <w:highlight w:val="cyan"/>
        </w:rPr>
        <w:t>.</w:t>
      </w:r>
      <w:r w:rsidRPr="00281BB1">
        <w:rPr>
          <w:rStyle w:val="StyleUnderline"/>
        </w:rPr>
        <w:t xml:space="preserve"> This opens a direction </w:t>
      </w:r>
      <w:r w:rsidRPr="007424BB">
        <w:rPr>
          <w:rStyle w:val="StyleUnderline"/>
          <w:highlight w:val="cyan"/>
        </w:rPr>
        <w:t>to think about</w:t>
      </w:r>
      <w:r w:rsidRPr="00DE3C87">
        <w:rPr>
          <w:sz w:val="16"/>
        </w:rPr>
        <w:t xml:space="preserve"> state racism as well as the modes of </w:t>
      </w:r>
      <w:r w:rsidRPr="007424BB">
        <w:rPr>
          <w:rStyle w:val="StyleUnderline"/>
          <w:highlight w:val="cyan"/>
        </w:rPr>
        <w:t xml:space="preserve">agency and resistance that emerge from a population that can be described </w:t>
      </w:r>
      <w:r w:rsidRPr="007424BB">
        <w:rPr>
          <w:rStyle w:val="Emphasis"/>
          <w:highlight w:val="cyan"/>
        </w:rPr>
        <w:t>neither as an individual nor</w:t>
      </w:r>
      <w:r w:rsidRPr="00281BB1">
        <w:rPr>
          <w:rStyle w:val="Emphasis"/>
        </w:rPr>
        <w:t xml:space="preserve"> as a </w:t>
      </w:r>
      <w:r w:rsidRPr="007424BB">
        <w:rPr>
          <w:rStyle w:val="Emphasis"/>
          <w:highlight w:val="cyan"/>
        </w:rPr>
        <w:t>collective</w:t>
      </w:r>
      <w:r w:rsidRPr="00281BB1">
        <w:rPr>
          <w:rStyle w:val="Emphasis"/>
        </w:rPr>
        <w:t xml:space="preserve"> subject</w:t>
      </w:r>
      <w:r w:rsidRPr="00DE3C87">
        <w:rPr>
          <w:sz w:val="16"/>
        </w:rPr>
        <w:t>; but sadly, that direction did not end up being the path that Foucault would take.13</w:t>
      </w:r>
    </w:p>
    <w:p w14:paraId="7988265A" w14:textId="77777777" w:rsidR="00226EC4" w:rsidRPr="00281BB1" w:rsidRDefault="00226EC4" w:rsidP="00226EC4">
      <w:pPr>
        <w:rPr>
          <w:rStyle w:val="StyleUnderline"/>
        </w:rPr>
      </w:pPr>
      <w:r w:rsidRPr="00DE3C87">
        <w:rPr>
          <w:sz w:val="16"/>
        </w:rPr>
        <w:t xml:space="preserve">Perhaps that abandoned project might still be revived: if, as Foucault has argued, under sovereign power a subject has a right to life only on the condition that the subject is constituted as a rights-bearing subject, then under conditions of biopower, </w:t>
      </w:r>
      <w:r w:rsidRPr="00302928">
        <w:rPr>
          <w:rStyle w:val="StyleUnderline"/>
        </w:rPr>
        <w:t xml:space="preserve">a population has a claim to life on the condition that that population is registered as potentially </w:t>
      </w:r>
      <w:proofErr w:type="spellStart"/>
      <w:r w:rsidRPr="00302928">
        <w:rPr>
          <w:rStyle w:val="StyleUnderline"/>
        </w:rPr>
        <w:t>grievable</w:t>
      </w:r>
      <w:proofErr w:type="spellEnd"/>
      <w:r w:rsidRPr="00DE3C87">
        <w:rPr>
          <w:sz w:val="16"/>
        </w:rPr>
        <w:t xml:space="preserve">. That is my thesis, my way of offering a supplement to Foucault by bringing Fanon to bear on the question of how racial schemas </w:t>
      </w:r>
      <w:proofErr w:type="gramStart"/>
      <w:r w:rsidRPr="00DE3C87">
        <w:rPr>
          <w:sz w:val="16"/>
        </w:rPr>
        <w:t>enter into</w:t>
      </w:r>
      <w:proofErr w:type="gramEnd"/>
      <w:r w:rsidRPr="00DE3C87">
        <w:rPr>
          <w:sz w:val="16"/>
        </w:rPr>
        <w:t xml:space="preserve"> the racial figurations of what is living, of the racial phantasms that inform the demographic valuations of who is </w:t>
      </w:r>
      <w:proofErr w:type="spellStart"/>
      <w:r w:rsidRPr="00DE3C87">
        <w:rPr>
          <w:sz w:val="16"/>
        </w:rPr>
        <w:t>grievable</w:t>
      </w:r>
      <w:proofErr w:type="spellEnd"/>
      <w:r w:rsidRPr="00DE3C87">
        <w:rPr>
          <w:sz w:val="16"/>
        </w:rPr>
        <w:t xml:space="preserve"> and who is not, whose lives ought to be preserved and whose can be expunged or left to die. Of course, there is a vast continuum of </w:t>
      </w:r>
      <w:proofErr w:type="spellStart"/>
      <w:r w:rsidRPr="00DE3C87">
        <w:rPr>
          <w:sz w:val="16"/>
        </w:rPr>
        <w:t>grievability</w:t>
      </w:r>
      <w:proofErr w:type="spellEnd"/>
      <w:r w:rsidRPr="00DE3C87">
        <w:rPr>
          <w:sz w:val="16"/>
        </w:rPr>
        <w:t xml:space="preserve">, and populations can be grieved in one context and remain unmarked in another; and some modes of grieving may be acknowledged while others are dismissed or go unrecognized. And still, </w:t>
      </w:r>
      <w:r w:rsidRPr="00281BB1">
        <w:rPr>
          <w:rStyle w:val="StyleUnderline"/>
        </w:rPr>
        <w:t xml:space="preserve">the dominant schemas by which the value of life is allocated rely on a modulation of </w:t>
      </w:r>
      <w:proofErr w:type="spellStart"/>
      <w:r w:rsidRPr="00281BB1">
        <w:rPr>
          <w:rStyle w:val="StyleUnderline"/>
        </w:rPr>
        <w:t>grievability</w:t>
      </w:r>
      <w:proofErr w:type="spellEnd"/>
      <w:r w:rsidRPr="00281BB1">
        <w:rPr>
          <w:rStyle w:val="StyleUnderline"/>
        </w:rPr>
        <w:t xml:space="preserve">, </w:t>
      </w:r>
      <w:proofErr w:type="gramStart"/>
      <w:r w:rsidRPr="00281BB1">
        <w:rPr>
          <w:rStyle w:val="StyleUnderline"/>
        </w:rPr>
        <w:t>whether or not</w:t>
      </w:r>
      <w:proofErr w:type="gramEnd"/>
      <w:r w:rsidRPr="00281BB1">
        <w:rPr>
          <w:rStyle w:val="StyleUnderline"/>
        </w:rPr>
        <w:t xml:space="preserve"> that metric is ever named. </w:t>
      </w:r>
    </w:p>
    <w:p w14:paraId="773448DF" w14:textId="77777777" w:rsidR="00226EC4" w:rsidRPr="00DE3C87" w:rsidRDefault="00226EC4" w:rsidP="00226EC4">
      <w:pPr>
        <w:rPr>
          <w:sz w:val="16"/>
        </w:rPr>
      </w:pPr>
      <w:r w:rsidRPr="007424BB">
        <w:rPr>
          <w:rStyle w:val="StyleUnderline"/>
          <w:highlight w:val="cyan"/>
        </w:rPr>
        <w:t>The historic-racial schema that makes it possible to claim</w:t>
      </w:r>
      <w:r w:rsidRPr="00DC1664">
        <w:rPr>
          <w:rStyle w:val="StyleUnderline"/>
        </w:rPr>
        <w:t>, “</w:t>
      </w:r>
      <w:r w:rsidRPr="007424BB">
        <w:rPr>
          <w:rStyle w:val="StyleUnderline"/>
          <w:highlight w:val="cyan"/>
        </w:rPr>
        <w:t>This is</w:t>
      </w:r>
      <w:r w:rsidRPr="00DC1664">
        <w:rPr>
          <w:rStyle w:val="StyleUnderline"/>
        </w:rPr>
        <w:t xml:space="preserve"> or was a </w:t>
      </w:r>
      <w:r w:rsidRPr="007424BB">
        <w:rPr>
          <w:rStyle w:val="StyleUnderline"/>
          <w:highlight w:val="cyan"/>
        </w:rPr>
        <w:t>life,”</w:t>
      </w:r>
      <w:r w:rsidRPr="00DE3C87">
        <w:rPr>
          <w:sz w:val="16"/>
        </w:rPr>
        <w:t xml:space="preserve"> or, “</w:t>
      </w:r>
      <w:r w:rsidRPr="00281BB1">
        <w:rPr>
          <w:rStyle w:val="StyleUnderline"/>
        </w:rPr>
        <w:t xml:space="preserve">These are or were </w:t>
      </w:r>
      <w:r w:rsidRPr="00DC1664">
        <w:rPr>
          <w:rStyle w:val="StyleUnderline"/>
        </w:rPr>
        <w:t>lives</w:t>
      </w:r>
      <w:r w:rsidRPr="00302928">
        <w:rPr>
          <w:rStyle w:val="StyleUnderline"/>
        </w:rPr>
        <w:t xml:space="preserve">,” </w:t>
      </w:r>
      <w:r w:rsidRPr="007424BB">
        <w:rPr>
          <w:rStyle w:val="StyleUnderline"/>
          <w:highlight w:val="cyan"/>
        </w:rPr>
        <w:t>is intimately bound up with</w:t>
      </w:r>
      <w:r w:rsidRPr="00281BB1">
        <w:rPr>
          <w:rStyle w:val="StyleUnderline"/>
        </w:rPr>
        <w:t xml:space="preserve"> the possibility of necessary </w:t>
      </w:r>
      <w:r w:rsidRPr="007424BB">
        <w:rPr>
          <w:rStyle w:val="StyleUnderline"/>
          <w:highlight w:val="cyan"/>
        </w:rPr>
        <w:t>modes of</w:t>
      </w:r>
      <w:r w:rsidRPr="00281BB1">
        <w:rPr>
          <w:rStyle w:val="StyleUnderline"/>
        </w:rPr>
        <w:t xml:space="preserve"> valuing life:</w:t>
      </w:r>
      <w:r w:rsidRPr="00DE3C87">
        <w:rPr>
          <w:sz w:val="16"/>
        </w:rPr>
        <w:t xml:space="preserve"> </w:t>
      </w:r>
      <w:r w:rsidRPr="00281BB1">
        <w:rPr>
          <w:rStyle w:val="StyleUnderline"/>
        </w:rPr>
        <w:t xml:space="preserve">memorialization, </w:t>
      </w:r>
      <w:r w:rsidRPr="007424BB">
        <w:rPr>
          <w:rStyle w:val="Emphasis"/>
          <w:highlight w:val="cyan"/>
        </w:rPr>
        <w:t>safeguarding</w:t>
      </w:r>
      <w:r w:rsidRPr="00281BB1">
        <w:rPr>
          <w:rStyle w:val="StyleUnderline"/>
        </w:rPr>
        <w:t xml:space="preserve">, recognition, </w:t>
      </w:r>
      <w:r w:rsidRPr="007424BB">
        <w:rPr>
          <w:rStyle w:val="StyleUnderline"/>
          <w:highlight w:val="cyan"/>
        </w:rPr>
        <w:t xml:space="preserve">and the </w:t>
      </w:r>
      <w:r w:rsidRPr="007424BB">
        <w:rPr>
          <w:rStyle w:val="Emphasis"/>
          <w:highlight w:val="cyan"/>
        </w:rPr>
        <w:t>preservation of life</w:t>
      </w:r>
      <w:r w:rsidRPr="00281BB1">
        <w:rPr>
          <w:rStyle w:val="StyleUnderline"/>
        </w:rPr>
        <w:t xml:space="preserve">. </w:t>
      </w:r>
      <w:r w:rsidRPr="00DE3C87">
        <w:rPr>
          <w:sz w:val="16"/>
        </w:rPr>
        <w:t xml:space="preserve">(“This is a life worth living, worth preserving”; and “These are </w:t>
      </w:r>
      <w:proofErr w:type="gramStart"/>
      <w:r w:rsidRPr="00DE3C87">
        <w:rPr>
          <w:sz w:val="16"/>
        </w:rPr>
        <w:t>lives</w:t>
      </w:r>
      <w:proofErr w:type="gramEnd"/>
      <w:r w:rsidRPr="00DE3C87">
        <w:rPr>
          <w:sz w:val="16"/>
        </w:rPr>
        <w:t xml:space="preserve"> that ought to be given the condition to live and to be registered and recognized as lives.”) </w:t>
      </w:r>
      <w:r w:rsidRPr="007424BB">
        <w:rPr>
          <w:rStyle w:val="StyleUnderline"/>
          <w:highlight w:val="cyan"/>
        </w:rPr>
        <w:t xml:space="preserve">The </w:t>
      </w:r>
      <w:r w:rsidRPr="007424BB">
        <w:rPr>
          <w:rStyle w:val="Emphasis"/>
          <w:highlight w:val="cyan"/>
        </w:rPr>
        <w:t>phantasmagoria</w:t>
      </w:r>
      <w:r w:rsidRPr="007424BB">
        <w:rPr>
          <w:rStyle w:val="StyleUnderline"/>
          <w:highlight w:val="cyan"/>
        </w:rPr>
        <w:t xml:space="preserve"> of racism is </w:t>
      </w:r>
      <w:r w:rsidRPr="007424BB">
        <w:rPr>
          <w:rStyle w:val="Emphasis"/>
          <w:highlight w:val="cyan"/>
        </w:rPr>
        <w:t>part of that racial schema</w:t>
      </w:r>
      <w:r w:rsidRPr="00DE3C87">
        <w:rPr>
          <w:sz w:val="16"/>
        </w:rPr>
        <w:t xml:space="preserve">.14 We can see how it works as a thought sequence crystallized in the moving images that </w:t>
      </w:r>
      <w:proofErr w:type="gramStart"/>
      <w:r w:rsidRPr="00DE3C87">
        <w:rPr>
          <w:sz w:val="16"/>
        </w:rPr>
        <w:t>enter into</w:t>
      </w:r>
      <w:proofErr w:type="gramEnd"/>
      <w:r w:rsidRPr="00DE3C87">
        <w:rPr>
          <w:sz w:val="16"/>
        </w:rPr>
        <w:t xml:space="preserve"> deliberation processes to negate the life claim of the person whose life is at stake—how the phantasmagoria of racism operates within the metric of </w:t>
      </w:r>
      <w:proofErr w:type="spellStart"/>
      <w:r w:rsidRPr="00DE3C87">
        <w:rPr>
          <w:sz w:val="16"/>
        </w:rPr>
        <w:t>grievability</w:t>
      </w:r>
      <w:proofErr w:type="spellEnd"/>
      <w:r w:rsidRPr="00281BB1">
        <w:rPr>
          <w:rStyle w:val="StyleUnderline"/>
        </w:rPr>
        <w:t xml:space="preserve">. </w:t>
      </w:r>
      <w:r w:rsidRPr="00DC1664">
        <w:rPr>
          <w:rStyle w:val="StyleUnderline"/>
        </w:rPr>
        <w:t>It does so</w:t>
      </w:r>
      <w:r w:rsidRPr="00DE3C87">
        <w:rPr>
          <w:sz w:val="16"/>
        </w:rPr>
        <w:t xml:space="preserve">, </w:t>
      </w:r>
      <w:r w:rsidRPr="00DC1664">
        <w:rPr>
          <w:rStyle w:val="StyleUnderline"/>
        </w:rPr>
        <w:t>for instance, in the sequence in which</w:t>
      </w:r>
      <w:r w:rsidRPr="00DE3C87">
        <w:rPr>
          <w:sz w:val="16"/>
        </w:rPr>
        <w:t xml:space="preserve"> a person, such as </w:t>
      </w:r>
      <w:r w:rsidRPr="00DC1664">
        <w:rPr>
          <w:rStyle w:val="StyleUnderline"/>
        </w:rPr>
        <w:t>Eric Garner</w:t>
      </w:r>
      <w:r w:rsidRPr="00DE3C87">
        <w:rPr>
          <w:sz w:val="16"/>
        </w:rPr>
        <w:t xml:space="preserve"> in the United States in 2014, is put into a police choke hold, and then </w:t>
      </w:r>
      <w:r w:rsidRPr="00281BB1">
        <w:rPr>
          <w:rStyle w:val="StyleUnderline"/>
        </w:rPr>
        <w:t>audibly announces he cannot breathe</w:t>
      </w:r>
      <w:r w:rsidRPr="00DE3C87">
        <w:rPr>
          <w:sz w:val="16"/>
        </w:rPr>
        <w:t xml:space="preserve"> and visibly can be seen to be unable to breathe, </w:t>
      </w:r>
      <w:r w:rsidRPr="00281BB1">
        <w:rPr>
          <w:rStyle w:val="StyleUnderline"/>
        </w:rPr>
        <w:t>and it is registered by everyone at the scene that he will not survive</w:t>
      </w:r>
      <w:r w:rsidRPr="00DE3C87">
        <w:rPr>
          <w:sz w:val="16"/>
        </w:rPr>
        <w:t xml:space="preserve"> the prolongation of that police choke hold, which then, after the announcement, strengthens to become a stranglehold, strangulation, </w:t>
      </w:r>
      <w:r w:rsidRPr="00281BB1">
        <w:rPr>
          <w:rStyle w:val="StyleUnderline"/>
        </w:rPr>
        <w:t xml:space="preserve">murder. Does the police officer who strengthens the hold to the point of death imagine that the person about to die is </w:t>
      </w:r>
      <w:proofErr w:type="gramStart"/>
      <w:r w:rsidRPr="00281BB1">
        <w:rPr>
          <w:rStyle w:val="StyleUnderline"/>
        </w:rPr>
        <w:t>actually about</w:t>
      </w:r>
      <w:proofErr w:type="gramEnd"/>
      <w:r w:rsidRPr="00281BB1">
        <w:rPr>
          <w:rStyle w:val="StyleUnderline"/>
        </w:rPr>
        <w:t xml:space="preserve"> to attack</w:t>
      </w:r>
      <w:r w:rsidRPr="00DE3C87">
        <w:rPr>
          <w:sz w:val="16"/>
        </w:rPr>
        <w:t xml:space="preserve">, or that their own life is endangered? Or is it simply that this life is one that can be snuffed out because it is not considered a life, never was a life, does not fit the norm of life that belongs to the racial schema; hence, because it does not register as a </w:t>
      </w:r>
      <w:proofErr w:type="spellStart"/>
      <w:r w:rsidRPr="00DE3C87">
        <w:rPr>
          <w:sz w:val="16"/>
        </w:rPr>
        <w:t>grievable</w:t>
      </w:r>
      <w:proofErr w:type="spellEnd"/>
      <w:r w:rsidRPr="00DE3C87">
        <w:rPr>
          <w:sz w:val="16"/>
        </w:rPr>
        <w:t xml:space="preserve"> life, a life worth preserving? Or when </w:t>
      </w:r>
      <w:r w:rsidRPr="007424BB">
        <w:rPr>
          <w:rStyle w:val="StyleUnderline"/>
          <w:highlight w:val="cyan"/>
        </w:rPr>
        <w:t>Walter Scott</w:t>
      </w:r>
      <w:r w:rsidRPr="00DC1664">
        <w:rPr>
          <w:rStyle w:val="StyleUnderline"/>
        </w:rPr>
        <w:t xml:space="preserve">, in South Carolina in 2015, </w:t>
      </w:r>
      <w:r w:rsidRPr="007424BB">
        <w:rPr>
          <w:rStyle w:val="StyleUnderline"/>
          <w:highlight w:val="cyan"/>
        </w:rPr>
        <w:t>turned his back to the police</w:t>
      </w:r>
      <w:r w:rsidRPr="00DC1664">
        <w:rPr>
          <w:rStyle w:val="StyleUnderline"/>
        </w:rPr>
        <w:t xml:space="preserve">, unarmed, clearly frightened, </w:t>
      </w:r>
      <w:r w:rsidRPr="007424BB">
        <w:rPr>
          <w:rStyle w:val="StyleUnderline"/>
          <w:highlight w:val="cyan"/>
        </w:rPr>
        <w:t>and ran in the opposite direction</w:t>
      </w:r>
      <w:r w:rsidRPr="00DC1664">
        <w:rPr>
          <w:rStyle w:val="StyleUnderline"/>
        </w:rPr>
        <w:t xml:space="preserve"> from them—</w:t>
      </w:r>
      <w:r w:rsidRPr="007424BB">
        <w:rPr>
          <w:rStyle w:val="StyleUnderline"/>
          <w:highlight w:val="cyan"/>
        </w:rPr>
        <w:t>how did he</w:t>
      </w:r>
      <w:r w:rsidRPr="00DC1664">
        <w:rPr>
          <w:rStyle w:val="StyleUnderline"/>
        </w:rPr>
        <w:t xml:space="preserve"> </w:t>
      </w:r>
      <w:r w:rsidRPr="007424BB">
        <w:rPr>
          <w:rStyle w:val="StyleUnderline"/>
          <w:highlight w:val="cyan"/>
        </w:rPr>
        <w:t>become</w:t>
      </w:r>
      <w:r w:rsidRPr="00DC1664">
        <w:rPr>
          <w:rStyle w:val="StyleUnderline"/>
        </w:rPr>
        <w:t xml:space="preserve"> </w:t>
      </w:r>
      <w:proofErr w:type="spellStart"/>
      <w:r w:rsidRPr="00DC1664">
        <w:rPr>
          <w:rStyle w:val="StyleUnderline"/>
        </w:rPr>
        <w:t>phantasmagorically</w:t>
      </w:r>
      <w:proofErr w:type="spellEnd"/>
      <w:r w:rsidRPr="00DC1664">
        <w:rPr>
          <w:rStyle w:val="StyleUnderline"/>
        </w:rPr>
        <w:t xml:space="preserve"> </w:t>
      </w:r>
      <w:r w:rsidRPr="007424BB">
        <w:rPr>
          <w:rStyle w:val="StyleUnderline"/>
          <w:highlight w:val="cyan"/>
        </w:rPr>
        <w:t>turned around, made into a threatening figure</w:t>
      </w:r>
      <w:r w:rsidRPr="00DE3C87">
        <w:rPr>
          <w:sz w:val="16"/>
        </w:rPr>
        <w:t xml:space="preserve"> to be killed? Perhaps there, in the moment of decision or action that belongs to a race-war logic: the police person believes it is their own life, rather than the </w:t>
      </w:r>
      <w:proofErr w:type="spellStart"/>
      <w:proofErr w:type="gramStart"/>
      <w:r w:rsidRPr="00DE3C87">
        <w:rPr>
          <w:sz w:val="16"/>
        </w:rPr>
        <w:t>other’s</w:t>
      </w:r>
      <w:proofErr w:type="spellEnd"/>
      <w:proofErr w:type="gramEnd"/>
      <w:r w:rsidRPr="00DE3C87">
        <w:rPr>
          <w:sz w:val="16"/>
        </w:rPr>
        <w:t>, that is endangered. And perhaps this is simply the violent moment of a biopolitical apparatus, a way of managing that life unto death. In that case, the black man is simply there, vulnerable to being killed, and so he is killed, as if he is prey and the police are hunters. Or consider Trayvon Martin, killed by George Zimmerman who was subsequently acquitted, but also Marissa Alexander, in that same district, who was sentenced to twenty years for attempting to defend herself against sexual assault.</w:t>
      </w:r>
    </w:p>
    <w:p w14:paraId="2BDC8EB8" w14:textId="77777777" w:rsidR="00226EC4" w:rsidRPr="00281BB1" w:rsidRDefault="00226EC4" w:rsidP="00226EC4">
      <w:pPr>
        <w:rPr>
          <w:rStyle w:val="StyleUnderline"/>
        </w:rPr>
      </w:pPr>
      <w:r w:rsidRPr="007424BB">
        <w:rPr>
          <w:rStyle w:val="StyleUnderline"/>
          <w:highlight w:val="cyan"/>
        </w:rPr>
        <w:t>So, when unarmed black</w:t>
      </w:r>
      <w:r w:rsidRPr="00DC1664">
        <w:rPr>
          <w:rStyle w:val="StyleUnderline"/>
        </w:rPr>
        <w:t xml:space="preserve"> men or women, </w:t>
      </w:r>
      <w:r w:rsidRPr="007424BB">
        <w:rPr>
          <w:rStyle w:val="StyleUnderline"/>
          <w:highlight w:val="cyan"/>
        </w:rPr>
        <w:t>or queer</w:t>
      </w:r>
      <w:r w:rsidRPr="00DC1664">
        <w:rPr>
          <w:rStyle w:val="StyleUnderline"/>
        </w:rPr>
        <w:t xml:space="preserve"> and transgendered </w:t>
      </w:r>
      <w:r w:rsidRPr="007424BB">
        <w:rPr>
          <w:rStyle w:val="StyleUnderline"/>
          <w:highlight w:val="cyan"/>
        </w:rPr>
        <w:t>people, have their backs turned to police</w:t>
      </w:r>
      <w:r w:rsidRPr="00DC1664">
        <w:rPr>
          <w:rStyle w:val="StyleUnderline"/>
        </w:rPr>
        <w:t xml:space="preserve"> and are walking or running away, </w:t>
      </w:r>
      <w:r w:rsidRPr="007424BB">
        <w:rPr>
          <w:rStyle w:val="StyleUnderline"/>
          <w:highlight w:val="cyan"/>
        </w:rPr>
        <w:t>and</w:t>
      </w:r>
      <w:r w:rsidRPr="00DC1664">
        <w:rPr>
          <w:rStyle w:val="StyleUnderline"/>
        </w:rPr>
        <w:t xml:space="preserve"> they </w:t>
      </w:r>
      <w:r w:rsidRPr="007424BB">
        <w:rPr>
          <w:rStyle w:val="StyleUnderline"/>
          <w:highlight w:val="cyan"/>
        </w:rPr>
        <w:t>are still gunned down</w:t>
      </w:r>
      <w:r w:rsidRPr="00DC1664">
        <w:rPr>
          <w:rStyle w:val="StyleUnderline"/>
        </w:rPr>
        <w:t xml:space="preserve"> by police—an action often </w:t>
      </w:r>
      <w:r w:rsidRPr="007424BB">
        <w:rPr>
          <w:rStyle w:val="StyleUnderline"/>
          <w:highlight w:val="cyan"/>
        </w:rPr>
        <w:t>defended later as self-defense</w:t>
      </w:r>
      <w:r w:rsidRPr="00DC1664">
        <w:rPr>
          <w:rStyle w:val="StyleUnderline"/>
        </w:rPr>
        <w:t>, even as a defense of society—</w:t>
      </w:r>
      <w:r w:rsidRPr="007424BB">
        <w:rPr>
          <w:rStyle w:val="StyleUnderline"/>
          <w:highlight w:val="cyan"/>
        </w:rPr>
        <w:t>how are we to understand this?</w:t>
      </w:r>
      <w:r w:rsidRPr="00DC1664">
        <w:rPr>
          <w:rStyle w:val="StyleUnderline"/>
        </w:rPr>
        <w:t xml:space="preserve"> Is</w:t>
      </w:r>
      <w:r w:rsidRPr="00DE3C87">
        <w:rPr>
          <w:sz w:val="16"/>
        </w:rPr>
        <w:t xml:space="preserve"> that turning of the head or walking or running away actually an aggressive advance anticipated by the police? </w:t>
      </w:r>
      <w:r w:rsidRPr="00DC1664">
        <w:rPr>
          <w:rStyle w:val="StyleUnderline"/>
        </w:rPr>
        <w:t>The police person who decides to shoot</w:t>
      </w:r>
      <w:r w:rsidRPr="00DE3C87">
        <w:rPr>
          <w:sz w:val="16"/>
        </w:rPr>
        <w:t xml:space="preserve">, or who simply finds himself shooting, may or may not be deliberating; but </w:t>
      </w:r>
      <w:r w:rsidRPr="00DC1664">
        <w:rPr>
          <w:rStyle w:val="StyleUnderline"/>
        </w:rPr>
        <w:t>it surely seems that a phantasm has seized upon that thought process, inverting the figures and the movements he sees to justify in advance any lethal action he may take</w:t>
      </w:r>
      <w:r w:rsidRPr="00DE3C87">
        <w:rPr>
          <w:sz w:val="16"/>
        </w:rPr>
        <w:t xml:space="preserve">. The violence that the policeman is about to do, </w:t>
      </w:r>
      <w:r w:rsidRPr="00DC1664">
        <w:rPr>
          <w:rStyle w:val="StyleUnderline"/>
        </w:rPr>
        <w:t>the violence he then commits, has</w:t>
      </w:r>
      <w:r w:rsidRPr="00281BB1">
        <w:rPr>
          <w:rStyle w:val="StyleUnderline"/>
        </w:rPr>
        <w:t xml:space="preserve"> already moved toward him in a figure</w:t>
      </w:r>
      <w:r w:rsidRPr="00DE3C87">
        <w:rPr>
          <w:sz w:val="16"/>
        </w:rPr>
        <w:t xml:space="preserve">, a racialized ghost, </w:t>
      </w:r>
      <w:r w:rsidRPr="00281BB1">
        <w:rPr>
          <w:rStyle w:val="StyleUnderline"/>
        </w:rPr>
        <w:t>condensing and inverting his own aggression, wielding his own aggression against himself</w:t>
      </w:r>
      <w:r w:rsidRPr="00DE3C87">
        <w:rPr>
          <w:sz w:val="16"/>
        </w:rPr>
        <w:t xml:space="preserve">, </w:t>
      </w:r>
      <w:r w:rsidRPr="00281BB1">
        <w:rPr>
          <w:rStyle w:val="StyleUnderline"/>
        </w:rPr>
        <w:t>acting in advance of his own plans</w:t>
      </w:r>
      <w:r w:rsidRPr="00DE3C87">
        <w:rPr>
          <w:sz w:val="16"/>
        </w:rPr>
        <w:t xml:space="preserve"> to act, </w:t>
      </w:r>
      <w:r w:rsidRPr="00281BB1">
        <w:rPr>
          <w:rStyle w:val="StyleUnderline"/>
        </w:rPr>
        <w:t>and legitimating and elaborating</w:t>
      </w:r>
      <w:r w:rsidRPr="00DE3C87">
        <w:rPr>
          <w:sz w:val="16"/>
        </w:rPr>
        <w:t xml:space="preserve">, as if in a dream, </w:t>
      </w:r>
      <w:r w:rsidRPr="00281BB1">
        <w:rPr>
          <w:rStyle w:val="StyleUnderline"/>
        </w:rPr>
        <w:t xml:space="preserve">his later argument of self-defense. </w:t>
      </w:r>
    </w:p>
    <w:p w14:paraId="475BFE7D" w14:textId="77777777" w:rsidR="00226EC4" w:rsidRPr="00DE3C87" w:rsidRDefault="00226EC4" w:rsidP="00226EC4">
      <w:pPr>
        <w:rPr>
          <w:sz w:val="16"/>
          <w:szCs w:val="16"/>
        </w:rPr>
      </w:pPr>
      <w:r w:rsidRPr="00DE3C87">
        <w:rPr>
          <w:sz w:val="16"/>
          <w:szCs w:val="16"/>
        </w:rPr>
        <w:t xml:space="preserve">Of course, the frame for this violence </w:t>
      </w:r>
      <w:proofErr w:type="gramStart"/>
      <w:r w:rsidRPr="00DE3C87">
        <w:rPr>
          <w:sz w:val="16"/>
          <w:szCs w:val="16"/>
        </w:rPr>
        <w:t>has to</w:t>
      </w:r>
      <w:proofErr w:type="gramEnd"/>
      <w:r w:rsidRPr="00DE3C87">
        <w:rPr>
          <w:sz w:val="16"/>
          <w:szCs w:val="16"/>
        </w:rPr>
        <w:t xml:space="preserve"> be expanded to include forms of violence that target race and gender at once, and so to reveal that sometimes the violence against black women, in particular, takes place in different scenes, in different sequences of events, and with differing consequences. The report “Say Her Name: Resisting Police Brutality against Black Women,” published in July 2015 by the Center for Intersectionality and Social Policy Studies, led by </w:t>
      </w:r>
      <w:proofErr w:type="spellStart"/>
      <w:r w:rsidRPr="00DE3C87">
        <w:rPr>
          <w:sz w:val="16"/>
          <w:szCs w:val="16"/>
        </w:rPr>
        <w:t>Kimberlé</w:t>
      </w:r>
      <w:proofErr w:type="spellEnd"/>
      <w:r w:rsidRPr="00DE3C87">
        <w:rPr>
          <w:sz w:val="16"/>
          <w:szCs w:val="16"/>
        </w:rPr>
        <w:t xml:space="preserve"> Williams Crenshaw and Andrea Ritchie, makes clear that nearly all of the main examples in the media illustrating police violence against black people in the United States involve black men, establishing that the dominant frames for understanding anti-black racism and police violence operate within a restrictive gender framing.15 Calling for “a gender-inclusive approach to racial justice,” Crenshaw has independently drawn attention to the way that black women are overpoliced and </w:t>
      </w:r>
      <w:proofErr w:type="spellStart"/>
      <w:r w:rsidRPr="00DE3C87">
        <w:rPr>
          <w:sz w:val="16"/>
          <w:szCs w:val="16"/>
        </w:rPr>
        <w:t>underprotected</w:t>
      </w:r>
      <w:proofErr w:type="spellEnd"/>
      <w:r w:rsidRPr="00DE3C87">
        <w:rPr>
          <w:sz w:val="16"/>
          <w:szCs w:val="16"/>
        </w:rPr>
        <w:t>, but also to how their injuries and deaths are not as fully documented or registered, even within those social movements explicitly focused on opposing police violence.16</w:t>
      </w:r>
    </w:p>
    <w:p w14:paraId="2F3ECC7D" w14:textId="77777777" w:rsidR="00226EC4" w:rsidRPr="00281BB1" w:rsidRDefault="00226EC4" w:rsidP="00226EC4">
      <w:pPr>
        <w:rPr>
          <w:rStyle w:val="StyleUnderline"/>
        </w:rPr>
      </w:pPr>
      <w:r w:rsidRPr="00DE3C87">
        <w:rPr>
          <w:sz w:val="16"/>
        </w:rPr>
        <w:t xml:space="preserve">Contemporary European racism perhaps takes different forms, but </w:t>
      </w:r>
      <w:r w:rsidRPr="007424BB">
        <w:rPr>
          <w:rStyle w:val="StyleUnderline"/>
          <w:highlight w:val="cyan"/>
        </w:rPr>
        <w:t>the efforts to block migrants to Europe are</w:t>
      </w:r>
      <w:r w:rsidRPr="00281BB1">
        <w:rPr>
          <w:rStyle w:val="StyleUnderline"/>
        </w:rPr>
        <w:t xml:space="preserve"> in part </w:t>
      </w:r>
      <w:r w:rsidRPr="007424BB">
        <w:rPr>
          <w:rStyle w:val="StyleUnderline"/>
          <w:highlight w:val="cyan"/>
        </w:rPr>
        <w:t>rooted in the desire to keep Europe white</w:t>
      </w:r>
      <w:r w:rsidRPr="00281BB1">
        <w:rPr>
          <w:rStyle w:val="StyleUnderline"/>
        </w:rPr>
        <w:t>, to safeguard a nationality</w:t>
      </w:r>
      <w:r w:rsidRPr="00DE3C87">
        <w:rPr>
          <w:sz w:val="16"/>
        </w:rPr>
        <w:t xml:space="preserve"> that is imagined to be pure. It hardly matters that Europe has never been exclusively white, since the idea of European whiteness is a fantasy that seeks to be realized at the expense of a living population that includes people from North Africa, Turkey, and the Middle East. </w:t>
      </w:r>
      <w:r w:rsidRPr="00281BB1">
        <w:rPr>
          <w:rStyle w:val="StyleUnderline"/>
        </w:rPr>
        <w:t xml:space="preserve">If we follow Foucault on biopower, and read him together with Achille </w:t>
      </w:r>
      <w:proofErr w:type="spellStart"/>
      <w:r w:rsidRPr="00281BB1">
        <w:rPr>
          <w:rStyle w:val="StyleUnderline"/>
        </w:rPr>
        <w:t>Mbembe</w:t>
      </w:r>
      <w:proofErr w:type="spellEnd"/>
      <w:r w:rsidRPr="00281BB1">
        <w:rPr>
          <w:rStyle w:val="StyleUnderline"/>
        </w:rPr>
        <w:t xml:space="preserve"> on necropolitics</w:t>
      </w:r>
      <w:r w:rsidRPr="00DE3C87">
        <w:rPr>
          <w:sz w:val="16"/>
        </w:rPr>
        <w:t xml:space="preserve">,17 then </w:t>
      </w:r>
      <w:r w:rsidRPr="00DC1664">
        <w:rPr>
          <w:rStyle w:val="StyleUnderline"/>
        </w:rPr>
        <w:t>we can</w:t>
      </w:r>
      <w:r w:rsidRPr="00281BB1">
        <w:rPr>
          <w:rStyle w:val="StyleUnderline"/>
        </w:rPr>
        <w:t xml:space="preserve"> approach analytically the policies that reproduce this metric of </w:t>
      </w:r>
      <w:proofErr w:type="spellStart"/>
      <w:r w:rsidRPr="00281BB1">
        <w:rPr>
          <w:rStyle w:val="StyleUnderline"/>
        </w:rPr>
        <w:t>grievability</w:t>
      </w:r>
      <w:proofErr w:type="spellEnd"/>
      <w:r w:rsidRPr="00281BB1">
        <w:rPr>
          <w:rStyle w:val="StyleUnderline"/>
        </w:rPr>
        <w:t>.</w:t>
      </w:r>
      <w:r w:rsidRPr="00DE3C87">
        <w:rPr>
          <w:sz w:val="16"/>
        </w:rPr>
        <w:t xml:space="preserve"> The thousands of migrants who have lost their lives in the Mediterranean are precisely lives that are not deemed worthy of safeguarding. Those waters are monitored for the purposes of trade and maritime safety; there is often cell coverage. So, how many countries </w:t>
      </w:r>
      <w:proofErr w:type="gramStart"/>
      <w:r w:rsidRPr="00DE3C87">
        <w:rPr>
          <w:sz w:val="16"/>
        </w:rPr>
        <w:t>have to</w:t>
      </w:r>
      <w:proofErr w:type="gramEnd"/>
      <w:r w:rsidRPr="00DE3C87">
        <w:rPr>
          <w:sz w:val="16"/>
        </w:rPr>
        <w:t xml:space="preserve"> disavow responsibility in order for those people to be left to die? Even if we could track the decision not to send help to boats in distress to this or that functionary from a European government, we would not quite grasp the large-scale policy that effectively lets populations die, that would rather let them die than let them in. On the one hand, these are decisions, and we can track who is accountable for deciding in this way; on the other hand, </w:t>
      </w:r>
      <w:r w:rsidRPr="00281BB1">
        <w:rPr>
          <w:rStyle w:val="StyleUnderline"/>
        </w:rPr>
        <w:t xml:space="preserve">the metric of </w:t>
      </w:r>
      <w:proofErr w:type="spellStart"/>
      <w:r w:rsidRPr="00281BB1">
        <w:rPr>
          <w:rStyle w:val="StyleUnderline"/>
        </w:rPr>
        <w:t>grievability</w:t>
      </w:r>
      <w:proofErr w:type="spellEnd"/>
      <w:r w:rsidRPr="00281BB1">
        <w:rPr>
          <w:rStyle w:val="StyleUnderline"/>
        </w:rPr>
        <w:t xml:space="preserve"> is built into these decisions in such a way that migrant populations are </w:t>
      </w:r>
      <w:proofErr w:type="spellStart"/>
      <w:r w:rsidRPr="00281BB1">
        <w:rPr>
          <w:rStyle w:val="StyleUnderline"/>
        </w:rPr>
        <w:t>ungrievable</w:t>
      </w:r>
      <w:proofErr w:type="spellEnd"/>
      <w:r w:rsidRPr="00281BB1">
        <w:rPr>
          <w:rStyle w:val="StyleUnderline"/>
        </w:rPr>
        <w:t xml:space="preserve"> from the start</w:t>
      </w:r>
      <w:r w:rsidRPr="00DE3C87">
        <w:rPr>
          <w:sz w:val="16"/>
        </w:rPr>
        <w:t xml:space="preserve">. We cannot lose those who cannot be grieved. </w:t>
      </w:r>
      <w:r w:rsidRPr="00281BB1">
        <w:rPr>
          <w:rStyle w:val="StyleUnderline"/>
        </w:rPr>
        <w:t xml:space="preserve">They are treated as beyond losing, already lost, never living, never having been entitled to life. </w:t>
      </w:r>
    </w:p>
    <w:p w14:paraId="1737B167" w14:textId="77777777" w:rsidR="00226EC4" w:rsidRPr="00DE3C87" w:rsidRDefault="00226EC4" w:rsidP="00226EC4">
      <w:pPr>
        <w:rPr>
          <w:rStyle w:val="Emphasis"/>
          <w:b w:val="0"/>
          <w:iCs w:val="0"/>
          <w:sz w:val="16"/>
          <w:u w:val="none"/>
        </w:rPr>
      </w:pPr>
      <w:proofErr w:type="gramStart"/>
      <w:r w:rsidRPr="00DE3C87">
        <w:rPr>
          <w:sz w:val="16"/>
        </w:rPr>
        <w:t>All of</w:t>
      </w:r>
      <w:proofErr w:type="gramEnd"/>
      <w:r w:rsidRPr="00DE3C87">
        <w:rPr>
          <w:sz w:val="16"/>
        </w:rPr>
        <w:t xml:space="preserve"> these forms of taking life or letting life die are not just concrete examples of how the metric of </w:t>
      </w:r>
      <w:proofErr w:type="spellStart"/>
      <w:r w:rsidRPr="00DE3C87">
        <w:rPr>
          <w:sz w:val="16"/>
        </w:rPr>
        <w:t>grievability</w:t>
      </w:r>
      <w:proofErr w:type="spellEnd"/>
      <w:r w:rsidRPr="00DE3C87">
        <w:rPr>
          <w:sz w:val="16"/>
        </w:rPr>
        <w:t xml:space="preserve"> works; they wield the power to determine and distribute the </w:t>
      </w:r>
      <w:proofErr w:type="spellStart"/>
      <w:r w:rsidRPr="00DE3C87">
        <w:rPr>
          <w:sz w:val="16"/>
        </w:rPr>
        <w:t>grievability</w:t>
      </w:r>
      <w:proofErr w:type="spellEnd"/>
      <w:r w:rsidRPr="00DE3C87">
        <w:rPr>
          <w:sz w:val="16"/>
        </w:rPr>
        <w:t xml:space="preserve"> and value of lives. These are the concrete operations of the metric itself, its technologies, its points of application. And </w:t>
      </w:r>
      <w:r w:rsidRPr="007424BB">
        <w:rPr>
          <w:rStyle w:val="StyleUnderline"/>
          <w:highlight w:val="cyan"/>
        </w:rPr>
        <w:t>in these instances, we see the convergence of</w:t>
      </w:r>
      <w:r w:rsidRPr="00281BB1">
        <w:rPr>
          <w:rStyle w:val="StyleUnderline"/>
        </w:rPr>
        <w:t xml:space="preserve"> the biopolitical logic </w:t>
      </w:r>
      <w:r w:rsidRPr="007424BB">
        <w:rPr>
          <w:rStyle w:val="StyleUnderline"/>
          <w:highlight w:val="cyan"/>
        </w:rPr>
        <w:t>of the historic-racial schema with the phantasmagoric inversions that occlude the social bond:</w:t>
      </w:r>
      <w:r w:rsidRPr="00DE3C87">
        <w:rPr>
          <w:sz w:val="16"/>
          <w:highlight w:val="cyan"/>
        </w:rPr>
        <w:t xml:space="preserve"> </w:t>
      </w:r>
      <w:r w:rsidRPr="007424BB">
        <w:rPr>
          <w:rStyle w:val="StyleUnderline"/>
          <w:highlight w:val="cyan"/>
        </w:rPr>
        <w:t>what may appear</w:t>
      </w:r>
      <w:r w:rsidRPr="00281BB1">
        <w:rPr>
          <w:rStyle w:val="StyleUnderline"/>
        </w:rPr>
        <w:t xml:space="preserve"> </w:t>
      </w:r>
      <w:r w:rsidRPr="00DE3C87">
        <w:rPr>
          <w:sz w:val="16"/>
        </w:rPr>
        <w:t>as an isolated act of violence or</w:t>
      </w:r>
      <w:r w:rsidRPr="00281BB1">
        <w:rPr>
          <w:rStyle w:val="StyleUnderline"/>
        </w:rPr>
        <w:t xml:space="preserve"> </w:t>
      </w:r>
      <w:r w:rsidRPr="007424BB">
        <w:rPr>
          <w:rStyle w:val="StyleUnderline"/>
          <w:highlight w:val="cyan"/>
        </w:rPr>
        <w:t>as</w:t>
      </w:r>
      <w:r w:rsidRPr="00281BB1">
        <w:rPr>
          <w:rStyle w:val="StyleUnderline"/>
        </w:rPr>
        <w:t xml:space="preserve"> the expression of an </w:t>
      </w:r>
      <w:r w:rsidRPr="007424BB">
        <w:rPr>
          <w:rStyle w:val="StyleUnderline"/>
          <w:highlight w:val="cyan"/>
        </w:rPr>
        <w:t>individual psychopathology shows itself to be</w:t>
      </w:r>
      <w:r w:rsidRPr="00281BB1">
        <w:rPr>
          <w:rStyle w:val="StyleUnderline"/>
        </w:rPr>
        <w:t xml:space="preserve"> part of </w:t>
      </w:r>
      <w:r w:rsidRPr="007424BB">
        <w:rPr>
          <w:rStyle w:val="StyleUnderline"/>
          <w:highlight w:val="cyan"/>
        </w:rPr>
        <w:t>a pattern</w:t>
      </w:r>
      <w:r w:rsidRPr="00281BB1">
        <w:rPr>
          <w:rStyle w:val="StyleUnderline"/>
        </w:rPr>
        <w:t xml:space="preserve">, a punctual moment </w:t>
      </w:r>
      <w:r w:rsidRPr="007424BB">
        <w:rPr>
          <w:rStyle w:val="StyleUnderline"/>
          <w:highlight w:val="cyan"/>
        </w:rPr>
        <w:t>within a reiterated practice of violence</w:t>
      </w:r>
      <w:r w:rsidRPr="00DE3C87">
        <w:rPr>
          <w:sz w:val="16"/>
        </w:rPr>
        <w:t xml:space="preserve">. </w:t>
      </w:r>
      <w:r w:rsidRPr="00302928">
        <w:rPr>
          <w:rStyle w:val="StyleUnderline"/>
        </w:rPr>
        <w:t>That practice relies upon and consolidates a racial schema in which aggression becomes justified through a logic that draws upon</w:t>
      </w:r>
      <w:r w:rsidRPr="00281BB1">
        <w:rPr>
          <w:rStyle w:val="StyleUnderline"/>
        </w:rPr>
        <w:t xml:space="preserve"> the phantasmagoric inversion of aggression</w:t>
      </w:r>
      <w:r w:rsidRPr="00DE3C87">
        <w:rPr>
          <w:sz w:val="16"/>
        </w:rPr>
        <w:t xml:space="preserve">, </w:t>
      </w:r>
      <w:r w:rsidRPr="00281BB1">
        <w:rPr>
          <w:rStyle w:val="StyleUnderline"/>
        </w:rPr>
        <w:t>functioning not only as a potential defense, but as the effective moralization of murder</w:t>
      </w:r>
      <w:r w:rsidRPr="00DE3C87">
        <w:rPr>
          <w:sz w:val="16"/>
        </w:rPr>
        <w:t xml:space="preserve">—a racial schema in which the living status of the migrant, who fails to be registered within the perceptual field of the </w:t>
      </w:r>
      <w:proofErr w:type="spellStart"/>
      <w:r w:rsidRPr="00DE3C87">
        <w:rPr>
          <w:sz w:val="16"/>
        </w:rPr>
        <w:t>grievable</w:t>
      </w:r>
      <w:proofErr w:type="spellEnd"/>
      <w:r w:rsidRPr="00DE3C87">
        <w:rPr>
          <w:sz w:val="16"/>
        </w:rPr>
        <w:t>, is already snuffed out, because from the start, such a life was not worth safeguarding and did not register as a life.</w:t>
      </w:r>
    </w:p>
    <w:p w14:paraId="76446DF7" w14:textId="77777777" w:rsidR="00141C9C" w:rsidRPr="005E182B" w:rsidRDefault="00141C9C" w:rsidP="00C02E9D">
      <w:pPr>
        <w:pStyle w:val="Heading4"/>
      </w:pPr>
      <w:r>
        <w:t xml:space="preserve">The alternative </w:t>
      </w:r>
      <w:r>
        <w:rPr>
          <w:u w:val="single"/>
        </w:rPr>
        <w:t xml:space="preserve">solves </w:t>
      </w:r>
      <w:r>
        <w:t xml:space="preserve">their theory of the psyche – you can vote neg to re-think their psychoanalytic deconstruction via the lens of Buddhism to refuse their Western insistence on </w:t>
      </w:r>
      <w:r>
        <w:rPr>
          <w:u w:val="single"/>
        </w:rPr>
        <w:t xml:space="preserve">speaking thru the self </w:t>
      </w:r>
    </w:p>
    <w:p w14:paraId="3A3BA015" w14:textId="77777777" w:rsidR="00141C9C" w:rsidRPr="00C02E9D" w:rsidRDefault="00141C9C" w:rsidP="00C02E9D">
      <w:r w:rsidRPr="00C02E9D">
        <w:rPr>
          <w:rStyle w:val="Style13ptBold"/>
        </w:rPr>
        <w:t>Loy, 96.</w:t>
      </w:r>
      <w:r w:rsidRPr="00C02E9D">
        <w:t xml:space="preserve"> (‘Wisdom Cloud’ David Loy, American Author and Professor in the </w:t>
      </w:r>
      <w:proofErr w:type="spellStart"/>
      <w:r w:rsidRPr="00C02E9D">
        <w:t>Sanbo</w:t>
      </w:r>
      <w:proofErr w:type="spellEnd"/>
      <w:r w:rsidRPr="00C02E9D">
        <w:t xml:space="preserve"> </w:t>
      </w:r>
      <w:proofErr w:type="spellStart"/>
      <w:r w:rsidRPr="00C02E9D">
        <w:t>Kyodan</w:t>
      </w:r>
      <w:proofErr w:type="spellEnd"/>
      <w:r w:rsidRPr="00C02E9D">
        <w:t xml:space="preserve"> Japanese Zen Buddhism, MA in Asian Philosophy from Univ of Hawaii, PhD in Philosophy, Senior Teacher in Phil Department of Singapore Univ, Professor of Philosophy and Religion @ Bunkyo University, and </w:t>
      </w:r>
      <w:proofErr w:type="spellStart"/>
      <w:r w:rsidRPr="00C02E9D">
        <w:t>Besl</w:t>
      </w:r>
      <w:proofErr w:type="spellEnd"/>
      <w:r w:rsidRPr="00C02E9D">
        <w:t xml:space="preserve"> Chair of Ethics/Religion &amp; Society with Xavier University. “Beyond Good and Evil? A Buddhist Critique of Nietzsche” Asian Philosophy, Volume 6, No 1. March 96. [</w:t>
      </w:r>
      <w:proofErr w:type="spellStart"/>
      <w:r w:rsidRPr="00C02E9D">
        <w:t>KevC</w:t>
      </w:r>
      <w:proofErr w:type="spellEnd"/>
      <w:r w:rsidRPr="00C02E9D">
        <w:t xml:space="preserve">]) </w:t>
      </w:r>
    </w:p>
    <w:p w14:paraId="1C790924" w14:textId="77777777" w:rsidR="00141C9C" w:rsidRPr="00630335" w:rsidRDefault="00141C9C" w:rsidP="00141C9C">
      <w:pPr>
        <w:spacing w:after="0" w:line="240" w:lineRule="auto"/>
        <w:rPr>
          <w:rFonts w:eastAsia="Times New Roman"/>
          <w:sz w:val="24"/>
          <w:szCs w:val="24"/>
          <w:u w:val="single"/>
        </w:rPr>
      </w:pPr>
      <w:r w:rsidRPr="005E182B">
        <w:rPr>
          <w:rFonts w:eastAsia="Arial Unicode MS" w:cs="Arial Unicode MS"/>
          <w:color w:val="000000"/>
          <w:sz w:val="24"/>
          <w:szCs w:val="24"/>
        </w:rPr>
        <w:t xml:space="preserve">Existential </w:t>
      </w:r>
      <w:r w:rsidRPr="00630335">
        <w:rPr>
          <w:rFonts w:eastAsia="Arial Unicode MS" w:cs="Arial Unicode MS"/>
          <w:sz w:val="24"/>
          <w:szCs w:val="24"/>
        </w:rPr>
        <w:t>psychologists such as Ernest Becker believe that our primary repression is not sexual wishes, as Freud thought, but the awareness that we are going to die. </w:t>
      </w:r>
      <w:bookmarkStart w:id="0" w:name="[4]"/>
      <w:r w:rsidRPr="00630335">
        <w:rPr>
          <w:rFonts w:eastAsia="Arial Unicode MS" w:cs="Arial Unicode MS"/>
          <w:sz w:val="24"/>
          <w:szCs w:val="24"/>
        </w:rPr>
        <w:fldChar w:fldCharType="begin"/>
      </w:r>
      <w:r w:rsidRPr="00630335">
        <w:rPr>
          <w:rFonts w:eastAsia="Arial Unicode MS" w:cs="Arial Unicode MS"/>
          <w:sz w:val="24"/>
          <w:szCs w:val="24"/>
        </w:rPr>
        <w:instrText xml:space="preserve"> HYPERLINK "http://ccbs.ntu.edu.tw/FULLTEXT/JR-ENG/loy1.htm" \l "4" </w:instrText>
      </w:r>
      <w:r w:rsidRPr="00630335">
        <w:rPr>
          <w:rFonts w:eastAsia="Arial Unicode MS" w:cs="Arial Unicode MS"/>
          <w:sz w:val="24"/>
          <w:szCs w:val="24"/>
        </w:rPr>
        <w:fldChar w:fldCharType="separate"/>
      </w:r>
      <w:r w:rsidRPr="00630335">
        <w:rPr>
          <w:rFonts w:eastAsia="Arial Unicode MS" w:cs="Arial Unicode MS"/>
          <w:sz w:val="24"/>
          <w:szCs w:val="24"/>
          <w:u w:val="single"/>
        </w:rPr>
        <w:t>[4]</w:t>
      </w:r>
      <w:r w:rsidRPr="00630335">
        <w:rPr>
          <w:rFonts w:eastAsia="Arial Unicode MS" w:cs="Arial Unicode MS"/>
          <w:sz w:val="24"/>
          <w:szCs w:val="24"/>
        </w:rPr>
        <w:fldChar w:fldCharType="end"/>
      </w:r>
      <w:bookmarkEnd w:id="0"/>
      <w:r w:rsidRPr="00630335">
        <w:rPr>
          <w:rFonts w:eastAsia="Arial Unicode MS" w:cs="Arial Unicode MS"/>
          <w:sz w:val="24"/>
          <w:szCs w:val="24"/>
        </w:rPr>
        <w:t xml:space="preserve"> This is closer to Buddhism, yet </w:t>
      </w:r>
      <w:r w:rsidRPr="00630335">
        <w:rPr>
          <w:rFonts w:eastAsia="Arial Unicode MS" w:cs="Arial Unicode MS"/>
          <w:sz w:val="24"/>
          <w:szCs w:val="24"/>
          <w:u w:val="single"/>
        </w:rPr>
        <w:t xml:space="preserve">the anatman doctrine implies a subtle although significant distinction between fear of death and dread of the void: our worst problem is not death, a fear which </w:t>
      </w:r>
      <w:proofErr w:type="gramStart"/>
      <w:r w:rsidRPr="00630335">
        <w:rPr>
          <w:rFonts w:eastAsia="Arial Unicode MS" w:cs="Arial Unicode MS"/>
          <w:sz w:val="24"/>
          <w:szCs w:val="24"/>
          <w:u w:val="single"/>
        </w:rPr>
        <w:t>still keeps</w:t>
      </w:r>
      <w:proofErr w:type="gramEnd"/>
      <w:r w:rsidRPr="00630335">
        <w:rPr>
          <w:rFonts w:eastAsia="Arial Unicode MS" w:cs="Arial Unicode MS"/>
          <w:sz w:val="24"/>
          <w:szCs w:val="24"/>
          <w:u w:val="single"/>
        </w:rPr>
        <w:t xml:space="preserve"> the feared thing at a distance by projecting it into the future, but the more immediate and terrifying (and quite valid) suspicion each of us has that 'I' am not real right now.</w:t>
      </w:r>
    </w:p>
    <w:p w14:paraId="6A6076CD" w14:textId="77777777" w:rsidR="00141C9C" w:rsidRPr="00630335" w:rsidRDefault="00141C9C" w:rsidP="00141C9C">
      <w:pPr>
        <w:spacing w:after="0" w:line="240" w:lineRule="auto"/>
        <w:rPr>
          <w:rFonts w:eastAsia="Times New Roman"/>
          <w:sz w:val="24"/>
          <w:szCs w:val="24"/>
        </w:rPr>
      </w:pPr>
      <w:r w:rsidRPr="00630335">
        <w:rPr>
          <w:rFonts w:eastAsia="Arial Unicode MS" w:cs="Arial Unicode MS"/>
          <w:sz w:val="24"/>
          <w:szCs w:val="24"/>
        </w:rPr>
        <w:t> </w:t>
      </w:r>
      <w:proofErr w:type="spellStart"/>
      <w:r w:rsidRPr="00630335">
        <w:rPr>
          <w:rFonts w:eastAsia="Arial Unicode MS" w:cs="Arial Unicode MS"/>
          <w:sz w:val="24"/>
          <w:szCs w:val="24"/>
        </w:rPr>
        <w:t>Sakyamuni</w:t>
      </w:r>
      <w:proofErr w:type="spellEnd"/>
      <w:r w:rsidRPr="00630335">
        <w:rPr>
          <w:rFonts w:eastAsia="Arial Unicode MS" w:cs="Arial Unicode MS"/>
          <w:sz w:val="24"/>
          <w:szCs w:val="24"/>
        </w:rPr>
        <w:t xml:space="preserve"> </w:t>
      </w:r>
      <w:r w:rsidRPr="00630335">
        <w:rPr>
          <w:rFonts w:eastAsia="Arial Unicode MS" w:cs="Arial Unicode MS"/>
          <w:sz w:val="24"/>
          <w:szCs w:val="24"/>
          <w:u w:val="single"/>
        </w:rPr>
        <w:t xml:space="preserve">Buddha did not use psychoanalytic terms, yet </w:t>
      </w:r>
      <w:r w:rsidRPr="00630335">
        <w:rPr>
          <w:rFonts w:eastAsia="Arial Unicode MS" w:cs="Arial Unicode MS"/>
          <w:sz w:val="24"/>
          <w:szCs w:val="24"/>
          <w:highlight w:val="green"/>
          <w:u w:val="single"/>
        </w:rPr>
        <w:t>in trying to understand the Buddhist denial of self we can benefit from</w:t>
      </w:r>
      <w:r w:rsidRPr="00630335">
        <w:rPr>
          <w:rFonts w:eastAsia="Arial Unicode MS" w:cs="Arial Unicode MS"/>
          <w:sz w:val="24"/>
          <w:szCs w:val="24"/>
          <w:u w:val="single"/>
        </w:rPr>
        <w:t xml:space="preserve"> the concept of repression and </w:t>
      </w:r>
      <w:r w:rsidRPr="00630335">
        <w:rPr>
          <w:rFonts w:eastAsia="Arial Unicode MS" w:cs="Arial Unicode MS"/>
          <w:sz w:val="24"/>
          <w:szCs w:val="24"/>
          <w:highlight w:val="green"/>
          <w:u w:val="single"/>
        </w:rPr>
        <w:t>the return of the repressed in symbolic form</w:t>
      </w:r>
      <w:r w:rsidRPr="00630335">
        <w:rPr>
          <w:rFonts w:eastAsia="Arial Unicode MS" w:cs="Arial Unicode MS"/>
          <w:sz w:val="24"/>
          <w:szCs w:val="24"/>
          <w:highlight w:val="green"/>
        </w:rPr>
        <w:t xml:space="preserve">. </w:t>
      </w:r>
      <w:r w:rsidRPr="00630335">
        <w:rPr>
          <w:rFonts w:eastAsia="Arial Unicode MS" w:cs="Arial Unicode MS"/>
          <w:sz w:val="24"/>
          <w:szCs w:val="24"/>
          <w:highlight w:val="green"/>
          <w:u w:val="single"/>
        </w:rPr>
        <w:t>If something</w:t>
      </w:r>
      <w:r w:rsidRPr="00630335">
        <w:rPr>
          <w:rFonts w:eastAsia="Arial Unicode MS" w:cs="Arial Unicode MS"/>
          <w:sz w:val="24"/>
          <w:szCs w:val="24"/>
          <w:u w:val="single"/>
        </w:rPr>
        <w:t xml:space="preserve"> (a mental wish, according to Freud) </w:t>
      </w:r>
      <w:r w:rsidRPr="00630335">
        <w:rPr>
          <w:rFonts w:eastAsia="Arial Unicode MS" w:cs="Arial Unicode MS"/>
          <w:sz w:val="24"/>
          <w:szCs w:val="24"/>
          <w:highlight w:val="green"/>
          <w:u w:val="single"/>
        </w:rPr>
        <w:t>makes me</w:t>
      </w:r>
      <w:r w:rsidRPr="00630335">
        <w:rPr>
          <w:rFonts w:eastAsia="Arial Unicode MS" w:cs="Arial Unicode MS"/>
          <w:sz w:val="24"/>
          <w:szCs w:val="24"/>
          <w:u w:val="single"/>
        </w:rPr>
        <w:t xml:space="preserve"> </w:t>
      </w:r>
      <w:r w:rsidRPr="00630335">
        <w:rPr>
          <w:rFonts w:eastAsia="Arial Unicode MS" w:cs="Arial Unicode MS"/>
          <w:sz w:val="24"/>
          <w:szCs w:val="24"/>
          <w:highlight w:val="green"/>
          <w:u w:val="single"/>
        </w:rPr>
        <w:t>uncomfortable, I can</w:t>
      </w:r>
      <w:r w:rsidRPr="00630335">
        <w:rPr>
          <w:rFonts w:eastAsia="Arial Unicode MS" w:cs="Arial Unicode MS"/>
          <w:sz w:val="24"/>
          <w:szCs w:val="24"/>
          <w:u w:val="single"/>
        </w:rPr>
        <w:t xml:space="preserve"> ignore or </w:t>
      </w:r>
      <w:r w:rsidRPr="00630335">
        <w:rPr>
          <w:rFonts w:eastAsia="Arial Unicode MS" w:cs="Arial Unicode MS"/>
          <w:sz w:val="24"/>
          <w:szCs w:val="24"/>
          <w:highlight w:val="green"/>
          <w:u w:val="single"/>
        </w:rPr>
        <w:t>'forget' it.</w:t>
      </w:r>
      <w:r w:rsidRPr="00630335">
        <w:rPr>
          <w:rFonts w:eastAsia="Arial Unicode MS" w:cs="Arial Unicode MS"/>
          <w:sz w:val="24"/>
          <w:szCs w:val="24"/>
          <w:u w:val="single"/>
        </w:rPr>
        <w:t xml:space="preserve"> This allows me to concentrate on something else, but what is not consciously admitted into awareness tends to irrupt in obsessive ways -- as symptoms -- that affect consciousness with precisely those qualities it strives to exclude</w:t>
      </w:r>
      <w:r w:rsidRPr="00630335">
        <w:rPr>
          <w:rFonts w:eastAsia="Arial Unicode MS" w:cs="Arial Unicode MS"/>
          <w:sz w:val="24"/>
          <w:szCs w:val="24"/>
        </w:rPr>
        <w:t xml:space="preserve">. </w:t>
      </w:r>
      <w:r w:rsidRPr="00630335">
        <w:rPr>
          <w:rFonts w:eastAsia="Arial Unicode MS" w:cs="Arial Unicode MS"/>
          <w:sz w:val="24"/>
          <w:szCs w:val="24"/>
          <w:u w:val="single"/>
        </w:rPr>
        <w:t>What does this imply about anatman</w:t>
      </w:r>
      <w:r w:rsidRPr="00630335">
        <w:rPr>
          <w:rFonts w:eastAsia="Arial Unicode MS" w:cs="Arial Unicode MS"/>
          <w:sz w:val="24"/>
          <w:szCs w:val="24"/>
        </w:rPr>
        <w:t>?</w:t>
      </w:r>
    </w:p>
    <w:p w14:paraId="11BA96AE" w14:textId="77777777" w:rsidR="00141C9C" w:rsidRPr="00630335" w:rsidRDefault="00141C9C" w:rsidP="00141C9C">
      <w:pPr>
        <w:spacing w:after="0" w:line="240" w:lineRule="auto"/>
        <w:rPr>
          <w:rStyle w:val="Emphasis"/>
        </w:rPr>
      </w:pPr>
      <w:r w:rsidRPr="00630335">
        <w:rPr>
          <w:rFonts w:eastAsia="Arial Unicode MS" w:cs="Arial Unicode MS"/>
          <w:sz w:val="24"/>
          <w:szCs w:val="24"/>
        </w:rPr>
        <w:t>    </w:t>
      </w:r>
      <w:r w:rsidRPr="00630335">
        <w:rPr>
          <w:rFonts w:eastAsia="Arial Unicode MS" w:cs="Arial Unicode MS"/>
          <w:sz w:val="24"/>
          <w:szCs w:val="24"/>
          <w:highlight w:val="green"/>
          <w:u w:val="single"/>
        </w:rPr>
        <w:t xml:space="preserve">Buddhism analyses the sense-of-self into sets of impersonal </w:t>
      </w:r>
      <w:r w:rsidRPr="00630335">
        <w:rPr>
          <w:rFonts w:eastAsia="Arial Unicode MS" w:cs="Arial Unicode MS"/>
          <w:sz w:val="24"/>
          <w:szCs w:val="24"/>
          <w:u w:val="single"/>
        </w:rPr>
        <w:t xml:space="preserve">mental and physical </w:t>
      </w:r>
      <w:r w:rsidRPr="00630335">
        <w:rPr>
          <w:rFonts w:eastAsia="Arial Unicode MS" w:cs="Arial Unicode MS"/>
          <w:sz w:val="24"/>
          <w:szCs w:val="24"/>
          <w:highlight w:val="green"/>
          <w:u w:val="single"/>
        </w:rPr>
        <w:t>phenomena, who</w:t>
      </w:r>
      <w:r w:rsidRPr="00630335">
        <w:rPr>
          <w:rFonts w:eastAsia="Arial Unicode MS" w:cs="Arial Unicode MS"/>
          <w:sz w:val="24"/>
          <w:szCs w:val="24"/>
          <w:u w:val="single"/>
        </w:rPr>
        <w:t xml:space="preserve">se interaction </w:t>
      </w:r>
      <w:r w:rsidRPr="00630335">
        <w:rPr>
          <w:rFonts w:eastAsia="Arial Unicode MS" w:cs="Arial Unicode MS"/>
          <w:sz w:val="24"/>
          <w:szCs w:val="24"/>
          <w:highlight w:val="green"/>
          <w:u w:val="single"/>
        </w:rPr>
        <w:t>create</w:t>
      </w:r>
      <w:r w:rsidRPr="00630335">
        <w:rPr>
          <w:rFonts w:eastAsia="Arial Unicode MS" w:cs="Arial Unicode MS"/>
          <w:sz w:val="24"/>
          <w:szCs w:val="24"/>
          <w:u w:val="single"/>
        </w:rPr>
        <w:t xml:space="preserve">s </w:t>
      </w:r>
      <w:r w:rsidRPr="00630335">
        <w:rPr>
          <w:rFonts w:eastAsia="Arial Unicode MS" w:cs="Arial Unicode MS"/>
          <w:sz w:val="24"/>
          <w:szCs w:val="24"/>
          <w:highlight w:val="green"/>
          <w:u w:val="single"/>
        </w:rPr>
        <w:t>the illusion of self-consciousness</w:t>
      </w:r>
      <w:r w:rsidRPr="00630335">
        <w:rPr>
          <w:rFonts w:eastAsia="Arial Unicode MS" w:cs="Arial Unicode MS"/>
          <w:sz w:val="24"/>
          <w:szCs w:val="24"/>
          <w:u w:val="single"/>
        </w:rPr>
        <w:t xml:space="preserve">, </w:t>
      </w:r>
      <w:proofErr w:type="gramStart"/>
      <w:r w:rsidRPr="00630335">
        <w:rPr>
          <w:rFonts w:eastAsia="Arial Unicode MS" w:cs="Arial Unicode MS"/>
          <w:sz w:val="24"/>
          <w:szCs w:val="24"/>
          <w:u w:val="single"/>
        </w:rPr>
        <w:t>i.e.</w:t>
      </w:r>
      <w:proofErr w:type="gramEnd"/>
      <w:r w:rsidRPr="00630335">
        <w:rPr>
          <w:rFonts w:eastAsia="Arial Unicode MS" w:cs="Arial Unicode MS"/>
          <w:sz w:val="24"/>
          <w:szCs w:val="24"/>
          <w:u w:val="single"/>
        </w:rPr>
        <w:t xml:space="preserve"> that consciousness </w:t>
      </w:r>
      <w:proofErr w:type="spellStart"/>
      <w:r w:rsidRPr="00630335">
        <w:rPr>
          <w:rFonts w:eastAsia="Arial Unicode MS" w:cs="Arial Unicode MS"/>
          <w:sz w:val="24"/>
          <w:szCs w:val="24"/>
          <w:u w:val="single"/>
        </w:rPr>
        <w:t>characterises</w:t>
      </w:r>
      <w:proofErr w:type="spellEnd"/>
      <w:r w:rsidRPr="00630335">
        <w:rPr>
          <w:rFonts w:eastAsia="Arial Unicode MS" w:cs="Arial Unicode MS"/>
          <w:sz w:val="24"/>
          <w:szCs w:val="24"/>
          <w:u w:val="single"/>
        </w:rPr>
        <w:t xml:space="preserve"> a </w:t>
      </w:r>
      <w:proofErr w:type="spellStart"/>
      <w:r w:rsidRPr="00630335">
        <w:rPr>
          <w:rFonts w:eastAsia="Arial Unicode MS" w:cs="Arial Unicode MS"/>
          <w:sz w:val="24"/>
          <w:szCs w:val="24"/>
          <w:u w:val="single"/>
        </w:rPr>
        <w:t>self distinct</w:t>
      </w:r>
      <w:proofErr w:type="spellEnd"/>
      <w:r w:rsidRPr="00630335">
        <w:rPr>
          <w:rFonts w:eastAsia="Arial Unicode MS" w:cs="Arial Unicode MS"/>
          <w:sz w:val="24"/>
          <w:szCs w:val="24"/>
          <w:u w:val="single"/>
        </w:rPr>
        <w:t xml:space="preserve"> from the world it is conscious of. The death-repression </w:t>
      </w:r>
      <w:proofErr w:type="spellStart"/>
      <w:r w:rsidRPr="00630335">
        <w:rPr>
          <w:rFonts w:eastAsia="Arial Unicode MS" w:cs="Arial Unicode MS"/>
          <w:sz w:val="24"/>
          <w:szCs w:val="24"/>
          <w:u w:val="single"/>
        </w:rPr>
        <w:t>emphasised</w:t>
      </w:r>
      <w:proofErr w:type="spellEnd"/>
      <w:r w:rsidRPr="00630335">
        <w:rPr>
          <w:rFonts w:eastAsia="Arial Unicode MS" w:cs="Arial Unicode MS"/>
          <w:sz w:val="24"/>
          <w:szCs w:val="24"/>
          <w:u w:val="single"/>
        </w:rPr>
        <w:t xml:space="preserve"> by existential psychology transforms Freud's Oedipal complex into what Norman Brown calls an Oedipal project -- the attempt to become father of oneself, </w:t>
      </w:r>
      <w:proofErr w:type="gramStart"/>
      <w:r w:rsidRPr="00630335">
        <w:rPr>
          <w:rFonts w:eastAsia="Arial Unicode MS" w:cs="Arial Unicode MS"/>
          <w:sz w:val="24"/>
          <w:szCs w:val="24"/>
          <w:u w:val="single"/>
        </w:rPr>
        <w:t>i.e.</w:t>
      </w:r>
      <w:proofErr w:type="gramEnd"/>
      <w:r w:rsidRPr="00630335">
        <w:rPr>
          <w:rFonts w:eastAsia="Arial Unicode MS" w:cs="Arial Unicode MS"/>
          <w:sz w:val="24"/>
          <w:szCs w:val="24"/>
          <w:u w:val="single"/>
        </w:rPr>
        <w:t xml:space="preserve"> one's own origin. The child wants to conquer death by becoming the creator and sustainer of its own life. </w:t>
      </w:r>
      <w:bookmarkStart w:id="1" w:name="[5]"/>
      <w:r w:rsidRPr="00630335">
        <w:rPr>
          <w:rFonts w:eastAsia="Arial Unicode MS" w:cs="Arial Unicode MS"/>
          <w:sz w:val="24"/>
          <w:szCs w:val="24"/>
          <w:u w:val="single"/>
        </w:rPr>
        <w:fldChar w:fldCharType="begin"/>
      </w:r>
      <w:r w:rsidRPr="00630335">
        <w:rPr>
          <w:rFonts w:eastAsia="Arial Unicode MS" w:cs="Arial Unicode MS"/>
          <w:sz w:val="24"/>
          <w:szCs w:val="24"/>
          <w:u w:val="single"/>
        </w:rPr>
        <w:instrText xml:space="preserve"> HYPERLINK "http://ccbs.ntu.edu.tw/FULLTEXT/JR-ENG/loy1.htm" \l "5" </w:instrText>
      </w:r>
      <w:r w:rsidRPr="00630335">
        <w:rPr>
          <w:rFonts w:eastAsia="Arial Unicode MS" w:cs="Arial Unicode MS"/>
          <w:sz w:val="24"/>
          <w:szCs w:val="24"/>
          <w:u w:val="single"/>
        </w:rPr>
        <w:fldChar w:fldCharType="separate"/>
      </w:r>
      <w:r w:rsidRPr="00630335">
        <w:rPr>
          <w:rFonts w:eastAsia="Arial Unicode MS" w:cs="Arial Unicode MS"/>
          <w:sz w:val="24"/>
          <w:szCs w:val="24"/>
          <w:u w:val="single"/>
        </w:rPr>
        <w:t>[5]</w:t>
      </w:r>
      <w:r w:rsidRPr="00630335">
        <w:rPr>
          <w:rFonts w:eastAsia="Arial Unicode MS" w:cs="Arial Unicode MS"/>
          <w:sz w:val="24"/>
          <w:szCs w:val="24"/>
          <w:u w:val="single"/>
        </w:rPr>
        <w:fldChar w:fldCharType="end"/>
      </w:r>
      <w:bookmarkEnd w:id="1"/>
      <w:r w:rsidRPr="00630335">
        <w:rPr>
          <w:rFonts w:eastAsia="Arial Unicode MS" w:cs="Arial Unicode MS"/>
          <w:sz w:val="24"/>
          <w:szCs w:val="24"/>
          <w:u w:val="single"/>
        </w:rPr>
        <w:t> </w:t>
      </w:r>
      <w:r w:rsidRPr="00630335">
        <w:rPr>
          <w:rStyle w:val="Emphasis"/>
          <w:highlight w:val="green"/>
        </w:rPr>
        <w:t>Buddhism shifts the emphasis: the Oedipal project is better understood as the attempt of the developing sense-of-self to attain autonomy</w:t>
      </w:r>
      <w:r w:rsidRPr="00630335">
        <w:rPr>
          <w:rFonts w:eastAsia="Arial Unicode MS" w:cs="Arial Unicode MS"/>
          <w:sz w:val="24"/>
          <w:szCs w:val="24"/>
        </w:rPr>
        <w:t xml:space="preserve">, </w:t>
      </w:r>
      <w:r w:rsidRPr="00630335">
        <w:rPr>
          <w:rFonts w:eastAsia="Arial Unicode MS" w:cs="Arial Unicode MS"/>
          <w:sz w:val="24"/>
          <w:szCs w:val="24"/>
          <w:u w:val="single"/>
        </w:rPr>
        <w:t xml:space="preserve">like Descartes' supposedly self-sufficient consciousness. </w:t>
      </w:r>
      <w:r w:rsidRPr="00630335">
        <w:rPr>
          <w:rStyle w:val="Emphasis"/>
          <w:highlight w:val="green"/>
        </w:rPr>
        <w:t>It is the quest to deny one's groundlessness by becoming one's own ground: the ground</w:t>
      </w:r>
      <w:r w:rsidRPr="00630335">
        <w:rPr>
          <w:rFonts w:eastAsia="Arial Unicode MS" w:cs="Arial Unicode MS"/>
          <w:sz w:val="24"/>
          <w:szCs w:val="24"/>
          <w:u w:val="single"/>
        </w:rPr>
        <w:t xml:space="preserve"> (socially conditioned and maintained yet nonetheless illusory) </w:t>
      </w:r>
      <w:r w:rsidRPr="00630335">
        <w:rPr>
          <w:rStyle w:val="Emphasis"/>
          <w:highlight w:val="green"/>
        </w:rPr>
        <w:t>we know as being an independent, individual subject.</w:t>
      </w:r>
    </w:p>
    <w:p w14:paraId="3E333C85" w14:textId="77777777" w:rsidR="00141C9C" w:rsidRPr="00630335" w:rsidRDefault="00141C9C" w:rsidP="00141C9C">
      <w:pPr>
        <w:spacing w:after="0" w:line="240" w:lineRule="auto"/>
        <w:rPr>
          <w:rFonts w:eastAsia="Times New Roman"/>
          <w:sz w:val="24"/>
          <w:szCs w:val="24"/>
        </w:rPr>
      </w:pPr>
      <w:r w:rsidRPr="00630335">
        <w:rPr>
          <w:rFonts w:eastAsia="Arial Unicode MS" w:cs="Arial Unicode MS"/>
          <w:sz w:val="24"/>
          <w:szCs w:val="24"/>
        </w:rPr>
        <w:t>    </w:t>
      </w:r>
      <w:r w:rsidRPr="00630335">
        <w:rPr>
          <w:rFonts w:eastAsia="Arial Unicode MS" w:cs="Arial Unicode MS"/>
          <w:sz w:val="24"/>
          <w:szCs w:val="24"/>
          <w:u w:val="single"/>
        </w:rPr>
        <w:t xml:space="preserve">If so, the Oedipal project derives from our intuition that self-consciousness is not something 'self-existing' but a mental construct. As with Nietzsche, </w:t>
      </w:r>
      <w:r w:rsidRPr="00630335">
        <w:rPr>
          <w:rFonts w:eastAsia="Arial Unicode MS" w:cs="Arial Unicode MS"/>
          <w:sz w:val="24"/>
          <w:szCs w:val="24"/>
          <w:highlight w:val="green"/>
          <w:u w:val="single"/>
        </w:rPr>
        <w:t>consciousness is more like the surface of the sea: dependent on unknown depths</w:t>
      </w:r>
      <w:r w:rsidRPr="00630335">
        <w:rPr>
          <w:rFonts w:eastAsia="Arial Unicode MS" w:cs="Arial Unicode MS"/>
          <w:sz w:val="24"/>
          <w:szCs w:val="24"/>
          <w:u w:val="single"/>
        </w:rPr>
        <w:t xml:space="preserve"> that it cannot grasp because it is a manifestation of them. </w:t>
      </w:r>
      <w:r w:rsidRPr="00630335">
        <w:rPr>
          <w:rFonts w:eastAsia="Arial Unicode MS" w:cs="Arial Unicode MS"/>
          <w:sz w:val="24"/>
          <w:szCs w:val="24"/>
          <w:highlight w:val="green"/>
          <w:u w:val="single"/>
        </w:rPr>
        <w:t xml:space="preserve">The problem arises when this conditioned consciousness wants to ground itself, </w:t>
      </w:r>
      <w:proofErr w:type="gramStart"/>
      <w:r w:rsidRPr="00630335">
        <w:rPr>
          <w:rFonts w:eastAsia="Arial Unicode MS" w:cs="Arial Unicode MS"/>
          <w:sz w:val="24"/>
          <w:szCs w:val="24"/>
          <w:highlight w:val="green"/>
          <w:u w:val="single"/>
        </w:rPr>
        <w:t>i.e.</w:t>
      </w:r>
      <w:proofErr w:type="gramEnd"/>
      <w:r w:rsidRPr="00630335">
        <w:rPr>
          <w:rFonts w:eastAsia="Arial Unicode MS" w:cs="Arial Unicode MS"/>
          <w:sz w:val="24"/>
          <w:szCs w:val="24"/>
          <w:highlight w:val="green"/>
          <w:u w:val="single"/>
        </w:rPr>
        <w:t xml:space="preserve"> to make itself real.</w:t>
      </w:r>
      <w:r w:rsidRPr="00630335">
        <w:rPr>
          <w:rFonts w:eastAsia="Arial Unicode MS" w:cs="Arial Unicode MS"/>
          <w:sz w:val="24"/>
          <w:szCs w:val="24"/>
          <w:u w:val="single"/>
        </w:rPr>
        <w:t xml:space="preserve"> If the sense-of-self is a</w:t>
      </w:r>
    </w:p>
    <w:p w14:paraId="4EA593B5" w14:textId="77777777" w:rsidR="00141C9C" w:rsidRPr="00630335" w:rsidRDefault="00141C9C" w:rsidP="00141C9C">
      <w:pPr>
        <w:spacing w:after="0" w:line="240" w:lineRule="auto"/>
        <w:rPr>
          <w:rFonts w:eastAsia="Times New Roman"/>
          <w:sz w:val="24"/>
          <w:szCs w:val="24"/>
        </w:rPr>
      </w:pPr>
      <w:r w:rsidRPr="00630335">
        <w:rPr>
          <w:rFonts w:eastAsia="Times New Roman"/>
          <w:sz w:val="24"/>
          <w:szCs w:val="24"/>
        </w:rPr>
        <w:t> </w:t>
      </w:r>
      <w:r w:rsidRPr="00630335">
        <w:rPr>
          <w:rFonts w:eastAsia="Arial Unicode MS" w:cs="Arial Unicode MS"/>
          <w:sz w:val="24"/>
          <w:szCs w:val="24"/>
          <w:u w:val="single"/>
        </w:rPr>
        <w:t xml:space="preserve">construct, it can </w:t>
      </w:r>
      <w:proofErr w:type="spellStart"/>
      <w:r w:rsidRPr="00630335">
        <w:rPr>
          <w:rFonts w:eastAsia="Arial Unicode MS" w:cs="Arial Unicode MS"/>
          <w:sz w:val="24"/>
          <w:szCs w:val="24"/>
          <w:u w:val="single"/>
        </w:rPr>
        <w:t>realise</w:t>
      </w:r>
      <w:proofErr w:type="spellEnd"/>
      <w:r w:rsidRPr="00630335">
        <w:rPr>
          <w:rFonts w:eastAsia="Arial Unicode MS" w:cs="Arial Unicode MS"/>
          <w:sz w:val="24"/>
          <w:szCs w:val="24"/>
          <w:u w:val="single"/>
        </w:rPr>
        <w:t xml:space="preserve"> itself only by objectifying itself in some way in the world. </w:t>
      </w:r>
      <w:r w:rsidRPr="00630335">
        <w:rPr>
          <w:rFonts w:eastAsia="Arial Unicode MS" w:cs="Arial Unicode MS"/>
          <w:sz w:val="24"/>
          <w:szCs w:val="24"/>
          <w:highlight w:val="green"/>
          <w:u w:val="single"/>
        </w:rPr>
        <w:t>The ego-self is this never-ending project</w:t>
      </w:r>
      <w:r w:rsidRPr="00630335">
        <w:rPr>
          <w:rFonts w:eastAsia="Arial Unicode MS" w:cs="Arial Unicode MS"/>
          <w:sz w:val="24"/>
          <w:szCs w:val="24"/>
          <w:u w:val="single"/>
        </w:rPr>
        <w:t xml:space="preserve"> to objectify oneself, something consciousness can no more do than a hand can grasp itself or an eye see itself</w:t>
      </w:r>
      <w:r w:rsidRPr="00630335">
        <w:rPr>
          <w:rFonts w:eastAsia="Arial Unicode MS" w:cs="Arial Unicode MS"/>
          <w:sz w:val="24"/>
          <w:szCs w:val="24"/>
        </w:rPr>
        <w:t>.</w:t>
      </w:r>
    </w:p>
    <w:p w14:paraId="412054FB" w14:textId="77777777" w:rsidR="00141C9C" w:rsidRPr="00630335" w:rsidRDefault="00141C9C" w:rsidP="00141C9C">
      <w:pPr>
        <w:spacing w:after="0" w:line="240" w:lineRule="auto"/>
        <w:rPr>
          <w:rFonts w:eastAsia="Times New Roman"/>
          <w:sz w:val="24"/>
          <w:szCs w:val="24"/>
          <w:u w:val="single"/>
        </w:rPr>
      </w:pPr>
      <w:r w:rsidRPr="00630335">
        <w:rPr>
          <w:rFonts w:eastAsia="Arial Unicode MS" w:cs="Arial Unicode MS"/>
          <w:sz w:val="24"/>
          <w:szCs w:val="24"/>
        </w:rPr>
        <w:t>    </w:t>
      </w:r>
      <w:r w:rsidRPr="00630335">
        <w:rPr>
          <w:rFonts w:eastAsia="Arial Unicode MS" w:cs="Arial Unicode MS"/>
          <w:sz w:val="24"/>
          <w:szCs w:val="24"/>
          <w:highlight w:val="green"/>
          <w:u w:val="single"/>
        </w:rPr>
        <w:t>The consequence</w:t>
      </w:r>
      <w:r w:rsidRPr="00630335">
        <w:rPr>
          <w:rFonts w:eastAsia="Arial Unicode MS" w:cs="Arial Unicode MS"/>
          <w:sz w:val="24"/>
          <w:szCs w:val="24"/>
          <w:u w:val="single"/>
        </w:rPr>
        <w:t xml:space="preserve"> of this perpetual failure </w:t>
      </w:r>
      <w:r w:rsidRPr="00630335">
        <w:rPr>
          <w:rFonts w:eastAsia="Arial Unicode MS" w:cs="Arial Unicode MS"/>
          <w:sz w:val="24"/>
          <w:szCs w:val="24"/>
          <w:highlight w:val="green"/>
          <w:u w:val="single"/>
        </w:rPr>
        <w:t>is that the sense-of-self</w:t>
      </w:r>
      <w:r w:rsidRPr="00630335">
        <w:rPr>
          <w:rFonts w:eastAsia="Arial Unicode MS" w:cs="Arial Unicode MS"/>
          <w:sz w:val="24"/>
          <w:szCs w:val="24"/>
          <w:u w:val="single"/>
        </w:rPr>
        <w:t xml:space="preserve"> has, as its inescapable shadow, </w:t>
      </w:r>
      <w:r w:rsidRPr="00630335">
        <w:rPr>
          <w:rFonts w:eastAsia="Arial Unicode MS" w:cs="Arial Unicode MS"/>
          <w:sz w:val="24"/>
          <w:szCs w:val="24"/>
          <w:highlight w:val="green"/>
          <w:u w:val="single"/>
        </w:rPr>
        <w:t>a sense-of-lack</w:t>
      </w:r>
      <w:r w:rsidRPr="00630335">
        <w:rPr>
          <w:rFonts w:eastAsia="Arial Unicode MS" w:cs="Arial Unicode MS"/>
          <w:sz w:val="24"/>
          <w:szCs w:val="24"/>
          <w:u w:val="single"/>
        </w:rPr>
        <w:t xml:space="preserve">, which </w:t>
      </w:r>
      <w:r w:rsidRPr="00630335">
        <w:rPr>
          <w:rFonts w:eastAsia="Arial Unicode MS" w:cs="Arial Unicode MS"/>
          <w:sz w:val="24"/>
          <w:szCs w:val="24"/>
          <w:highlight w:val="green"/>
          <w:u w:val="single"/>
        </w:rPr>
        <w:t>it</w:t>
      </w:r>
      <w:r w:rsidRPr="00630335">
        <w:rPr>
          <w:rFonts w:eastAsia="Arial Unicode MS" w:cs="Arial Unicode MS"/>
          <w:sz w:val="24"/>
          <w:szCs w:val="24"/>
          <w:u w:val="single"/>
        </w:rPr>
        <w:t xml:space="preserve"> always </w:t>
      </w:r>
      <w:r w:rsidRPr="00630335">
        <w:rPr>
          <w:rFonts w:eastAsia="Arial Unicode MS" w:cs="Arial Unicode MS"/>
          <w:sz w:val="24"/>
          <w:szCs w:val="24"/>
          <w:highlight w:val="green"/>
          <w:u w:val="single"/>
        </w:rPr>
        <w:t>tries to escape.</w:t>
      </w:r>
      <w:r w:rsidRPr="00630335">
        <w:rPr>
          <w:rFonts w:eastAsia="Arial Unicode MS" w:cs="Arial Unicode MS"/>
          <w:sz w:val="24"/>
          <w:szCs w:val="24"/>
          <w:u w:val="single"/>
        </w:rPr>
        <w:t xml:space="preserve"> In deconstructive terms, the ineluctable trace of nothingness in our non-self-present being is a feeling of lack. The return of the repressed in the distorted form of a symptom shows us how to link this basic yet hopeless project with the symbolic ways we try to make ourselves real in the world. </w:t>
      </w:r>
      <w:r w:rsidRPr="00630335">
        <w:rPr>
          <w:rFonts w:eastAsia="Arial Unicode MS" w:cs="Arial Unicode MS"/>
          <w:sz w:val="24"/>
          <w:szCs w:val="24"/>
          <w:highlight w:val="green"/>
          <w:u w:val="single"/>
        </w:rPr>
        <w:t>We experience this</w:t>
      </w:r>
      <w:r w:rsidRPr="00630335">
        <w:rPr>
          <w:rFonts w:eastAsia="Arial Unicode MS" w:cs="Arial Unicode MS"/>
          <w:sz w:val="24"/>
          <w:szCs w:val="24"/>
          <w:u w:val="single"/>
        </w:rPr>
        <w:t xml:space="preserve"> deep sense of </w:t>
      </w:r>
      <w:r w:rsidRPr="00630335">
        <w:rPr>
          <w:rFonts w:eastAsia="Arial Unicode MS" w:cs="Arial Unicode MS"/>
          <w:sz w:val="24"/>
          <w:szCs w:val="24"/>
          <w:highlight w:val="green"/>
          <w:u w:val="single"/>
        </w:rPr>
        <w:t>lack as the feeling that 'there is something wrong with me,'</w:t>
      </w:r>
      <w:r w:rsidRPr="00630335">
        <w:rPr>
          <w:rFonts w:eastAsia="Arial Unicode MS" w:cs="Arial Unicode MS"/>
          <w:sz w:val="24"/>
          <w:szCs w:val="24"/>
          <w:u w:val="single"/>
        </w:rPr>
        <w:t xml:space="preserve"> but of course that feeling manifests, and we respond to it, in </w:t>
      </w:r>
      <w:proofErr w:type="gramStart"/>
      <w:r w:rsidRPr="00630335">
        <w:rPr>
          <w:rFonts w:eastAsia="Arial Unicode MS" w:cs="Arial Unicode MS"/>
          <w:sz w:val="24"/>
          <w:szCs w:val="24"/>
          <w:u w:val="single"/>
        </w:rPr>
        <w:t>many different ways</w:t>
      </w:r>
      <w:proofErr w:type="gramEnd"/>
      <w:r w:rsidRPr="00630335">
        <w:rPr>
          <w:rFonts w:eastAsia="Arial Unicode MS" w:cs="Arial Unicode MS"/>
          <w:sz w:val="24"/>
          <w:szCs w:val="24"/>
          <w:u w:val="single"/>
        </w:rPr>
        <w:t xml:space="preserve">. In its 'purer' forms </w:t>
      </w:r>
      <w:r w:rsidRPr="00630335">
        <w:rPr>
          <w:rFonts w:eastAsia="Arial Unicode MS" w:cs="Arial Unicode MS"/>
          <w:sz w:val="24"/>
          <w:szCs w:val="24"/>
          <w:highlight w:val="green"/>
          <w:u w:val="single"/>
        </w:rPr>
        <w:t>lack</w:t>
      </w:r>
      <w:r w:rsidRPr="00630335">
        <w:rPr>
          <w:rFonts w:eastAsia="Arial Unicode MS" w:cs="Arial Unicode MS"/>
          <w:sz w:val="24"/>
          <w:szCs w:val="24"/>
          <w:u w:val="single"/>
        </w:rPr>
        <w:t xml:space="preserve"> appears </w:t>
      </w:r>
      <w:r w:rsidRPr="00630335">
        <w:rPr>
          <w:rFonts w:eastAsia="Arial Unicode MS" w:cs="Arial Unicode MS"/>
          <w:sz w:val="24"/>
          <w:szCs w:val="24"/>
          <w:highlight w:val="green"/>
          <w:u w:val="single"/>
        </w:rPr>
        <w:t>as</w:t>
      </w:r>
      <w:r w:rsidRPr="00630335">
        <w:rPr>
          <w:rFonts w:eastAsia="Arial Unicode MS" w:cs="Arial Unicode MS"/>
          <w:sz w:val="24"/>
          <w:szCs w:val="24"/>
          <w:u w:val="single"/>
        </w:rPr>
        <w:t xml:space="preserve"> an </w:t>
      </w:r>
      <w:r w:rsidRPr="00630335">
        <w:rPr>
          <w:rFonts w:eastAsia="Arial Unicode MS" w:cs="Arial Unicode MS"/>
          <w:sz w:val="24"/>
          <w:szCs w:val="24"/>
          <w:highlight w:val="green"/>
          <w:u w:val="single"/>
        </w:rPr>
        <w:t>anxiety that gnaws on one's very core.</w:t>
      </w:r>
      <w:r w:rsidRPr="00630335">
        <w:rPr>
          <w:rFonts w:eastAsia="Arial Unicode MS" w:cs="Arial Unicode MS"/>
          <w:sz w:val="24"/>
          <w:szCs w:val="24"/>
          <w:u w:val="single"/>
        </w:rPr>
        <w:t xml:space="preserve"> For that </w:t>
      </w:r>
      <w:proofErr w:type="gramStart"/>
      <w:r w:rsidRPr="00630335">
        <w:rPr>
          <w:rFonts w:eastAsia="Arial Unicode MS" w:cs="Arial Unicode MS"/>
          <w:sz w:val="24"/>
          <w:szCs w:val="24"/>
          <w:u w:val="single"/>
        </w:rPr>
        <w:t>reason</w:t>
      </w:r>
      <w:proofErr w:type="gramEnd"/>
      <w:r w:rsidRPr="00630335">
        <w:rPr>
          <w:rFonts w:eastAsia="Arial Unicode MS" w:cs="Arial Unicode MS"/>
          <w:sz w:val="24"/>
          <w:szCs w:val="24"/>
          <w:u w:val="single"/>
        </w:rPr>
        <w:t xml:space="preserve"> such anxiety is eager to objectify into fear of something, because then we have ways to defend ourselves against feared things.</w:t>
      </w:r>
    </w:p>
    <w:p w14:paraId="1068ECF0" w14:textId="77777777" w:rsidR="00141C9C" w:rsidRPr="00630335" w:rsidRDefault="00141C9C" w:rsidP="00141C9C">
      <w:pPr>
        <w:spacing w:after="0" w:line="240" w:lineRule="auto"/>
        <w:rPr>
          <w:rFonts w:eastAsia="Times New Roman"/>
          <w:sz w:val="24"/>
          <w:szCs w:val="24"/>
          <w:u w:val="single"/>
        </w:rPr>
      </w:pPr>
      <w:r w:rsidRPr="00630335">
        <w:rPr>
          <w:rFonts w:eastAsia="Arial Unicode MS" w:cs="Arial Unicode MS"/>
          <w:sz w:val="24"/>
          <w:szCs w:val="24"/>
          <w:u w:val="single"/>
        </w:rPr>
        <w:t>The problem with objectifications, however, is that no object can ever satisfy if it is not really an object we want.</w:t>
      </w:r>
      <w:r w:rsidRPr="00630335">
        <w:rPr>
          <w:rFonts w:eastAsia="Arial Unicode MS" w:cs="Arial Unicode MS"/>
          <w:sz w:val="24"/>
          <w:szCs w:val="24"/>
        </w:rPr>
        <w:t xml:space="preserve"> </w:t>
      </w:r>
      <w:r w:rsidRPr="00630335">
        <w:rPr>
          <w:rFonts w:eastAsia="Arial Unicode MS" w:cs="Arial Unicode MS"/>
          <w:sz w:val="24"/>
          <w:szCs w:val="24"/>
          <w:u w:val="single"/>
        </w:rPr>
        <w:t xml:space="preserve">When we do not understand what is </w:t>
      </w:r>
      <w:proofErr w:type="gramStart"/>
      <w:r w:rsidRPr="00630335">
        <w:rPr>
          <w:rFonts w:eastAsia="Arial Unicode MS" w:cs="Arial Unicode MS"/>
          <w:sz w:val="24"/>
          <w:szCs w:val="24"/>
          <w:u w:val="single"/>
        </w:rPr>
        <w:t>actually motivating</w:t>
      </w:r>
      <w:proofErr w:type="gramEnd"/>
      <w:r w:rsidRPr="00630335">
        <w:rPr>
          <w:rFonts w:eastAsia="Arial Unicode MS" w:cs="Arial Unicode MS"/>
          <w:sz w:val="24"/>
          <w:szCs w:val="24"/>
          <w:u w:val="single"/>
        </w:rPr>
        <w:t xml:space="preserve"> us -- because what we think we want is only a symptom of something else</w:t>
      </w:r>
      <w:r w:rsidRPr="00630335">
        <w:rPr>
          <w:rFonts w:eastAsia="Arial Unicode MS" w:cs="Arial Unicode MS"/>
          <w:sz w:val="24"/>
          <w:szCs w:val="24"/>
        </w:rPr>
        <w:t xml:space="preserve"> (</w:t>
      </w:r>
      <w:r w:rsidRPr="00630335">
        <w:rPr>
          <w:rFonts w:eastAsia="Arial Unicode MS" w:cs="Arial Unicode MS"/>
          <w:sz w:val="24"/>
          <w:szCs w:val="24"/>
          <w:u w:val="single"/>
        </w:rPr>
        <w:t>our desire to become real</w:t>
      </w:r>
      <w:r w:rsidRPr="00630335">
        <w:rPr>
          <w:rFonts w:eastAsia="Arial Unicode MS" w:cs="Arial Unicode MS"/>
          <w:sz w:val="24"/>
          <w:szCs w:val="24"/>
        </w:rPr>
        <w:t xml:space="preserve">, according to my interpretation of Buddhism) -- </w:t>
      </w:r>
      <w:r w:rsidRPr="00630335">
        <w:rPr>
          <w:rFonts w:eastAsia="Arial Unicode MS" w:cs="Arial Unicode MS"/>
          <w:sz w:val="24"/>
          <w:szCs w:val="24"/>
          <w:u w:val="single"/>
        </w:rPr>
        <w:t>we end up compulsive</w:t>
      </w:r>
      <w:r w:rsidRPr="00630335">
        <w:rPr>
          <w:rFonts w:eastAsia="Arial Unicode MS" w:cs="Arial Unicode MS"/>
          <w:sz w:val="24"/>
          <w:szCs w:val="24"/>
        </w:rPr>
        <w:t xml:space="preserve">. </w:t>
      </w:r>
      <w:r w:rsidRPr="00630335">
        <w:rPr>
          <w:rFonts w:eastAsia="Arial Unicode MS" w:cs="Arial Unicode MS"/>
          <w:sz w:val="24"/>
          <w:szCs w:val="24"/>
          <w:u w:val="single"/>
        </w:rPr>
        <w:t>Then the neurotic's anguish and despair are less the result of symptoms than their source; those symptoms are necessary to shield him from the tragedies that 'normal' people are better at repressing: death, meaninglessness, groundlessness.</w:t>
      </w:r>
    </w:p>
    <w:p w14:paraId="68CF5D8A" w14:textId="25594F24" w:rsidR="00141C9C" w:rsidRPr="00141C9C" w:rsidRDefault="00141C9C" w:rsidP="00141C9C">
      <w:pPr>
        <w:spacing w:after="0" w:line="240" w:lineRule="auto"/>
        <w:rPr>
          <w:rFonts w:eastAsia="Arial Unicode MS" w:cs="Arial Unicode MS"/>
          <w:sz w:val="24"/>
          <w:szCs w:val="24"/>
        </w:rPr>
      </w:pPr>
      <w:r w:rsidRPr="00630335">
        <w:rPr>
          <w:rFonts w:eastAsia="Arial Unicode MS" w:cs="Arial Unicode MS"/>
          <w:sz w:val="24"/>
          <w:szCs w:val="24"/>
          <w:highlight w:val="green"/>
          <w:u w:val="single"/>
        </w:rPr>
        <w:t>The ultimate problem is not guilt but the incapacity to live.</w:t>
      </w:r>
      <w:r w:rsidRPr="00630335">
        <w:rPr>
          <w:rFonts w:eastAsia="Arial Unicode MS" w:cs="Arial Unicode MS"/>
          <w:sz w:val="24"/>
          <w:szCs w:val="24"/>
          <w:u w:val="single"/>
        </w:rPr>
        <w:t xml:space="preserve"> The illusion of guilt is necessary for an animal that cannot enjoy life, </w:t>
      </w:r>
      <w:proofErr w:type="gramStart"/>
      <w:r w:rsidRPr="00630335">
        <w:rPr>
          <w:rFonts w:eastAsia="Arial Unicode MS" w:cs="Arial Unicode MS"/>
          <w:sz w:val="24"/>
          <w:szCs w:val="24"/>
          <w:u w:val="single"/>
        </w:rPr>
        <w:t>in order to</w:t>
      </w:r>
      <w:proofErr w:type="gramEnd"/>
      <w:r w:rsidRPr="00630335">
        <w:rPr>
          <w:rFonts w:eastAsia="Arial Unicode MS" w:cs="Arial Unicode MS"/>
          <w:sz w:val="24"/>
          <w:szCs w:val="24"/>
          <w:u w:val="single"/>
        </w:rPr>
        <w:t xml:space="preserve"> </w:t>
      </w:r>
      <w:proofErr w:type="spellStart"/>
      <w:r w:rsidRPr="00630335">
        <w:rPr>
          <w:rFonts w:eastAsia="Arial Unicode MS" w:cs="Arial Unicode MS"/>
          <w:sz w:val="24"/>
          <w:szCs w:val="24"/>
          <w:u w:val="single"/>
        </w:rPr>
        <w:t>organise</w:t>
      </w:r>
      <w:proofErr w:type="spellEnd"/>
      <w:r w:rsidRPr="00630335">
        <w:rPr>
          <w:rFonts w:eastAsia="Arial Unicode MS" w:cs="Arial Unicode MS"/>
          <w:sz w:val="24"/>
          <w:szCs w:val="24"/>
          <w:u w:val="single"/>
        </w:rPr>
        <w:t xml:space="preserve"> a life of non-enjoyment</w:t>
      </w:r>
      <w:r w:rsidRPr="00630335">
        <w:rPr>
          <w:rFonts w:eastAsia="Arial Unicode MS" w:cs="Arial Unicode MS"/>
          <w:sz w:val="24"/>
          <w:szCs w:val="24"/>
        </w:rPr>
        <w:t>. </w:t>
      </w:r>
      <w:bookmarkStart w:id="2" w:name="[6]"/>
      <w:r w:rsidRPr="00630335">
        <w:rPr>
          <w:rFonts w:eastAsia="Arial Unicode MS" w:cs="Arial Unicode MS"/>
          <w:sz w:val="24"/>
          <w:szCs w:val="24"/>
        </w:rPr>
        <w:fldChar w:fldCharType="begin"/>
      </w:r>
      <w:r w:rsidRPr="00630335">
        <w:rPr>
          <w:rFonts w:eastAsia="Arial Unicode MS" w:cs="Arial Unicode MS"/>
          <w:sz w:val="24"/>
          <w:szCs w:val="24"/>
        </w:rPr>
        <w:instrText xml:space="preserve"> HYPERLINK "http://ccbs.ntu.edu.tw/FULLTEXT/JR-ENG/loy1.htm" \l "6" </w:instrText>
      </w:r>
      <w:r w:rsidRPr="00630335">
        <w:rPr>
          <w:rFonts w:eastAsia="Arial Unicode MS" w:cs="Arial Unicode MS"/>
          <w:sz w:val="24"/>
          <w:szCs w:val="24"/>
        </w:rPr>
        <w:fldChar w:fldCharType="separate"/>
      </w:r>
      <w:r w:rsidRPr="00630335">
        <w:rPr>
          <w:rFonts w:eastAsia="Arial Unicode MS" w:cs="Arial Unicode MS"/>
          <w:sz w:val="24"/>
          <w:szCs w:val="24"/>
          <w:u w:val="single"/>
        </w:rPr>
        <w:t>[6]</w:t>
      </w:r>
      <w:r w:rsidRPr="00630335">
        <w:rPr>
          <w:rFonts w:eastAsia="Arial Unicode MS" w:cs="Arial Unicode MS"/>
          <w:sz w:val="24"/>
          <w:szCs w:val="24"/>
        </w:rPr>
        <w:fldChar w:fldCharType="end"/>
      </w:r>
      <w:bookmarkEnd w:id="2"/>
    </w:p>
    <w:p w14:paraId="065CC471" w14:textId="63235C96" w:rsidR="00226EC4" w:rsidRDefault="00C06976" w:rsidP="00C06976">
      <w:pPr>
        <w:pStyle w:val="Heading2"/>
      </w:pPr>
      <w:r>
        <w:t>OFF</w:t>
      </w:r>
    </w:p>
    <w:p w14:paraId="17171616" w14:textId="77777777" w:rsidR="00C06976" w:rsidRPr="00BB5229" w:rsidRDefault="00C06976" w:rsidP="00C06976">
      <w:pPr>
        <w:pStyle w:val="Heading3"/>
      </w:pPr>
      <w:r>
        <w:t>T – Long</w:t>
      </w:r>
    </w:p>
    <w:p w14:paraId="6BB6F886" w14:textId="77777777" w:rsidR="00C06976" w:rsidRPr="00E76BE5" w:rsidRDefault="00C06976" w:rsidP="00C06976">
      <w:pPr>
        <w:pStyle w:val="Heading4"/>
      </w:pPr>
      <w:proofErr w:type="spellStart"/>
      <w:r w:rsidRPr="00E76BE5">
        <w:t>Interp</w:t>
      </w:r>
      <w:proofErr w:type="spellEnd"/>
      <w:r w:rsidRPr="00E76BE5">
        <w:t xml:space="preserve">: the </w:t>
      </w:r>
      <w:proofErr w:type="spellStart"/>
      <w:r w:rsidRPr="00E76BE5">
        <w:t>aff</w:t>
      </w:r>
      <w:proofErr w:type="spellEnd"/>
      <w:r w:rsidRPr="00E76BE5">
        <w:t xml:space="preserve"> may only claim offense from the hypothetical implementation of </w:t>
      </w:r>
      <w:r>
        <w:t>Resolved: The appropriation of outer space by private entities is unjust.</w:t>
      </w:r>
    </w:p>
    <w:p w14:paraId="65690D2B" w14:textId="77777777" w:rsidR="00C06976" w:rsidRPr="00E76BE5" w:rsidRDefault="00C06976" w:rsidP="00C06976"/>
    <w:p w14:paraId="0A2B0A9C" w14:textId="77777777" w:rsidR="00C06976" w:rsidRPr="00E76BE5" w:rsidRDefault="00C06976" w:rsidP="00C06976">
      <w:pPr>
        <w:pStyle w:val="Heading4"/>
      </w:pPr>
      <w:r w:rsidRPr="00E76BE5">
        <w:t>“Resolved” means enactment of a law.</w:t>
      </w:r>
    </w:p>
    <w:p w14:paraId="3042A9F0" w14:textId="77777777" w:rsidR="00C06976" w:rsidRPr="00E76BE5" w:rsidRDefault="00C06976" w:rsidP="00C06976">
      <w:r w:rsidRPr="00E76BE5">
        <w:rPr>
          <w:rStyle w:val="Heading4Char"/>
        </w:rPr>
        <w:t xml:space="preserve">Words and Phrases 64 </w:t>
      </w:r>
      <w:r w:rsidRPr="00E76BE5">
        <w:t>Words and Phrases Permanent Edition (Multi-volume set of judicial definitions). “Resolved”. 1964.</w:t>
      </w:r>
    </w:p>
    <w:p w14:paraId="087E168F" w14:textId="77777777" w:rsidR="00C06976" w:rsidRPr="00E76BE5" w:rsidRDefault="00C06976" w:rsidP="00C06976">
      <w:pPr>
        <w:rPr>
          <w:rStyle w:val="Style13ptBold"/>
          <w:bCs w:val="0"/>
          <w:sz w:val="26"/>
          <w:szCs w:val="26"/>
          <w:u w:val="single"/>
        </w:rPr>
      </w:pPr>
      <w:r w:rsidRPr="00E76BE5">
        <w:rPr>
          <w:szCs w:val="26"/>
        </w:rPr>
        <w:t xml:space="preserve">Definition of the word </w:t>
      </w:r>
      <w:r w:rsidRPr="00E76BE5">
        <w:rPr>
          <w:b/>
          <w:sz w:val="26"/>
          <w:szCs w:val="26"/>
          <w:u w:val="single"/>
        </w:rPr>
        <w:t>“</w:t>
      </w:r>
      <w:r w:rsidRPr="00E76BE5">
        <w:rPr>
          <w:b/>
          <w:sz w:val="26"/>
          <w:szCs w:val="26"/>
          <w:highlight w:val="yellow"/>
          <w:u w:val="single"/>
        </w:rPr>
        <w:t>resolve</w:t>
      </w:r>
      <w:r w:rsidRPr="00E76BE5">
        <w:rPr>
          <w:b/>
          <w:sz w:val="26"/>
          <w:szCs w:val="26"/>
          <w:u w:val="single"/>
        </w:rPr>
        <w:t>,”</w:t>
      </w:r>
      <w:r w:rsidRPr="00E76BE5">
        <w:rPr>
          <w:szCs w:val="26"/>
        </w:rPr>
        <w:t xml:space="preserve"> given by Webster is “to express an opinion or determination by resolution or vote; as ‘it was resolved by the legislature;” It </w:t>
      </w:r>
      <w:r w:rsidRPr="00E76BE5">
        <w:rPr>
          <w:b/>
          <w:sz w:val="26"/>
          <w:szCs w:val="26"/>
          <w:highlight w:val="yellow"/>
          <w:u w:val="single"/>
        </w:rPr>
        <w:t>is</w:t>
      </w:r>
      <w:r w:rsidRPr="00E76BE5">
        <w:rPr>
          <w:szCs w:val="26"/>
        </w:rPr>
        <w:t xml:space="preserve"> of </w:t>
      </w:r>
      <w:r w:rsidRPr="00E76BE5">
        <w:rPr>
          <w:b/>
          <w:sz w:val="26"/>
          <w:szCs w:val="26"/>
          <w:highlight w:val="yellow"/>
          <w:u w:val="single"/>
        </w:rPr>
        <w:t>similar</w:t>
      </w:r>
      <w:r w:rsidRPr="00E76BE5">
        <w:rPr>
          <w:szCs w:val="26"/>
        </w:rPr>
        <w:t xml:space="preserve"> force </w:t>
      </w:r>
      <w:r w:rsidRPr="00E76BE5">
        <w:rPr>
          <w:b/>
          <w:sz w:val="26"/>
          <w:szCs w:val="26"/>
          <w:highlight w:val="yellow"/>
          <w:u w:val="single"/>
        </w:rPr>
        <w:t xml:space="preserve">to </w:t>
      </w:r>
      <w:r w:rsidRPr="00E76BE5">
        <w:rPr>
          <w:b/>
          <w:sz w:val="26"/>
          <w:szCs w:val="26"/>
          <w:u w:val="single"/>
        </w:rPr>
        <w:t xml:space="preserve">the word </w:t>
      </w:r>
      <w:r w:rsidRPr="00E76BE5">
        <w:rPr>
          <w:b/>
          <w:sz w:val="26"/>
          <w:szCs w:val="26"/>
          <w:highlight w:val="yellow"/>
          <w:u w:val="single"/>
        </w:rPr>
        <w:t>“enact</w:t>
      </w:r>
      <w:r w:rsidRPr="00E76BE5">
        <w:rPr>
          <w:b/>
          <w:sz w:val="26"/>
          <w:szCs w:val="26"/>
          <w:u w:val="single"/>
        </w:rPr>
        <w:t>,”</w:t>
      </w:r>
      <w:r w:rsidRPr="00E76BE5">
        <w:rPr>
          <w:szCs w:val="26"/>
        </w:rPr>
        <w:t xml:space="preserve"> which is defined by Bouvier as </w:t>
      </w:r>
      <w:r w:rsidRPr="00E76BE5">
        <w:rPr>
          <w:b/>
          <w:sz w:val="26"/>
          <w:szCs w:val="26"/>
          <w:highlight w:val="yellow"/>
          <w:u w:val="single"/>
        </w:rPr>
        <w:t>meaning “to establish by law”.</w:t>
      </w:r>
    </w:p>
    <w:p w14:paraId="68343288" w14:textId="77777777" w:rsidR="00C06976" w:rsidRDefault="00C06976" w:rsidP="00C06976">
      <w:pPr>
        <w:pStyle w:val="Heading4"/>
      </w:pPr>
      <w:r>
        <w:t>Appropriation” is “large-scale extraction of space resources.” Comprehensive analysis proves</w:t>
      </w:r>
    </w:p>
    <w:p w14:paraId="3583694B" w14:textId="77777777" w:rsidR="00C06976" w:rsidRDefault="00C06976" w:rsidP="00C06976">
      <w:r w:rsidRPr="00BE4809">
        <w:rPr>
          <w:rStyle w:val="StyleUnderline"/>
        </w:rPr>
        <w:t>Leon 18</w:t>
      </w:r>
      <w:r>
        <w:t xml:space="preserve"> [Amanda, JD from UVA] “Mining for Meaning: An Examination of the Legality of Property Rights in Space Resources” Vol. 104:497, Virginia Law Review, </w:t>
      </w:r>
      <w:hyperlink r:id="rId7" w:history="1">
        <w:r w:rsidRPr="00E65A09">
          <w:rPr>
            <w:rStyle w:val="Hyperlink"/>
          </w:rPr>
          <w:t>https://www.capdale.com/files/24323_leon_final_note.pdf</w:t>
        </w:r>
      </w:hyperlink>
      <w:r>
        <w:t>, 2018 RE</w:t>
      </w:r>
    </w:p>
    <w:p w14:paraId="0D6B2C94" w14:textId="77777777" w:rsidR="00C06976" w:rsidRDefault="00C06976" w:rsidP="00C06976">
      <w:r w:rsidRPr="003E01D9">
        <w:rPr>
          <w:rStyle w:val="StyleUnderline"/>
        </w:rPr>
        <w:t>Employing the treaty interpretation tools of ordinary meaning, preparatory materials, historical context, state practice, and state interpretation</w:t>
      </w:r>
      <w:r>
        <w:t xml:space="preserve">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private venture space mining and extraterrestrial resource extraction remained far off and futuristic at the time of the Treaty’s negotiation, making drawing legal conclusions about the legality of these revolutionary activities extremely difficult.</w:t>
      </w:r>
    </w:p>
    <w:p w14:paraId="6399E46F" w14:textId="77777777" w:rsidR="00C06976" w:rsidRDefault="00C06976" w:rsidP="00C06976">
      <w:r w:rsidRPr="003E01D9">
        <w:rPr>
          <w:rStyle w:val="StyleUnderline"/>
        </w:rPr>
        <w:t xml:space="preserve">Overall, however, </w:t>
      </w:r>
      <w:r w:rsidRPr="00E516A6">
        <w:rPr>
          <w:rStyle w:val="StyleUnderline"/>
          <w:highlight w:val="green"/>
        </w:rPr>
        <w:t>the Treaty’s structure and its purposes</w:t>
      </w:r>
      <w:r w:rsidRPr="003E01D9">
        <w:rPr>
          <w:rStyle w:val="StyleUnderline"/>
        </w:rPr>
        <w:t xml:space="preserve"> (preserving peace and avoiding international conflict in outer space) ultimately </w:t>
      </w:r>
      <w:r w:rsidRPr="00E516A6">
        <w:rPr>
          <w:rStyle w:val="StyleUnderline"/>
          <w:highlight w:val="green"/>
        </w:rPr>
        <w:t>indicate that private property rights in space resources are prohibited</w:t>
      </w:r>
      <w:r w:rsidRPr="003E01D9">
        <w:rPr>
          <w:rStyle w:val="StyleUnderline"/>
        </w:rPr>
        <w:t xml:space="preserve"> by Article II’s non-appropriation principle, at least until future international delegation determines otherwise (like in the Antarctic).</w:t>
      </w:r>
      <w:r>
        <w:t xml:space="preserve"> The Treaty’s structure confirms this interpretation. </w:t>
      </w:r>
      <w:r w:rsidRPr="00E516A6">
        <w:rPr>
          <w:rStyle w:val="StyleUnderline"/>
          <w:highlight w:val="green"/>
        </w:rPr>
        <w:t xml:space="preserve">Article I </w:t>
      </w:r>
      <w:proofErr w:type="gramStart"/>
      <w:r w:rsidRPr="00E516A6">
        <w:rPr>
          <w:rStyle w:val="StyleUnderline"/>
          <w:highlight w:val="green"/>
        </w:rPr>
        <w:t>lays</w:t>
      </w:r>
      <w:proofErr w:type="gramEnd"/>
      <w:r w:rsidRPr="00E516A6">
        <w:rPr>
          <w:rStyle w:val="StyleUnderline"/>
          <w:highlight w:val="green"/>
        </w:rPr>
        <w:t xml:space="preserve"> down a general rule</w:t>
      </w:r>
      <w:r w:rsidRPr="003E01D9">
        <w:rPr>
          <w:rStyle w:val="StyleUnderline"/>
        </w:rPr>
        <w:t xml:space="preserve"> for activity in space. </w:t>
      </w:r>
      <w:r w:rsidRPr="00E516A6">
        <w:rPr>
          <w:rStyle w:val="StyleUnderline"/>
          <w:highlight w:val="green"/>
        </w:rPr>
        <w:t>Subsequent articles</w:t>
      </w:r>
      <w:r w:rsidRPr="003E01D9">
        <w:rPr>
          <w:rStyle w:val="StyleUnderline"/>
        </w:rPr>
        <w:t xml:space="preserve"> of the Treaty then </w:t>
      </w:r>
      <w:r w:rsidRPr="00E516A6">
        <w:rPr>
          <w:rStyle w:val="StyleUnderline"/>
          <w:highlight w:val="green"/>
        </w:rPr>
        <w:t>lay out</w:t>
      </w:r>
      <w:r w:rsidRPr="003E01D9">
        <w:rPr>
          <w:rStyle w:val="StyleUnderline"/>
        </w:rPr>
        <w:t xml:space="preserve"> more specific requirements of and </w:t>
      </w:r>
      <w:r w:rsidRPr="00E516A6">
        <w:rPr>
          <w:rStyle w:val="StyleUnderline"/>
          <w:highlight w:val="green"/>
        </w:rPr>
        <w:t>qualifications</w:t>
      </w:r>
      <w:r w:rsidRPr="003E01D9">
        <w:rPr>
          <w:rStyle w:val="StyleUnderline"/>
        </w:rPr>
        <w:t xml:space="preserve"> to this general rule. Much like Article IV restricts the use of nuclear weapons in space, </w:t>
      </w:r>
      <w:r w:rsidRPr="00E516A6">
        <w:rPr>
          <w:rStyle w:val="StyleUnderline"/>
          <w:highlight w:val="green"/>
        </w:rPr>
        <w:t>Article II restricts the use of space in ways that might result in potentially controversial property claims. Historically, claims to mineral rights have resulted in</w:t>
      </w:r>
      <w:r w:rsidRPr="003E01D9">
        <w:rPr>
          <w:rStyle w:val="StyleUnderline"/>
        </w:rPr>
        <w:t xml:space="preserve"> just as </w:t>
      </w:r>
      <w:r w:rsidRPr="00E516A6">
        <w:rPr>
          <w:rStyle w:val="StyleUnderline"/>
          <w:highlight w:val="green"/>
        </w:rPr>
        <w:t>contentious conflict</w:t>
      </w:r>
      <w:r w:rsidRPr="003E01D9">
        <w:rPr>
          <w:rStyle w:val="StyleUnderline"/>
        </w:rPr>
        <w:t xml:space="preserve"> as those over sovereign lands. </w:t>
      </w:r>
      <w:r w:rsidRPr="00E516A6">
        <w:rPr>
          <w:rStyle w:val="StyleUnderline"/>
          <w:highlight w:val="green"/>
        </w:rPr>
        <w:t>Treaty efforts</w:t>
      </w:r>
      <w:r w:rsidRPr="003E01D9">
        <w:rPr>
          <w:rStyle w:val="StyleUnderline"/>
        </w:rPr>
        <w:t xml:space="preserve"> to avoid conflicts </w:t>
      </w:r>
      <w:r w:rsidRPr="00E516A6">
        <w:rPr>
          <w:rStyle w:val="StyleUnderline"/>
          <w:highlight w:val="green"/>
        </w:rPr>
        <w:t>in Antarctica and the high seas reflect similar sentiments.</w:t>
      </w:r>
      <w:r w:rsidRPr="003E01D9">
        <w:rPr>
          <w:rStyle w:val="StyleUnderline"/>
        </w:rPr>
        <w:t xml:space="preserve"> </w:t>
      </w:r>
      <w:r>
        <w:t xml:space="preserve">The Soviet Union’s representative even hinted at this structural relationship between Articles I and II during Treaty negotiations.232 </w:t>
      </w:r>
      <w:r w:rsidRPr="003E01D9">
        <w:rPr>
          <w:rStyle w:val="StyleUnderline"/>
        </w:rPr>
        <w:t xml:space="preserve">In light of the imminent need to ease Cold War tensions, the potential for conflict over property, and the final structure of the Treaty, this Note concludes that </w:t>
      </w:r>
      <w:r w:rsidRPr="00E516A6">
        <w:rPr>
          <w:rStyle w:val="StyleUnderline"/>
          <w:highlight w:val="green"/>
        </w:rPr>
        <w:t>the large-scale extraction of space resources is incompatible with the non-appropriation principle</w:t>
      </w:r>
      <w:r w:rsidRPr="003E01D9">
        <w:rPr>
          <w:rStyle w:val="StyleUnderline"/>
        </w:rPr>
        <w:t xml:space="preserve"> of Article II of the OST.</w:t>
      </w:r>
      <w:r>
        <w:t>233 As a result, the United States’ provision of property rights to its citizens to possess, own, transport, use, and sell space and asteroid resources extracted through the SREU Act contravenes its international obligations established by the OST.</w:t>
      </w:r>
    </w:p>
    <w:p w14:paraId="21DD58C8" w14:textId="77777777" w:rsidR="00C06976" w:rsidRDefault="00C06976" w:rsidP="00C06976">
      <w:pPr>
        <w:pStyle w:val="Heading4"/>
      </w:pPr>
      <w:r>
        <w:t>“Is unjust” can require positive action to rectify the injustice</w:t>
      </w:r>
    </w:p>
    <w:p w14:paraId="43A3BE0F" w14:textId="77777777" w:rsidR="00C06976" w:rsidRDefault="00C06976" w:rsidP="00C06976">
      <w:r w:rsidRPr="007446AC">
        <w:rPr>
          <w:rStyle w:val="StyleUnderline"/>
        </w:rPr>
        <w:t>Pomerleau</w:t>
      </w:r>
      <w:r>
        <w:t xml:space="preserve"> [Wayne, PhD, Professor of Philosophy at Gonzaga] “Western Theories of Justice”, IEP, </w:t>
      </w:r>
      <w:hyperlink r:id="rId8" w:history="1">
        <w:r w:rsidRPr="00E65A09">
          <w:rPr>
            <w:rStyle w:val="Hyperlink"/>
          </w:rPr>
          <w:t>https://iep.utm.edu/justwest/</w:t>
        </w:r>
      </w:hyperlink>
      <w:r>
        <w:t>, last date cited is 2010, RE</w:t>
      </w:r>
    </w:p>
    <w:p w14:paraId="7BBF1146" w14:textId="77777777" w:rsidR="00C06976" w:rsidRDefault="00C06976" w:rsidP="00C06976">
      <w:r>
        <w:t xml:space="preserve">Nozick (a departmental colleague of Rawls at Harvard) was one of the first and remains one of the most famous critics of Rawls’s liberal theory of justice.  Both are fundamentally committed to individual liberty.  But as a libertarian, Nozick is opposed to compromising individual liberty </w:t>
      </w:r>
      <w:proofErr w:type="gramStart"/>
      <w:r>
        <w:t>in order to</w:t>
      </w:r>
      <w:proofErr w:type="gramEnd"/>
      <w:r>
        <w:t xml:space="preserve"> promote socio-economic equality and advocates a “minimal state” as the only sort that can be socially just.  In Anarchy, State, and Utopia (1974), especially in its famous chapter on “Distributive Justice,” while praising Rawls’s first book as the most important “work in political and moral philosophy” since that of Mill, </w:t>
      </w:r>
      <w:proofErr w:type="gramStart"/>
      <w:r>
        <w:t>Nozick  argues</w:t>
      </w:r>
      <w:proofErr w:type="gramEnd"/>
      <w:r>
        <w:t xml:space="preserve"> for what he calls an “entitlement conception of justice” in terms of three principles of just holdings.  First, anyone who justly acquires any holding is rightly entitled to keep and use it.  Second, anyone who acquires any holding by means of a just transfer of property is rightly entitled to keep and use it.  It is only through some combination of these two approaches that anyone is rightly entitled to any holding.  But some people acquire holdings unjustly—e.g., by theft or fraud or force—so that there are illegitimate holdings.  </w:t>
      </w:r>
      <w:proofErr w:type="gramStart"/>
      <w:r>
        <w:t>So,</w:t>
      </w:r>
      <w:proofErr w:type="gramEnd"/>
      <w:r>
        <w:t xml:space="preserve"> third, </w:t>
      </w:r>
      <w:r w:rsidRPr="007446AC">
        <w:rPr>
          <w:rStyle w:val="StyleUnderline"/>
          <w:highlight w:val="green"/>
        </w:rPr>
        <w:t>justice can require the rectification of unjust past acquisitions.</w:t>
      </w:r>
      <w:r>
        <w:t xml:space="preserve">  These three principles of just holdings</w:t>
      </w:r>
      <w:proofErr w:type="gramStart"/>
      <w:r>
        <w:t>—“</w:t>
      </w:r>
      <w:proofErr w:type="gramEnd"/>
      <w:r>
        <w:t xml:space="preserve">the principle of acquisition of holdings, the principle of transfer of holdings, and the principle of rectification of the violations of the first two principles”—constitute the core of Nozick’s libertarian entitlement theory of justice.  People should be entitled to use their own property as they see fit, so long as they are entitled to it.  On this view, any pattern of distribution, such as Rawls’s difference principle, that would force people to give up any holdings to which they are entitled </w:t>
      </w:r>
      <w:proofErr w:type="gramStart"/>
      <w:r>
        <w:t>in order to</w:t>
      </w:r>
      <w:proofErr w:type="gramEnd"/>
      <w:r>
        <w:t xml:space="preserve"> give it to someone else (i.e., a redistribution of wealth) is unjust.  Thus, for Nozick, any state, such as ours or one Rawls would favor, that is “more extensive” than a minimal state and redistributes wealth by taxing those who are relatively well off to benefit the disadvantaged necessarily “violates people’s rights” (State, pp. 149, 183, 230, 150-153, 230-231, 149).</w:t>
      </w:r>
    </w:p>
    <w:p w14:paraId="6C06A3BC" w14:textId="77777777" w:rsidR="00C06976" w:rsidRPr="007A5E32" w:rsidRDefault="00C06976" w:rsidP="00C06976">
      <w:pPr>
        <w:pStyle w:val="Heading4"/>
      </w:pPr>
      <w:r w:rsidRPr="007A5E32">
        <w:t>US Code defines private entitie</w:t>
      </w:r>
      <w:r>
        <w:t>s</w:t>
      </w:r>
    </w:p>
    <w:p w14:paraId="55C4667F" w14:textId="77777777" w:rsidR="00C06976" w:rsidRDefault="00C06976" w:rsidP="00C06976">
      <w:r w:rsidRPr="007A5E32">
        <w:rPr>
          <w:rStyle w:val="StyleUnderline"/>
        </w:rPr>
        <w:t>US Code</w:t>
      </w:r>
      <w:r>
        <w:t xml:space="preserve"> 6 U.S. Code § 1501 – Definitions, </w:t>
      </w:r>
      <w:hyperlink r:id="rId9" w:anchor="15_A" w:history="1">
        <w:r w:rsidRPr="00E65A09">
          <w:rPr>
            <w:rStyle w:val="Hyperlink"/>
          </w:rPr>
          <w:t>https://www.law.cornell.edu/uscode/text/6/1501#15_A</w:t>
        </w:r>
      </w:hyperlink>
      <w:r>
        <w:t>, 2015 RE</w:t>
      </w:r>
    </w:p>
    <w:p w14:paraId="6A9CF212" w14:textId="77777777" w:rsidR="00C06976" w:rsidRDefault="00C06976" w:rsidP="00C06976">
      <w:r>
        <w:t>(</w:t>
      </w:r>
      <w:proofErr w:type="gramStart"/>
      <w:r>
        <w:t>15)Private</w:t>
      </w:r>
      <w:proofErr w:type="gramEnd"/>
      <w:r>
        <w:t xml:space="preserve"> entity</w:t>
      </w:r>
    </w:p>
    <w:p w14:paraId="21FF97E0" w14:textId="77777777" w:rsidR="00C06976" w:rsidRDefault="00C06976" w:rsidP="00C06976">
      <w:r>
        <w:t>(A)In general</w:t>
      </w:r>
    </w:p>
    <w:p w14:paraId="65721F19" w14:textId="77777777" w:rsidR="00C06976" w:rsidRDefault="00C06976" w:rsidP="00C06976">
      <w:r>
        <w:t>Except as otherwise provided in this paragraph</w:t>
      </w:r>
      <w:r w:rsidRPr="007A5E32">
        <w:rPr>
          <w:rStyle w:val="StyleUnderline"/>
        </w:rPr>
        <w:t xml:space="preserve">, the term “private entity” means </w:t>
      </w:r>
      <w:r w:rsidRPr="007A5E32">
        <w:rPr>
          <w:rStyle w:val="StyleUnderline"/>
          <w:highlight w:val="green"/>
        </w:rPr>
        <w:t>any person or private group, organization, proprietorship, partnership, trust, cooperative, corporation, or other commercial or nonprofit entity, including an officer, employee, or agent thereof.</w:t>
      </w:r>
    </w:p>
    <w:p w14:paraId="66200129" w14:textId="77777777" w:rsidR="00C06976" w:rsidRDefault="00C06976" w:rsidP="00C06976">
      <w:r>
        <w:t>(B)Inclusion</w:t>
      </w:r>
    </w:p>
    <w:p w14:paraId="74D95E21" w14:textId="77777777" w:rsidR="00C06976" w:rsidRDefault="00C06976" w:rsidP="00C06976">
      <w:r>
        <w:t>The term “private entity” includes a State, tribal, or local government performing utility services, such as electric, natural gas, or water services.</w:t>
      </w:r>
    </w:p>
    <w:p w14:paraId="51FD08D4" w14:textId="77777777" w:rsidR="00C06976" w:rsidRDefault="00C06976" w:rsidP="00C06976">
      <w:r>
        <w:t>(C)Exclusion</w:t>
      </w:r>
    </w:p>
    <w:p w14:paraId="73489C22" w14:textId="77777777" w:rsidR="00C06976" w:rsidRPr="007A5E32" w:rsidRDefault="00C06976" w:rsidP="00C06976">
      <w:r>
        <w:t>The term “private entity” does not include a foreign power as defined in section 1801 of title 50.</w:t>
      </w:r>
    </w:p>
    <w:p w14:paraId="439AAC81" w14:textId="77777777" w:rsidR="00C06976" w:rsidRPr="00A21626" w:rsidRDefault="00C06976" w:rsidP="00C06976">
      <w:pPr>
        <w:pStyle w:val="Heading4"/>
      </w:pPr>
      <w:r>
        <w:t>Definition of “outer space”</w:t>
      </w:r>
    </w:p>
    <w:p w14:paraId="1FD896EC" w14:textId="77777777" w:rsidR="00C06976" w:rsidRDefault="00C06976" w:rsidP="00C06976">
      <w:proofErr w:type="spellStart"/>
      <w:r w:rsidRPr="009C2660">
        <w:rPr>
          <w:rStyle w:val="StyleUnderline"/>
        </w:rPr>
        <w:t>Vereshchetin</w:t>
      </w:r>
      <w:proofErr w:type="spellEnd"/>
      <w:r w:rsidRPr="009C2660">
        <w:rPr>
          <w:rStyle w:val="StyleUnderline"/>
        </w:rPr>
        <w:t xml:space="preserve"> 06</w:t>
      </w:r>
      <w:r>
        <w:t xml:space="preserve"> [</w:t>
      </w:r>
      <w:proofErr w:type="spellStart"/>
      <w:r>
        <w:t>Vladlen</w:t>
      </w:r>
      <w:proofErr w:type="spellEnd"/>
      <w:r>
        <w:t xml:space="preserve">, former Member of the ICJ, Chairman of the International Law Commission, and Professor of International Law] “Outer Space,” Max Planck Encyclopedia of Public International Law, </w:t>
      </w:r>
      <w:hyperlink r:id="rId10" w:history="1">
        <w:r w:rsidRPr="00E65A09">
          <w:rPr>
            <w:rStyle w:val="Hyperlink"/>
          </w:rPr>
          <w:t>https://spacelaw.univie.ac.at/fileadmin/user_upload/p_spacelaw/EPIL_Outer_Space.pdf</w:t>
        </w:r>
      </w:hyperlink>
      <w:r>
        <w:t>, 2006 RE</w:t>
      </w:r>
    </w:p>
    <w:p w14:paraId="5322AF34" w14:textId="77777777" w:rsidR="00C06976" w:rsidRDefault="00C06976" w:rsidP="00C06976">
      <w:r>
        <w:t>A. Definition of the Term ‘Outer Space’</w:t>
      </w:r>
    </w:p>
    <w:p w14:paraId="74A84510" w14:textId="77777777" w:rsidR="00C06976" w:rsidRDefault="00C06976" w:rsidP="00C06976">
      <w:r>
        <w:t xml:space="preserve">1 The term ‘outer space’, like several other basic notions of space law (‘outer space activity’, ‘space flight’, ‘space object’), although frequently used in space agreements and other space law instruments, has never been defined by them. There are </w:t>
      </w:r>
      <w:proofErr w:type="gramStart"/>
      <w:r>
        <w:t>a number of</w:t>
      </w:r>
      <w:proofErr w:type="gramEnd"/>
      <w:r>
        <w:t xml:space="preserve"> reasons for this, not least the objective difficulty for the States concerned to agree on legal definitions in the context of rapidly developing technology and their apprehension that legally binding definitions might restrict their sphere of operation.</w:t>
      </w:r>
    </w:p>
    <w:p w14:paraId="766E7B95" w14:textId="77777777" w:rsidR="00C06976" w:rsidRDefault="00C06976" w:rsidP="00C06976">
      <w:r>
        <w:t xml:space="preserve">2 </w:t>
      </w:r>
      <w:r w:rsidRPr="00097C0B">
        <w:rPr>
          <w:rStyle w:val="StyleUnderline"/>
        </w:rPr>
        <w:t>The absence of a formal definition of outer space does not mean that no general perception exists as to what is meant by outer space</w:t>
      </w:r>
      <w:r>
        <w:t xml:space="preserve">, even if the use of the term in natural sciences and in law may not always be </w:t>
      </w:r>
      <w:proofErr w:type="gramStart"/>
      <w:r>
        <w:t>exactly the same</w:t>
      </w:r>
      <w:proofErr w:type="gramEnd"/>
      <w:r>
        <w:t xml:space="preserve">. It should be remembered that there is no definitive physical boundary between atmospheric space and extra-atmospheric space, the transition from one to the other being gradual. Although at 100 km the density of the air is but one millionth of what it is at sea level, for natural scientists these two regions of space, in some respects, may be perceived as one single whole. However, </w:t>
      </w:r>
      <w:r w:rsidRPr="00097C0B">
        <w:rPr>
          <w:rStyle w:val="StyleUnderline"/>
        </w:rPr>
        <w:t>with the launching of the first satellite in 1957 the notion of outer space became inextricably linked with the exploration and uses of space by means of man-made spacecraft</w:t>
      </w:r>
      <w:r>
        <w:t xml:space="preserve"> (→ Spacecraft, Satellites, and Space Objects). </w:t>
      </w:r>
      <w:r w:rsidRPr="00097C0B">
        <w:rPr>
          <w:rStyle w:val="StyleUnderline"/>
        </w:rPr>
        <w:t xml:space="preserve">The physical and technical factors are directly relevant to the legal regulation of the region of space concerned. </w:t>
      </w:r>
      <w:r w:rsidRPr="00097C0B">
        <w:rPr>
          <w:rStyle w:val="StyleUnderline"/>
          <w:highlight w:val="green"/>
        </w:rPr>
        <w:t>The atmospheric space of the earth</w:t>
      </w:r>
      <w:r w:rsidRPr="00097C0B">
        <w:rPr>
          <w:rStyle w:val="StyleUnderline"/>
        </w:rPr>
        <w:t xml:space="preserve"> and most of the activities in this space </w:t>
      </w:r>
      <w:r w:rsidRPr="00097C0B">
        <w:rPr>
          <w:rStyle w:val="StyleUnderline"/>
          <w:highlight w:val="green"/>
        </w:rPr>
        <w:t>fall within</w:t>
      </w:r>
      <w:r w:rsidRPr="00097C0B">
        <w:rPr>
          <w:rStyle w:val="StyleUnderline"/>
        </w:rPr>
        <w:t xml:space="preserve"> the ambit of → </w:t>
      </w:r>
      <w:r w:rsidRPr="00097C0B">
        <w:rPr>
          <w:rStyle w:val="StyleUnderline"/>
          <w:highlight w:val="green"/>
        </w:rPr>
        <w:t>Air Law. The space beyond the atmosphere is governed by space law.</w:t>
      </w:r>
      <w:r>
        <w:t xml:space="preserve"> The ‘spatial’ element of each of the two above-mentioned branches of law is reflected in their denominations: the first being known as air (</w:t>
      </w:r>
      <w:proofErr w:type="spellStart"/>
      <w:proofErr w:type="gramStart"/>
      <w:r>
        <w:t>ie</w:t>
      </w:r>
      <w:proofErr w:type="spellEnd"/>
      <w:proofErr w:type="gramEnd"/>
      <w:r>
        <w:t xml:space="preserve"> atmospheric) law, the second as space law, often referred to as outer space (</w:t>
      </w:r>
      <w:proofErr w:type="spellStart"/>
      <w:r>
        <w:t>ie</w:t>
      </w:r>
      <w:proofErr w:type="spellEnd"/>
      <w:r>
        <w:t xml:space="preserve"> extra-atmospheric) law.</w:t>
      </w:r>
    </w:p>
    <w:p w14:paraId="0787FE3D" w14:textId="77777777" w:rsidR="00C06976" w:rsidRDefault="00C06976" w:rsidP="00C06976">
      <w:r>
        <w:t xml:space="preserve">3 The legal regimes governing → airspace and outer space are fundamentally different. Thus, </w:t>
      </w:r>
      <w:proofErr w:type="gramStart"/>
      <w:r>
        <w:t>logically</w:t>
      </w:r>
      <w:proofErr w:type="gramEnd"/>
      <w:r>
        <w:t xml:space="preserve"> and jurisprudentially it is necessary to know where air space ends and outer space begins. In theory, there must be no ‘outer’ boundary of application of space law, since outer space itself is limitless, but </w:t>
      </w:r>
      <w:r w:rsidRPr="00097C0B">
        <w:rPr>
          <w:rStyle w:val="StyleUnderline"/>
        </w:rPr>
        <w:t xml:space="preserve">in practice </w:t>
      </w:r>
      <w:r w:rsidRPr="00097C0B">
        <w:rPr>
          <w:rStyle w:val="StyleUnderline"/>
          <w:highlight w:val="green"/>
        </w:rPr>
        <w:t>space law</w:t>
      </w:r>
      <w:r w:rsidRPr="00097C0B">
        <w:rPr>
          <w:rStyle w:val="StyleUnderline"/>
        </w:rPr>
        <w:t xml:space="preserve">, keeping pace with the development of space technology, </w:t>
      </w:r>
      <w:r w:rsidRPr="00097C0B">
        <w:rPr>
          <w:rStyle w:val="StyleUnderline"/>
          <w:highlight w:val="green"/>
        </w:rPr>
        <w:t>does not purport to regulate space activity beyond the solar system</w:t>
      </w:r>
      <w:r>
        <w:t xml:space="preserve"> (see Art. 1 Agreement Governing the Activities of State on the Moon and Other Celestial Bodies [(adopted 18 December 1979, entered into force 11 July 1984) 1363 UNTS 3]). </w:t>
      </w:r>
      <w:r w:rsidRPr="00097C0B">
        <w:rPr>
          <w:rStyle w:val="StyleUnderline"/>
        </w:rPr>
        <w:t xml:space="preserve">At the same time, </w:t>
      </w:r>
      <w:r w:rsidRPr="00097C0B">
        <w:rPr>
          <w:rStyle w:val="StyleUnderline"/>
          <w:highlight w:val="green"/>
        </w:rPr>
        <w:t>‘celestial bodies’ of the solar system, other than the earth, but comprising the Moon, are included in the legal notion of outer space</w:t>
      </w:r>
      <w:r>
        <w:t xml:space="preserve"> (→ Moon and Celestial Bodies). This follows from the title and text of the Treaty on Principles Governing the Activities of States in the Exploration and Use of Outer Space, Including the </w:t>
      </w:r>
      <w:proofErr w:type="gramStart"/>
      <w:r>
        <w:t>Moon</w:t>
      </w:r>
      <w:proofErr w:type="gramEnd"/>
      <w:r>
        <w:t xml:space="preserve"> and other Celestial Bodies ([signed 27 January 1967, entered into force 10 October 1967] 610 UNTS 205) (‘Outer Space Treaty’).</w:t>
      </w:r>
    </w:p>
    <w:p w14:paraId="07312E6C" w14:textId="77777777" w:rsidR="00C06976" w:rsidRDefault="00C06976" w:rsidP="00C06976"/>
    <w:p w14:paraId="04CEAAEC" w14:textId="77777777" w:rsidR="00C06976" w:rsidRPr="00E76BE5" w:rsidRDefault="00C06976" w:rsidP="00C06976"/>
    <w:p w14:paraId="077FD05E" w14:textId="77777777" w:rsidR="00C06976" w:rsidRPr="00E76BE5" w:rsidRDefault="00C06976" w:rsidP="00C06976">
      <w:pPr>
        <w:pStyle w:val="Heading4"/>
      </w:pPr>
      <w:r w:rsidRPr="00E76BE5">
        <w:t xml:space="preserve">At best, it’s extra topical, which still skews neg prep and links to </w:t>
      </w:r>
      <w:r>
        <w:t>our</w:t>
      </w:r>
      <w:r w:rsidRPr="00E76BE5">
        <w:t xml:space="preserve"> offense.</w:t>
      </w:r>
    </w:p>
    <w:p w14:paraId="4D695534" w14:textId="77777777" w:rsidR="00C06976" w:rsidRPr="00E76BE5" w:rsidRDefault="00C06976" w:rsidP="00C06976"/>
    <w:p w14:paraId="5CF6886D" w14:textId="77777777" w:rsidR="00C06976" w:rsidRPr="00E76BE5" w:rsidRDefault="00C06976" w:rsidP="00C06976">
      <w:pPr>
        <w:pStyle w:val="Heading4"/>
      </w:pPr>
      <w:bookmarkStart w:id="3" w:name="_Hlk85279411"/>
      <w:r w:rsidRPr="00E76BE5">
        <w:t>Vote negative for predictable limits and ground—-allowing the affirmative to pick any grounds for the debate makes negative engagement impossible, by skirting a predictable starting point and making our preparation and research useless. Because debate is a competitive game, there is an incentive to revert to truisms that give the negative no chance at engagement. The lack of a plan also means the affirmative can shift their advocacy in later speeches instead of being tied to a particular text, which obviates negative arguments.</w:t>
      </w:r>
    </w:p>
    <w:p w14:paraId="78DCA3F2" w14:textId="77777777" w:rsidR="00C06976" w:rsidRPr="00E76BE5" w:rsidRDefault="00C06976" w:rsidP="00C06976">
      <w:pPr>
        <w:rPr>
          <w:rFonts w:ascii="Times" w:eastAsia="Times New Roman" w:hAnsi="Times"/>
          <w:sz w:val="20"/>
          <w:szCs w:val="20"/>
        </w:rPr>
      </w:pPr>
    </w:p>
    <w:p w14:paraId="438A7FC3" w14:textId="77777777" w:rsidR="00C06976" w:rsidRPr="00E76BE5" w:rsidRDefault="00C06976" w:rsidP="00C06976">
      <w:pPr>
        <w:pStyle w:val="Heading4"/>
      </w:pPr>
      <w:r w:rsidRPr="00E76BE5">
        <w:t>This has two impacts –</w:t>
      </w:r>
    </w:p>
    <w:p w14:paraId="335437A1" w14:textId="77777777" w:rsidR="00C06976" w:rsidRPr="00E76BE5" w:rsidRDefault="00C06976" w:rsidP="00C06976">
      <w:pPr>
        <w:pStyle w:val="Heading4"/>
        <w:numPr>
          <w:ilvl w:val="0"/>
          <w:numId w:val="11"/>
        </w:numPr>
      </w:pPr>
      <w:r w:rsidRPr="00E76BE5">
        <w:t xml:space="preserve">Fairness – A predictable limit is the only way to give the neg a chance to win—-radical </w:t>
      </w:r>
      <w:proofErr w:type="spellStart"/>
      <w:r w:rsidRPr="00E76BE5">
        <w:t>aff</w:t>
      </w:r>
      <w:proofErr w:type="spellEnd"/>
      <w:r w:rsidRPr="00E76BE5">
        <w:t xml:space="preserve"> choice shifts the grounds for the debate and puts the </w:t>
      </w:r>
      <w:proofErr w:type="spellStart"/>
      <w:r w:rsidRPr="00E76BE5">
        <w:t>aff</w:t>
      </w:r>
      <w:proofErr w:type="spellEnd"/>
      <w:r w:rsidRPr="00E76BE5">
        <w:t xml:space="preserve"> far ahead. Pre-tournament negative preparation is structured around topical plans as points of offense, which means anything other than a topical plan structurally favors the affirmative. Fairness is an intrinsic good—-debate is fundamentally a game and requires effective competition between the </w:t>
      </w:r>
      <w:proofErr w:type="spellStart"/>
      <w:r w:rsidRPr="00E76BE5">
        <w:t>aff</w:t>
      </w:r>
      <w:proofErr w:type="spellEnd"/>
      <w:r w:rsidRPr="00E76BE5">
        <w:t xml:space="preserve"> and the neg—-the only way for any benefit to be produced from debate and the reason why people are incentivized to do prep and research is to help them do better in their next round is if the judge can make a decision between two sides who have had a relatively equal chance to prepare for a common point of debate. Fairness also comes before substance—-deciding any other argument in this debate cannot be disentangled from our inability to prepare for it—-any argument you think they’re winning is a link, not a reason to vote for them, because it’s just as likely that they’re winning it because we weren’t able to effectively prepare to defeat it.</w:t>
      </w:r>
    </w:p>
    <w:p w14:paraId="40E6E285" w14:textId="77777777" w:rsidR="00C06976" w:rsidRPr="00E76BE5" w:rsidRDefault="00C06976" w:rsidP="00C06976"/>
    <w:p w14:paraId="748CE9A5" w14:textId="77777777" w:rsidR="00C06976" w:rsidRPr="00E76BE5" w:rsidRDefault="00C06976" w:rsidP="00C06976">
      <w:pPr>
        <w:pStyle w:val="Heading4"/>
        <w:numPr>
          <w:ilvl w:val="0"/>
          <w:numId w:val="11"/>
        </w:numPr>
      </w:pPr>
      <w:r w:rsidRPr="00E76BE5">
        <w:t xml:space="preserve">Second is Argument Engagement---advocacy tied to the resolution incentivizes nuanced research and CLASH with a </w:t>
      </w:r>
      <w:proofErr w:type="gramStart"/>
      <w:r w:rsidRPr="00E76BE5">
        <w:t>well prepared</w:t>
      </w:r>
      <w:proofErr w:type="gramEnd"/>
      <w:r w:rsidRPr="00E76BE5">
        <w:t xml:space="preserve"> opponent---They turn debate into one with no negative </w:t>
      </w:r>
      <w:proofErr w:type="spellStart"/>
      <w:r w:rsidRPr="00E76BE5">
        <w:t>counterargumentation</w:t>
      </w:r>
      <w:proofErr w:type="spellEnd"/>
      <w:r w:rsidRPr="00E76BE5">
        <w:t xml:space="preserve"> which causes confirmation bias and less good affirmatives. It also doesn’t subject the </w:t>
      </w:r>
      <w:proofErr w:type="spellStart"/>
      <w:r w:rsidRPr="00E76BE5">
        <w:t>aff</w:t>
      </w:r>
      <w:proofErr w:type="spellEnd"/>
      <w:r w:rsidRPr="00E76BE5">
        <w:t xml:space="preserve"> to rigorous </w:t>
      </w:r>
      <w:proofErr w:type="spellStart"/>
      <w:r w:rsidRPr="00E76BE5">
        <w:t>arugmentation</w:t>
      </w:r>
      <w:proofErr w:type="spellEnd"/>
      <w:r w:rsidRPr="00E76BE5">
        <w:t xml:space="preserve"> which eliminates the skills necessary to make real material change in the world and doesn’t generate real productive discussions – turns their offense.</w:t>
      </w:r>
    </w:p>
    <w:p w14:paraId="5CEC5D45" w14:textId="77777777" w:rsidR="00C06976" w:rsidRPr="00E76BE5" w:rsidRDefault="00C06976" w:rsidP="00C06976"/>
    <w:p w14:paraId="72C3037E" w14:textId="77777777" w:rsidR="00C06976" w:rsidRPr="00E76BE5" w:rsidRDefault="00C06976" w:rsidP="00C06976">
      <w:pPr>
        <w:pStyle w:val="Heading4"/>
      </w:pPr>
      <w:r w:rsidRPr="00E76BE5">
        <w:t xml:space="preserve">Topical version of the </w:t>
      </w:r>
      <w:proofErr w:type="spellStart"/>
      <w:r w:rsidRPr="00E76BE5">
        <w:t>aff</w:t>
      </w:r>
      <w:proofErr w:type="spellEnd"/>
      <w:r w:rsidRPr="00E76BE5">
        <w:t xml:space="preserve"> – </w:t>
      </w:r>
      <w:r>
        <w:t xml:space="preserve">end the commercialization of space. </w:t>
      </w:r>
      <w:r w:rsidRPr="00E76BE5">
        <w:t>Use sufficiency when evaluating the TVA because all deficits are neg ground. This and SSD solve their offense by re-centering debate on</w:t>
      </w:r>
      <w:r>
        <w:t xml:space="preserve"> the 1AC</w:t>
      </w:r>
      <w:r w:rsidRPr="00E76BE5">
        <w:t>.</w:t>
      </w:r>
    </w:p>
    <w:p w14:paraId="3E69FA66" w14:textId="77777777" w:rsidR="00C06976" w:rsidRPr="00E76BE5" w:rsidRDefault="00C06976" w:rsidP="00C06976"/>
    <w:p w14:paraId="02B7FE30" w14:textId="77777777" w:rsidR="00C06976" w:rsidRPr="00E76BE5" w:rsidRDefault="00C06976" w:rsidP="00C06976">
      <w:pPr>
        <w:pStyle w:val="Heading4"/>
      </w:pPr>
      <w:r w:rsidRPr="00E76BE5">
        <w:t xml:space="preserve">Topicality must be a voting issue—the role of the ballot is to vote for whoever does the better debating over the </w:t>
      </w:r>
      <w:proofErr w:type="spellStart"/>
      <w:r w:rsidRPr="00E76BE5">
        <w:t>resolutional</w:t>
      </w:r>
      <w:proofErr w:type="spellEnd"/>
      <w:r w:rsidRPr="00E76BE5">
        <w:t xml:space="preserve"> question. Any </w:t>
      </w:r>
      <w:proofErr w:type="spellStart"/>
      <w:r w:rsidRPr="00E76BE5">
        <w:t>aff</w:t>
      </w:r>
      <w:proofErr w:type="spellEnd"/>
      <w:r w:rsidRPr="00E76BE5">
        <w:t xml:space="preserve"> role for debate must explain why we switch sides and why there has to be a winner and a loser—switching sides within the competitive yet limited bounds of the topic </w:t>
      </w:r>
      <w:proofErr w:type="gramStart"/>
      <w:r w:rsidRPr="00E76BE5">
        <w:t>performs</w:t>
      </w:r>
      <w:proofErr w:type="gramEnd"/>
      <w:r w:rsidRPr="00E76BE5">
        <w:t xml:space="preserve"> the labor of the negative which avoids group polarization and untested advocacy</w:t>
      </w:r>
    </w:p>
    <w:p w14:paraId="679F36D3" w14:textId="77777777" w:rsidR="00C06976" w:rsidRPr="00E76BE5" w:rsidRDefault="00C06976" w:rsidP="00C06976"/>
    <w:p w14:paraId="684D67E1" w14:textId="74262C69" w:rsidR="00C06976" w:rsidRDefault="00C06976" w:rsidP="00C06976">
      <w:pPr>
        <w:pStyle w:val="Heading4"/>
      </w:pPr>
      <w:r w:rsidRPr="00E76BE5">
        <w:rPr>
          <w:rFonts w:cs="Arial"/>
        </w:rPr>
        <w:t xml:space="preserve">Theory is an issue of competing interpretations because reasonability </w:t>
      </w:r>
      <w:r w:rsidRPr="00E76BE5">
        <w:t>invites arbitrary judge intervention based on preference rather than argumentation and encourages a race to the bottom in which debaters will exploit a judge’s tolerance for questionable argumentation.</w:t>
      </w:r>
      <w:bookmarkEnd w:id="3"/>
    </w:p>
    <w:p w14:paraId="7782AC94" w14:textId="28A0515E" w:rsidR="005A3D5D" w:rsidRDefault="005A3D5D" w:rsidP="005A3D5D">
      <w:pPr>
        <w:pStyle w:val="Heading2"/>
      </w:pPr>
      <w:r>
        <w:t>OFF</w:t>
      </w:r>
    </w:p>
    <w:p w14:paraId="295E3B0C" w14:textId="1EAA6763" w:rsidR="005A3D5D" w:rsidRDefault="005A3D5D" w:rsidP="005A3D5D">
      <w:pPr>
        <w:pStyle w:val="Heading3"/>
      </w:pPr>
      <w:r>
        <w:t>NC – CP</w:t>
      </w:r>
    </w:p>
    <w:p w14:paraId="09627C8F" w14:textId="1AB51C99" w:rsidR="005A3D5D" w:rsidRDefault="005A3D5D" w:rsidP="005A3D5D">
      <w:pPr>
        <w:pStyle w:val="Heading4"/>
      </w:pPr>
      <w:r>
        <w:t>We endorse the entirety of the affirmative without their affirmation</w:t>
      </w:r>
      <w:r>
        <w:t xml:space="preserve"> that the appropriation of outer space by private entities is unjust</w:t>
      </w:r>
      <w:r>
        <w:t>.</w:t>
      </w:r>
    </w:p>
    <w:p w14:paraId="3116CAA9" w14:textId="52698E42" w:rsidR="005A3D5D" w:rsidRDefault="005A3D5D" w:rsidP="005A3D5D"/>
    <w:p w14:paraId="729A7848" w14:textId="77777777" w:rsidR="005A3D5D" w:rsidRPr="00E70AA1" w:rsidRDefault="005A3D5D" w:rsidP="005A3D5D">
      <w:pPr>
        <w:pStyle w:val="Heading4"/>
        <w:rPr>
          <w:rFonts w:cs="Times New Roman"/>
        </w:rPr>
      </w:pPr>
      <w:r w:rsidRPr="00E70AA1">
        <w:rPr>
          <w:rFonts w:cs="Times New Roman"/>
        </w:rPr>
        <w:t>Asteroid mining</w:t>
      </w:r>
      <w:r>
        <w:rPr>
          <w:rFonts w:cs="Times New Roman"/>
        </w:rPr>
        <w:t xml:space="preserve"> is privatized and feasible – it</w:t>
      </w:r>
      <w:r w:rsidRPr="00E70AA1">
        <w:rPr>
          <w:rFonts w:cs="Times New Roman"/>
        </w:rPr>
        <w:t xml:space="preserve"> solves </w:t>
      </w:r>
      <w:r>
        <w:rPr>
          <w:rFonts w:cs="Times New Roman"/>
        </w:rPr>
        <w:t>resource conflict and environmental catastrophe</w:t>
      </w:r>
      <w:r w:rsidRPr="00E70AA1">
        <w:rPr>
          <w:rFonts w:cs="Times New Roman"/>
        </w:rPr>
        <w:t xml:space="preserve"> </w:t>
      </w:r>
    </w:p>
    <w:p w14:paraId="2B0553F9" w14:textId="77777777" w:rsidR="005A3D5D" w:rsidRPr="00E70AA1" w:rsidRDefault="005A3D5D" w:rsidP="005A3D5D">
      <w:r w:rsidRPr="00E70AA1">
        <w:t xml:space="preserve">Kevin </w:t>
      </w:r>
      <w:proofErr w:type="spellStart"/>
      <w:r w:rsidRPr="00E70AA1">
        <w:rPr>
          <w:rStyle w:val="Style13ptBold"/>
        </w:rPr>
        <w:t>MacWhorter</w:t>
      </w:r>
      <w:proofErr w:type="spellEnd"/>
      <w:r w:rsidRPr="00E70AA1">
        <w:rPr>
          <w:rStyle w:val="Style13ptBold"/>
        </w:rPr>
        <w:t xml:space="preserve"> 16</w:t>
      </w:r>
      <w:r w:rsidRPr="00E70AA1">
        <w:t xml:space="preserve">, J.D. Candidate, William &amp; Mary Law School, "Sustainable Mining: </w:t>
      </w:r>
      <w:r w:rsidRPr="00E70AA1">
        <w:rPr>
          <w:rStyle w:val="StyleUnderline"/>
          <w:highlight w:val="yellow"/>
        </w:rPr>
        <w:t>Incentivizing Asteroid Mining in the Name of Environmentalism</w:t>
      </w:r>
      <w:r w:rsidRPr="00E70AA1">
        <w:t xml:space="preserve">", William &amp; Mary Environmental Law and Policy Review, Vol 40, Issue 2, Article 11, </w:t>
      </w:r>
      <w:hyperlink r:id="rId11" w:history="1">
        <w:r w:rsidRPr="001A5AC9">
          <w:rPr>
            <w:rStyle w:val="Hyperlink"/>
          </w:rPr>
          <w:t>https://scholarship.law.wm.edu/cgi/viewcontent.cgi?referer=https://www.google.com/&amp;httpsredir=1&amp;article=1653&amp;context=wmelpr</w:t>
        </w:r>
      </w:hyperlink>
      <w:r>
        <w:t xml:space="preserve"> </w:t>
      </w:r>
    </w:p>
    <w:p w14:paraId="06734E01" w14:textId="77777777" w:rsidR="005A3D5D" w:rsidRDefault="005A3D5D" w:rsidP="005A3D5D">
      <w:r w:rsidRPr="00E70AA1">
        <w:rPr>
          <w:sz w:val="16"/>
          <w:szCs w:val="16"/>
        </w:rPr>
        <w:t>A. Rare Element Mining on Earth</w:t>
      </w:r>
      <w:r>
        <w:rPr>
          <w:sz w:val="16"/>
          <w:szCs w:val="16"/>
        </w:rPr>
        <w:t xml:space="preserve"> </w:t>
      </w:r>
      <w:r w:rsidRPr="00E70AA1">
        <w:rPr>
          <w:rStyle w:val="StyleUnderline"/>
          <w:highlight w:val="yellow"/>
        </w:rPr>
        <w:t>In</w:t>
      </w:r>
      <w:r w:rsidRPr="00E70AA1">
        <w:rPr>
          <w:rStyle w:val="StyleUnderline"/>
        </w:rPr>
        <w:t xml:space="preserve"> the next </w:t>
      </w:r>
      <w:r w:rsidRPr="00E70AA1">
        <w:rPr>
          <w:rStyle w:val="StyleUnderline"/>
          <w:highlight w:val="yellow"/>
        </w:rPr>
        <w:t>sixty years</w:t>
      </w:r>
      <w:r w:rsidRPr="00E70AA1">
        <w:rPr>
          <w:rStyle w:val="StyleUnderline"/>
        </w:rPr>
        <w:t xml:space="preserve">, scientists predict that certain </w:t>
      </w:r>
      <w:r w:rsidRPr="00E70AA1">
        <w:rPr>
          <w:rStyle w:val="Emphasis"/>
          <w:highlight w:val="yellow"/>
        </w:rPr>
        <w:t>elements crucial to modern industry</w:t>
      </w:r>
      <w:r w:rsidRPr="00E70AA1">
        <w:rPr>
          <w:rStyle w:val="StyleUnderline"/>
        </w:rPr>
        <w:t xml:space="preserve"> such as platinum, zinc, copper, phosphorous, lead, gold, and indium </w:t>
      </w:r>
      <w:r w:rsidRPr="00E70AA1">
        <w:rPr>
          <w:rStyle w:val="StyleUnderline"/>
          <w:highlight w:val="yellow"/>
        </w:rPr>
        <w:t xml:space="preserve">could be </w:t>
      </w:r>
      <w:r w:rsidRPr="00E70AA1">
        <w:rPr>
          <w:rStyle w:val="Emphasis"/>
          <w:highlight w:val="yellow"/>
        </w:rPr>
        <w:t>exhausted</w:t>
      </w:r>
      <w:r w:rsidRPr="00E70AA1">
        <w:rPr>
          <w:rStyle w:val="StyleUnderline"/>
        </w:rPr>
        <w:t xml:space="preserve"> on Earth</w:t>
      </w:r>
      <w:r w:rsidRPr="00E70AA1">
        <w:rPr>
          <w:sz w:val="16"/>
        </w:rPr>
        <w:t xml:space="preserve">. 12 </w:t>
      </w:r>
      <w:r w:rsidRPr="00E70AA1">
        <w:rPr>
          <w:rStyle w:val="StyleUnderline"/>
          <w:highlight w:val="yellow"/>
        </w:rPr>
        <w:t>Many</w:t>
      </w:r>
      <w:r w:rsidRPr="00E70AA1">
        <w:rPr>
          <w:rStyle w:val="StyleUnderline"/>
        </w:rPr>
        <w:t xml:space="preserve"> of these </w:t>
      </w:r>
      <w:r w:rsidRPr="00E70AA1">
        <w:rPr>
          <w:rStyle w:val="StyleUnderline"/>
          <w:highlight w:val="yellow"/>
        </w:rPr>
        <w:t xml:space="preserve">have no </w:t>
      </w:r>
      <w:r w:rsidRPr="00E70AA1">
        <w:rPr>
          <w:rStyle w:val="StyleUnderline"/>
        </w:rPr>
        <w:t xml:space="preserve">synthetic </w:t>
      </w:r>
      <w:r w:rsidRPr="00E70AA1">
        <w:rPr>
          <w:rStyle w:val="StyleUnderline"/>
          <w:highlight w:val="yellow"/>
        </w:rPr>
        <w:t>alternative</w:t>
      </w:r>
      <w:r w:rsidRPr="00E70AA1">
        <w:rPr>
          <w:sz w:val="16"/>
        </w:rPr>
        <w:t>, unlike chemical elements such as oil or diamonds.13 Liquid-crystal display (</w:t>
      </w:r>
      <w:r w:rsidRPr="00E70AA1">
        <w:rPr>
          <w:rStyle w:val="StyleUnderline"/>
        </w:rPr>
        <w:t>LCD</w:t>
      </w:r>
      <w:r w:rsidRPr="00E70AA1">
        <w:rPr>
          <w:sz w:val="16"/>
        </w:rPr>
        <w:t xml:space="preserve">) </w:t>
      </w:r>
      <w:r w:rsidRPr="00E70AA1">
        <w:rPr>
          <w:rStyle w:val="StyleUnderline"/>
        </w:rPr>
        <w:t xml:space="preserve">televisions, cellphones, and laptops are among the various </w:t>
      </w:r>
      <w:r w:rsidRPr="00E70AA1">
        <w:rPr>
          <w:rStyle w:val="StyleUnderline"/>
          <w:highlight w:val="yellow"/>
        </w:rPr>
        <w:t xml:space="preserve">consumer </w:t>
      </w:r>
      <w:r w:rsidRPr="00E70AA1">
        <w:rPr>
          <w:rStyle w:val="StyleUnderline"/>
        </w:rPr>
        <w:t>technologies that use precious metals.</w:t>
      </w:r>
      <w:r w:rsidRPr="00E70AA1">
        <w:rPr>
          <w:sz w:val="16"/>
        </w:rPr>
        <w:t xml:space="preserve">14Further, </w:t>
      </w:r>
      <w:r w:rsidRPr="00E70AA1">
        <w:rPr>
          <w:rStyle w:val="Emphasis"/>
          <w:highlight w:val="yellow"/>
        </w:rPr>
        <w:t>green tech</w:t>
      </w:r>
      <w:r w:rsidRPr="00E70AA1">
        <w:rPr>
          <w:rStyle w:val="Emphasis"/>
        </w:rPr>
        <w:t>nologies</w:t>
      </w:r>
      <w:r w:rsidRPr="00E70AA1">
        <w:rPr>
          <w:rStyle w:val="StyleUnderline"/>
        </w:rPr>
        <w:t xml:space="preserve"> including wind turbines, solar panels, and catalytic converters </w:t>
      </w:r>
      <w:r w:rsidRPr="00E70AA1">
        <w:rPr>
          <w:rStyle w:val="StyleUnderline"/>
          <w:highlight w:val="yellow"/>
        </w:rPr>
        <w:t xml:space="preserve">require </w:t>
      </w:r>
      <w:r w:rsidRPr="00E70AA1">
        <w:rPr>
          <w:rStyle w:val="StyleUnderline"/>
        </w:rPr>
        <w:t xml:space="preserve">these </w:t>
      </w:r>
      <w:r w:rsidRPr="00E70AA1">
        <w:rPr>
          <w:rStyle w:val="StyleUnderline"/>
          <w:highlight w:val="yellow"/>
        </w:rPr>
        <w:t>rare elements</w:t>
      </w:r>
      <w:r w:rsidRPr="00E70AA1">
        <w:rPr>
          <w:sz w:val="16"/>
        </w:rPr>
        <w:t xml:space="preserve">. 15 </w:t>
      </w:r>
      <w:r w:rsidRPr="00E70AA1">
        <w:rPr>
          <w:rStyle w:val="StyleUnderline"/>
          <w:highlight w:val="yellow"/>
        </w:rPr>
        <w:t>As demand rises</w:t>
      </w:r>
      <w:r w:rsidRPr="00E70AA1">
        <w:rPr>
          <w:rStyle w:val="StyleUnderline"/>
        </w:rPr>
        <w:t xml:space="preserve"> for both types of technologies, </w:t>
      </w:r>
      <w:r w:rsidRPr="00E70AA1">
        <w:rPr>
          <w:rStyle w:val="StyleUnderline"/>
          <w:highlight w:val="yellow"/>
        </w:rPr>
        <w:t>and</w:t>
      </w:r>
      <w:r w:rsidRPr="00E70AA1">
        <w:rPr>
          <w:rStyle w:val="StyleUnderline"/>
        </w:rPr>
        <w:t xml:space="preserve"> as </w:t>
      </w:r>
      <w:r w:rsidRPr="00E70AA1">
        <w:rPr>
          <w:rStyle w:val="StyleUnderline"/>
          <w:highlight w:val="yellow"/>
        </w:rPr>
        <w:t>reserves</w:t>
      </w:r>
      <w:r w:rsidRPr="00E70AA1">
        <w:rPr>
          <w:rStyle w:val="StyleUnderline"/>
        </w:rPr>
        <w:t xml:space="preserve"> of rare metals </w:t>
      </w:r>
      <w:r w:rsidRPr="00E70AA1">
        <w:rPr>
          <w:rStyle w:val="StyleUnderline"/>
          <w:highlight w:val="yellow"/>
        </w:rPr>
        <w:t>fall, prices skyrocket</w:t>
      </w:r>
      <w:r w:rsidRPr="00E70AA1">
        <w:rPr>
          <w:sz w:val="16"/>
        </w:rPr>
        <w:t xml:space="preserve">.16 </w:t>
      </w:r>
      <w:r w:rsidRPr="00E70AA1">
        <w:rPr>
          <w:rStyle w:val="StyleUnderline"/>
          <w:highlight w:val="yellow"/>
        </w:rPr>
        <w:t>Demand</w:t>
      </w:r>
      <w:r w:rsidRPr="00E70AA1">
        <w:rPr>
          <w:rStyle w:val="StyleUnderline"/>
        </w:rPr>
        <w:t xml:space="preserve"> for nonrenewable resources </w:t>
      </w:r>
      <w:r w:rsidRPr="00E70AA1">
        <w:rPr>
          <w:rStyle w:val="StyleUnderline"/>
          <w:highlight w:val="yellow"/>
        </w:rPr>
        <w:t xml:space="preserve">creates </w:t>
      </w:r>
      <w:r w:rsidRPr="00E70AA1">
        <w:rPr>
          <w:rStyle w:val="Emphasis"/>
          <w:highlight w:val="yellow"/>
        </w:rPr>
        <w:t>conflict</w:t>
      </w:r>
      <w:r w:rsidRPr="00E70AA1">
        <w:rPr>
          <w:sz w:val="16"/>
        </w:rPr>
        <w:t xml:space="preserve">, and consumerism </w:t>
      </w:r>
      <w:r w:rsidRPr="003D474C">
        <w:rPr>
          <w:rStyle w:val="StyleUnderline"/>
          <w:highlight w:val="yellow"/>
        </w:rPr>
        <w:t>in rich countries</w:t>
      </w:r>
      <w:r w:rsidRPr="00E70AA1">
        <w:rPr>
          <w:sz w:val="16"/>
        </w:rPr>
        <w:t xml:space="preserve"> results in harsh labor treatment for poorer countries.17</w:t>
      </w:r>
      <w:r>
        <w:rPr>
          <w:sz w:val="16"/>
        </w:rPr>
        <w:t xml:space="preserve"> </w:t>
      </w:r>
      <w:r w:rsidRPr="00E70AA1">
        <w:rPr>
          <w:sz w:val="16"/>
        </w:rPr>
        <w:t xml:space="preserve">In general, </w:t>
      </w:r>
      <w:r w:rsidRPr="00E70AA1">
        <w:rPr>
          <w:rStyle w:val="Emphasis"/>
        </w:rPr>
        <w:t xml:space="preserve">the </w:t>
      </w:r>
      <w:r w:rsidRPr="00E70AA1">
        <w:rPr>
          <w:rStyle w:val="Emphasis"/>
          <w:highlight w:val="yellow"/>
        </w:rPr>
        <w:t>mining</w:t>
      </w:r>
      <w:r w:rsidRPr="00E70AA1">
        <w:rPr>
          <w:rStyle w:val="Emphasis"/>
        </w:rPr>
        <w:t xml:space="preserve"> industry </w:t>
      </w:r>
      <w:r w:rsidRPr="00E70AA1">
        <w:rPr>
          <w:rStyle w:val="Emphasis"/>
          <w:highlight w:val="yellow"/>
        </w:rPr>
        <w:t>is extremely destructive to Earth’s environment</w:t>
      </w:r>
      <w:r w:rsidRPr="00E70AA1">
        <w:rPr>
          <w:sz w:val="16"/>
        </w:rPr>
        <w:t xml:space="preserve">.18 In fact, depending on the method employed, </w:t>
      </w:r>
      <w:r w:rsidRPr="00E70AA1">
        <w:rPr>
          <w:rStyle w:val="StyleUnderline"/>
        </w:rPr>
        <w:t xml:space="preserve">mining </w:t>
      </w:r>
      <w:r w:rsidRPr="003D474C">
        <w:rPr>
          <w:rStyle w:val="StyleUnderline"/>
          <w:highlight w:val="yellow"/>
        </w:rPr>
        <w:t xml:space="preserve">can destroy </w:t>
      </w:r>
      <w:r w:rsidRPr="00E70AA1">
        <w:rPr>
          <w:rStyle w:val="Emphasis"/>
          <w:highlight w:val="yellow"/>
        </w:rPr>
        <w:t>entire ecosystems</w:t>
      </w:r>
      <w:r w:rsidRPr="00E70AA1">
        <w:rPr>
          <w:rStyle w:val="StyleUnderline"/>
          <w:highlight w:val="yellow"/>
        </w:rPr>
        <w:t xml:space="preserve"> by </w:t>
      </w:r>
      <w:r w:rsidRPr="00E70AA1">
        <w:rPr>
          <w:rStyle w:val="Emphasis"/>
          <w:highlight w:val="yellow"/>
        </w:rPr>
        <w:t>polluting water</w:t>
      </w:r>
      <w:r w:rsidRPr="00E70AA1">
        <w:rPr>
          <w:rStyle w:val="StyleUnderline"/>
        </w:rPr>
        <w:t xml:space="preserve"> sources </w:t>
      </w:r>
      <w:r w:rsidRPr="00E70AA1">
        <w:rPr>
          <w:rStyle w:val="StyleUnderline"/>
          <w:highlight w:val="yellow"/>
        </w:rPr>
        <w:t>and</w:t>
      </w:r>
      <w:r w:rsidRPr="00E70AA1">
        <w:rPr>
          <w:rStyle w:val="StyleUnderline"/>
        </w:rPr>
        <w:t xml:space="preserve"> contributing to </w:t>
      </w:r>
      <w:r w:rsidRPr="00E70AA1">
        <w:rPr>
          <w:rStyle w:val="Emphasis"/>
          <w:highlight w:val="yellow"/>
        </w:rPr>
        <w:t>deforestation</w:t>
      </w:r>
      <w:r w:rsidRPr="00E70AA1">
        <w:rPr>
          <w:sz w:val="16"/>
        </w:rPr>
        <w:t xml:space="preserve">.19 </w:t>
      </w:r>
      <w:r w:rsidRPr="00E70AA1">
        <w:rPr>
          <w:rStyle w:val="StyleUnderline"/>
        </w:rPr>
        <w:t>It is by its nature an unsustainable practice, because it involves the extraction of a finite and non-renewable resource.</w:t>
      </w:r>
      <w:r w:rsidRPr="00E70AA1">
        <w:rPr>
          <w:sz w:val="16"/>
        </w:rPr>
        <w:t xml:space="preserve">20 Moreover, </w:t>
      </w:r>
      <w:r w:rsidRPr="00E70AA1">
        <w:rPr>
          <w:rStyle w:val="StyleUnderline"/>
        </w:rPr>
        <w:t xml:space="preserve">by extracting tiny amounts of metals from relatively large quantities of ore, the </w:t>
      </w:r>
      <w:r w:rsidRPr="00E70AA1">
        <w:rPr>
          <w:rStyle w:val="StyleUnderline"/>
          <w:highlight w:val="yellow"/>
        </w:rPr>
        <w:t xml:space="preserve">mining </w:t>
      </w:r>
      <w:r w:rsidRPr="00E70AA1">
        <w:rPr>
          <w:rStyle w:val="StyleUnderline"/>
        </w:rPr>
        <w:t xml:space="preserve">industry </w:t>
      </w:r>
      <w:r w:rsidRPr="00E70AA1">
        <w:rPr>
          <w:rStyle w:val="StyleUnderline"/>
          <w:highlight w:val="yellow"/>
        </w:rPr>
        <w:t xml:space="preserve">contributes the </w:t>
      </w:r>
      <w:r w:rsidRPr="00E70AA1">
        <w:rPr>
          <w:rStyle w:val="Emphasis"/>
          <w:highlight w:val="yellow"/>
        </w:rPr>
        <w:t>largest portion</w:t>
      </w:r>
      <w:r w:rsidRPr="00E70AA1">
        <w:rPr>
          <w:rStyle w:val="StyleUnderline"/>
          <w:highlight w:val="yellow"/>
        </w:rPr>
        <w:t xml:space="preserve"> of </w:t>
      </w:r>
      <w:r w:rsidRPr="00E70AA1">
        <w:rPr>
          <w:rStyle w:val="StyleUnderline"/>
        </w:rPr>
        <w:t xml:space="preserve">solid </w:t>
      </w:r>
      <w:r w:rsidRPr="00E70AA1">
        <w:rPr>
          <w:rStyle w:val="StyleUnderline"/>
          <w:highlight w:val="yellow"/>
        </w:rPr>
        <w:t>wastes in the world</w:t>
      </w:r>
      <w:r w:rsidRPr="00E70AA1">
        <w:rPr>
          <w:sz w:val="16"/>
        </w:rPr>
        <w:t xml:space="preserve">.21 </w:t>
      </w:r>
      <w:r w:rsidRPr="00E70AA1">
        <w:rPr>
          <w:rStyle w:val="StyleUnderline"/>
        </w:rPr>
        <w:t>The</w:t>
      </w:r>
      <w:r w:rsidRPr="00E70AA1">
        <w:rPr>
          <w:sz w:val="16"/>
        </w:rPr>
        <w:t xml:space="preserve"> Environmental Protection Agency (</w:t>
      </w:r>
      <w:r w:rsidRPr="00E70AA1">
        <w:rPr>
          <w:rStyle w:val="StyleUnderline"/>
        </w:rPr>
        <w:t>EPA</w:t>
      </w:r>
      <w:r w:rsidRPr="00E70AA1">
        <w:rPr>
          <w:sz w:val="16"/>
        </w:rPr>
        <w:t xml:space="preserve">) </w:t>
      </w:r>
      <w:r w:rsidRPr="00E70AA1">
        <w:rPr>
          <w:rStyle w:val="StyleUnderline"/>
        </w:rPr>
        <w:t xml:space="preserve">describes the industry as </w:t>
      </w:r>
      <w:r w:rsidRPr="00E70AA1">
        <w:rPr>
          <w:rStyle w:val="StyleUnderline"/>
          <w:highlight w:val="yellow"/>
        </w:rPr>
        <w:t xml:space="preserve">the source of </w:t>
      </w:r>
      <w:r w:rsidRPr="00E70AA1">
        <w:rPr>
          <w:rStyle w:val="Emphasis"/>
          <w:highlight w:val="yellow"/>
        </w:rPr>
        <w:t xml:space="preserve">more </w:t>
      </w:r>
      <w:r w:rsidRPr="003D474C">
        <w:rPr>
          <w:rStyle w:val="Emphasis"/>
        </w:rPr>
        <w:t xml:space="preserve">toxic and </w:t>
      </w:r>
      <w:r w:rsidRPr="003D474C">
        <w:rPr>
          <w:rStyle w:val="Emphasis"/>
          <w:highlight w:val="yellow"/>
        </w:rPr>
        <w:t xml:space="preserve">hazardous waste than </w:t>
      </w:r>
      <w:r w:rsidRPr="00E70AA1">
        <w:rPr>
          <w:rStyle w:val="Emphasis"/>
          <w:highlight w:val="yellow"/>
        </w:rPr>
        <w:t>any other industrial sector</w:t>
      </w:r>
      <w:r w:rsidRPr="00E70AA1">
        <w:rPr>
          <w:sz w:val="16"/>
        </w:rPr>
        <w:t xml:space="preserve"> [</w:t>
      </w:r>
      <w:r w:rsidRPr="00E70AA1">
        <w:rPr>
          <w:rStyle w:val="StyleUnderline"/>
        </w:rPr>
        <w:t>in the United States</w:t>
      </w:r>
      <w:r w:rsidRPr="00E70AA1">
        <w:rPr>
          <w:sz w:val="16"/>
        </w:rPr>
        <w:t xml:space="preserve">], </w:t>
      </w:r>
      <w:r w:rsidRPr="00E70AA1">
        <w:rPr>
          <w:rStyle w:val="StyleUnderline"/>
        </w:rPr>
        <w:t xml:space="preserve">costing billions of dollars to address the </w:t>
      </w:r>
      <w:r w:rsidRPr="003D474C">
        <w:rPr>
          <w:rStyle w:val="StyleUnderline"/>
          <w:highlight w:val="yellow"/>
        </w:rPr>
        <w:t>public health and environmental threats</w:t>
      </w:r>
      <w:r w:rsidRPr="00E70AA1">
        <w:rPr>
          <w:rStyle w:val="StyleUnderline"/>
        </w:rPr>
        <w:t xml:space="preserve"> to communities.</w:t>
      </w:r>
      <w:r w:rsidRPr="00E70AA1">
        <w:rPr>
          <w:sz w:val="16"/>
        </w:rPr>
        <w:t xml:space="preserve"> 22 </w:t>
      </w:r>
      <w:r w:rsidRPr="00E70AA1">
        <w:rPr>
          <w:rStyle w:val="StyleUnderline"/>
        </w:rPr>
        <w:t>Poor regulations and oxymoronic corporate definitions of sustainability, however, make it unclear as to just how much waste the industry actually produces.</w:t>
      </w:r>
      <w:r w:rsidRPr="00E70AA1">
        <w:rPr>
          <w:sz w:val="16"/>
        </w:rPr>
        <w:t>23</w:t>
      </w:r>
      <w:r>
        <w:rPr>
          <w:sz w:val="16"/>
        </w:rPr>
        <w:t xml:space="preserve"> </w:t>
      </w:r>
      <w:r w:rsidRPr="00E70AA1">
        <w:rPr>
          <w:rStyle w:val="StyleUnderline"/>
        </w:rPr>
        <w:t>Platinum</w:t>
      </w:r>
      <w:r w:rsidRPr="00E70AA1">
        <w:rPr>
          <w:sz w:val="16"/>
        </w:rPr>
        <w:t xml:space="preserve"> provides an excellent case study of the issue, because it </w:t>
      </w:r>
      <w:r w:rsidRPr="00E70AA1">
        <w:rPr>
          <w:rStyle w:val="StyleUnderline"/>
        </w:rPr>
        <w:t>is an extremely rare and expensive metal—an ore expected to exist in vast quantities in asteroids.</w:t>
      </w:r>
      <w:r w:rsidRPr="00E70AA1">
        <w:rPr>
          <w:sz w:val="16"/>
        </w:rPr>
        <w:t xml:space="preserve">24 Further, </w:t>
      </w:r>
      <w:r w:rsidRPr="00E70AA1">
        <w:rPr>
          <w:rStyle w:val="StyleUnderline"/>
        </w:rPr>
        <w:t>production of platinum has increased sharply in the past sixty years in order to keep up with growing demand for use in new technologies</w:t>
      </w:r>
      <w:r w:rsidRPr="00E70AA1">
        <w:rPr>
          <w:sz w:val="16"/>
        </w:rPr>
        <w:t xml:space="preserve">.25 In fact, </w:t>
      </w:r>
      <w:r w:rsidRPr="00E70AA1">
        <w:rPr>
          <w:rStyle w:val="StyleUnderline"/>
        </w:rPr>
        <w:t xml:space="preserve">despite their high costs, platinum group metals are so useful that </w:t>
      </w:r>
      <w:r w:rsidRPr="00E70AA1">
        <w:rPr>
          <w:rStyle w:val="Emphasis"/>
          <w:highlight w:val="yellow"/>
        </w:rPr>
        <w:t>[one] of [four]</w:t>
      </w:r>
      <w:r w:rsidRPr="00E70AA1">
        <w:rPr>
          <w:rStyle w:val="StyleUnderline"/>
          <w:highlight w:val="yellow"/>
        </w:rPr>
        <w:t xml:space="preserve"> industrial goods</w:t>
      </w:r>
      <w:r w:rsidRPr="00E70AA1">
        <w:rPr>
          <w:rStyle w:val="StyleUnderline"/>
        </w:rPr>
        <w:t xml:space="preserve"> on Earth </w:t>
      </w:r>
      <w:r w:rsidRPr="00E70AA1">
        <w:rPr>
          <w:rStyle w:val="StyleUnderline"/>
          <w:highlight w:val="yellow"/>
        </w:rPr>
        <w:t xml:space="preserve">require </w:t>
      </w:r>
      <w:r w:rsidRPr="00E70AA1">
        <w:rPr>
          <w:rStyle w:val="StyleUnderline"/>
        </w:rPr>
        <w:t>them in production.</w:t>
      </w:r>
      <w:r w:rsidRPr="00E70AA1">
        <w:rPr>
          <w:sz w:val="16"/>
        </w:rPr>
        <w:t xml:space="preserve"> 26 </w:t>
      </w:r>
      <w:r w:rsidRPr="00E70AA1">
        <w:rPr>
          <w:rStyle w:val="StyleUnderline"/>
        </w:rPr>
        <w:t>Scholars do not expect demand to slow any time soon</w:t>
      </w:r>
      <w:r w:rsidRPr="00E70AA1">
        <w:rPr>
          <w:sz w:val="16"/>
        </w:rPr>
        <w:t xml:space="preserve">.27 Among other technologies, </w:t>
      </w:r>
      <w:r w:rsidRPr="00E70AA1">
        <w:rPr>
          <w:rStyle w:val="StyleUnderline"/>
        </w:rPr>
        <w:t xml:space="preserve">industries use </w:t>
      </w:r>
      <w:r w:rsidRPr="00E70AA1">
        <w:rPr>
          <w:rStyle w:val="StyleUnderline"/>
          <w:highlight w:val="yellow"/>
        </w:rPr>
        <w:t>platinum</w:t>
      </w:r>
      <w:r w:rsidRPr="00E70AA1">
        <w:rPr>
          <w:rStyle w:val="StyleUnderline"/>
        </w:rPr>
        <w:t xml:space="preserve"> in products such as catalytic converters, jewelry production, various catalysts for chemical processing, and hydrogen fuel cells</w:t>
      </w:r>
      <w:r w:rsidRPr="00E70AA1">
        <w:rPr>
          <w:sz w:val="16"/>
        </w:rPr>
        <w:t xml:space="preserve">.28 While there is no consensus on how far the Earth’s reserves of platinum will take humanity, many </w:t>
      </w:r>
      <w:r w:rsidRPr="00E70AA1">
        <w:rPr>
          <w:rStyle w:val="StyleUnderline"/>
        </w:rPr>
        <w:t xml:space="preserve">scientists agree that platinum ore reserves </w:t>
      </w:r>
      <w:r w:rsidRPr="00E70AA1">
        <w:rPr>
          <w:rStyle w:val="StyleUnderline"/>
          <w:highlight w:val="yellow"/>
        </w:rPr>
        <w:t>will deplete in a</w:t>
      </w:r>
      <w:r w:rsidRPr="00E70AA1">
        <w:rPr>
          <w:rStyle w:val="StyleUnderline"/>
        </w:rPr>
        <w:t xml:space="preserve"> relatively </w:t>
      </w:r>
      <w:r w:rsidRPr="00E70AA1">
        <w:rPr>
          <w:rStyle w:val="Emphasis"/>
          <w:highlight w:val="yellow"/>
        </w:rPr>
        <w:t>short</w:t>
      </w:r>
      <w:r w:rsidRPr="00E70AA1">
        <w:rPr>
          <w:rStyle w:val="Emphasis"/>
        </w:rPr>
        <w:t xml:space="preserve"> amount of </w:t>
      </w:r>
      <w:r w:rsidRPr="00E70AA1">
        <w:rPr>
          <w:rStyle w:val="Emphasis"/>
          <w:highlight w:val="yellow"/>
        </w:rPr>
        <w:t>time</w:t>
      </w:r>
      <w:r w:rsidRPr="00E70AA1">
        <w:rPr>
          <w:sz w:val="16"/>
        </w:rPr>
        <w:t>.29</w:t>
      </w:r>
      <w:r>
        <w:rPr>
          <w:sz w:val="16"/>
        </w:rPr>
        <w:t xml:space="preserve"> </w:t>
      </w:r>
      <w:r w:rsidRPr="00E70AA1">
        <w:rPr>
          <w:sz w:val="16"/>
        </w:rPr>
        <w:t xml:space="preserve">With the rate of mining at an all-time high,30 it is increasingly clear that </w:t>
      </w:r>
      <w:r w:rsidRPr="00E70AA1">
        <w:rPr>
          <w:rStyle w:val="StyleUnderline"/>
        </w:rPr>
        <w:t>historical patterns of mineral resources and development cannot simply be assumed to continue unaltered into the future</w:t>
      </w:r>
      <w:r w:rsidRPr="00E70AA1">
        <w:rPr>
          <w:sz w:val="16"/>
        </w:rPr>
        <w:t xml:space="preserve">. 31 </w:t>
      </w:r>
      <w:r w:rsidRPr="00E70AA1">
        <w:rPr>
          <w:rStyle w:val="StyleUnderline"/>
        </w:rPr>
        <w:t xml:space="preserve">The platinum mining industry, however, has a strong incentive to increase its rate of extraction as profits grow with the rate of demand. </w:t>
      </w:r>
      <w:r w:rsidRPr="003D474C">
        <w:rPr>
          <w:rStyle w:val="StyleUnderline"/>
          <w:highlight w:val="yellow"/>
        </w:rPr>
        <w:t>Without</w:t>
      </w:r>
      <w:r w:rsidRPr="00E70AA1">
        <w:rPr>
          <w:rStyle w:val="StyleUnderline"/>
        </w:rPr>
        <w:t xml:space="preserve"> any </w:t>
      </w:r>
      <w:r w:rsidRPr="003D474C">
        <w:rPr>
          <w:rStyle w:val="StyleUnderline"/>
          <w:highlight w:val="yellow"/>
        </w:rPr>
        <w:t>alternative</w:t>
      </w:r>
      <w:r w:rsidRPr="00E70AA1">
        <w:rPr>
          <w:rStyle w:val="StyleUnderline"/>
        </w:rPr>
        <w:t xml:space="preserve">, this </w:t>
      </w:r>
      <w:r w:rsidRPr="003D474C">
        <w:rPr>
          <w:rStyle w:val="StyleUnderline"/>
          <w:highlight w:val="yellow"/>
        </w:rPr>
        <w:t>destructive practice will continue</w:t>
      </w:r>
      <w:r w:rsidRPr="00E70AA1">
        <w:rPr>
          <w:sz w:val="16"/>
        </w:rPr>
        <w:t xml:space="preserve"> into the future.32</w:t>
      </w:r>
      <w:r>
        <w:rPr>
          <w:sz w:val="16"/>
        </w:rPr>
        <w:t xml:space="preserve"> </w:t>
      </w:r>
      <w:r w:rsidRPr="00E70AA1">
        <w:rPr>
          <w:sz w:val="16"/>
        </w:rPr>
        <w:t>So-called platinum-group metal (</w:t>
      </w:r>
      <w:r w:rsidRPr="00E70AA1">
        <w:rPr>
          <w:rStyle w:val="StyleUnderline"/>
        </w:rPr>
        <w:t>PGM</w:t>
      </w:r>
      <w:r w:rsidRPr="00E70AA1">
        <w:rPr>
          <w:sz w:val="16"/>
        </w:rPr>
        <w:t xml:space="preserve">) </w:t>
      </w:r>
      <w:r w:rsidRPr="00E70AA1">
        <w:rPr>
          <w:rStyle w:val="StyleUnderline"/>
        </w:rPr>
        <w:t>ores are mined through underground or open cut techniques</w:t>
      </w:r>
      <w:r w:rsidRPr="00E70AA1">
        <w:rPr>
          <w:sz w:val="16"/>
        </w:rPr>
        <w:t xml:space="preserve">.33 Due to these practices, </w:t>
      </w:r>
      <w:r w:rsidRPr="00E70AA1">
        <w:rPr>
          <w:rStyle w:val="StyleUnderline"/>
        </w:rPr>
        <w:t>all but a very small fraction of the mined platinum ore is disposed of as solid waste</w:t>
      </w:r>
      <w:r w:rsidRPr="00E70AA1">
        <w:rPr>
          <w:sz w:val="16"/>
        </w:rPr>
        <w:t xml:space="preserve">.34 </w:t>
      </w:r>
      <w:r w:rsidRPr="00E70AA1">
        <w:rPr>
          <w:rStyle w:val="StyleUnderline"/>
        </w:rPr>
        <w:t>The environmental consequences of platinum production are thus quite significant, but like the mining industry in general, the amount of waste is typically under-reported</w:t>
      </w:r>
      <w:r w:rsidRPr="00E70AA1">
        <w:rPr>
          <w:sz w:val="16"/>
        </w:rPr>
        <w:t>.35</w:t>
      </w:r>
      <w:r>
        <w:rPr>
          <w:sz w:val="16"/>
        </w:rPr>
        <w:t xml:space="preserve"> </w:t>
      </w:r>
      <w:r w:rsidRPr="00E70AA1">
        <w:rPr>
          <w:sz w:val="16"/>
        </w:rPr>
        <w:t xml:space="preserve">While this is due to </w:t>
      </w:r>
      <w:r w:rsidRPr="00E70AA1">
        <w:rPr>
          <w:rStyle w:val="StyleUnderline"/>
        </w:rPr>
        <w:t xml:space="preserve">high production levels </w:t>
      </w:r>
      <w:r w:rsidRPr="00E70AA1">
        <w:rPr>
          <w:sz w:val="16"/>
        </w:rPr>
        <w:t xml:space="preserve">at the moment, those levels </w:t>
      </w:r>
      <w:r w:rsidRPr="00E70AA1">
        <w:rPr>
          <w:rStyle w:val="StyleUnderline"/>
        </w:rPr>
        <w:t>will only increase given the estimated future demand of platinum.</w:t>
      </w:r>
      <w:r w:rsidRPr="00E70AA1">
        <w:rPr>
          <w:sz w:val="16"/>
        </w:rPr>
        <w:t xml:space="preserve">36 </w:t>
      </w:r>
      <w:r w:rsidRPr="00E70AA1">
        <w:rPr>
          <w:rStyle w:val="StyleUnderline"/>
        </w:rPr>
        <w:t>In spite of the negative consequences, mining continues unabated because it is economically important</w:t>
      </w:r>
      <w:r w:rsidRPr="00E70AA1">
        <w:rPr>
          <w:sz w:val="16"/>
        </w:rPr>
        <w:t xml:space="preserve"> to many areas.37 </w:t>
      </w:r>
      <w:r w:rsidRPr="00E70AA1">
        <w:rPr>
          <w:rStyle w:val="StyleUnderline"/>
        </w:rPr>
        <w:t xml:space="preserve">The future environmental costs provide a major challenge in creating a sustainable system. </w:t>
      </w:r>
      <w:r w:rsidRPr="00E70AA1">
        <w:rPr>
          <w:rStyle w:val="Emphasis"/>
          <w:highlight w:val="yellow"/>
        </w:rPr>
        <w:t>Relegating</w:t>
      </w:r>
      <w:r w:rsidRPr="00E70AA1">
        <w:rPr>
          <w:rStyle w:val="Emphasis"/>
        </w:rPr>
        <w:t xml:space="preserve"> at least some </w:t>
      </w:r>
      <w:r w:rsidRPr="00E70AA1">
        <w:rPr>
          <w:rStyle w:val="Emphasis"/>
          <w:highlight w:val="yellow"/>
        </w:rPr>
        <w:t>mining</w:t>
      </w:r>
      <w:r w:rsidRPr="00E70AA1">
        <w:rPr>
          <w:rStyle w:val="Emphasis"/>
        </w:rPr>
        <w:t xml:space="preserve"> companies </w:t>
      </w:r>
      <w:r w:rsidRPr="00E70AA1">
        <w:rPr>
          <w:rStyle w:val="Emphasis"/>
          <w:highlight w:val="yellow"/>
        </w:rPr>
        <w:t>to</w:t>
      </w:r>
      <w:r w:rsidRPr="00E70AA1">
        <w:rPr>
          <w:rStyle w:val="Emphasis"/>
        </w:rPr>
        <w:t xml:space="preserve"> </w:t>
      </w:r>
      <w:r w:rsidRPr="003D474C">
        <w:rPr>
          <w:rStyle w:val="Emphasis"/>
        </w:rPr>
        <w:t>near-Earth</w:t>
      </w:r>
      <w:r w:rsidRPr="00E70AA1">
        <w:rPr>
          <w:rStyle w:val="Emphasis"/>
        </w:rPr>
        <w:t xml:space="preserve"> </w:t>
      </w:r>
      <w:r w:rsidRPr="003D474C">
        <w:rPr>
          <w:rStyle w:val="Emphasis"/>
          <w:highlight w:val="yellow"/>
        </w:rPr>
        <w:t xml:space="preserve">asteroids would reduce the negative </w:t>
      </w:r>
      <w:r w:rsidRPr="00E70AA1">
        <w:rPr>
          <w:rStyle w:val="Emphasis"/>
          <w:highlight w:val="yellow"/>
        </w:rPr>
        <w:t xml:space="preserve">effects of </w:t>
      </w:r>
      <w:r w:rsidRPr="00E70AA1">
        <w:rPr>
          <w:rStyle w:val="Emphasis"/>
        </w:rPr>
        <w:t xml:space="preserve">future </w:t>
      </w:r>
      <w:r w:rsidRPr="00E70AA1">
        <w:rPr>
          <w:rStyle w:val="Emphasis"/>
          <w:highlight w:val="yellow"/>
        </w:rPr>
        <w:t>mining</w:t>
      </w:r>
      <w:r w:rsidRPr="00E70AA1">
        <w:rPr>
          <w:rStyle w:val="Emphasis"/>
        </w:rPr>
        <w:t xml:space="preserve"> levels on Earth</w:t>
      </w:r>
      <w:r w:rsidRPr="00E70AA1">
        <w:rPr>
          <w:sz w:val="16"/>
        </w:rPr>
        <w:t>. The economic benefits of mining need not be sacrificed for the sake of the environment.38</w:t>
      </w:r>
      <w:r>
        <w:rPr>
          <w:sz w:val="16"/>
        </w:rPr>
        <w:t xml:space="preserve"> </w:t>
      </w:r>
      <w:r w:rsidRPr="00E70AA1">
        <w:t xml:space="preserve">B. Privatization of the Space Industry For most of the Space Age, the role of private companies has been as that of government contractors.39 During the past fifteen years, however, </w:t>
      </w:r>
      <w:r w:rsidRPr="003D474C">
        <w:rPr>
          <w:rStyle w:val="StyleUnderline"/>
          <w:highlight w:val="yellow"/>
        </w:rPr>
        <w:t>space</w:t>
      </w:r>
      <w:r w:rsidRPr="00E70AA1">
        <w:t xml:space="preserve"> flight </w:t>
      </w:r>
      <w:r w:rsidRPr="003D474C">
        <w:rPr>
          <w:rStyle w:val="StyleUnderline"/>
          <w:highlight w:val="yellow"/>
        </w:rPr>
        <w:t>has become increasingly the realm of private industry</w:t>
      </w:r>
      <w:r w:rsidRPr="00E70AA1">
        <w:t>.40 Space tourism is on the rise,41 and private companies have been launching their own satellites into orbit for decades.42 In May 2012, SpaceX docked with the International Space Station</w:t>
      </w:r>
      <w:r>
        <w:t xml:space="preserve"> </w:t>
      </w:r>
      <w:r w:rsidRPr="00E70AA1">
        <w:t xml:space="preserve">the first private company to do so. 43 While the National Aeronautics and Space </w:t>
      </w:r>
      <w:proofErr w:type="spellStart"/>
      <w:r w:rsidRPr="00E70AA1">
        <w:t>Administrations</w:t>
      </w:r>
      <w:proofErr w:type="spellEnd"/>
      <w:r w:rsidRPr="00E70AA1">
        <w:t xml:space="preserve"> (NASA) federal outlay has increased since 1958, NASAs budget as a percentage of</w:t>
      </w:r>
      <w:r>
        <w:t xml:space="preserve"> </w:t>
      </w:r>
      <w:r w:rsidRPr="00E70AA1">
        <w:t>US spending has decreased dramatically.44The private space industry has seen dramatic growth as a result.45 Since NASA retired its shuttle fleet in 2011, the agency has turned to private actors to design and build spacecraft.46 That year, NASA awarded four private space companies</w:t>
      </w:r>
      <w:r>
        <w:t xml:space="preserve"> </w:t>
      </w:r>
      <w:r w:rsidRPr="00E70AA1">
        <w:t>SpaceX, Blue Origin LLC, Boeing Co., and Sierra Nevada Corp.</w:t>
      </w:r>
      <w:r>
        <w:t xml:space="preserve"> </w:t>
      </w:r>
      <w:r w:rsidRPr="00E70AA1">
        <w:t xml:space="preserve">contracts worth a combined total of $269.3 million to transport cargo and crew to and from the International Space Station.47 More companies, such as Orbital Sciences, have followed suit.48 </w:t>
      </w:r>
      <w:r w:rsidRPr="003D474C">
        <w:rPr>
          <w:rStyle w:val="StyleUnderline"/>
          <w:highlight w:val="yellow"/>
        </w:rPr>
        <w:t>Space mining</w:t>
      </w:r>
      <w:r w:rsidRPr="003D474C">
        <w:t xml:space="preserve"> in particular </w:t>
      </w:r>
      <w:r w:rsidRPr="003D474C">
        <w:rPr>
          <w:rStyle w:val="StyleUnderline"/>
          <w:highlight w:val="yellow"/>
        </w:rPr>
        <w:t>has been a focus of</w:t>
      </w:r>
      <w:r w:rsidRPr="003D474C">
        <w:t xml:space="preserve"> private </w:t>
      </w:r>
      <w:r w:rsidRPr="003D474C">
        <w:rPr>
          <w:rStyle w:val="StyleUnderline"/>
          <w:highlight w:val="yellow"/>
        </w:rPr>
        <w:t>investment</w:t>
      </w:r>
      <w:r w:rsidRPr="00E70AA1">
        <w:t xml:space="preserve">.49 The promise of abundant rare Earth resources creates the possibility of vast wealth for intrepid investors.50 For example, </w:t>
      </w:r>
      <w:r w:rsidRPr="003D474C">
        <w:rPr>
          <w:rStyle w:val="StyleUnderline"/>
          <w:highlight w:val="yellow"/>
        </w:rPr>
        <w:t>Google</w:t>
      </w:r>
      <w:r w:rsidRPr="00E70AA1">
        <w:t xml:space="preserve"> founders Larry Page and Eric Schmidt have invested heavily in private space flight.51 Google is offering the Lunar X Prize: $30 million in prizes to any team who is able to safely land a robot on the surface of the Moon, have that robot travel 500 meters [1,640 feet] over the lunar surface, and send video, images, and data back to the Earth before 2016. 52 The purpose behind the contest should be apparent: </w:t>
      </w:r>
      <w:r w:rsidRPr="003D474C">
        <w:rPr>
          <w:rStyle w:val="StyleUnderline"/>
          <w:highlight w:val="yellow"/>
        </w:rPr>
        <w:t>investors think</w:t>
      </w:r>
      <w:r w:rsidRPr="003D474C">
        <w:rPr>
          <w:rStyle w:val="StyleUnderline"/>
        </w:rPr>
        <w:t xml:space="preserve"> </w:t>
      </w:r>
      <w:r w:rsidRPr="003D474C">
        <w:rPr>
          <w:rStyle w:val="StyleUnderline"/>
          <w:highlight w:val="yellow"/>
        </w:rPr>
        <w:t xml:space="preserve">private space </w:t>
      </w:r>
      <w:r w:rsidRPr="003D474C">
        <w:rPr>
          <w:rStyle w:val="StyleUnderline"/>
        </w:rPr>
        <w:t xml:space="preserve">flight and </w:t>
      </w:r>
      <w:r w:rsidRPr="003D474C">
        <w:rPr>
          <w:rStyle w:val="StyleUnderline"/>
          <w:highlight w:val="yellow"/>
        </w:rPr>
        <w:t>mining could be extremely lucrative</w:t>
      </w:r>
      <w:r w:rsidRPr="00E70AA1">
        <w:t xml:space="preserve">.53 </w:t>
      </w:r>
      <w:r w:rsidRPr="003D474C">
        <w:rPr>
          <w:rStyle w:val="StyleUnderline"/>
        </w:rPr>
        <w:t>Rare metals, such as platinum, could become far more accessible</w:t>
      </w:r>
      <w:r w:rsidRPr="00E70AA1">
        <w:t xml:space="preserve">.54 In 2012, Page, Schmidt, director James Cameron, and other distinguished entrepreneurs announced they were investing considerable financial resources in </w:t>
      </w:r>
      <w:r w:rsidRPr="003D474C">
        <w:rPr>
          <w:rStyle w:val="StyleUnderline"/>
          <w:highlight w:val="yellow"/>
        </w:rPr>
        <w:t>Planetary Resources</w:t>
      </w:r>
      <w:r w:rsidRPr="00E70AA1">
        <w:t xml:space="preserve">, a company developing the technology to mine an asteroid.55The </w:t>
      </w:r>
      <w:proofErr w:type="spellStart"/>
      <w:r w:rsidRPr="00E70AA1">
        <w:t>companys</w:t>
      </w:r>
      <w:proofErr w:type="spellEnd"/>
      <w:r w:rsidRPr="00E70AA1">
        <w:t xml:space="preserve"> </w:t>
      </w:r>
      <w:proofErr w:type="spellStart"/>
      <w:r w:rsidRPr="00E70AA1">
        <w:t>goalis</w:t>
      </w:r>
      <w:proofErr w:type="spellEnd"/>
      <w:r w:rsidRPr="00E70AA1">
        <w:t xml:space="preserve"> to land a mining vessel on a near-Earth asteroid, mine its valuable minerals, and bring the natural resources of space within </w:t>
      </w:r>
      <w:proofErr w:type="spellStart"/>
      <w:r w:rsidRPr="00E70AA1">
        <w:t>humanitys</w:t>
      </w:r>
      <w:proofErr w:type="spellEnd"/>
      <w:r w:rsidRPr="00E70AA1">
        <w:t xml:space="preserve"> economic sphere. 56 To that end, many companies are focused on the idea of asteroid mining.57 Privatization, however, has brought many legal and economic considerations to the forefront. One of the most significant obstacles for the private space industry has been the price tag of traveling into space. Complicating matters, the current law governing claims of property in space is ambiguous.58 Companies therefore cannot be sure whether their property claims will be enforced after they extract minerals in space and bring them back to Earth.59 When investing large sums of money such a consideration is absolutely critical.60 Although there has been investment in the area, sending an actual mission to an asteroid will require less ambiguous property provisions in international space law. C. Asteroid Mining 101 As the Planetary Resources website exclaims, [T]he more we learn about asteroids, the more enticing they become! 61 Certain types of asteroids</w:t>
      </w:r>
      <w:r>
        <w:t xml:space="preserve"> </w:t>
      </w:r>
      <w:r w:rsidRPr="00E70AA1">
        <w:t xml:space="preserve">including </w:t>
      </w:r>
      <w:r w:rsidRPr="003D474C">
        <w:rPr>
          <w:rStyle w:val="StyleUnderline"/>
          <w:highlight w:val="yellow"/>
        </w:rPr>
        <w:t>X-type and S-type asteroids contain both precious and base metals</w:t>
      </w:r>
      <w:r w:rsidRPr="00E70AA1">
        <w:t xml:space="preserve"> in quantities sufficient to make any entrepreneur salivate.62 </w:t>
      </w:r>
      <w:r w:rsidRPr="003D474C">
        <w:rPr>
          <w:rStyle w:val="StyleUnderline"/>
        </w:rPr>
        <w:t>Metals</w:t>
      </w:r>
      <w:r w:rsidRPr="00E70AA1">
        <w:t xml:space="preserve"> on which many current</w:t>
      </w:r>
      <w:r>
        <w:t xml:space="preserve"> </w:t>
      </w:r>
      <w:r w:rsidRPr="00E70AA1">
        <w:t>technologies rely</w:t>
      </w:r>
      <w:r>
        <w:t xml:space="preserve"> </w:t>
      </w:r>
      <w:r w:rsidRPr="00E70AA1">
        <w:t xml:space="preserve">such as </w:t>
      </w:r>
      <w:r w:rsidRPr="003D474C">
        <w:rPr>
          <w:rStyle w:val="StyleUnderline"/>
          <w:highlight w:val="yellow"/>
        </w:rPr>
        <w:t>iron, gold, and platinum</w:t>
      </w:r>
      <w:r>
        <w:t xml:space="preserve"> </w:t>
      </w:r>
      <w:r w:rsidRPr="00E70AA1">
        <w:t xml:space="preserve">can be found in most asteroids. 63 Current estimates count around two million asteroids in the solar system that are a kilometer or more in diameter.64 Astrophysicists estimate that each could contain 30 million tons of </w:t>
      </w:r>
      <w:r w:rsidRPr="003D474C">
        <w:rPr>
          <w:rStyle w:val="StyleUnderline"/>
          <w:highlight w:val="yellow"/>
        </w:rPr>
        <w:t>nickel</w:t>
      </w:r>
      <w:r w:rsidRPr="00E70AA1">
        <w:t xml:space="preserve">, 1.5 million tons of </w:t>
      </w:r>
      <w:r w:rsidRPr="003D474C">
        <w:rPr>
          <w:rStyle w:val="StyleUnderline"/>
          <w:highlight w:val="yellow"/>
        </w:rPr>
        <w:t>cobalt</w:t>
      </w:r>
      <w:r w:rsidRPr="00E70AA1">
        <w:t xml:space="preserve">, and 7,500 tons of platinum, among other minerals.65 To put that in economic terms, the value of </w:t>
      </w:r>
      <w:r w:rsidRPr="003D474C">
        <w:rPr>
          <w:rStyle w:val="StyleUnderline"/>
          <w:highlight w:val="yellow"/>
        </w:rPr>
        <w:t>each asteroid could be somewhere in the trillions</w:t>
      </w:r>
      <w:r w:rsidRPr="00E70AA1">
        <w:t xml:space="preserve"> [of dollars] or higher. 66 Indeed, because of their zero gravity fields and availability of metals, asteroids have been considered as candidates for resource extraction since the beginning of the space age.67 The technology needed to extract resources from asteroids, however, is a very recent phenomenon.68 With the European Space Agency successfully landing the </w:t>
      </w:r>
      <w:r w:rsidRPr="003D474C">
        <w:rPr>
          <w:rStyle w:val="StyleUnderline"/>
          <w:highlight w:val="yellow"/>
        </w:rPr>
        <w:t>Philae Lander</w:t>
      </w:r>
      <w:r w:rsidRPr="00E70AA1">
        <w:t xml:space="preserve"> on Comet 67P, </w:t>
      </w:r>
      <w:r w:rsidRPr="003D474C">
        <w:rPr>
          <w:rStyle w:val="StyleUnderline"/>
          <w:highlight w:val="yellow"/>
        </w:rPr>
        <w:t>it is much more plausible to land a mining operation on an asteroid</w:t>
      </w:r>
      <w:r w:rsidRPr="00E70AA1">
        <w:t xml:space="preserve">.69 Although companies likely are not able to send mining ventures to asteroids immediately, as the preceding section suggested, asteroid mining is a possibility in the near future.70 First of all, </w:t>
      </w:r>
      <w:r w:rsidRPr="003D474C">
        <w:rPr>
          <w:rStyle w:val="StyleUnderline"/>
          <w:highlight w:val="yellow"/>
        </w:rPr>
        <w:t>two companies are developing the technology needed</w:t>
      </w:r>
      <w:r w:rsidRPr="00E70AA1">
        <w:t xml:space="preserve"> to mine asteroids.71Planetary Resources is creating cheaper prospecting spacecraft small enough to hitch a ride into space with larger, primary payloads. 72 Another company, </w:t>
      </w:r>
      <w:r w:rsidRPr="003D474C">
        <w:rPr>
          <w:rStyle w:val="StyleUnderline"/>
          <w:highlight w:val="yellow"/>
        </w:rPr>
        <w:t>Deep Space Industries</w:t>
      </w:r>
      <w:r w:rsidRPr="00E70AA1">
        <w:t xml:space="preserve"> (DSI), is developing a four-stage system for mining in space: Prospecting, Processing, Harvesting, and Manufacturing.73 It has </w:t>
      </w:r>
      <w:r w:rsidRPr="003D474C">
        <w:rPr>
          <w:rStyle w:val="StyleUnderline"/>
          <w:highlight w:val="yellow"/>
        </w:rPr>
        <w:t>already invented one spacecraft</w:t>
      </w:r>
      <w:r w:rsidRPr="00E70AA1">
        <w:t xml:space="preserve"> to be used for the Prospecting stage: a tiny probe, called </w:t>
      </w:r>
      <w:proofErr w:type="spellStart"/>
      <w:r w:rsidRPr="00E70AA1">
        <w:t>FireFly</w:t>
      </w:r>
      <w:proofErr w:type="spellEnd"/>
      <w:r w:rsidRPr="00E70AA1">
        <w:t xml:space="preserve">, designed to scout asteroids and study their size, shape, spin and composition </w:t>
      </w:r>
      <w:proofErr w:type="gramStart"/>
      <w:r w:rsidRPr="00E70AA1">
        <w:t>. . . .</w:t>
      </w:r>
      <w:proofErr w:type="gramEnd"/>
      <w:r w:rsidRPr="00E70AA1">
        <w:t xml:space="preserve"> 74 For the Processing phase, DSI is </w:t>
      </w:r>
      <w:r w:rsidRPr="003D474C">
        <w:rPr>
          <w:rStyle w:val="StyleUnderline"/>
          <w:highlight w:val="yellow"/>
        </w:rPr>
        <w:t>creating technology required to transform regolith to raw materials</w:t>
      </w:r>
      <w:r>
        <w:t xml:space="preserve"> </w:t>
      </w:r>
      <w:r w:rsidRPr="00E70AA1">
        <w:t xml:space="preserve">for manufacture.75 The company is currently developing another spacecraft, called a </w:t>
      </w:r>
      <w:proofErr w:type="spellStart"/>
      <w:r w:rsidRPr="003D474C">
        <w:rPr>
          <w:rStyle w:val="StyleUnderline"/>
        </w:rPr>
        <w:t>Harvestor</w:t>
      </w:r>
      <w:proofErr w:type="spellEnd"/>
      <w:r w:rsidRPr="00E70AA1">
        <w:t>, for the third stage to collect and transport resources.76Finally, the company is creating technology to manufacture finished products in space.77 The United States space policy is also embracing the idea of asteroid mining. In April 2010, President Obama promised to send astronauts to explore an asteroid by 2025.78 In 2014, NASA requested, much to the surprise of asteroid scientists, a budget</w:t>
      </w:r>
      <w:r>
        <w:t xml:space="preserve"> </w:t>
      </w:r>
      <w:r w:rsidRPr="00E70AA1">
        <w:t xml:space="preserve">that includes $105 million to begin work on a mission that would send a robotic spacecraft to capture an asteroid as early as 2019 and haul it back so that astronauts could rendezvous with it by 2022. 79 Further, </w:t>
      </w:r>
      <w:r w:rsidRPr="003D474C">
        <w:rPr>
          <w:rStyle w:val="StyleUnderline"/>
          <w:highlight w:val="yellow"/>
        </w:rPr>
        <w:t>NASA</w:t>
      </w:r>
      <w:r w:rsidRPr="00E70AA1">
        <w:t xml:space="preserve"> has </w:t>
      </w:r>
      <w:r w:rsidRPr="003D474C">
        <w:rPr>
          <w:rStyle w:val="StyleUnderline"/>
          <w:highlight w:val="yellow"/>
        </w:rPr>
        <w:t>awarded contracts</w:t>
      </w:r>
      <w:r w:rsidRPr="00E70AA1">
        <w:t xml:space="preserve"> to Planetary Resources and Deep Space Industries to prepare for and ultimately execute missions to land on and mine asteroids for valuable resources. 80 NASA is also designing a spacecraft, the primary goal of which is to land on an asteroid and take samples.81 It is scheduled for launch in September 2016.82 </w:t>
      </w:r>
      <w:proofErr w:type="gramStart"/>
      <w:r w:rsidRPr="00E70AA1">
        <w:t>As</w:t>
      </w:r>
      <w:proofErr w:type="gramEnd"/>
      <w:r w:rsidRPr="00E70AA1">
        <w:t xml:space="preserve"> all this recent development suggests, the technology to mine asteroids is not far off. In fact, </w:t>
      </w:r>
      <w:r w:rsidRPr="003D474C">
        <w:rPr>
          <w:rStyle w:val="StyleUnderline"/>
          <w:highlight w:val="yellow"/>
        </w:rPr>
        <w:t>the requisite technology exists it just needs to be adapted for use in an extraterrestrial environment</w:t>
      </w:r>
      <w:r w:rsidRPr="00E70AA1">
        <w:t xml:space="preserve">.83 As Chris Lewicki, president of Planetary Resources, said: </w:t>
      </w:r>
      <w:r w:rsidRPr="003D474C">
        <w:rPr>
          <w:rStyle w:val="StyleUnderline"/>
          <w:highlight w:val="yellow"/>
        </w:rPr>
        <w:t>[T]he</w:t>
      </w:r>
      <w:r w:rsidRPr="00E70AA1">
        <w:t xml:space="preserve"> single biggest </w:t>
      </w:r>
      <w:r w:rsidRPr="003D474C">
        <w:rPr>
          <w:rStyle w:val="StyleUnderline"/>
          <w:highlight w:val="yellow"/>
        </w:rPr>
        <w:t>challenge that Planetary Resources will have</w:t>
      </w:r>
      <w:r w:rsidRPr="00E70AA1">
        <w:t xml:space="preserve"> to overcome </w:t>
      </w:r>
      <w:r w:rsidRPr="003D474C">
        <w:rPr>
          <w:rStyle w:val="StyleUnderline"/>
          <w:highlight w:val="yellow"/>
        </w:rPr>
        <w:t>is convincing people that asteroid mining will happen sooner than they think</w:t>
      </w:r>
      <w:r w:rsidRPr="00E70AA1">
        <w:t xml:space="preserve">. 84 Asteroid mining will gain in popularity as resources deplete, forcing humans to dig deeper and deeper in the </w:t>
      </w:r>
      <w:proofErr w:type="spellStart"/>
      <w:r w:rsidRPr="00E70AA1">
        <w:t>Earths</w:t>
      </w:r>
      <w:proofErr w:type="spellEnd"/>
      <w:r w:rsidRPr="00E70AA1">
        <w:t xml:space="preserve"> crust for minerals. 85 A recent article summarized some of </w:t>
      </w:r>
      <w:proofErr w:type="spellStart"/>
      <w:r w:rsidRPr="00E70AA1">
        <w:t>Lewickis</w:t>
      </w:r>
      <w:proofErr w:type="spellEnd"/>
      <w:r w:rsidRPr="00E70AA1">
        <w:t xml:space="preserve"> reasoning succinctly: </w:t>
      </w:r>
      <w:r w:rsidRPr="003D474C">
        <w:rPr>
          <w:rStyle w:val="StyleUnderline"/>
          <w:highlight w:val="yellow"/>
        </w:rPr>
        <w:t>[T]he energy required</w:t>
      </w:r>
      <w:r w:rsidRPr="00E70AA1">
        <w:t xml:space="preserve"> to extract minerals from an asteroid </w:t>
      </w:r>
      <w:r w:rsidRPr="003D474C">
        <w:rPr>
          <w:rStyle w:val="StyleUnderline"/>
          <w:highlight w:val="yellow"/>
        </w:rPr>
        <w:t>is considerably less</w:t>
      </w:r>
      <w:r w:rsidRPr="00E70AA1">
        <w:t xml:space="preserve"> than to extract from the Earth, or even the moon . . . , because in space there is no atmosphere to </w:t>
      </w:r>
      <w:proofErr w:type="spellStart"/>
      <w:r w:rsidRPr="00E70AA1">
        <w:t>oxidise</w:t>
      </w:r>
      <w:proofErr w:type="spellEnd"/>
      <w:r w:rsidRPr="00E70AA1">
        <w:t xml:space="preserve"> or salt to corrode, no weather, no gravity or friction to oppose transportation, dissipate energy and waste heat and unlimited heat from the sun and coldness in space for refrigeration, creating the </w:t>
      </w:r>
      <w:r w:rsidRPr="003D474C">
        <w:rPr>
          <w:rStyle w:val="StyleUnderline"/>
          <w:highlight w:val="yellow"/>
        </w:rPr>
        <w:t>perfect vacuum</w:t>
      </w:r>
      <w:r w:rsidRPr="00E70AA1">
        <w:t xml:space="preserve"> . . . .86</w:t>
      </w:r>
    </w:p>
    <w:p w14:paraId="108427FA" w14:textId="77777777" w:rsidR="005A3D5D" w:rsidRDefault="005A3D5D" w:rsidP="005A3D5D"/>
    <w:p w14:paraId="38FE4A5B" w14:textId="77777777" w:rsidR="005A3D5D" w:rsidRPr="00125DCF" w:rsidRDefault="005A3D5D" w:rsidP="005A3D5D">
      <w:pPr>
        <w:pStyle w:val="Heading4"/>
      </w:pPr>
      <w:r>
        <w:t xml:space="preserve">Outweighs the </w:t>
      </w:r>
      <w:proofErr w:type="spellStart"/>
      <w:r>
        <w:t>aff</w:t>
      </w:r>
      <w:proofErr w:type="spellEnd"/>
      <w:r>
        <w:t>.</w:t>
      </w:r>
    </w:p>
    <w:p w14:paraId="0E77692B" w14:textId="77777777" w:rsidR="005A3D5D" w:rsidRPr="00125DCF" w:rsidRDefault="005A3D5D" w:rsidP="005A3D5D">
      <w:r w:rsidRPr="00125DCF">
        <w:t xml:space="preserve">Phil </w:t>
      </w:r>
      <w:r w:rsidRPr="00125DCF">
        <w:rPr>
          <w:rStyle w:val="Style13ptBold"/>
        </w:rPr>
        <w:t>Torres 16</w:t>
      </w:r>
      <w:r w:rsidRPr="00125DCF">
        <w:t xml:space="preserve">. Affiliate scholar at the Institute for Ethics and Emerging Technologies. “Biodiversity loss: An existential risk comparable to climate change.” </w:t>
      </w:r>
      <w:r w:rsidRPr="00125DCF">
        <w:rPr>
          <w:i/>
        </w:rPr>
        <w:t>Bulletin of the Atomic Scientists</w:t>
      </w:r>
      <w:r w:rsidRPr="00125DCF">
        <w:t xml:space="preserve"> 4/11/2016. http://thebulletin.org/biodiversity-loss-existential-risk-comparable-climate-change9329</w:t>
      </w:r>
    </w:p>
    <w:p w14:paraId="160A3D83" w14:textId="77777777" w:rsidR="005A3D5D" w:rsidRDefault="005A3D5D" w:rsidP="005A3D5D">
      <w:r w:rsidRPr="00125DCF">
        <w:t xml:space="preserve">Such considerations warrant decoupling biodiversity loss from climate </w:t>
      </w:r>
      <w:proofErr w:type="gramStart"/>
      <w:r w:rsidRPr="00125DCF">
        <w:t>change, because</w:t>
      </w:r>
      <w:proofErr w:type="gramEnd"/>
      <w:r w:rsidRPr="00125DCF">
        <w:t xml:space="preserve"> the former has been consistently subsumed by the latter as a mere effect. </w:t>
      </w:r>
      <w:r w:rsidRPr="00125DCF">
        <w:rPr>
          <w:rStyle w:val="StyleUnderline"/>
        </w:rPr>
        <w:t>Biodiversity loss is a distinct environmental crisis with its own unique syndrome of causes, consequences, and solutions</w:t>
      </w:r>
      <w:r w:rsidRPr="00125DCF">
        <w:t xml:space="preserve">—such as restoring habitats, creating protected areas (“biodiversity parks”), and practicing sustainable agriculture. The sixth extinction. </w:t>
      </w:r>
      <w:r w:rsidRPr="00125DCF">
        <w:rPr>
          <w:rStyle w:val="StyleUnderline"/>
        </w:rPr>
        <w:t xml:space="preserve">The </w:t>
      </w:r>
      <w:r w:rsidRPr="0052667F">
        <w:rPr>
          <w:rStyle w:val="StyleUnderline"/>
          <w:highlight w:val="cyan"/>
        </w:rPr>
        <w:t xml:space="preserve">repercussions of </w:t>
      </w:r>
      <w:r w:rsidRPr="0052667F">
        <w:rPr>
          <w:rStyle w:val="Emphasis"/>
          <w:highlight w:val="cyan"/>
        </w:rPr>
        <w:t>biod</w:t>
      </w:r>
      <w:r w:rsidRPr="00125DCF">
        <w:rPr>
          <w:rStyle w:val="StyleUnderline"/>
        </w:rPr>
        <w:t xml:space="preserve">iversity </w:t>
      </w:r>
      <w:r w:rsidRPr="0052667F">
        <w:rPr>
          <w:rStyle w:val="StyleUnderline"/>
          <w:highlight w:val="cyan"/>
        </w:rPr>
        <w:t>loss are</w:t>
      </w:r>
      <w:r w:rsidRPr="00125DCF">
        <w:t xml:space="preserve"> potentially </w:t>
      </w:r>
      <w:r w:rsidRPr="0052667F">
        <w:rPr>
          <w:rStyle w:val="StyleUnderline"/>
          <w:highlight w:val="cyan"/>
        </w:rPr>
        <w:t>as severe as</w:t>
      </w:r>
      <w:r w:rsidRPr="00125DCF">
        <w:rPr>
          <w:rStyle w:val="StyleUnderline"/>
        </w:rPr>
        <w:t xml:space="preserve"> those</w:t>
      </w:r>
      <w:r w:rsidRPr="00125DCF">
        <w:t xml:space="preserve"> anticipated </w:t>
      </w:r>
      <w:r w:rsidRPr="00125DCF">
        <w:rPr>
          <w:rStyle w:val="StyleUnderline"/>
        </w:rPr>
        <w:t xml:space="preserve">from </w:t>
      </w:r>
      <w:r w:rsidRPr="0052667F">
        <w:rPr>
          <w:rStyle w:val="Emphasis"/>
          <w:highlight w:val="cyan"/>
        </w:rPr>
        <w:t>climate change</w:t>
      </w:r>
      <w:r w:rsidRPr="0052667F">
        <w:rPr>
          <w:rStyle w:val="StyleUnderline"/>
          <w:highlight w:val="cyan"/>
        </w:rPr>
        <w:t>, or</w:t>
      </w:r>
      <w:r w:rsidRPr="00125DCF">
        <w:t xml:space="preserve"> even a </w:t>
      </w:r>
      <w:r w:rsidRPr="0052667F">
        <w:rPr>
          <w:rStyle w:val="Emphasis"/>
          <w:highlight w:val="cyan"/>
        </w:rPr>
        <w:t>nuc</w:t>
      </w:r>
      <w:r w:rsidRPr="00125DCF">
        <w:rPr>
          <w:rStyle w:val="Emphasis"/>
        </w:rPr>
        <w:t xml:space="preserve">lear </w:t>
      </w:r>
      <w:r w:rsidRPr="0052667F">
        <w:rPr>
          <w:rStyle w:val="Emphasis"/>
          <w:highlight w:val="cyan"/>
        </w:rPr>
        <w:t>conflict</w:t>
      </w:r>
      <w:r w:rsidRPr="00125DCF">
        <w:t xml:space="preserve">. For example, </w:t>
      </w:r>
      <w:r w:rsidRPr="00125DCF">
        <w:rPr>
          <w:rStyle w:val="StyleUnderline"/>
        </w:rPr>
        <w:t>according to a 2015 study</w:t>
      </w:r>
      <w:r w:rsidRPr="00125DCF">
        <w:t xml:space="preserve"> published in Science Advances, </w:t>
      </w:r>
      <w:r w:rsidRPr="00125DCF">
        <w:rPr>
          <w:rStyle w:val="StyleUnderline"/>
        </w:rPr>
        <w:t xml:space="preserve">the best available evidence reveals “an exceptionally rapid loss of biodiversity over the last few centuries, indicating that a </w:t>
      </w:r>
      <w:r w:rsidRPr="00125DCF">
        <w:rPr>
          <w:rStyle w:val="Emphasis"/>
        </w:rPr>
        <w:t>sixth mass extinction</w:t>
      </w:r>
      <w:r w:rsidRPr="00125DCF">
        <w:rPr>
          <w:rStyle w:val="StyleUnderline"/>
        </w:rPr>
        <w:t xml:space="preserve"> is already under way.”</w:t>
      </w:r>
      <w:r w:rsidRPr="00125DCF">
        <w:t xml:space="preserve"> 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w:t>
      </w:r>
      <w:r w:rsidRPr="00125DCF">
        <w:rPr>
          <w:rStyle w:val="StyleUnderline"/>
        </w:rPr>
        <w:t>using its conservative figures, the average loss of vertebrate species was 100 times higher in the past century relative to the background rate of extinction</w:t>
      </w:r>
      <w:r w:rsidRPr="00125DCF">
        <w:t xml:space="preserve">. (Other scientists have suggested that the current extinction rate could be as much as 10,000 times higher than normal.) As the authors write, </w:t>
      </w:r>
      <w:r w:rsidRPr="00125DCF">
        <w:rPr>
          <w:rStyle w:val="StyleUnderline"/>
        </w:rPr>
        <w:t xml:space="preserve">“The </w:t>
      </w:r>
      <w:r w:rsidRPr="0052667F">
        <w:rPr>
          <w:rStyle w:val="Emphasis"/>
          <w:highlight w:val="cyan"/>
        </w:rPr>
        <w:t>ev</w:t>
      </w:r>
      <w:r w:rsidRPr="00125DCF">
        <w:rPr>
          <w:rStyle w:val="StyleUnderline"/>
        </w:rPr>
        <w:t xml:space="preserve">idence </w:t>
      </w:r>
      <w:r w:rsidRPr="0052667F">
        <w:rPr>
          <w:rStyle w:val="StyleUnderline"/>
          <w:highlight w:val="cyan"/>
        </w:rPr>
        <w:t xml:space="preserve">is </w:t>
      </w:r>
      <w:r w:rsidRPr="0052667F">
        <w:rPr>
          <w:rStyle w:val="Emphasis"/>
          <w:highlight w:val="cyan"/>
        </w:rPr>
        <w:t>incontrovertible</w:t>
      </w:r>
      <w:r w:rsidRPr="00125DCF">
        <w:rPr>
          <w:rStyle w:val="StyleUnderline"/>
        </w:rPr>
        <w:t xml:space="preserve"> that recent extinction rates are unprecedented in human history and highly unusual in Earth’s history.”</w:t>
      </w:r>
      <w:r w:rsidRPr="00125DCF">
        <w:t xml:space="preserve"> Perhaps the term “Big Six” should enter the popular lexicon—to add the current extinction to the previous “Big Five,” the last of which wiped out the dinosaurs 66 million years ago. But </w:t>
      </w:r>
      <w:r w:rsidRPr="00125DCF">
        <w:rPr>
          <w:rStyle w:val="StyleUnderline"/>
        </w:rPr>
        <w:t>the concept of biodiversity encompasses more than just the total number of species on the planet. It</w:t>
      </w:r>
      <w:r w:rsidRPr="00125DCF">
        <w:t xml:space="preserve"> also </w:t>
      </w:r>
      <w:r w:rsidRPr="00125DCF">
        <w:rPr>
          <w:rStyle w:val="StyleUnderline"/>
        </w:rPr>
        <w:t>refers to the size of different populations of species</w:t>
      </w:r>
      <w:r w:rsidRPr="00125DCF">
        <w:t xml:space="preserve">. With respect to this phenomenon, </w:t>
      </w:r>
      <w:r w:rsidRPr="00125DCF">
        <w:rPr>
          <w:rStyle w:val="StyleUnderline"/>
        </w:rPr>
        <w:t xml:space="preserve">multiple studies have confirmed that wild populations around the world are dwindling and disappearing at an </w:t>
      </w:r>
      <w:r w:rsidRPr="00125DCF">
        <w:rPr>
          <w:rStyle w:val="Emphasis"/>
        </w:rPr>
        <w:t>alarming rate</w:t>
      </w:r>
      <w:r w:rsidRPr="00125DCF">
        <w:t xml:space="preserve">. For example, the 2010 Global Biodiversity Outlook report found that the population of wild vertebrates living in the tropics dropped by 59 percent between 1970 and 2006. </w:t>
      </w:r>
      <w:r w:rsidRPr="00125DCF">
        <w:rPr>
          <w:szCs w:val="16"/>
        </w:rPr>
        <w:t xml:space="preserve">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w:t>
      </w:r>
      <w:r w:rsidRPr="00125DCF">
        <w:t xml:space="preserve">Consistent with these data, </w:t>
      </w:r>
      <w:r w:rsidRPr="00125DCF">
        <w:rPr>
          <w:rStyle w:val="StyleUnderline"/>
        </w:rPr>
        <w:t>the 2014 Living Planet Report shows that the global population of wild vertebrates dropped by 52 percent in only four decades</w:t>
      </w:r>
      <w:r w:rsidRPr="00125DCF">
        <w:t xml:space="preserve">—from 1970 to 2010. While biologists often avoid projecting historical trends into the future because of the complexity of ecological systems, it’s tempting to extrapolate this figure to, say, the year 2050, which is four decades from 2010. As it happens, </w:t>
      </w:r>
      <w:r w:rsidRPr="00125DCF">
        <w:rPr>
          <w:rStyle w:val="StyleUnderline"/>
        </w:rPr>
        <w:t xml:space="preserve">a 2006 study published in </w:t>
      </w:r>
      <w:proofErr w:type="gramStart"/>
      <w:r w:rsidRPr="00125DCF">
        <w:rPr>
          <w:rStyle w:val="StyleUnderline"/>
        </w:rPr>
        <w:t>Science</w:t>
      </w:r>
      <w:proofErr w:type="gramEnd"/>
      <w:r w:rsidRPr="00125DCF">
        <w:t xml:space="preserve"> does precisely this: It </w:t>
      </w:r>
      <w:r w:rsidRPr="00125DCF">
        <w:rPr>
          <w:rStyle w:val="StyleUnderline"/>
        </w:rPr>
        <w:t>projects past trends of marine biodiversity loss into the 21st century, concluding that, unless significant changes are made to patterns of human activity, there will be virtually no more wild-caught seafood by 2048</w:t>
      </w:r>
      <w:r w:rsidRPr="00125DCF">
        <w:t xml:space="preserve">. Catastrophic consequences for civilization. </w:t>
      </w:r>
      <w:r w:rsidRPr="00125DCF">
        <w:rPr>
          <w:rStyle w:val="StyleUnderline"/>
        </w:rPr>
        <w:t>The consequences of this rapid pruning of the evolutionary tree of life extend beyond the obvious. There could be surprising effects of biodiversity loss that scientists are unable to fully anticipate in advance</w:t>
      </w:r>
      <w:r w:rsidRPr="00125DCF">
        <w:t xml:space="preserve">. For example, </w:t>
      </w:r>
      <w:r w:rsidRPr="00125DCF">
        <w:rPr>
          <w:rStyle w:val="StyleUnderline"/>
        </w:rPr>
        <w:t xml:space="preserve">prior research has shown that localized </w:t>
      </w:r>
      <w:r w:rsidRPr="0052667F">
        <w:rPr>
          <w:rStyle w:val="StyleUnderline"/>
          <w:highlight w:val="cyan"/>
        </w:rPr>
        <w:t>ecosystems</w:t>
      </w:r>
      <w:r w:rsidRPr="00125DCF">
        <w:rPr>
          <w:rStyle w:val="StyleUnderline"/>
        </w:rPr>
        <w:t xml:space="preserve"> can </w:t>
      </w:r>
      <w:r w:rsidRPr="0052667F">
        <w:rPr>
          <w:rStyle w:val="StyleUnderline"/>
          <w:highlight w:val="cyan"/>
        </w:rPr>
        <w:t xml:space="preserve">undergo </w:t>
      </w:r>
      <w:r w:rsidRPr="0052667F">
        <w:rPr>
          <w:rStyle w:val="Emphasis"/>
          <w:highlight w:val="cyan"/>
        </w:rPr>
        <w:t>abrupt</w:t>
      </w:r>
      <w:r w:rsidRPr="0052667F">
        <w:rPr>
          <w:rStyle w:val="StyleUnderline"/>
          <w:highlight w:val="cyan"/>
        </w:rPr>
        <w:t xml:space="preserve"> and </w:t>
      </w:r>
      <w:r w:rsidRPr="0052667F">
        <w:rPr>
          <w:rStyle w:val="Emphasis"/>
          <w:highlight w:val="cyan"/>
        </w:rPr>
        <w:t>irreversible shifts</w:t>
      </w:r>
      <w:r w:rsidRPr="00125DCF">
        <w:rPr>
          <w:rStyle w:val="StyleUnderline"/>
        </w:rPr>
        <w:t xml:space="preserve"> when they reach a tipping point. According to a 2012 paper published in Nature, there are reasons for thinking that we may be approaching </w:t>
      </w:r>
      <w:r w:rsidRPr="0052667F">
        <w:rPr>
          <w:rStyle w:val="StyleUnderline"/>
          <w:highlight w:val="cyan"/>
        </w:rPr>
        <w:t xml:space="preserve">a </w:t>
      </w:r>
      <w:r w:rsidRPr="0052667F">
        <w:rPr>
          <w:rStyle w:val="Emphasis"/>
          <w:highlight w:val="cyan"/>
        </w:rPr>
        <w:t>tipping point</w:t>
      </w:r>
      <w:r w:rsidRPr="00125DCF">
        <w:rPr>
          <w:rStyle w:val="StyleUnderline"/>
        </w:rPr>
        <w:t xml:space="preserve"> of this sort in the </w:t>
      </w:r>
      <w:r w:rsidRPr="00125DCF">
        <w:rPr>
          <w:rStyle w:val="Emphasis"/>
        </w:rPr>
        <w:t>global ecosystem</w:t>
      </w:r>
      <w:r w:rsidRPr="00125DCF">
        <w:rPr>
          <w:rStyle w:val="StyleUnderline"/>
        </w:rPr>
        <w:t xml:space="preserve">, beyond which the </w:t>
      </w:r>
      <w:r w:rsidRPr="0052667F">
        <w:rPr>
          <w:rStyle w:val="StyleUnderline"/>
          <w:highlight w:val="cyan"/>
        </w:rPr>
        <w:t xml:space="preserve">consequences could be </w:t>
      </w:r>
      <w:r w:rsidRPr="0052667F">
        <w:rPr>
          <w:rStyle w:val="Emphasis"/>
          <w:highlight w:val="cyan"/>
        </w:rPr>
        <w:t>catastrophic for civilization</w:t>
      </w:r>
      <w:r w:rsidRPr="00125DCF">
        <w:t xml:space="preserve">. </w:t>
      </w:r>
      <w:r w:rsidRPr="00125DCF">
        <w:rPr>
          <w:rStyle w:val="StyleUnderline"/>
        </w:rPr>
        <w:t xml:space="preserve">As the authors write, a planetary-scale transition could precipitate “substantial losses of ecosystem services </w:t>
      </w:r>
      <w:r w:rsidRPr="00125DCF">
        <w:rPr>
          <w:rStyle w:val="Emphasis"/>
        </w:rPr>
        <w:t>required to sustain the human population</w:t>
      </w:r>
      <w:r w:rsidRPr="00125DCF">
        <w:rPr>
          <w:rStyle w:val="StyleUnderline"/>
        </w:rPr>
        <w:t>.”</w:t>
      </w:r>
      <w:r w:rsidRPr="00125DCF">
        <w:t xml:space="preserve"> An ecosystem service is any ecological process that benefits humanity, such as food production and crop pollination. </w:t>
      </w:r>
      <w:r w:rsidRPr="00125DCF">
        <w:rPr>
          <w:rStyle w:val="StyleUnderline"/>
        </w:rPr>
        <w:t>If the global ecosystem were to cross a tipping point and substantial ecosystem services were lost, the results could be “</w:t>
      </w:r>
      <w:r w:rsidRPr="0052667F">
        <w:rPr>
          <w:rStyle w:val="Emphasis"/>
          <w:highlight w:val="cyan"/>
        </w:rPr>
        <w:t>widespread</w:t>
      </w:r>
      <w:r w:rsidRPr="00125DCF">
        <w:rPr>
          <w:rStyle w:val="Emphasis"/>
        </w:rPr>
        <w:t xml:space="preserve"> social </w:t>
      </w:r>
      <w:r w:rsidRPr="0052667F">
        <w:rPr>
          <w:rStyle w:val="Emphasis"/>
          <w:highlight w:val="cyan"/>
        </w:rPr>
        <w:t>unrest</w:t>
      </w:r>
      <w:r w:rsidRPr="0052667F">
        <w:rPr>
          <w:rStyle w:val="StyleUnderline"/>
          <w:highlight w:val="cyan"/>
        </w:rPr>
        <w:t xml:space="preserve">, </w:t>
      </w:r>
      <w:r w:rsidRPr="0052667F">
        <w:rPr>
          <w:rStyle w:val="Emphasis"/>
          <w:highlight w:val="cyan"/>
        </w:rPr>
        <w:t>economic instability</w:t>
      </w:r>
      <w:r w:rsidRPr="0052667F">
        <w:rPr>
          <w:rStyle w:val="StyleUnderline"/>
          <w:highlight w:val="cyan"/>
        </w:rPr>
        <w:t xml:space="preserve">, and </w:t>
      </w:r>
      <w:r w:rsidRPr="0052667F">
        <w:rPr>
          <w:rStyle w:val="Emphasis"/>
          <w:highlight w:val="cyan"/>
        </w:rPr>
        <w:t>loss of</w:t>
      </w:r>
      <w:r w:rsidRPr="00125DCF">
        <w:rPr>
          <w:rStyle w:val="Emphasis"/>
        </w:rPr>
        <w:t xml:space="preserve"> human </w:t>
      </w:r>
      <w:r w:rsidRPr="0052667F">
        <w:rPr>
          <w:rStyle w:val="Emphasis"/>
          <w:highlight w:val="cyan"/>
        </w:rPr>
        <w:t>life</w:t>
      </w:r>
      <w:r w:rsidRPr="00125DCF">
        <w:rPr>
          <w:rStyle w:val="StyleUnderline"/>
        </w:rPr>
        <w:t>.”</w:t>
      </w:r>
      <w:r w:rsidRPr="00125DCF">
        <w:t xml:space="preserve"> </w:t>
      </w:r>
      <w:r w:rsidRPr="00125DCF">
        <w:rPr>
          <w:rStyle w:val="StyleUnderline"/>
        </w:rPr>
        <w:t>According to</w:t>
      </w:r>
      <w:r w:rsidRPr="00125DCF">
        <w:t xml:space="preserve"> Missouri Botanical Garden </w:t>
      </w:r>
      <w:r w:rsidRPr="00125DCF">
        <w:rPr>
          <w:rStyle w:val="StyleUnderline"/>
        </w:rPr>
        <w:t>ecologist</w:t>
      </w:r>
      <w:r w:rsidRPr="00125DCF">
        <w:t xml:space="preserve"> Adam </w:t>
      </w:r>
      <w:r w:rsidRPr="00125DCF">
        <w:rPr>
          <w:rStyle w:val="StyleUnderline"/>
        </w:rPr>
        <w:t>Smith</w:t>
      </w:r>
      <w:r w:rsidRPr="00125DCF">
        <w:t xml:space="preserve">, one of the paper’s co-authors, </w:t>
      </w:r>
      <w:r w:rsidRPr="00125DCF">
        <w:rPr>
          <w:rStyle w:val="StyleUnderline"/>
        </w:rPr>
        <w:t>this could occur</w:t>
      </w:r>
      <w:r w:rsidRPr="00125DCF">
        <w:t xml:space="preserve"> in a matter of decades—</w:t>
      </w:r>
      <w:r w:rsidRPr="0052667F">
        <w:rPr>
          <w:rStyle w:val="Emphasis"/>
          <w:highlight w:val="cyan"/>
        </w:rPr>
        <w:t>far more quickly</w:t>
      </w:r>
      <w:r w:rsidRPr="0052667F">
        <w:rPr>
          <w:rStyle w:val="StyleUnderline"/>
          <w:highlight w:val="cyan"/>
        </w:rPr>
        <w:t xml:space="preserve"> than</w:t>
      </w:r>
      <w:r w:rsidRPr="00125DCF">
        <w:t xml:space="preserve"> most of the expected consequences of </w:t>
      </w:r>
      <w:r w:rsidRPr="0052667F">
        <w:rPr>
          <w:rStyle w:val="StyleUnderline"/>
          <w:highlight w:val="cyan"/>
        </w:rPr>
        <w:t xml:space="preserve">climate change, yet </w:t>
      </w:r>
      <w:r w:rsidRPr="0052667F">
        <w:rPr>
          <w:rStyle w:val="Emphasis"/>
          <w:highlight w:val="cyan"/>
        </w:rPr>
        <w:t>equally destructive</w:t>
      </w:r>
      <w:r w:rsidRPr="00125DCF">
        <w:t xml:space="preserve">. </w:t>
      </w:r>
      <w:r w:rsidRPr="00125DCF">
        <w:rPr>
          <w:rStyle w:val="StyleUnderline"/>
        </w:rPr>
        <w:t xml:space="preserve">Biodiversity loss is </w:t>
      </w:r>
      <w:r w:rsidRPr="0052667F">
        <w:rPr>
          <w:rStyle w:val="StyleUnderline"/>
          <w:highlight w:val="cyan"/>
        </w:rPr>
        <w:t xml:space="preserve">a </w:t>
      </w:r>
      <w:r w:rsidRPr="0052667F">
        <w:rPr>
          <w:rStyle w:val="Emphasis"/>
          <w:highlight w:val="cyan"/>
        </w:rPr>
        <w:t>“threat multiplier”</w:t>
      </w:r>
      <w:r w:rsidRPr="0052667F">
        <w:rPr>
          <w:rStyle w:val="StyleUnderline"/>
          <w:highlight w:val="cyan"/>
        </w:rPr>
        <w:t xml:space="preserve"> that</w:t>
      </w:r>
      <w:r w:rsidRPr="00125DCF">
        <w:rPr>
          <w:rStyle w:val="StyleUnderline"/>
        </w:rPr>
        <w:t xml:space="preserve">, by pushing societies to the brink of collapse, </w:t>
      </w:r>
      <w:r w:rsidRPr="0052667F">
        <w:rPr>
          <w:rStyle w:val="StyleUnderline"/>
          <w:highlight w:val="cyan"/>
        </w:rPr>
        <w:t xml:space="preserve">will </w:t>
      </w:r>
      <w:r w:rsidRPr="0052667F">
        <w:rPr>
          <w:rStyle w:val="Emphasis"/>
          <w:highlight w:val="cyan"/>
        </w:rPr>
        <w:t>exacerbate</w:t>
      </w:r>
      <w:r w:rsidRPr="00125DCF">
        <w:rPr>
          <w:rStyle w:val="Emphasis"/>
        </w:rPr>
        <w:t xml:space="preserve"> existing </w:t>
      </w:r>
      <w:r w:rsidRPr="0052667F">
        <w:rPr>
          <w:rStyle w:val="Emphasis"/>
          <w:highlight w:val="cyan"/>
        </w:rPr>
        <w:t>conflicts</w:t>
      </w:r>
      <w:r w:rsidRPr="0052667F">
        <w:rPr>
          <w:rStyle w:val="StyleUnderline"/>
          <w:highlight w:val="cyan"/>
        </w:rPr>
        <w:t xml:space="preserve"> and</w:t>
      </w:r>
      <w:r w:rsidRPr="00125DCF">
        <w:rPr>
          <w:rStyle w:val="StyleUnderline"/>
        </w:rPr>
        <w:t xml:space="preserve"> introduce entirely new struggles between state </w:t>
      </w:r>
      <w:r w:rsidRPr="0052667F">
        <w:rPr>
          <w:rStyle w:val="StyleUnderline"/>
          <w:highlight w:val="cyan"/>
        </w:rPr>
        <w:t>and</w:t>
      </w:r>
      <w:r w:rsidRPr="00125DCF">
        <w:rPr>
          <w:rStyle w:val="StyleUnderline"/>
        </w:rPr>
        <w:t xml:space="preserve"> non-state actors</w:t>
      </w:r>
      <w:r w:rsidRPr="00125DCF">
        <w:t xml:space="preserve">. Indeed, </w:t>
      </w:r>
      <w:r w:rsidRPr="00125DCF">
        <w:rPr>
          <w:rStyle w:val="StyleUnderline"/>
        </w:rPr>
        <w:t xml:space="preserve">it could even </w:t>
      </w:r>
      <w:r w:rsidRPr="0052667F">
        <w:rPr>
          <w:rStyle w:val="StyleUnderline"/>
          <w:highlight w:val="cyan"/>
        </w:rPr>
        <w:t>fuel</w:t>
      </w:r>
      <w:r w:rsidRPr="00125DCF">
        <w:t xml:space="preserve"> the rise of </w:t>
      </w:r>
      <w:r w:rsidRPr="0052667F">
        <w:rPr>
          <w:rStyle w:val="Emphasis"/>
          <w:highlight w:val="cyan"/>
        </w:rPr>
        <w:t>terrorism</w:t>
      </w:r>
      <w:r w:rsidRPr="00125DCF">
        <w:t xml:space="preserve">. (After all, </w:t>
      </w:r>
      <w:r w:rsidRPr="00125DCF">
        <w:rPr>
          <w:rStyle w:val="StyleUnderline"/>
        </w:rPr>
        <w:t>climate change has been linked to the emergence of ISIS in Syria, and multiple high-ranking US officials</w:t>
      </w:r>
      <w:r w:rsidRPr="00125DCF">
        <w:t xml:space="preserve">, such as former US Defense Secretary Chuck Hagel and CIA director John Brennan, </w:t>
      </w:r>
      <w:r w:rsidRPr="00125DCF">
        <w:rPr>
          <w:rStyle w:val="StyleUnderline"/>
        </w:rPr>
        <w:t>have affirmed that climate change and terrorism are connected</w:t>
      </w:r>
      <w:r w:rsidRPr="00125DCF">
        <w:t xml:space="preserve">.) The reality is that </w:t>
      </w:r>
      <w:r w:rsidRPr="00125DCF">
        <w:rPr>
          <w:rStyle w:val="StyleUnderline"/>
        </w:rPr>
        <w:t>we are entering the sixth mass extinction</w:t>
      </w:r>
      <w:r w:rsidRPr="00125DCF">
        <w:t xml:space="preserve"> in the 3.8-billion-year history of life on Earth, </w:t>
      </w:r>
      <w:r w:rsidRPr="00125DCF">
        <w:rPr>
          <w:rStyle w:val="StyleUnderline"/>
        </w:rPr>
        <w:t>and the impact of this event could be felt by civilization “in as little as three human lifetimes,” as the</w:t>
      </w:r>
      <w:r w:rsidRPr="00125DCF">
        <w:t xml:space="preserve"> </w:t>
      </w:r>
      <w:proofErr w:type="gramStart"/>
      <w:r w:rsidRPr="00125DCF">
        <w:t xml:space="preserve">aforementioned </w:t>
      </w:r>
      <w:r w:rsidRPr="00125DCF">
        <w:rPr>
          <w:rStyle w:val="StyleUnderline"/>
        </w:rPr>
        <w:t>2012</w:t>
      </w:r>
      <w:proofErr w:type="gramEnd"/>
      <w:r w:rsidRPr="00125DCF">
        <w:rPr>
          <w:rStyle w:val="StyleUnderline"/>
        </w:rPr>
        <w:t xml:space="preserve"> Nature paper notes</w:t>
      </w:r>
      <w:r w:rsidRPr="00125DCF">
        <w:t xml:space="preserve">. Furthermore, </w:t>
      </w:r>
      <w:r w:rsidRPr="00125DCF">
        <w:rPr>
          <w:rStyle w:val="StyleUnderline"/>
        </w:rPr>
        <w:t xml:space="preserve">the widespread decline of biological populations could plausibly initiate a dramatic transformation of the global ecosystem on an even faster timescale: perhaps a </w:t>
      </w:r>
      <w:r w:rsidRPr="00125DCF">
        <w:rPr>
          <w:rStyle w:val="Emphasis"/>
        </w:rPr>
        <w:t>single</w:t>
      </w:r>
      <w:r w:rsidRPr="00125DCF">
        <w:rPr>
          <w:rStyle w:val="StyleUnderline"/>
        </w:rPr>
        <w:t xml:space="preserve"> human </w:t>
      </w:r>
      <w:r w:rsidRPr="00125DCF">
        <w:rPr>
          <w:rStyle w:val="Emphasis"/>
        </w:rPr>
        <w:t>lifetime</w:t>
      </w:r>
      <w:r w:rsidRPr="00125DCF">
        <w:t xml:space="preserve">. The unavoidable conclusion is that </w:t>
      </w:r>
      <w:r w:rsidRPr="00125DCF">
        <w:rPr>
          <w:rStyle w:val="StyleUnderline"/>
        </w:rPr>
        <w:t xml:space="preserve">biodiversity loss constitutes </w:t>
      </w:r>
      <w:r w:rsidRPr="0052667F">
        <w:rPr>
          <w:rStyle w:val="StyleUnderline"/>
          <w:highlight w:val="cyan"/>
        </w:rPr>
        <w:t xml:space="preserve">an </w:t>
      </w:r>
      <w:r w:rsidRPr="0052667F">
        <w:rPr>
          <w:rStyle w:val="Emphasis"/>
          <w:highlight w:val="cyan"/>
        </w:rPr>
        <w:t xml:space="preserve">existential </w:t>
      </w:r>
      <w:proofErr w:type="gramStart"/>
      <w:r w:rsidRPr="0052667F">
        <w:rPr>
          <w:rStyle w:val="Emphasis"/>
          <w:highlight w:val="cyan"/>
        </w:rPr>
        <w:t>threat</w:t>
      </w:r>
      <w:r w:rsidRPr="00125DCF">
        <w:rPr>
          <w:rStyle w:val="StyleUnderline"/>
        </w:rPr>
        <w:t xml:space="preserve"> in its own right</w:t>
      </w:r>
      <w:proofErr w:type="gramEnd"/>
      <w:r w:rsidRPr="00125DCF">
        <w:t xml:space="preserve">. As such, </w:t>
      </w:r>
      <w:r w:rsidRPr="00125DCF">
        <w:rPr>
          <w:rStyle w:val="StyleUnderline"/>
        </w:rPr>
        <w:t>it ought to be considered alongside climate change and nuclear weapons as one of the most significant contemporary risks to human</w:t>
      </w:r>
      <w:r w:rsidRPr="00125DCF">
        <w:t xml:space="preserve"> prosperity and </w:t>
      </w:r>
      <w:r w:rsidRPr="00125DCF">
        <w:rPr>
          <w:rStyle w:val="StyleUnderline"/>
        </w:rPr>
        <w:t>survival</w:t>
      </w:r>
      <w:r w:rsidRPr="00125DCF">
        <w:t>.</w:t>
      </w:r>
    </w:p>
    <w:p w14:paraId="21E6887C" w14:textId="77777777" w:rsidR="005A3D5D" w:rsidRDefault="005A3D5D" w:rsidP="005A3D5D"/>
    <w:p w14:paraId="240EB1E0" w14:textId="77777777" w:rsidR="005A3D5D" w:rsidRPr="00C435A1" w:rsidRDefault="005A3D5D" w:rsidP="005A3D5D">
      <w:pPr>
        <w:pStyle w:val="Heading4"/>
        <w:rPr>
          <w:rFonts w:cs="Arial"/>
        </w:rPr>
      </w:pPr>
      <w:r>
        <w:rPr>
          <w:rFonts w:cs="Arial"/>
        </w:rPr>
        <w:t>Resource wars go nuclear.</w:t>
      </w:r>
    </w:p>
    <w:p w14:paraId="62CA9406" w14:textId="77777777" w:rsidR="005A3D5D" w:rsidRPr="00C435A1" w:rsidRDefault="005A3D5D" w:rsidP="005A3D5D">
      <w:proofErr w:type="spellStart"/>
      <w:r w:rsidRPr="00C435A1">
        <w:rPr>
          <w:rStyle w:val="Style13ptBold"/>
        </w:rPr>
        <w:t>Klare</w:t>
      </w:r>
      <w:proofErr w:type="spellEnd"/>
      <w:r w:rsidRPr="00C435A1">
        <w:rPr>
          <w:rStyle w:val="Style13ptBold"/>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12" w:history="1">
        <w:r w:rsidRPr="00C435A1">
          <w:rPr>
            <w:rStyle w:val="Hyperlink"/>
          </w:rPr>
          <w:t>https://www.thenation.com/article/how-resource-scarcity-and-climate-change-could-produce-global-explosion/</w:t>
        </w:r>
      </w:hyperlink>
      <w:r w:rsidRPr="00C435A1">
        <w:t xml:space="preserve"> JHW</w:t>
      </w:r>
    </w:p>
    <w:p w14:paraId="418896CB" w14:textId="54677ABD" w:rsidR="005A3D5D" w:rsidRPr="005A3D5D" w:rsidRDefault="005A3D5D" w:rsidP="005A3D5D">
      <w:pPr>
        <w:rPr>
          <w:sz w:val="16"/>
        </w:rPr>
      </w:pPr>
      <w:r w:rsidRPr="00C435A1">
        <w:rPr>
          <w:sz w:val="16"/>
        </w:rPr>
        <w:t xml:space="preserve">Resource Shortages and Resource Wars Start with one simple given: the prospect of future </w:t>
      </w:r>
      <w:r w:rsidRPr="00F35472">
        <w:rPr>
          <w:rStyle w:val="StyleUnderline"/>
          <w:highlight w:val="green"/>
        </w:rPr>
        <w:t>scarcities</w:t>
      </w:r>
      <w:r w:rsidRPr="00F35472">
        <w:rPr>
          <w:sz w:val="16"/>
          <w:highlight w:val="green"/>
        </w:rPr>
        <w:t xml:space="preserve"> </w:t>
      </w:r>
      <w:r w:rsidRPr="00F35472">
        <w:rPr>
          <w:rStyle w:val="StyleUnderline"/>
          <w:highlight w:val="green"/>
        </w:rPr>
        <w:t>o</w:t>
      </w:r>
      <w:r w:rsidRPr="00C435A1">
        <w:rPr>
          <w:rStyle w:val="StyleUnderline"/>
        </w:rPr>
        <w:t xml:space="preserve">f vital </w:t>
      </w:r>
      <w:r w:rsidRPr="00F35472">
        <w:rPr>
          <w:rStyle w:val="StyleUnderline"/>
          <w:highlight w:val="green"/>
        </w:rPr>
        <w:t>natural resources</w:t>
      </w:r>
      <w:r w:rsidRPr="00C435A1">
        <w:rPr>
          <w:sz w:val="16"/>
        </w:rPr>
        <w:t xml:space="preserve">, </w:t>
      </w:r>
      <w:r w:rsidRPr="00F35472">
        <w:rPr>
          <w:rStyle w:val="StyleUnderline"/>
          <w:highlight w:val="green"/>
        </w:rPr>
        <w:t>including energy</w:t>
      </w:r>
      <w:r w:rsidRPr="00C435A1">
        <w:rPr>
          <w:sz w:val="16"/>
        </w:rPr>
        <w:t xml:space="preserve">, water, land, </w:t>
      </w:r>
      <w:proofErr w:type="gramStart"/>
      <w:r w:rsidRPr="00C435A1">
        <w:rPr>
          <w:sz w:val="16"/>
        </w:rPr>
        <w:t>food</w:t>
      </w:r>
      <w:proofErr w:type="gramEnd"/>
      <w:r w:rsidRPr="00C435A1">
        <w:rPr>
          <w:sz w:val="16"/>
        </w:rPr>
        <w:t xml:space="preserve"> and critical minerals. This </w:t>
      </w:r>
      <w:proofErr w:type="gramStart"/>
      <w:r w:rsidRPr="00C435A1">
        <w:rPr>
          <w:sz w:val="16"/>
        </w:rPr>
        <w:t>in itself would</w:t>
      </w:r>
      <w:proofErr w:type="gramEnd"/>
      <w:r w:rsidRPr="00C435A1">
        <w:rPr>
          <w:sz w:val="16"/>
        </w:rPr>
        <w:t xml:space="preserve"> </w:t>
      </w:r>
      <w:r w:rsidRPr="00F35472">
        <w:rPr>
          <w:rStyle w:val="Emphasis"/>
          <w:highlight w:val="green"/>
        </w:rPr>
        <w:t>guarantee</w:t>
      </w:r>
      <w:r w:rsidRPr="00C435A1">
        <w:rPr>
          <w:rStyle w:val="Emphasis"/>
        </w:rPr>
        <w:t xml:space="preserve"> social unrest, geopolitical friction and </w:t>
      </w:r>
      <w:r w:rsidRPr="00F35472">
        <w:rPr>
          <w:rStyle w:val="Emphasis"/>
          <w:highlight w:val="green"/>
        </w:rPr>
        <w:t>war</w:t>
      </w:r>
      <w:r w:rsidRPr="00C435A1">
        <w:rPr>
          <w:sz w:val="16"/>
        </w:rPr>
        <w:t xml:space="preserve">. It is important to note that </w:t>
      </w:r>
      <w:r w:rsidRPr="00F35472">
        <w:rPr>
          <w:rStyle w:val="StyleUnderline"/>
          <w:highlight w:val="green"/>
        </w:rPr>
        <w:t>absolute</w:t>
      </w:r>
      <w:r w:rsidRPr="00C435A1">
        <w:rPr>
          <w:rStyle w:val="StyleUnderline"/>
        </w:rPr>
        <w:t xml:space="preserve"> </w:t>
      </w:r>
      <w:r w:rsidRPr="00F35472">
        <w:rPr>
          <w:rStyle w:val="StyleUnderline"/>
          <w:highlight w:val="green"/>
        </w:rPr>
        <w:t>scarcity</w:t>
      </w:r>
      <w:r w:rsidRPr="00C435A1">
        <w:rPr>
          <w:sz w:val="16"/>
        </w:rPr>
        <w:t xml:space="preserve"> </w:t>
      </w:r>
      <w:r w:rsidRPr="00F35472">
        <w:rPr>
          <w:rStyle w:val="StyleUnderline"/>
          <w:highlight w:val="green"/>
        </w:rPr>
        <w:t>doesn’t have to</w:t>
      </w:r>
      <w:r w:rsidRPr="00C435A1">
        <w:rPr>
          <w:rStyle w:val="StyleUnderline"/>
        </w:rPr>
        <w:t xml:space="preserve"> </w:t>
      </w:r>
      <w:r w:rsidRPr="00F35472">
        <w:rPr>
          <w:rStyle w:val="StyleUnderline"/>
          <w:highlight w:val="green"/>
        </w:rPr>
        <w:t>be</w:t>
      </w:r>
      <w:r w:rsidRPr="00C435A1">
        <w:rPr>
          <w:rStyle w:val="StyleUnderline"/>
        </w:rPr>
        <w:t xml:space="preserve"> on the horizon</w:t>
      </w:r>
      <w:r w:rsidRPr="00C435A1">
        <w:rPr>
          <w:sz w:val="16"/>
        </w:rPr>
        <w:t xml:space="preserve"> in any given resource category </w:t>
      </w:r>
      <w:r w:rsidRPr="00F35472">
        <w:rPr>
          <w:rStyle w:val="StyleUnderline"/>
          <w:highlight w:val="green"/>
        </w:rPr>
        <w:t>for this</w:t>
      </w:r>
      <w:r w:rsidRPr="00C435A1">
        <w:rPr>
          <w:rStyle w:val="StyleUnderline"/>
        </w:rPr>
        <w:t xml:space="preserve"> scenario </w:t>
      </w:r>
      <w:r w:rsidRPr="00F35472">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w:t>
      </w:r>
      <w:proofErr w:type="gramStart"/>
      <w:r w:rsidRPr="00C435A1">
        <w:rPr>
          <w:sz w:val="16"/>
        </w:rPr>
        <w:t>come, and</w:t>
      </w:r>
      <w:proofErr w:type="gramEnd"/>
      <w:r w:rsidRPr="00C435A1">
        <w:rPr>
          <w:sz w:val="16"/>
        </w:rPr>
        <w:t xml:space="preserve"> may even disappear altogether. But </w:t>
      </w:r>
      <w:r w:rsidRPr="00C435A1">
        <w:rPr>
          <w:rStyle w:val="StyleUnderline"/>
        </w:rPr>
        <w:t xml:space="preserve">key </w:t>
      </w:r>
      <w:r w:rsidRPr="00F35472">
        <w:rPr>
          <w:rStyle w:val="StyleUnderline"/>
          <w:highlight w:val="green"/>
        </w:rPr>
        <w:t>materials</w:t>
      </w:r>
      <w:r w:rsidRPr="00C435A1">
        <w:rPr>
          <w:rStyle w:val="StyleUnderline"/>
        </w:rPr>
        <w:t xml:space="preserve"> for modern civilization </w:t>
      </w:r>
      <w:r w:rsidRPr="00F35472">
        <w:rPr>
          <w:rStyle w:val="StyleUnderline"/>
          <w:highlight w:val="green"/>
        </w:rPr>
        <w:t>like oil, uranium and</w:t>
      </w:r>
      <w:r w:rsidRPr="00C435A1">
        <w:rPr>
          <w:rStyle w:val="StyleUnderline"/>
        </w:rPr>
        <w:t xml:space="preserve"> </w:t>
      </w:r>
      <w:r w:rsidRPr="00F35472">
        <w:rPr>
          <w:rStyle w:val="StyleUnderline"/>
          <w:highlight w:val="green"/>
        </w:rPr>
        <w:t>copper</w:t>
      </w:r>
      <w:r w:rsidRPr="00C435A1">
        <w:rPr>
          <w:rStyle w:val="StyleUnderline"/>
        </w:rPr>
        <w:t xml:space="preserve"> </w:t>
      </w:r>
      <w:r w:rsidRPr="00F35472">
        <w:rPr>
          <w:rStyle w:val="StyleUnderline"/>
          <w:highlight w:val="green"/>
        </w:rPr>
        <w:t>will</w:t>
      </w:r>
      <w:r w:rsidRPr="00C435A1">
        <w:rPr>
          <w:rStyle w:val="StyleUnderline"/>
        </w:rPr>
        <w:t xml:space="preserve"> simply </w:t>
      </w:r>
      <w:r w:rsidRPr="00F35472">
        <w:rPr>
          <w:rStyle w:val="Emphasis"/>
          <w:highlight w:val="green"/>
        </w:rPr>
        <w:t>prove</w:t>
      </w:r>
      <w:r w:rsidRPr="00C435A1">
        <w:rPr>
          <w:rStyle w:val="Emphasis"/>
        </w:rPr>
        <w:t xml:space="preserve"> harder and more </w:t>
      </w:r>
      <w:r w:rsidRPr="00F35472">
        <w:rPr>
          <w:rStyle w:val="Emphasis"/>
          <w:highlight w:val="green"/>
        </w:rPr>
        <w:t>costly to acquire</w:t>
      </w:r>
      <w:r w:rsidRPr="00C435A1">
        <w:rPr>
          <w:rStyle w:val="StyleUnderline"/>
        </w:rPr>
        <w:t xml:space="preserve">, </w:t>
      </w:r>
      <w:r w:rsidRPr="00F35472">
        <w:rPr>
          <w:rStyle w:val="StyleUnderline"/>
          <w:highlight w:val="green"/>
        </w:rPr>
        <w:t xml:space="preserve">leading to </w:t>
      </w:r>
      <w:r w:rsidRPr="00C435A1">
        <w:rPr>
          <w:rStyle w:val="StyleUnderline"/>
        </w:rPr>
        <w:t xml:space="preserve">supply </w:t>
      </w:r>
      <w:r w:rsidRPr="00F35472">
        <w:rPr>
          <w:rStyle w:val="StyleUnderline"/>
          <w:highlight w:val="green"/>
        </w:rPr>
        <w:t xml:space="preserve">bottlenecks and </w:t>
      </w:r>
      <w:r w:rsidRPr="00C435A1">
        <w:rPr>
          <w:rStyle w:val="StyleUnderline"/>
        </w:rPr>
        <w:t xml:space="preserve">periodic </w:t>
      </w:r>
      <w:r w:rsidRPr="00F35472">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 xml:space="preserve">may </w:t>
      </w:r>
      <w:proofErr w:type="gramStart"/>
      <w:r w:rsidRPr="00C435A1">
        <w:rPr>
          <w:rStyle w:val="StyleUnderline"/>
        </w:rPr>
        <w:t>actually</w:t>
      </w:r>
      <w:r w:rsidRPr="00C435A1">
        <w:rPr>
          <w:sz w:val="16"/>
        </w:rPr>
        <w:t xml:space="preserve"> </w:t>
      </w:r>
      <w:r w:rsidRPr="00C435A1">
        <w:rPr>
          <w:rStyle w:val="StyleUnderline"/>
        </w:rPr>
        <w:t>grow</w:t>
      </w:r>
      <w:proofErr w:type="gramEnd"/>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w:t>
      </w:r>
      <w:proofErr w:type="gramStart"/>
      <w:r w:rsidRPr="00C435A1">
        <w:rPr>
          <w:sz w:val="16"/>
        </w:rPr>
        <w:t>corruption</w:t>
      </w:r>
      <w:proofErr w:type="gramEnd"/>
      <w:r w:rsidRPr="00C435A1">
        <w:rPr>
          <w:sz w:val="16"/>
        </w:rPr>
        <w:t xml:space="preserve">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w:t>
      </w:r>
      <w:proofErr w:type="gramStart"/>
      <w:r w:rsidRPr="00C435A1">
        <w:rPr>
          <w:sz w:val="16"/>
        </w:rPr>
        <w:t>more or less constant</w:t>
      </w:r>
      <w:proofErr w:type="gramEnd"/>
      <w:r w:rsidRPr="00C435A1">
        <w:rPr>
          <w:sz w:val="16"/>
        </w:rPr>
        <w:t xml:space="preserve">: about 40,000 cubic kilometers. But much of this precipitation lands </w:t>
      </w:r>
      <w:proofErr w:type="gramStart"/>
      <w:r w:rsidRPr="00C435A1">
        <w:rPr>
          <w:sz w:val="16"/>
        </w:rPr>
        <w:t>on</w:t>
      </w:r>
      <w:proofErr w:type="gramEnd"/>
      <w:r w:rsidRPr="00C435A1">
        <w:rPr>
          <w:sz w:val="16"/>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C435A1">
        <w:rPr>
          <w:sz w:val="16"/>
        </w:rPr>
        <w:t>Asia</w:t>
      </w:r>
      <w:proofErr w:type="gramEnd"/>
      <w:r w:rsidRPr="00C435A1">
        <w:rPr>
          <w:sz w:val="16"/>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C435A1">
        <w:rPr>
          <w:sz w:val="16"/>
        </w:rPr>
        <w:t>However</w:t>
      </w:r>
      <w:proofErr w:type="gramEnd"/>
      <w:r w:rsidRPr="00C435A1">
        <w:rPr>
          <w:sz w:val="16"/>
        </w:rPr>
        <w:t xml:space="preserve"> generated, a perception of scarcity—or imminent scarcity—regularly leads to anxiety, resentment, hostility and contentiousness. This pattern is very well </w:t>
      </w:r>
      <w:proofErr w:type="gramStart"/>
      <w:r w:rsidRPr="00C435A1">
        <w:rPr>
          <w:sz w:val="16"/>
        </w:rPr>
        <w:t>understood, and</w:t>
      </w:r>
      <w:proofErr w:type="gramEnd"/>
      <w:r w:rsidRPr="00C435A1">
        <w:rPr>
          <w:sz w:val="16"/>
        </w:rPr>
        <w:t xml:space="preserve">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C435A1">
        <w:rPr>
          <w:sz w:val="16"/>
        </w:rPr>
        <w:t>Collingham</w:t>
      </w:r>
      <w:proofErr w:type="spellEnd"/>
      <w:r w:rsidRPr="00C435A1">
        <w:rPr>
          <w:sz w:val="16"/>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435A1">
        <w:rPr>
          <w:sz w:val="16"/>
        </w:rPr>
        <w:t>Programme</w:t>
      </w:r>
      <w:proofErr w:type="spellEnd"/>
      <w:r w:rsidRPr="00C435A1">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F35472">
        <w:rPr>
          <w:rStyle w:val="Emphasis"/>
          <w:highlight w:val="green"/>
        </w:rPr>
        <w:t>Anxiety</w:t>
      </w:r>
      <w:r w:rsidRPr="00C435A1">
        <w:rPr>
          <w:rStyle w:val="Emphasis"/>
        </w:rPr>
        <w:t xml:space="preserve"> over future supplies </w:t>
      </w:r>
      <w:r w:rsidRPr="00F35472">
        <w:rPr>
          <w:rStyle w:val="Emphasis"/>
          <w:highlight w:val="green"/>
        </w:rPr>
        <w:t>is</w:t>
      </w:r>
      <w:r w:rsidRPr="00C435A1">
        <w:rPr>
          <w:sz w:val="16"/>
        </w:rPr>
        <w:t xml:space="preserve"> </w:t>
      </w:r>
      <w:r w:rsidRPr="00C435A1">
        <w:rPr>
          <w:rStyle w:val="Emphasis"/>
        </w:rPr>
        <w:t xml:space="preserve">often also </w:t>
      </w:r>
      <w:r w:rsidRPr="00F35472">
        <w:rPr>
          <w:rStyle w:val="Emphasis"/>
          <w:highlight w:val="green"/>
        </w:rPr>
        <w:t>a factor</w:t>
      </w:r>
      <w:r w:rsidRPr="00C435A1">
        <w:rPr>
          <w:rStyle w:val="StyleUnderline"/>
        </w:rPr>
        <w:t xml:space="preserve"> </w:t>
      </w:r>
      <w:r w:rsidRPr="00F35472">
        <w:rPr>
          <w:rStyle w:val="StyleUnderline"/>
          <w:highlight w:val="green"/>
        </w:rPr>
        <w:t>in conflicts</w:t>
      </w:r>
      <w:r w:rsidRPr="00C435A1">
        <w:rPr>
          <w:rStyle w:val="StyleUnderline"/>
        </w:rPr>
        <w:t xml:space="preserve"> that break out </w:t>
      </w:r>
      <w:r w:rsidRPr="00F35472">
        <w:rPr>
          <w:rStyle w:val="StyleUnderline"/>
          <w:highlight w:val="green"/>
        </w:rPr>
        <w:t>over access to</w:t>
      </w:r>
      <w:r w:rsidRPr="00C435A1">
        <w:rPr>
          <w:rStyle w:val="StyleUnderline"/>
        </w:rPr>
        <w:t xml:space="preserve"> </w:t>
      </w:r>
      <w:r w:rsidRPr="00F35472">
        <w:rPr>
          <w:rStyle w:val="StyleUnderline"/>
          <w:highlight w:val="green"/>
        </w:rPr>
        <w:t>oil</w:t>
      </w:r>
      <w:r w:rsidRPr="00C435A1">
        <w:rPr>
          <w:rStyle w:val="StyleUnderline"/>
        </w:rPr>
        <w:t xml:space="preserve"> or control of contested undersea reserves of oil </w:t>
      </w:r>
      <w:r w:rsidRPr="00F35472">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F35472">
        <w:rPr>
          <w:rStyle w:val="StyleUnderline"/>
          <w:highlight w:val="green"/>
        </w:rPr>
        <w:t>resource-driven</w:t>
      </w:r>
      <w:r w:rsidRPr="00C435A1">
        <w:rPr>
          <w:rStyle w:val="StyleUnderline"/>
        </w:rPr>
        <w:t xml:space="preserve"> potential </w:t>
      </w:r>
      <w:r w:rsidRPr="00F35472">
        <w:rPr>
          <w:rStyle w:val="StyleUnderline"/>
          <w:highlight w:val="green"/>
        </w:rPr>
        <w:t>conflicts</w:t>
      </w:r>
      <w:r w:rsidRPr="00C435A1">
        <w:rPr>
          <w:rStyle w:val="StyleUnderline"/>
        </w:rPr>
        <w:t xml:space="preserve"> like these</w:t>
      </w:r>
      <w:r w:rsidRPr="00C435A1">
        <w:rPr>
          <w:sz w:val="16"/>
        </w:rPr>
        <w:t xml:space="preserve"> </w:t>
      </w:r>
      <w:r w:rsidRPr="00F35472">
        <w:rPr>
          <w:rStyle w:val="StyleUnderline"/>
          <w:highlight w:val="green"/>
        </w:rPr>
        <w:t>will</w:t>
      </w:r>
      <w:r w:rsidRPr="00C435A1">
        <w:rPr>
          <w:sz w:val="16"/>
        </w:rPr>
        <w:t xml:space="preserve"> only </w:t>
      </w:r>
      <w:r w:rsidRPr="00F35472">
        <w:rPr>
          <w:rStyle w:val="Emphasis"/>
          <w:highlight w:val="green"/>
        </w:rPr>
        <w:t>multiply in the years</w:t>
      </w:r>
      <w:r w:rsidRPr="00C435A1">
        <w:rPr>
          <w:sz w:val="16"/>
        </w:rPr>
        <w:t xml:space="preserve"> </w:t>
      </w:r>
      <w:r w:rsidRPr="00F35472">
        <w:rPr>
          <w:rStyle w:val="StyleUnderline"/>
          <w:highlight w:val="green"/>
        </w:rPr>
        <w:t>ahead</w:t>
      </w:r>
      <w:r w:rsidRPr="00C435A1">
        <w:rPr>
          <w:rStyle w:val="StyleUnderline"/>
        </w:rPr>
        <w:t xml:space="preserve"> </w:t>
      </w:r>
      <w:r w:rsidRPr="00F35472">
        <w:rPr>
          <w:rStyle w:val="StyleUnderline"/>
          <w:highlight w:val="green"/>
        </w:rPr>
        <w:t>as</w:t>
      </w:r>
      <w:r w:rsidRPr="00C435A1">
        <w:rPr>
          <w:rStyle w:val="StyleUnderline"/>
        </w:rPr>
        <w:t xml:space="preserve"> </w:t>
      </w:r>
      <w:r w:rsidRPr="00F35472">
        <w:rPr>
          <w:rStyle w:val="StyleUnderline"/>
          <w:highlight w:val="green"/>
        </w:rPr>
        <w:t>demand</w:t>
      </w:r>
      <w:r w:rsidRPr="00C435A1">
        <w:rPr>
          <w:rStyle w:val="StyleUnderline"/>
        </w:rPr>
        <w:t xml:space="preserve"> </w:t>
      </w:r>
      <w:r w:rsidRPr="00F35472">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C435A1">
        <w:rPr>
          <w:sz w:val="10"/>
          <w:szCs w:val="16"/>
        </w:rPr>
        <w:t>supplies</w:t>
      </w:r>
      <w:proofErr w:type="gramEnd"/>
      <w:r w:rsidRPr="00C435A1">
        <w:rPr>
          <w:sz w:val="10"/>
          <w:szCs w:val="16"/>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C435A1">
        <w:rPr>
          <w:sz w:val="10"/>
          <w:szCs w:val="16"/>
        </w:rPr>
        <w:t>supplies</w:t>
      </w:r>
      <w:proofErr w:type="gramEnd"/>
      <w:r w:rsidRPr="00C435A1">
        <w:rPr>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sidRPr="00C435A1">
        <w:rPr>
          <w:sz w:val="10"/>
          <w:szCs w:val="16"/>
        </w:rPr>
        <w:t>land</w:t>
      </w:r>
      <w:proofErr w:type="gramEnd"/>
      <w:r w:rsidRPr="00C435A1">
        <w:rPr>
          <w:sz w:val="10"/>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sidRPr="00C435A1">
        <w:rPr>
          <w:sz w:val="10"/>
          <w:szCs w:val="16"/>
        </w:rPr>
        <w:t>refineries</w:t>
      </w:r>
      <w:proofErr w:type="gramEnd"/>
      <w:r w:rsidRPr="00C435A1">
        <w:rPr>
          <w:sz w:val="10"/>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sidRPr="00C435A1">
        <w:rPr>
          <w:sz w:val="10"/>
          <w:szCs w:val="16"/>
        </w:rPr>
        <w:t>water</w:t>
      </w:r>
      <w:proofErr w:type="gramEnd"/>
      <w:r w:rsidRPr="00C435A1">
        <w:rPr>
          <w:sz w:val="10"/>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sidRPr="00C435A1">
        <w:rPr>
          <w:sz w:val="10"/>
          <w:szCs w:val="16"/>
        </w:rPr>
        <w:t>Pakistan</w:t>
      </w:r>
      <w:proofErr w:type="gramEnd"/>
      <w:r w:rsidRPr="00C435A1">
        <w:rPr>
          <w:sz w:val="10"/>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sidRPr="00C435A1">
        <w:rPr>
          <w:sz w:val="10"/>
          <w:szCs w:val="16"/>
        </w:rPr>
        <w:t>Argentina</w:t>
      </w:r>
      <w:proofErr w:type="gramEnd"/>
      <w:r w:rsidRPr="00C435A1">
        <w:rPr>
          <w:sz w:val="10"/>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C435A1">
        <w:rPr>
          <w:sz w:val="10"/>
          <w:szCs w:val="16"/>
        </w:rPr>
        <w:t>….These</w:t>
      </w:r>
      <w:proofErr w:type="gramEnd"/>
      <w:r w:rsidRPr="00C435A1">
        <w:rPr>
          <w:sz w:val="10"/>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F35472">
        <w:rPr>
          <w:rStyle w:val="StyleUnderline"/>
          <w:highlight w:val="green"/>
        </w:rPr>
        <w:t>Clapper</w:t>
      </w:r>
      <w:r w:rsidRPr="00C435A1">
        <w:rPr>
          <w:sz w:val="16"/>
        </w:rPr>
        <w:t xml:space="preserve"> </w:t>
      </w:r>
      <w:r w:rsidRPr="00F35472">
        <w:rPr>
          <w:rStyle w:val="StyleUnderline"/>
          <w:highlight w:val="green"/>
        </w:rPr>
        <w:t>listed</w:t>
      </w:r>
      <w:r w:rsidRPr="00C435A1">
        <w:rPr>
          <w:sz w:val="16"/>
        </w:rPr>
        <w:t xml:space="preserve"> “</w:t>
      </w:r>
      <w:r w:rsidRPr="00F35472">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F35472">
        <w:rPr>
          <w:rStyle w:val="Emphasis"/>
          <w:highlight w:val="green"/>
        </w:rPr>
        <w:t>as a national security</w:t>
      </w:r>
      <w:r w:rsidRPr="00C435A1">
        <w:rPr>
          <w:rStyle w:val="Emphasis"/>
        </w:rPr>
        <w:t xml:space="preserve"> </w:t>
      </w:r>
      <w:r w:rsidRPr="00F35472">
        <w:rPr>
          <w:rStyle w:val="Emphasis"/>
          <w:highlight w:val="green"/>
        </w:rPr>
        <w:t>threat</w:t>
      </w:r>
      <w:r w:rsidRPr="00C435A1">
        <w:rPr>
          <w:rStyle w:val="Emphasis"/>
        </w:rPr>
        <w:t xml:space="preserve"> </w:t>
      </w:r>
      <w:r w:rsidRPr="00F35472">
        <w:rPr>
          <w:rStyle w:val="Emphasis"/>
          <w:highlight w:val="green"/>
        </w:rPr>
        <w:t>on a par with</w:t>
      </w:r>
      <w:r w:rsidRPr="00C435A1">
        <w:rPr>
          <w:rStyle w:val="Emphasis"/>
        </w:rPr>
        <w:t xml:space="preserve"> global terrorism, </w:t>
      </w:r>
      <w:proofErr w:type="gramStart"/>
      <w:r w:rsidRPr="00C435A1">
        <w:rPr>
          <w:rStyle w:val="Emphasis"/>
        </w:rPr>
        <w:t>cyberwar</w:t>
      </w:r>
      <w:proofErr w:type="gramEnd"/>
      <w:r w:rsidRPr="00C435A1">
        <w:rPr>
          <w:rStyle w:val="Emphasis"/>
        </w:rPr>
        <w:t xml:space="preserve"> and </w:t>
      </w:r>
      <w:r w:rsidRPr="00F35472">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F35472">
        <w:rPr>
          <w:rStyle w:val="StyleUnderline"/>
          <w:highlight w:val="green"/>
        </w:rPr>
        <w:t>that</w:t>
      </w:r>
      <w:r w:rsidRPr="00C435A1">
        <w:rPr>
          <w:sz w:val="16"/>
        </w:rPr>
        <w:t xml:space="preserve"> </w:t>
      </w:r>
      <w:r w:rsidRPr="00F35472">
        <w:rPr>
          <w:rStyle w:val="Emphasis"/>
          <w:highlight w:val="green"/>
        </w:rPr>
        <w:t>degrade</w:t>
      </w:r>
      <w:r w:rsidRPr="00C435A1">
        <w:rPr>
          <w:rStyle w:val="Emphasis"/>
        </w:rPr>
        <w:t xml:space="preserve"> </w:t>
      </w:r>
      <w:r w:rsidRPr="00F35472">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F35472">
        <w:rPr>
          <w:rStyle w:val="StyleUnderline"/>
          <w:highlight w:val="green"/>
        </w:rPr>
        <w:t xml:space="preserve">and </w:t>
      </w:r>
      <w:r w:rsidRPr="00F35472">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w:t>
      </w:r>
      <w:proofErr w:type="gramStart"/>
      <w:r w:rsidRPr="00C435A1">
        <w:rPr>
          <w:sz w:val="16"/>
        </w:rPr>
        <w:t>down</w:t>
      </w:r>
      <w:proofErr w:type="gramEnd"/>
      <w:r w:rsidRPr="00C435A1">
        <w:rPr>
          <w:sz w:val="16"/>
        </w:rPr>
        <w:t xml:space="preserve">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F35472">
        <w:rPr>
          <w:rStyle w:val="Emphasis"/>
          <w:highlight w:val="green"/>
        </w:rPr>
        <w:t>produce</w:t>
      </w:r>
      <w:r w:rsidRPr="00C435A1">
        <w:rPr>
          <w:rStyle w:val="Emphasis"/>
        </w:rPr>
        <w:t xml:space="preserve"> </w:t>
      </w:r>
      <w:r w:rsidRPr="00F35472">
        <w:rPr>
          <w:rStyle w:val="Emphasis"/>
          <w:highlight w:val="green"/>
        </w:rPr>
        <w:t>a global explosion of</w:t>
      </w:r>
      <w:r w:rsidRPr="00C435A1">
        <w:rPr>
          <w:rStyle w:val="Emphasis"/>
        </w:rPr>
        <w:t xml:space="preserve"> human chaos and </w:t>
      </w:r>
      <w:r w:rsidRPr="00F35472">
        <w:rPr>
          <w:rStyle w:val="Emphasis"/>
          <w:highlight w:val="green"/>
        </w:rPr>
        <w:t>conflict</w:t>
      </w:r>
      <w:r w:rsidRPr="00C435A1">
        <w:rPr>
          <w:sz w:val="16"/>
        </w:rPr>
        <w:t>. We are now heading directly into a resource-shock world.</w:t>
      </w:r>
    </w:p>
    <w:p w14:paraId="5781AA25" w14:textId="0C2201F4" w:rsidR="005A3D5D" w:rsidRDefault="005A3D5D" w:rsidP="005A3D5D">
      <w:pPr>
        <w:pStyle w:val="Heading2"/>
      </w:pPr>
      <w:r>
        <w:t>OFF</w:t>
      </w:r>
    </w:p>
    <w:p w14:paraId="5FA6FC36" w14:textId="10BA55FE" w:rsidR="005A3D5D" w:rsidRDefault="005A3D5D" w:rsidP="005A3D5D">
      <w:pPr>
        <w:pStyle w:val="Heading3"/>
      </w:pPr>
      <w:r>
        <w:t>1NC – CP</w:t>
      </w:r>
    </w:p>
    <w:p w14:paraId="24268B52" w14:textId="77777777" w:rsidR="005A3D5D" w:rsidRDefault="005A3D5D" w:rsidP="005A3D5D">
      <w:pPr>
        <w:pStyle w:val="Heading4"/>
      </w:pPr>
      <w:r>
        <w:t>We advocate for the 1AC without the use of the term Anthropocene.</w:t>
      </w:r>
    </w:p>
    <w:p w14:paraId="75BB8B3F" w14:textId="77777777" w:rsidR="005A3D5D" w:rsidRDefault="005A3D5D" w:rsidP="005A3D5D"/>
    <w:p w14:paraId="36D9F483" w14:textId="77777777" w:rsidR="005A3D5D" w:rsidRDefault="005A3D5D" w:rsidP="005A3D5D">
      <w:pPr>
        <w:pStyle w:val="Heading4"/>
      </w:pPr>
      <w:r>
        <w:t xml:space="preserve">Its competitive and legitimate – it does less than the 1AC – the entire </w:t>
      </w:r>
      <w:proofErr w:type="spellStart"/>
      <w:r>
        <w:t>aff</w:t>
      </w:r>
      <w:proofErr w:type="spellEnd"/>
      <w:r>
        <w:t xml:space="preserve"> is a criticism of the way we describe space with impacts about colonization – using settler descriptions of the world turns their entire advocacy. No stable action means the entire 1AC is the plan and we should get to negate the AFFs choices. They get infinite prep time to choose each word carefully – any other </w:t>
      </w:r>
      <w:proofErr w:type="spellStart"/>
      <w:r>
        <w:t>interp</w:t>
      </w:r>
      <w:proofErr w:type="spellEnd"/>
      <w:r>
        <w:t xml:space="preserve"> is arbitrary and justifies the </w:t>
      </w:r>
      <w:proofErr w:type="spellStart"/>
      <w:r>
        <w:t>aff</w:t>
      </w:r>
      <w:proofErr w:type="spellEnd"/>
      <w:r>
        <w:t xml:space="preserve"> not being held accountable for their rhetoric. </w:t>
      </w:r>
    </w:p>
    <w:p w14:paraId="62860C8C" w14:textId="77777777" w:rsidR="005A3D5D" w:rsidRDefault="005A3D5D" w:rsidP="005A3D5D"/>
    <w:p w14:paraId="4B9C3139" w14:textId="77777777" w:rsidR="005A3D5D" w:rsidRDefault="005A3D5D" w:rsidP="005A3D5D">
      <w:pPr>
        <w:pStyle w:val="Heading4"/>
      </w:pPr>
      <w:r>
        <w:t xml:space="preserve">The term “Anthropocene” to describe our current era whitewashes Eurocentric violence and erases black and indigenous struggle by framing all humans as responsible for modernity </w:t>
      </w:r>
    </w:p>
    <w:p w14:paraId="421933CB" w14:textId="77777777" w:rsidR="005A3D5D" w:rsidRPr="003440E6" w:rsidRDefault="005A3D5D" w:rsidP="005A3D5D">
      <w:r w:rsidRPr="003440E6">
        <w:rPr>
          <w:rStyle w:val="Style13ptBold"/>
        </w:rPr>
        <w:t>Grove 16</w:t>
      </w:r>
      <w:r w:rsidRPr="003440E6">
        <w:rPr>
          <w:sz w:val="16"/>
          <w:szCs w:val="16"/>
        </w:rPr>
        <w:t xml:space="preserve">- Assistant Professor of Political Science at the University of Hawai‘i </w:t>
      </w:r>
      <w:proofErr w:type="spellStart"/>
      <w:r w:rsidRPr="003440E6">
        <w:rPr>
          <w:sz w:val="16"/>
          <w:szCs w:val="16"/>
        </w:rPr>
        <w:t>Mānoa</w:t>
      </w:r>
      <w:proofErr w:type="spellEnd"/>
      <w:r w:rsidRPr="003440E6">
        <w:rPr>
          <w:sz w:val="16"/>
          <w:szCs w:val="16"/>
        </w:rPr>
        <w:t xml:space="preserve"> [Jairus, Boston Review, “Jairus Grove response to Jedediah Purdy,” </w:t>
      </w:r>
      <w:hyperlink r:id="rId13" w:history="1">
        <w:r w:rsidRPr="003440E6">
          <w:rPr>
            <w:rStyle w:val="Hyperlink"/>
            <w:sz w:val="16"/>
            <w:szCs w:val="16"/>
          </w:rPr>
          <w:t>https://bostonreview.net/forum_response/jairus-grove-response-nature-anthropocene/</w:t>
        </w:r>
      </w:hyperlink>
      <w:r w:rsidRPr="003440E6">
        <w:rPr>
          <w:sz w:val="16"/>
          <w:szCs w:val="16"/>
        </w:rPr>
        <w:t xml:space="preserve">, DKP] </w:t>
      </w:r>
    </w:p>
    <w:p w14:paraId="5BE4D5A6" w14:textId="77777777" w:rsidR="005A3D5D" w:rsidRPr="003440E6" w:rsidRDefault="005A3D5D" w:rsidP="005A3D5D">
      <w:pPr>
        <w:spacing w:line="240" w:lineRule="auto"/>
        <w:contextualSpacing/>
        <w:rPr>
          <w:u w:val="single"/>
        </w:rPr>
      </w:pPr>
      <w:r w:rsidRPr="003440E6">
        <w:rPr>
          <w:sz w:val="16"/>
        </w:rPr>
        <w:t xml:space="preserve">Unlike many who appeal to the Anthropocene simply to advance the cause of geoengineering, Jedediah Purdy begins with an assessment of our political condition. Still, he fails to appreciate the nature of the geopolitics responsible for the crisis we face. If we are to take up his noble call for an ecological democracy, </w:t>
      </w:r>
      <w:r w:rsidRPr="003440E6">
        <w:rPr>
          <w:rStyle w:val="StyleUnderline"/>
        </w:rPr>
        <w:t xml:space="preserve">we must acknowledge that the </w:t>
      </w:r>
      <w:r w:rsidRPr="00356CC3">
        <w:rPr>
          <w:rStyle w:val="StyleUnderline"/>
          <w:highlight w:val="cyan"/>
        </w:rPr>
        <w:t>violence done to our planet has</w:t>
      </w:r>
      <w:r w:rsidRPr="003440E6">
        <w:rPr>
          <w:sz w:val="16"/>
        </w:rPr>
        <w:t xml:space="preserve"> largely </w:t>
      </w:r>
      <w:r w:rsidRPr="00356CC3">
        <w:rPr>
          <w:rStyle w:val="StyleUnderline"/>
          <w:highlight w:val="cyan"/>
        </w:rPr>
        <w:t>been</w:t>
      </w:r>
      <w:r w:rsidRPr="003440E6">
        <w:rPr>
          <w:rStyle w:val="StyleUnderline"/>
        </w:rPr>
        <w:t xml:space="preserve"> </w:t>
      </w:r>
      <w:r w:rsidRPr="00356CC3">
        <w:rPr>
          <w:rStyle w:val="StyleUnderline"/>
          <w:highlight w:val="cyan"/>
        </w:rPr>
        <w:t>perpetrated not by all humans but by</w:t>
      </w:r>
      <w:r w:rsidRPr="003440E6">
        <w:rPr>
          <w:rStyle w:val="StyleUnderline"/>
        </w:rPr>
        <w:t xml:space="preserve"> a </w:t>
      </w:r>
      <w:r w:rsidRPr="00356CC3">
        <w:rPr>
          <w:rStyle w:val="StyleUnderline"/>
          <w:highlight w:val="cyan"/>
        </w:rPr>
        <w:t>select</w:t>
      </w:r>
      <w:r w:rsidRPr="003440E6">
        <w:rPr>
          <w:rStyle w:val="StyleUnderline"/>
        </w:rPr>
        <w:t xml:space="preserve"> group of </w:t>
      </w:r>
      <w:r w:rsidRPr="00356CC3">
        <w:rPr>
          <w:rStyle w:val="StyleUnderline"/>
          <w:highlight w:val="cyan"/>
        </w:rPr>
        <w:t>Europeans.</w:t>
      </w:r>
      <w:r w:rsidRPr="003440E6">
        <w:rPr>
          <w:rStyle w:val="StyleUnderline"/>
        </w:rPr>
        <w:t xml:space="preserve"> The Anthropos</w:t>
      </w:r>
      <w:r w:rsidRPr="003440E6">
        <w:rPr>
          <w:sz w:val="16"/>
        </w:rPr>
        <w:t>—the human species as such—</w:t>
      </w:r>
      <w:r w:rsidRPr="003440E6">
        <w:rPr>
          <w:rStyle w:val="StyleUnderline"/>
        </w:rPr>
        <w:t xml:space="preserve">is not to blame. </w:t>
      </w:r>
      <w:r w:rsidRPr="00356CC3">
        <w:rPr>
          <w:rStyle w:val="StyleUnderline"/>
          <w:highlight w:val="cyan"/>
        </w:rPr>
        <w:t xml:space="preserve">Properly named, our era is not the </w:t>
      </w:r>
      <w:r w:rsidRPr="00AE23D7">
        <w:rPr>
          <w:rStyle w:val="StyleUnderline"/>
          <w:highlight w:val="cyan"/>
        </w:rPr>
        <w:t xml:space="preserve">Anthropocene but the </w:t>
      </w:r>
      <w:proofErr w:type="spellStart"/>
      <w:r w:rsidRPr="00AE23D7">
        <w:rPr>
          <w:rStyle w:val="StyleUnderline"/>
          <w:highlight w:val="cyan"/>
        </w:rPr>
        <w:t>Eurocene</w:t>
      </w:r>
      <w:proofErr w:type="spellEnd"/>
      <w:r w:rsidRPr="003440E6">
        <w:rPr>
          <w:rStyle w:val="StyleUnderline"/>
        </w:rPr>
        <w:t>.</w:t>
      </w:r>
    </w:p>
    <w:p w14:paraId="74E53883" w14:textId="77777777" w:rsidR="005A3D5D" w:rsidRPr="003440E6" w:rsidRDefault="005A3D5D" w:rsidP="005A3D5D">
      <w:pPr>
        <w:spacing w:line="240" w:lineRule="auto"/>
        <w:contextualSpacing/>
        <w:rPr>
          <w:rStyle w:val="StyleUnderline"/>
        </w:rPr>
      </w:pPr>
      <w:r w:rsidRPr="003440E6">
        <w:rPr>
          <w:rStyle w:val="StyleUnderline"/>
        </w:rPr>
        <w:t xml:space="preserve">It was a </w:t>
      </w:r>
      <w:r w:rsidRPr="00356CC3">
        <w:rPr>
          <w:rStyle w:val="StyleUnderline"/>
          <w:highlight w:val="cyan"/>
        </w:rPr>
        <w:t>European elite</w:t>
      </w:r>
      <w:r w:rsidRPr="003440E6">
        <w:rPr>
          <w:rStyle w:val="StyleUnderline"/>
        </w:rPr>
        <w:t xml:space="preserve"> that </w:t>
      </w:r>
      <w:r w:rsidRPr="00356CC3">
        <w:rPr>
          <w:rStyle w:val="StyleUnderline"/>
          <w:highlight w:val="cyan"/>
        </w:rPr>
        <w:t>developed</w:t>
      </w:r>
      <w:r w:rsidRPr="003440E6">
        <w:rPr>
          <w:rStyle w:val="StyleUnderline"/>
        </w:rPr>
        <w:t xml:space="preserve"> a distinctively </w:t>
      </w:r>
      <w:r w:rsidRPr="00356CC3">
        <w:rPr>
          <w:rStyle w:val="StyleUnderline"/>
          <w:highlight w:val="cyan"/>
        </w:rPr>
        <w:t>mechanistic view of matter,</w:t>
      </w:r>
      <w:r w:rsidRPr="003440E6">
        <w:rPr>
          <w:rStyle w:val="StyleUnderline"/>
        </w:rPr>
        <w:t xml:space="preserve"> an </w:t>
      </w:r>
      <w:r w:rsidRPr="00356CC3">
        <w:rPr>
          <w:rStyle w:val="StyleUnderline"/>
          <w:highlight w:val="cyan"/>
        </w:rPr>
        <w:t>oppositional</w:t>
      </w:r>
      <w:r w:rsidRPr="003440E6">
        <w:rPr>
          <w:rStyle w:val="StyleUnderline"/>
        </w:rPr>
        <w:t xml:space="preserve"> relationship </w:t>
      </w:r>
      <w:r w:rsidRPr="00356CC3">
        <w:rPr>
          <w:rStyle w:val="StyleUnderline"/>
          <w:highlight w:val="cyan"/>
        </w:rPr>
        <w:t>to nature</w:t>
      </w:r>
      <w:r w:rsidRPr="003440E6">
        <w:rPr>
          <w:rStyle w:val="StyleUnderline"/>
        </w:rPr>
        <w:t xml:space="preserve">, and an economic system indebted to geographical expansion. </w:t>
      </w:r>
      <w:r w:rsidRPr="00FE6168">
        <w:rPr>
          <w:sz w:val="16"/>
        </w:rPr>
        <w:t xml:space="preserve">The resulting political orders measured success by how much wealth could be generated in the exploitation of peoples and resources. </w:t>
      </w:r>
      <w:r w:rsidRPr="003440E6">
        <w:rPr>
          <w:rStyle w:val="StyleUnderline"/>
        </w:rPr>
        <w:t>The geological record bears the mark of this European assemblage of hierarchies.</w:t>
      </w:r>
      <w:r w:rsidRPr="00FE6168">
        <w:rPr>
          <w:sz w:val="16"/>
        </w:rPr>
        <w:t xml:space="preserve"> </w:t>
      </w:r>
      <w:r w:rsidRPr="003440E6">
        <w:rPr>
          <w:rStyle w:val="StyleUnderline"/>
        </w:rPr>
        <w:t xml:space="preserve">Understanding the forces of Europeanization—the forces of </w:t>
      </w:r>
      <w:r w:rsidRPr="00356CC3">
        <w:rPr>
          <w:rStyle w:val="StyleUnderline"/>
          <w:highlight w:val="cyan"/>
        </w:rPr>
        <w:t>racial superiority, economic hegemony, and global resettlement</w:t>
      </w:r>
      <w:r w:rsidRPr="003440E6">
        <w:rPr>
          <w:rStyle w:val="StyleUnderline"/>
        </w:rPr>
        <w:t>—is essential to understanding how the planet got to this point, and how “we” could possibly become democratic.</w:t>
      </w:r>
    </w:p>
    <w:p w14:paraId="18B5F96C" w14:textId="77777777" w:rsidR="005A3D5D" w:rsidRPr="00FE6168" w:rsidRDefault="005A3D5D" w:rsidP="005A3D5D">
      <w:pPr>
        <w:spacing w:line="240" w:lineRule="auto"/>
        <w:contextualSpacing/>
        <w:rPr>
          <w:sz w:val="16"/>
        </w:rPr>
      </w:pPr>
      <w:r w:rsidRPr="00FE6168">
        <w:rPr>
          <w:sz w:val="16"/>
        </w:rPr>
        <w:t xml:space="preserve">Purdy and others claim there are two reasons for renaming the last few centuries to mark a new geological era. The first is a matter of accuracy: there is significant evidence that humans have contributed to climate change. The second is a matter of consciousness raising: renaming the Holocene is essential to raising awareness that humans are responsible. Yet on both counts, </w:t>
      </w:r>
      <w:r w:rsidRPr="00356CC3">
        <w:rPr>
          <w:rStyle w:val="StyleUnderline"/>
          <w:highlight w:val="cyan"/>
        </w:rPr>
        <w:t>we should reconsider what we mean by “human.” It would be more accurate</w:t>
      </w:r>
      <w:r w:rsidRPr="003440E6">
        <w:rPr>
          <w:rStyle w:val="StyleUnderline"/>
        </w:rPr>
        <w:t xml:space="preserve">, and go further in raising awareness, </w:t>
      </w:r>
      <w:r w:rsidRPr="00356CC3">
        <w:rPr>
          <w:rStyle w:val="StyleUnderline"/>
          <w:highlight w:val="cyan"/>
        </w:rPr>
        <w:t>to acknowledge the grossly disproportionate impact Europeans have had</w:t>
      </w:r>
      <w:r w:rsidRPr="003440E6">
        <w:rPr>
          <w:rStyle w:val="StyleUnderline"/>
        </w:rPr>
        <w:t xml:space="preserve"> on our planet. </w:t>
      </w:r>
      <w:r w:rsidRPr="00FE6168">
        <w:rPr>
          <w:sz w:val="16"/>
        </w:rPr>
        <w:t>This is not just another hyperbolic jeremiad against European peoples: Purdy’s invitation for global democratic thinking requires a geological history and name that foregrounds what really stands in the way of such a future.</w:t>
      </w:r>
    </w:p>
    <w:p w14:paraId="182E5338" w14:textId="77777777" w:rsidR="005A3D5D" w:rsidRPr="00FE6168" w:rsidRDefault="005A3D5D" w:rsidP="005A3D5D">
      <w:pPr>
        <w:spacing w:line="240" w:lineRule="auto"/>
        <w:contextualSpacing/>
        <w:rPr>
          <w:sz w:val="16"/>
          <w:szCs w:val="16"/>
        </w:rPr>
      </w:pPr>
      <w:r w:rsidRPr="00FE6168">
        <w:rPr>
          <w:sz w:val="16"/>
          <w:szCs w:val="16"/>
        </w:rPr>
        <w:t xml:space="preserve">As Purdy points out (unlike Paul </w:t>
      </w:r>
      <w:proofErr w:type="spellStart"/>
      <w:r w:rsidRPr="00FE6168">
        <w:rPr>
          <w:sz w:val="16"/>
          <w:szCs w:val="16"/>
        </w:rPr>
        <w:t>Crutzen</w:t>
      </w:r>
      <w:proofErr w:type="spellEnd"/>
      <w:r w:rsidRPr="00FE6168">
        <w:rPr>
          <w:sz w:val="16"/>
          <w:szCs w:val="16"/>
        </w:rPr>
        <w:t xml:space="preserve"> and others), the “human” footprint involves much more than just carbon dioxide. On a geological </w:t>
      </w:r>
      <w:proofErr w:type="gramStart"/>
      <w:r w:rsidRPr="00FE6168">
        <w:rPr>
          <w:sz w:val="16"/>
          <w:szCs w:val="16"/>
        </w:rPr>
        <w:t>time</w:t>
      </w:r>
      <w:proofErr w:type="gramEnd"/>
      <w:r w:rsidRPr="00FE6168">
        <w:rPr>
          <w:sz w:val="16"/>
          <w:szCs w:val="16"/>
        </w:rPr>
        <w:t xml:space="preserve"> scale, the effects of atmospheric carbon dioxide are dwarfed by those of radioactivity and are comparable to those of plastic, the modern waste product par excellence. If the Anthropocene is meant to name the scale of human impacts on the planet, it should refer not only to warming but also to cooling the earth, and Europeanization has done both at levels that even China’s current growth cannot match.</w:t>
      </w:r>
    </w:p>
    <w:p w14:paraId="443B3A8C" w14:textId="77777777" w:rsidR="005A3D5D" w:rsidRPr="00FE6168" w:rsidRDefault="005A3D5D" w:rsidP="005A3D5D">
      <w:pPr>
        <w:spacing w:line="240" w:lineRule="auto"/>
        <w:contextualSpacing/>
        <w:rPr>
          <w:u w:val="single"/>
        </w:rPr>
      </w:pPr>
      <w:r w:rsidRPr="00FE6168">
        <w:rPr>
          <w:sz w:val="16"/>
        </w:rPr>
        <w:t xml:space="preserve">Beginning in 1610, a small-scale ice age took hold of the planet when a wilder arboreal nature took back what had been inhabited land: </w:t>
      </w:r>
      <w:r w:rsidRPr="003440E6">
        <w:rPr>
          <w:rStyle w:val="StyleUnderline"/>
        </w:rPr>
        <w:t xml:space="preserve">some </w:t>
      </w:r>
      <w:r w:rsidRPr="00356CC3">
        <w:rPr>
          <w:rStyle w:val="StyleUnderline"/>
          <w:highlight w:val="cyan"/>
        </w:rPr>
        <w:t>20 million</w:t>
      </w:r>
      <w:r w:rsidRPr="003440E6">
        <w:rPr>
          <w:rStyle w:val="StyleUnderline"/>
        </w:rPr>
        <w:t xml:space="preserve"> people </w:t>
      </w:r>
      <w:r w:rsidRPr="00356CC3">
        <w:rPr>
          <w:rStyle w:val="StyleUnderline"/>
          <w:highlight w:val="cyan"/>
        </w:rPr>
        <w:t>killed by</w:t>
      </w:r>
      <w:r w:rsidRPr="003440E6">
        <w:rPr>
          <w:rStyle w:val="StyleUnderline"/>
        </w:rPr>
        <w:t xml:space="preserve"> the </w:t>
      </w:r>
      <w:r w:rsidRPr="00356CC3">
        <w:rPr>
          <w:rStyle w:val="StyleUnderline"/>
          <w:highlight w:val="cyan"/>
        </w:rPr>
        <w:t>European invasion of the Americas</w:t>
      </w:r>
      <w:r w:rsidRPr="00FE6168">
        <w:rPr>
          <w:sz w:val="16"/>
        </w:rPr>
        <w:t xml:space="preserve"> resulted in vast reforestation of the North and South American continents. The providence spoken of by those who arrived was not God but </w:t>
      </w:r>
      <w:r w:rsidRPr="00356CC3">
        <w:rPr>
          <w:rStyle w:val="StyleUnderline"/>
          <w:highlight w:val="cyan"/>
        </w:rPr>
        <w:t>syphilis, influenza, and</w:t>
      </w:r>
      <w:r w:rsidRPr="00FE6168">
        <w:rPr>
          <w:sz w:val="16"/>
        </w:rPr>
        <w:t xml:space="preserve"> the number of </w:t>
      </w:r>
      <w:r w:rsidRPr="00356CC3">
        <w:rPr>
          <w:rStyle w:val="StyleUnderline"/>
          <w:highlight w:val="cyan"/>
        </w:rPr>
        <w:t>other species</w:t>
      </w:r>
      <w:r w:rsidRPr="003440E6">
        <w:rPr>
          <w:rStyle w:val="StyleUnderline"/>
        </w:rPr>
        <w:t xml:space="preserve"> that went along for the ride. Waves of well-armed European explorers and settlers </w:t>
      </w:r>
      <w:r w:rsidRPr="00356CC3">
        <w:rPr>
          <w:rStyle w:val="StyleUnderline"/>
          <w:highlight w:val="cyan"/>
        </w:rPr>
        <w:t>leveraged</w:t>
      </w:r>
      <w:r w:rsidRPr="003440E6">
        <w:rPr>
          <w:rStyle w:val="StyleUnderline"/>
        </w:rPr>
        <w:t xml:space="preserve"> the </w:t>
      </w:r>
      <w:r w:rsidRPr="00356CC3">
        <w:rPr>
          <w:rStyle w:val="StyleUnderline"/>
          <w:highlight w:val="cyan"/>
        </w:rPr>
        <w:t>devastation for</w:t>
      </w:r>
      <w:r w:rsidRPr="003440E6">
        <w:rPr>
          <w:rStyle w:val="StyleUnderline"/>
        </w:rPr>
        <w:t xml:space="preserve"> their </w:t>
      </w:r>
      <w:r w:rsidRPr="00356CC3">
        <w:rPr>
          <w:rStyle w:val="StyleUnderline"/>
          <w:highlight w:val="cyan"/>
        </w:rPr>
        <w:t xml:space="preserve">own gain. </w:t>
      </w:r>
      <w:r w:rsidRPr="003440E6">
        <w:rPr>
          <w:rStyle w:val="StyleUnderline"/>
        </w:rPr>
        <w:t xml:space="preserve">There is no way to know how many </w:t>
      </w:r>
      <w:r w:rsidRPr="00356CC3">
        <w:rPr>
          <w:rStyle w:val="StyleUnderline"/>
          <w:highlight w:val="cyan"/>
        </w:rPr>
        <w:t>languages</w:t>
      </w:r>
      <w:r w:rsidRPr="003440E6">
        <w:rPr>
          <w:rStyle w:val="StyleUnderline"/>
        </w:rPr>
        <w:t xml:space="preserve">, cities, </w:t>
      </w:r>
      <w:r w:rsidRPr="00356CC3">
        <w:rPr>
          <w:rStyle w:val="StyleUnderline"/>
          <w:highlight w:val="cyan"/>
        </w:rPr>
        <w:t>ideas, cosmologies</w:t>
      </w:r>
      <w:r w:rsidRPr="003440E6">
        <w:rPr>
          <w:rStyle w:val="StyleUnderline"/>
        </w:rPr>
        <w:t xml:space="preserve">, and ways of inhabiting the world </w:t>
      </w:r>
      <w:r w:rsidRPr="00356CC3">
        <w:rPr>
          <w:rStyle w:val="StyleUnderline"/>
          <w:highlight w:val="cyan"/>
        </w:rPr>
        <w:t>were lost in</w:t>
      </w:r>
      <w:r w:rsidRPr="003440E6">
        <w:rPr>
          <w:rStyle w:val="StyleUnderline"/>
        </w:rPr>
        <w:t xml:space="preserve"> this </w:t>
      </w:r>
      <w:r w:rsidRPr="00356CC3">
        <w:rPr>
          <w:rStyle w:val="StyleUnderline"/>
          <w:highlight w:val="cyan"/>
        </w:rPr>
        <w:t>genocide and terraforming</w:t>
      </w:r>
      <w:r w:rsidRPr="003440E6">
        <w:rPr>
          <w:rStyle w:val="StyleUnderline"/>
        </w:rPr>
        <w:t xml:space="preserve"> of the Americas.</w:t>
      </w:r>
    </w:p>
    <w:p w14:paraId="2F41F755" w14:textId="77777777" w:rsidR="005A3D5D" w:rsidRDefault="005A3D5D" w:rsidP="005A3D5D">
      <w:pPr>
        <w:spacing w:line="240" w:lineRule="auto"/>
        <w:contextualSpacing/>
        <w:rPr>
          <w:sz w:val="16"/>
        </w:rPr>
      </w:pPr>
      <w:r w:rsidRPr="00356CC3">
        <w:rPr>
          <w:rStyle w:val="StyleUnderline"/>
          <w:highlight w:val="cyan"/>
        </w:rPr>
        <w:t>The history of nuclear weapons is also predominantly European.</w:t>
      </w:r>
      <w:r w:rsidRPr="00FE6168">
        <w:rPr>
          <w:sz w:val="16"/>
        </w:rPr>
        <w:t xml:space="preserve"> </w:t>
      </w:r>
      <w:proofErr w:type="gramStart"/>
      <w:r w:rsidRPr="00FE6168">
        <w:rPr>
          <w:sz w:val="16"/>
        </w:rPr>
        <w:t>The bombing of Hiroshima on August 6, 1945,</w:t>
      </w:r>
      <w:proofErr w:type="gramEnd"/>
      <w:r w:rsidRPr="00FE6168">
        <w:rPr>
          <w:sz w:val="16"/>
        </w:rPr>
        <w:t xml:space="preserve"> is only the beginning of this story. In the years that have followed, more than 2,000 nuclear weapons have been tested, about 97 percent of which were detonated by European powers. Those </w:t>
      </w:r>
      <w:r w:rsidRPr="003440E6">
        <w:rPr>
          <w:rStyle w:val="StyleUnderline"/>
        </w:rPr>
        <w:t xml:space="preserve">detonations do not appear as tests </w:t>
      </w:r>
      <w:r w:rsidRPr="00356CC3">
        <w:rPr>
          <w:rStyle w:val="StyleUnderline"/>
          <w:highlight w:val="cyan"/>
        </w:rPr>
        <w:t>from the perspectives of the Marshallese or Western Shoshone</w:t>
      </w:r>
      <w:r w:rsidRPr="003440E6">
        <w:rPr>
          <w:rStyle w:val="StyleUnderline"/>
        </w:rPr>
        <w:t xml:space="preserve">. A seventy-year </w:t>
      </w:r>
      <w:r w:rsidRPr="00356CC3">
        <w:rPr>
          <w:rStyle w:val="StyleUnderline"/>
          <w:highlight w:val="cyan"/>
        </w:rPr>
        <w:t>nuclear war has spread cancer, incinerated sacred lands,</w:t>
      </w:r>
      <w:r w:rsidRPr="003440E6">
        <w:rPr>
          <w:rStyle w:val="StyleUnderline"/>
        </w:rPr>
        <w:t xml:space="preserve"> and </w:t>
      </w:r>
      <w:proofErr w:type="gramStart"/>
      <w:r w:rsidRPr="003440E6">
        <w:rPr>
          <w:rStyle w:val="StyleUnderline"/>
        </w:rPr>
        <w:t>made</w:t>
      </w:r>
      <w:proofErr w:type="gramEnd"/>
      <w:r w:rsidRPr="003440E6">
        <w:rPr>
          <w:rStyle w:val="StyleUnderline"/>
        </w:rPr>
        <w:t xml:space="preserve"> other spaces uninhabitable on a temporal scale several orders of magnitude more condensed than the lifespan of atmospheric carbon dioxide. </w:t>
      </w:r>
      <w:r w:rsidRPr="00FE6168">
        <w:rPr>
          <w:sz w:val="16"/>
        </w:rPr>
        <w:t xml:space="preserve">The nuclear powers of the </w:t>
      </w:r>
      <w:proofErr w:type="spellStart"/>
      <w:r w:rsidRPr="00FE6168">
        <w:rPr>
          <w:sz w:val="16"/>
        </w:rPr>
        <w:t>Eurocene</w:t>
      </w:r>
      <w:proofErr w:type="spellEnd"/>
      <w:r w:rsidRPr="00FE6168">
        <w:rPr>
          <w:sz w:val="16"/>
        </w:rPr>
        <w:t>—the United States, Russia, the United Kingdom, France, and Israel—possess 97 percent of the 15,800 nuclear weapons around the planet. The beleaguered state of the arms control agenda means self-annihilation is still a very real possibility.</w:t>
      </w:r>
    </w:p>
    <w:p w14:paraId="1BD89A5F" w14:textId="7124EC35" w:rsidR="005A3D5D" w:rsidRDefault="005A3D5D" w:rsidP="005A3D5D">
      <w:pPr>
        <w:pStyle w:val="Heading2"/>
      </w:pPr>
      <w:r>
        <w:t>Case</w:t>
      </w:r>
    </w:p>
    <w:p w14:paraId="736525E8" w14:textId="44F649AC" w:rsidR="005A3D5D" w:rsidRDefault="005A3D5D" w:rsidP="005A3D5D">
      <w:pPr>
        <w:pStyle w:val="Heading3"/>
      </w:pPr>
      <w:r>
        <w:t>NC – Framing</w:t>
      </w:r>
    </w:p>
    <w:p w14:paraId="477F8FB5" w14:textId="77777777" w:rsidR="00141C9C" w:rsidRDefault="00141C9C" w:rsidP="00141C9C">
      <w:pPr>
        <w:pStyle w:val="Heading4"/>
      </w:pPr>
      <w:r w:rsidRPr="008A282C">
        <w:t xml:space="preserve">I value morality, the standard is </w:t>
      </w:r>
      <w:r>
        <w:t>maximizing wellbeing</w:t>
      </w:r>
      <w:r w:rsidRPr="008A282C">
        <w:t xml:space="preserve">. </w:t>
      </w:r>
    </w:p>
    <w:p w14:paraId="03B8E10F" w14:textId="77777777" w:rsidR="00141C9C" w:rsidRPr="00AE2A33" w:rsidRDefault="00141C9C" w:rsidP="00141C9C">
      <w:pPr>
        <w:pStyle w:val="Heading4"/>
      </w:pPr>
      <w:r>
        <w:t xml:space="preserve">1] Use </w:t>
      </w:r>
      <w:r w:rsidRPr="00B23CF9">
        <w:rPr>
          <w:u w:val="single"/>
        </w:rPr>
        <w:t>util</w:t>
      </w:r>
      <w:r>
        <w:t xml:space="preserve"> – it’s </w:t>
      </w:r>
      <w:r>
        <w:rPr>
          <w:u w:val="single"/>
        </w:rPr>
        <w:t>impartial</w:t>
      </w:r>
      <w:r>
        <w:t xml:space="preserve">, </w:t>
      </w:r>
      <w:r>
        <w:rPr>
          <w:u w:val="single"/>
        </w:rPr>
        <w:t>specific</w:t>
      </w:r>
      <w:r>
        <w:t xml:space="preserve"> to </w:t>
      </w:r>
      <w:r>
        <w:rPr>
          <w:u w:val="single"/>
        </w:rPr>
        <w:t>public actors</w:t>
      </w:r>
      <w:r>
        <w:t xml:space="preserve">, and </w:t>
      </w:r>
      <w:r>
        <w:rPr>
          <w:u w:val="single"/>
        </w:rPr>
        <w:t>resolves infinite regress</w:t>
      </w:r>
      <w:r>
        <w:t xml:space="preserve"> which explains </w:t>
      </w:r>
      <w:r>
        <w:rPr>
          <w:u w:val="single"/>
        </w:rPr>
        <w:t>all value</w:t>
      </w:r>
      <w:r>
        <w:t xml:space="preserve">. Reject </w:t>
      </w:r>
      <w:r>
        <w:rPr>
          <w:u w:val="single"/>
        </w:rPr>
        <w:t>flawed calc indicts</w:t>
      </w:r>
      <w:r>
        <w:t xml:space="preserve"> that </w:t>
      </w:r>
      <w:r>
        <w:rPr>
          <w:u w:val="single"/>
        </w:rPr>
        <w:t>misunderstand happiness</w:t>
      </w:r>
      <w:r>
        <w:t xml:space="preserve"> and rely on </w:t>
      </w:r>
      <w:r>
        <w:rPr>
          <w:u w:val="single"/>
        </w:rPr>
        <w:t>problematic intuitions</w:t>
      </w:r>
      <w:r>
        <w:t>.</w:t>
      </w:r>
    </w:p>
    <w:p w14:paraId="669EA8CE" w14:textId="77777777" w:rsidR="00141C9C" w:rsidRPr="00873F44" w:rsidRDefault="00141C9C" w:rsidP="00141C9C">
      <w:r w:rsidRPr="008B53FD">
        <w:rPr>
          <w:rStyle w:val="Style13ptBold"/>
        </w:rPr>
        <w:t xml:space="preserve">Greene 15 </w:t>
      </w:r>
      <w:r>
        <w:t>— (Joshua Greene, Professor of Psychology @ Harvard, being interviewed by Russ Roberts, “</w:t>
      </w:r>
      <w:r w:rsidRPr="008B53FD">
        <w:t>Joshua Greene on Moral Tribes, Moral Dilemmas, and Utilitarianism</w:t>
      </w:r>
      <w:r>
        <w:t xml:space="preserve">”, The Library of Economics and Liberty, 1-5-15, Available Online at </w:t>
      </w:r>
      <w:hyperlink r:id="rId14" w:anchor="audio-highlights" w:history="1">
        <w:r>
          <w:rPr>
            <w:rStyle w:val="Hyperlink"/>
          </w:rPr>
          <w:t>https://www.econtalk.org/joshua-greene-on-moral-tribes-moral-dilemmas-and-utilitarianism/#audio-highlights</w:t>
        </w:r>
      </w:hyperlink>
      <w:r>
        <w:t>, accessed 5-17-20, HKR-AM) **NB: Guest = Greene, and only his lines are highlighted/underlined</w:t>
      </w:r>
    </w:p>
    <w:p w14:paraId="6FBED50E" w14:textId="77777777" w:rsidR="00141C9C" w:rsidRPr="00AE2A33" w:rsidRDefault="00141C9C" w:rsidP="00141C9C">
      <w:pPr>
        <w:rPr>
          <w:rStyle w:val="StyleUnderline"/>
        </w:rPr>
      </w:pPr>
      <w:r w:rsidRPr="00AE2A33">
        <w:rPr>
          <w:sz w:val="16"/>
        </w:rPr>
        <w:t xml:space="preserve">Guest: Okay. So, I think </w:t>
      </w:r>
      <w:r w:rsidRPr="00124F26">
        <w:rPr>
          <w:rStyle w:val="StyleUnderline"/>
          <w:highlight w:val="green"/>
        </w:rPr>
        <w:t>util</w:t>
      </w:r>
      <w:r w:rsidRPr="00B304CE">
        <w:rPr>
          <w:rStyle w:val="StyleUnderline"/>
        </w:rPr>
        <w:t xml:space="preserve">itarianism </w:t>
      </w:r>
      <w:r w:rsidRPr="00124F26">
        <w:rPr>
          <w:rStyle w:val="StyleUnderline"/>
          <w:highlight w:val="green"/>
        </w:rPr>
        <w:t>is</w:t>
      </w:r>
      <w:r w:rsidRPr="00B304CE">
        <w:rPr>
          <w:rStyle w:val="StyleUnderline"/>
        </w:rPr>
        <w:t xml:space="preserve"> very much </w:t>
      </w:r>
      <w:r w:rsidRPr="00124F26">
        <w:rPr>
          <w:rStyle w:val="StyleUnderline"/>
          <w:highlight w:val="green"/>
        </w:rPr>
        <w:t>misunderstood</w:t>
      </w:r>
      <w:r w:rsidRPr="00AE2A33">
        <w:rPr>
          <w:sz w:val="16"/>
        </w:rPr>
        <w:t xml:space="preserve">. And this is part of the reason why we shouldn't even call it utilitarianism at all. </w:t>
      </w:r>
      <w:r w:rsidRPr="00B304CE">
        <w:rPr>
          <w:rStyle w:val="StyleUnderline"/>
        </w:rPr>
        <w:t>We should call it what I call 'deep pragmatism'</w:t>
      </w:r>
      <w:r w:rsidRPr="00AE2A33">
        <w:rPr>
          <w:sz w:val="16"/>
        </w:rPr>
        <w:t xml:space="preserve">, which I think better captures what I think utilitarianism is really like, if you really apply it in real life, </w:t>
      </w:r>
      <w:proofErr w:type="gramStart"/>
      <w:r w:rsidRPr="00AE2A33">
        <w:rPr>
          <w:sz w:val="16"/>
        </w:rPr>
        <w:t>in light of</w:t>
      </w:r>
      <w:proofErr w:type="gramEnd"/>
      <w:r w:rsidRPr="00AE2A33">
        <w:rPr>
          <w:sz w:val="16"/>
        </w:rPr>
        <w:t xml:space="preserve"> an understanding of human nature. </w:t>
      </w:r>
      <w:proofErr w:type="gramStart"/>
      <w:r w:rsidRPr="00AE2A33">
        <w:rPr>
          <w:sz w:val="16"/>
        </w:rPr>
        <w:t>But,</w:t>
      </w:r>
      <w:proofErr w:type="gramEnd"/>
      <w:r w:rsidRPr="00AE2A33">
        <w:rPr>
          <w:sz w:val="16"/>
        </w:rPr>
        <w:t xml:space="preserve"> we can come back to that. The idea, </w:t>
      </w:r>
      <w:r w:rsidRPr="00124F26">
        <w:rPr>
          <w:rStyle w:val="StyleUnderline"/>
          <w:highlight w:val="green"/>
        </w:rPr>
        <w:t>going back to</w:t>
      </w:r>
      <w:r w:rsidRPr="00B304CE">
        <w:rPr>
          <w:rStyle w:val="StyleUnderline"/>
        </w:rPr>
        <w:t xml:space="preserve"> </w:t>
      </w:r>
      <w:r w:rsidRPr="00124F26">
        <w:rPr>
          <w:rStyle w:val="StyleUnderline"/>
          <w:highlight w:val="green"/>
        </w:rPr>
        <w:t>the tragedy of</w:t>
      </w:r>
      <w:r w:rsidRPr="00B304CE">
        <w:rPr>
          <w:rStyle w:val="StyleUnderline"/>
        </w:rPr>
        <w:t xml:space="preserve"> common-sense </w:t>
      </w:r>
      <w:r w:rsidRPr="00124F26">
        <w:rPr>
          <w:rStyle w:val="StyleUnderline"/>
          <w:highlight w:val="green"/>
        </w:rPr>
        <w:t>morality</w:t>
      </w:r>
      <w:r w:rsidRPr="00B304CE">
        <w:rPr>
          <w:rStyle w:val="StyleUnderline"/>
        </w:rPr>
        <w:t xml:space="preserve"> is </w:t>
      </w:r>
      <w:r w:rsidRPr="00124F26">
        <w:rPr>
          <w:rStyle w:val="StyleUnderline"/>
          <w:highlight w:val="green"/>
        </w:rPr>
        <w:t>you've</w:t>
      </w:r>
      <w:r w:rsidRPr="00B304CE">
        <w:rPr>
          <w:rStyle w:val="StyleUnderline"/>
        </w:rPr>
        <w:t xml:space="preserve"> </w:t>
      </w:r>
      <w:r w:rsidRPr="00124F26">
        <w:rPr>
          <w:rStyle w:val="StyleUnderline"/>
          <w:highlight w:val="green"/>
        </w:rPr>
        <w:t>got</w:t>
      </w:r>
      <w:r w:rsidRPr="00B304CE">
        <w:rPr>
          <w:rStyle w:val="StyleUnderline"/>
        </w:rPr>
        <w:t xml:space="preserve"> all these different </w:t>
      </w:r>
      <w:r w:rsidRPr="00124F26">
        <w:rPr>
          <w:rStyle w:val="StyleUnderline"/>
          <w:highlight w:val="green"/>
        </w:rPr>
        <w:t>tribes</w:t>
      </w:r>
      <w:r w:rsidRPr="00B304CE">
        <w:rPr>
          <w:rStyle w:val="StyleUnderline"/>
        </w:rPr>
        <w:t xml:space="preserve"> </w:t>
      </w:r>
      <w:r w:rsidRPr="00124F26">
        <w:rPr>
          <w:rStyle w:val="StyleUnderline"/>
          <w:highlight w:val="green"/>
        </w:rPr>
        <w:t>with</w:t>
      </w:r>
      <w:r w:rsidRPr="00B304CE">
        <w:rPr>
          <w:rStyle w:val="StyleUnderline"/>
        </w:rPr>
        <w:t xml:space="preserve"> </w:t>
      </w:r>
      <w:proofErr w:type="gramStart"/>
      <w:r w:rsidRPr="00B304CE">
        <w:rPr>
          <w:rStyle w:val="StyleUnderline"/>
        </w:rPr>
        <w:t>all of</w:t>
      </w:r>
      <w:proofErr w:type="gramEnd"/>
      <w:r w:rsidRPr="00B304CE">
        <w:rPr>
          <w:rStyle w:val="StyleUnderline"/>
        </w:rPr>
        <w:t xml:space="preserve"> these </w:t>
      </w:r>
      <w:r w:rsidRPr="00124F26">
        <w:rPr>
          <w:rStyle w:val="StyleUnderline"/>
          <w:highlight w:val="green"/>
        </w:rPr>
        <w:t>different values based</w:t>
      </w:r>
      <w:r w:rsidRPr="00B304CE">
        <w:rPr>
          <w:rStyle w:val="StyleUnderline"/>
        </w:rPr>
        <w:t xml:space="preserve"> </w:t>
      </w:r>
      <w:r w:rsidRPr="00124F26">
        <w:rPr>
          <w:rStyle w:val="StyleUnderline"/>
          <w:highlight w:val="green"/>
        </w:rPr>
        <w:t>on</w:t>
      </w:r>
      <w:r w:rsidRPr="00B304CE">
        <w:rPr>
          <w:rStyle w:val="StyleUnderline"/>
        </w:rPr>
        <w:t xml:space="preserve"> their </w:t>
      </w:r>
      <w:r w:rsidRPr="00124F26">
        <w:rPr>
          <w:rStyle w:val="StyleUnderline"/>
          <w:highlight w:val="green"/>
        </w:rPr>
        <w:t>different ways of life.</w:t>
      </w:r>
      <w:r w:rsidRPr="00B304CE">
        <w:rPr>
          <w:rStyle w:val="StyleUnderline"/>
        </w:rPr>
        <w:t xml:space="preserve"> What can they do to get along</w:t>
      </w:r>
      <w:r w:rsidRPr="00AE2A33">
        <w:rPr>
          <w:sz w:val="16"/>
        </w:rPr>
        <w:t xml:space="preserve">? And I think that the best answer that we have is--well, let's back up. </w:t>
      </w:r>
      <w:proofErr w:type="gramStart"/>
      <w:r w:rsidRPr="00B304CE">
        <w:rPr>
          <w:rStyle w:val="StyleUnderline"/>
        </w:rPr>
        <w:t xml:space="preserve">In order </w:t>
      </w:r>
      <w:r w:rsidRPr="00124F26">
        <w:rPr>
          <w:rStyle w:val="StyleUnderline"/>
          <w:highlight w:val="green"/>
        </w:rPr>
        <w:t>to</w:t>
      </w:r>
      <w:proofErr w:type="gramEnd"/>
      <w:r w:rsidRPr="00124F26">
        <w:rPr>
          <w:rStyle w:val="StyleUnderline"/>
          <w:highlight w:val="green"/>
        </w:rPr>
        <w:t xml:space="preserve"> resolve</w:t>
      </w:r>
      <w:r w:rsidRPr="00B304CE">
        <w:rPr>
          <w:rStyle w:val="StyleUnderline"/>
        </w:rPr>
        <w:t xml:space="preserve"> </w:t>
      </w:r>
      <w:r w:rsidRPr="00124F26">
        <w:rPr>
          <w:rStyle w:val="StyleUnderline"/>
          <w:highlight w:val="green"/>
        </w:rPr>
        <w:t>any</w:t>
      </w:r>
      <w:r w:rsidRPr="00B304CE">
        <w:rPr>
          <w:rStyle w:val="StyleUnderline"/>
        </w:rPr>
        <w:t xml:space="preserve"> kind of </w:t>
      </w:r>
      <w:r w:rsidRPr="00124F26">
        <w:rPr>
          <w:rStyle w:val="StyleUnderline"/>
          <w:highlight w:val="green"/>
        </w:rPr>
        <w:t>tradeoff</w:t>
      </w:r>
      <w:r w:rsidRPr="00B304CE">
        <w:rPr>
          <w:rStyle w:val="StyleUnderline"/>
        </w:rPr>
        <w:t xml:space="preserve">, you have to </w:t>
      </w:r>
      <w:r w:rsidRPr="00124F26">
        <w:rPr>
          <w:rStyle w:val="StyleUnderline"/>
          <w:highlight w:val="green"/>
        </w:rPr>
        <w:t>have</w:t>
      </w:r>
      <w:r w:rsidRPr="00B304CE">
        <w:rPr>
          <w:rStyle w:val="StyleUnderline"/>
        </w:rPr>
        <w:t xml:space="preserve"> </w:t>
      </w:r>
      <w:r w:rsidRPr="00124F26">
        <w:rPr>
          <w:rStyle w:val="StyleUnderline"/>
          <w:highlight w:val="green"/>
        </w:rPr>
        <w:t>some</w:t>
      </w:r>
      <w:r w:rsidRPr="00B304CE">
        <w:rPr>
          <w:rStyle w:val="StyleUnderline"/>
        </w:rPr>
        <w:t xml:space="preserve"> kind of </w:t>
      </w:r>
      <w:r w:rsidRPr="00124F26">
        <w:rPr>
          <w:rStyle w:val="StyleUnderline"/>
          <w:highlight w:val="green"/>
        </w:rPr>
        <w:t>common metric.</w:t>
      </w:r>
      <w:r w:rsidRPr="00B304CE">
        <w:rPr>
          <w:rStyle w:val="StyleUnderline"/>
        </w:rPr>
        <w:t xml:space="preserve"> You </w:t>
      </w:r>
      <w:proofErr w:type="gramStart"/>
      <w:r w:rsidRPr="00B304CE">
        <w:rPr>
          <w:rStyle w:val="StyleUnderline"/>
        </w:rPr>
        <w:t>have to</w:t>
      </w:r>
      <w:proofErr w:type="gramEnd"/>
      <w:r w:rsidRPr="00B304CE">
        <w:rPr>
          <w:rStyle w:val="StyleUnderline"/>
        </w:rPr>
        <w:t xml:space="preserve"> have some kind of common currency. And I think that what utilitarianism, whether it's the moral truth or not, is provide a kind of common currency</w:t>
      </w:r>
      <w:r w:rsidRPr="00AE2A33">
        <w:rPr>
          <w:sz w:val="16"/>
        </w:rPr>
        <w:t xml:space="preserve">. So, </w:t>
      </w:r>
      <w:r w:rsidRPr="00B304CE">
        <w:rPr>
          <w:rStyle w:val="StyleUnderline"/>
        </w:rPr>
        <w:t xml:space="preserve">what is </w:t>
      </w:r>
      <w:r w:rsidRPr="00124F26">
        <w:rPr>
          <w:rStyle w:val="StyleUnderline"/>
          <w:highlight w:val="green"/>
        </w:rPr>
        <w:t>util</w:t>
      </w:r>
      <w:r w:rsidRPr="00B304CE">
        <w:rPr>
          <w:rStyle w:val="StyleUnderline"/>
        </w:rPr>
        <w:t>itarianism?</w:t>
      </w:r>
      <w:r w:rsidRPr="00AE2A33">
        <w:rPr>
          <w:sz w:val="16"/>
        </w:rPr>
        <w:t xml:space="preserve"> It's basically the idea that--</w:t>
      </w:r>
      <w:r w:rsidRPr="00B304CE">
        <w:rPr>
          <w:rStyle w:val="StyleUnderline"/>
        </w:rPr>
        <w:t>it</w:t>
      </w:r>
      <w:r w:rsidRPr="00124F26">
        <w:rPr>
          <w:rStyle w:val="StyleUnderline"/>
          <w:highlight w:val="green"/>
        </w:rPr>
        <w:t>'s</w:t>
      </w:r>
      <w:r w:rsidRPr="00B304CE">
        <w:rPr>
          <w:rStyle w:val="StyleUnderline"/>
        </w:rPr>
        <w:t xml:space="preserve"> really </w:t>
      </w:r>
      <w:r w:rsidRPr="00124F26">
        <w:rPr>
          <w:rStyle w:val="StyleUnderline"/>
          <w:highlight w:val="green"/>
        </w:rPr>
        <w:t>two</w:t>
      </w:r>
      <w:r w:rsidRPr="00B304CE">
        <w:rPr>
          <w:rStyle w:val="StyleUnderline"/>
        </w:rPr>
        <w:t xml:space="preserve"> </w:t>
      </w:r>
      <w:r w:rsidRPr="00124F26">
        <w:rPr>
          <w:rStyle w:val="StyleUnderline"/>
          <w:highlight w:val="green"/>
        </w:rPr>
        <w:t>ideas</w:t>
      </w:r>
      <w:r w:rsidRPr="00B304CE">
        <w:rPr>
          <w:rStyle w:val="StyleUnderline"/>
        </w:rPr>
        <w:t xml:space="preserve"> put together. </w:t>
      </w:r>
      <w:r w:rsidRPr="00124F26">
        <w:rPr>
          <w:rStyle w:val="StyleUnderline"/>
          <w:highlight w:val="green"/>
        </w:rPr>
        <w:t>One is</w:t>
      </w:r>
      <w:r w:rsidRPr="00B304CE">
        <w:rPr>
          <w:rStyle w:val="StyleUnderline"/>
        </w:rPr>
        <w:t xml:space="preserve"> the idea of </w:t>
      </w:r>
      <w:r w:rsidRPr="00124F26">
        <w:rPr>
          <w:rStyle w:val="StyleUnderline"/>
          <w:highlight w:val="green"/>
        </w:rPr>
        <w:t>impartiality</w:t>
      </w:r>
      <w:r w:rsidRPr="00AE2A33">
        <w:rPr>
          <w:sz w:val="16"/>
        </w:rPr>
        <w:t>. That is</w:t>
      </w:r>
      <w:r w:rsidRPr="00204FE4">
        <w:rPr>
          <w:rStyle w:val="StyleUnderline"/>
        </w:rPr>
        <w:t xml:space="preserve">, at least </w:t>
      </w:r>
      <w:r w:rsidRPr="00124F26">
        <w:rPr>
          <w:rStyle w:val="StyleUnderline"/>
          <w:highlight w:val="green"/>
        </w:rPr>
        <w:t>as social decision makers</w:t>
      </w:r>
      <w:r w:rsidRPr="00204FE4">
        <w:rPr>
          <w:rStyle w:val="StyleUnderline"/>
        </w:rPr>
        <w:t xml:space="preserve">, </w:t>
      </w:r>
      <w:r w:rsidRPr="00124F26">
        <w:rPr>
          <w:rStyle w:val="StyleUnderline"/>
          <w:highlight w:val="green"/>
        </w:rPr>
        <w:t>we should regard</w:t>
      </w:r>
      <w:r w:rsidRPr="00204FE4">
        <w:rPr>
          <w:rStyle w:val="StyleUnderline"/>
        </w:rPr>
        <w:t xml:space="preserve"> </w:t>
      </w:r>
      <w:r w:rsidRPr="00124F26">
        <w:rPr>
          <w:rStyle w:val="StyleUnderline"/>
          <w:highlight w:val="green"/>
        </w:rPr>
        <w:t>everybody's interests as</w:t>
      </w:r>
      <w:r w:rsidRPr="00204FE4">
        <w:rPr>
          <w:rStyle w:val="StyleUnderline"/>
        </w:rPr>
        <w:t xml:space="preserve"> of </w:t>
      </w:r>
      <w:r w:rsidRPr="00124F26">
        <w:rPr>
          <w:rStyle w:val="StyleUnderline"/>
          <w:highlight w:val="green"/>
        </w:rPr>
        <w:t>equal</w:t>
      </w:r>
      <w:r w:rsidRPr="00204FE4">
        <w:rPr>
          <w:rStyle w:val="StyleUnderline"/>
        </w:rPr>
        <w:t xml:space="preserve"> worth. Everybody counts the same.</w:t>
      </w:r>
      <w:r w:rsidRPr="00AE2A33">
        <w:rPr>
          <w:sz w:val="16"/>
        </w:rPr>
        <w:t xml:space="preserve"> And then you might say, 'Well, but okay, </w:t>
      </w:r>
      <w:r w:rsidRPr="00B77D25">
        <w:rPr>
          <w:rStyle w:val="StyleUnderline"/>
        </w:rPr>
        <w:t xml:space="preserve">what does it mean to count everybody the same? </w:t>
      </w:r>
      <w:r w:rsidRPr="00124F26">
        <w:rPr>
          <w:rStyle w:val="StyleUnderline"/>
          <w:highlight w:val="green"/>
        </w:rPr>
        <w:t>What</w:t>
      </w:r>
      <w:r w:rsidRPr="00B77D25">
        <w:rPr>
          <w:rStyle w:val="StyleUnderline"/>
        </w:rPr>
        <w:t xml:space="preserve"> is it that really </w:t>
      </w:r>
      <w:r w:rsidRPr="00124F26">
        <w:rPr>
          <w:rStyle w:val="StyleUnderline"/>
          <w:highlight w:val="green"/>
        </w:rPr>
        <w:t>matters</w:t>
      </w:r>
      <w:r w:rsidRPr="00B77D25">
        <w:rPr>
          <w:rStyle w:val="StyleUnderline"/>
        </w:rPr>
        <w:t xml:space="preserve"> </w:t>
      </w:r>
      <w:r w:rsidRPr="00AE2A33">
        <w:rPr>
          <w:rStyle w:val="StyleUnderline"/>
        </w:rPr>
        <w:t>for</w:t>
      </w:r>
      <w:r w:rsidRPr="00B77D25">
        <w:rPr>
          <w:rStyle w:val="StyleUnderline"/>
        </w:rPr>
        <w:t xml:space="preserve"> you and for me and </w:t>
      </w:r>
      <w:r w:rsidRPr="00124F26">
        <w:rPr>
          <w:rStyle w:val="StyleUnderline"/>
          <w:highlight w:val="green"/>
        </w:rPr>
        <w:t>for everybody</w:t>
      </w:r>
      <w:r w:rsidRPr="00B77D25">
        <w:rPr>
          <w:rStyle w:val="StyleUnderline"/>
        </w:rPr>
        <w:t xml:space="preserve"> else?' And</w:t>
      </w:r>
      <w:r w:rsidRPr="00AE2A33">
        <w:rPr>
          <w:sz w:val="16"/>
        </w:rPr>
        <w:t xml:space="preserve"> </w:t>
      </w:r>
      <w:r w:rsidRPr="00B77D25">
        <w:rPr>
          <w:rStyle w:val="StyleUnderline"/>
        </w:rPr>
        <w:t xml:space="preserve">there </w:t>
      </w:r>
      <w:r w:rsidRPr="00124F26">
        <w:rPr>
          <w:rStyle w:val="StyleUnderline"/>
          <w:highlight w:val="green"/>
        </w:rPr>
        <w:t>the</w:t>
      </w:r>
      <w:r w:rsidRPr="00B77D25">
        <w:rPr>
          <w:rStyle w:val="StyleUnderline"/>
        </w:rPr>
        <w:t xml:space="preserve"> utilitarian's </w:t>
      </w:r>
      <w:r w:rsidRPr="00124F26">
        <w:rPr>
          <w:rStyle w:val="StyleUnderline"/>
          <w:highlight w:val="green"/>
        </w:rPr>
        <w:t>answer is</w:t>
      </w:r>
      <w:r w:rsidRPr="00B77D25">
        <w:rPr>
          <w:rStyle w:val="StyleUnderline"/>
        </w:rPr>
        <w:t xml:space="preserve"> what</w:t>
      </w:r>
      <w:r w:rsidRPr="00AE2A33">
        <w:rPr>
          <w:sz w:val="16"/>
        </w:rPr>
        <w:t xml:space="preserve"> </w:t>
      </w:r>
      <w:r w:rsidRPr="00B77D25">
        <w:rPr>
          <w:rStyle w:val="StyleUnderline"/>
        </w:rPr>
        <w:t>is sometimes called</w:t>
      </w:r>
      <w:r w:rsidRPr="00AE2A33">
        <w:rPr>
          <w:sz w:val="16"/>
        </w:rPr>
        <w:t xml:space="preserve">, somewhat accurately and somewhat misleadingly, </w:t>
      </w:r>
      <w:r w:rsidRPr="00124F26">
        <w:rPr>
          <w:rStyle w:val="StyleUnderline"/>
          <w:highlight w:val="green"/>
        </w:rPr>
        <w:t>happiness</w:t>
      </w:r>
      <w:r w:rsidRPr="00AE2A33">
        <w:rPr>
          <w:sz w:val="16"/>
        </w:rPr>
        <w:t xml:space="preserve">. But </w:t>
      </w:r>
      <w:r w:rsidRPr="00B77D25">
        <w:rPr>
          <w:rStyle w:val="StyleUnderline"/>
        </w:rPr>
        <w:t xml:space="preserve">it's </w:t>
      </w:r>
      <w:r w:rsidRPr="00124F26">
        <w:rPr>
          <w:rStyle w:val="StyleUnderline"/>
          <w:highlight w:val="green"/>
        </w:rPr>
        <w:t>not</w:t>
      </w:r>
      <w:r w:rsidRPr="00B77D25">
        <w:rPr>
          <w:rStyle w:val="StyleUnderline"/>
        </w:rPr>
        <w:t xml:space="preserve"> really happiness </w:t>
      </w:r>
      <w:r w:rsidRPr="00124F26">
        <w:rPr>
          <w:rStyle w:val="StyleUnderline"/>
          <w:highlight w:val="green"/>
        </w:rPr>
        <w:t>in the sense of</w:t>
      </w:r>
      <w:r w:rsidRPr="00B77D25">
        <w:rPr>
          <w:rStyle w:val="StyleUnderline"/>
        </w:rPr>
        <w:t xml:space="preserve"> cherries on sundaes</w:t>
      </w:r>
      <w:r w:rsidRPr="00124F26">
        <w:rPr>
          <w:rStyle w:val="StyleUnderline"/>
          <w:highlight w:val="green"/>
        </w:rPr>
        <w:t>, things that make you smile. It's</w:t>
      </w:r>
      <w:r w:rsidRPr="00B77D25">
        <w:rPr>
          <w:rStyle w:val="StyleUnderline"/>
        </w:rPr>
        <w:t xml:space="preserve"> really </w:t>
      </w:r>
      <w:r w:rsidRPr="00124F26">
        <w:rPr>
          <w:rStyle w:val="StyleUnderline"/>
          <w:highlight w:val="green"/>
        </w:rPr>
        <w:t>the quality of conscious experience</w:t>
      </w:r>
      <w:r w:rsidRPr="00B77D25">
        <w:rPr>
          <w:rStyle w:val="StyleUnderline"/>
        </w:rPr>
        <w:t>.</w:t>
      </w:r>
      <w:r w:rsidRPr="00AE2A33">
        <w:rPr>
          <w:sz w:val="16"/>
        </w:rPr>
        <w:t xml:space="preserve"> So, the idea is that </w:t>
      </w:r>
      <w:r w:rsidRPr="00124F26">
        <w:rPr>
          <w:rStyle w:val="StyleUnderline"/>
          <w:highlight w:val="green"/>
        </w:rPr>
        <w:t>if you start with</w:t>
      </w:r>
      <w:r w:rsidRPr="00B77D25">
        <w:rPr>
          <w:rStyle w:val="StyleUnderline"/>
        </w:rPr>
        <w:t xml:space="preserve"> </w:t>
      </w:r>
      <w:r w:rsidRPr="00124F26">
        <w:rPr>
          <w:rStyle w:val="StyleUnderline"/>
          <w:highlight w:val="green"/>
        </w:rPr>
        <w:t>anything</w:t>
      </w:r>
      <w:r w:rsidRPr="00B77D25">
        <w:rPr>
          <w:rStyle w:val="StyleUnderline"/>
        </w:rPr>
        <w:t xml:space="preserve"> that </w:t>
      </w:r>
      <w:r w:rsidRPr="00124F26">
        <w:rPr>
          <w:rStyle w:val="StyleUnderline"/>
          <w:highlight w:val="green"/>
        </w:rPr>
        <w:t>you value</w:t>
      </w:r>
      <w:r w:rsidRPr="00B77D25">
        <w:rPr>
          <w:rStyle w:val="StyleUnderline"/>
        </w:rPr>
        <w:t xml:space="preserve">, </w:t>
      </w:r>
      <w:r w:rsidRPr="00124F26">
        <w:rPr>
          <w:rStyle w:val="StyleUnderline"/>
          <w:highlight w:val="green"/>
        </w:rPr>
        <w:t>and say, 'Why do you care about that?</w:t>
      </w:r>
      <w:r w:rsidRPr="00B77D25">
        <w:rPr>
          <w:rStyle w:val="StyleUnderline"/>
        </w:rPr>
        <w:t>' and keep asking</w:t>
      </w:r>
      <w:r w:rsidRPr="00AE2A33">
        <w:rPr>
          <w:sz w:val="16"/>
        </w:rPr>
        <w:t xml:space="preserve">, 'Why do you care about that?' or 'Why do you care about that?' </w:t>
      </w:r>
      <w:r w:rsidRPr="00124F26">
        <w:rPr>
          <w:rStyle w:val="StyleUnderline"/>
          <w:highlight w:val="green"/>
        </w:rPr>
        <w:t>you</w:t>
      </w:r>
      <w:r w:rsidRPr="00B77D25">
        <w:rPr>
          <w:rStyle w:val="StyleUnderline"/>
        </w:rPr>
        <w:t xml:space="preserve"> ultimately </w:t>
      </w:r>
      <w:r w:rsidRPr="00124F26">
        <w:rPr>
          <w:rStyle w:val="StyleUnderline"/>
          <w:highlight w:val="green"/>
        </w:rPr>
        <w:t xml:space="preserve">come down </w:t>
      </w:r>
      <w:r w:rsidRPr="00AE2A33">
        <w:rPr>
          <w:rStyle w:val="StyleUnderline"/>
        </w:rPr>
        <w:t>to</w:t>
      </w:r>
      <w:r w:rsidRPr="00B77D25">
        <w:rPr>
          <w:rStyle w:val="StyleUnderline"/>
        </w:rPr>
        <w:t xml:space="preserve"> </w:t>
      </w:r>
      <w:r w:rsidRPr="00124F26">
        <w:rPr>
          <w:rStyle w:val="StyleUnderline"/>
          <w:highlight w:val="green"/>
        </w:rPr>
        <w:t>the quality</w:t>
      </w:r>
      <w:r w:rsidRPr="00B77D25">
        <w:rPr>
          <w:rStyle w:val="StyleUnderline"/>
        </w:rPr>
        <w:t xml:space="preserve"> </w:t>
      </w:r>
      <w:r w:rsidRPr="00124F26">
        <w:rPr>
          <w:rStyle w:val="StyleUnderline"/>
          <w:highlight w:val="green"/>
        </w:rPr>
        <w:t>of</w:t>
      </w:r>
      <w:r w:rsidRPr="00B77D25">
        <w:rPr>
          <w:rStyle w:val="StyleUnderline"/>
        </w:rPr>
        <w:t xml:space="preserve"> someone's conscious </w:t>
      </w:r>
      <w:r w:rsidRPr="00124F26">
        <w:rPr>
          <w:rStyle w:val="StyleUnderline"/>
          <w:highlight w:val="green"/>
        </w:rPr>
        <w:t>experience</w:t>
      </w:r>
      <w:r w:rsidRPr="00AE2A33">
        <w:rPr>
          <w:sz w:val="16"/>
        </w:rPr>
        <w:t xml:space="preserve">. </w:t>
      </w:r>
      <w:proofErr w:type="gramStart"/>
      <w:r w:rsidRPr="00AE2A33">
        <w:rPr>
          <w:sz w:val="16"/>
        </w:rPr>
        <w:t>So</w:t>
      </w:r>
      <w:proofErr w:type="gramEnd"/>
      <w:r w:rsidRPr="00AE2A33">
        <w:rPr>
          <w:sz w:val="16"/>
        </w:rPr>
        <w:t xml:space="preserve"> </w:t>
      </w:r>
      <w:r w:rsidRPr="00124F26">
        <w:rPr>
          <w:rStyle w:val="StyleUnderline"/>
          <w:highlight w:val="green"/>
        </w:rPr>
        <w:t>if I</w:t>
      </w:r>
      <w:r w:rsidRPr="00B77D25">
        <w:rPr>
          <w:rStyle w:val="StyleUnderline"/>
        </w:rPr>
        <w:t xml:space="preserve"> were to </w:t>
      </w:r>
      <w:r w:rsidRPr="00124F26">
        <w:rPr>
          <w:rStyle w:val="StyleUnderline"/>
          <w:highlight w:val="green"/>
        </w:rPr>
        <w:t>say</w:t>
      </w:r>
      <w:r w:rsidRPr="00B77D25">
        <w:rPr>
          <w:rStyle w:val="StyleUnderline"/>
        </w:rPr>
        <w:t xml:space="preserve">, </w:t>
      </w:r>
      <w:r w:rsidRPr="00124F26">
        <w:rPr>
          <w:rStyle w:val="StyleUnderline"/>
          <w:highlight w:val="green"/>
        </w:rPr>
        <w:t>'Why did you go to work</w:t>
      </w:r>
      <w:r w:rsidRPr="00B77D25">
        <w:rPr>
          <w:rStyle w:val="StyleUnderline"/>
        </w:rPr>
        <w:t xml:space="preserve"> today?' </w:t>
      </w:r>
      <w:r w:rsidRPr="00124F26">
        <w:rPr>
          <w:rStyle w:val="StyleUnderline"/>
          <w:highlight w:val="green"/>
        </w:rPr>
        <w:t>you'd say</w:t>
      </w:r>
      <w:r w:rsidRPr="00B77D25">
        <w:rPr>
          <w:rStyle w:val="StyleUnderline"/>
        </w:rPr>
        <w:t xml:space="preserve">, 'Well, </w:t>
      </w:r>
      <w:r w:rsidRPr="00124F26">
        <w:rPr>
          <w:rStyle w:val="StyleUnderline"/>
          <w:highlight w:val="green"/>
        </w:rPr>
        <w:t>I need to make money</w:t>
      </w:r>
      <w:r w:rsidRPr="00B77D25">
        <w:rPr>
          <w:rStyle w:val="StyleUnderline"/>
        </w:rPr>
        <w:t xml:space="preserve">; and I also enjoy my work.' 'Well, what do you need your money for?' 'Well, I need </w:t>
      </w:r>
      <w:r w:rsidRPr="00124F26">
        <w:rPr>
          <w:rStyle w:val="StyleUnderline"/>
          <w:highlight w:val="green"/>
        </w:rPr>
        <w:t>to have a place to live</w:t>
      </w:r>
      <w:r w:rsidRPr="00B77D25">
        <w:rPr>
          <w:rStyle w:val="StyleUnderline"/>
        </w:rPr>
        <w:t xml:space="preserve">; it costs money.' 'Well, why can't you just live outside?' 'Well, I need a place </w:t>
      </w:r>
      <w:r w:rsidRPr="00124F26">
        <w:rPr>
          <w:rStyle w:val="StyleUnderline"/>
          <w:highlight w:val="green"/>
        </w:rPr>
        <w:t>to sleep</w:t>
      </w:r>
      <w:r w:rsidRPr="00B77D25">
        <w:rPr>
          <w:rStyle w:val="StyleUnderline"/>
        </w:rPr>
        <w:t xml:space="preserve">; </w:t>
      </w:r>
      <w:r w:rsidRPr="00124F26">
        <w:rPr>
          <w:rStyle w:val="StyleUnderline"/>
          <w:highlight w:val="green"/>
        </w:rPr>
        <w:t>it's cold</w:t>
      </w:r>
      <w:r w:rsidRPr="00B77D25">
        <w:rPr>
          <w:rStyle w:val="StyleUnderline"/>
        </w:rPr>
        <w:t xml:space="preserve"> at night.' 'Well, </w:t>
      </w:r>
      <w:r w:rsidRPr="00124F26">
        <w:rPr>
          <w:rStyle w:val="StyleUnderline"/>
          <w:highlight w:val="green"/>
        </w:rPr>
        <w:t>what's wrong with</w:t>
      </w:r>
      <w:r w:rsidRPr="00B77D25">
        <w:rPr>
          <w:rStyle w:val="StyleUnderline"/>
        </w:rPr>
        <w:t xml:space="preserve"> being </w:t>
      </w:r>
      <w:r w:rsidRPr="00124F26">
        <w:rPr>
          <w:rStyle w:val="StyleUnderline"/>
          <w:highlight w:val="green"/>
        </w:rPr>
        <w:t>cold</w:t>
      </w:r>
      <w:r w:rsidRPr="00B77D25">
        <w:rPr>
          <w:rStyle w:val="StyleUnderline"/>
        </w:rPr>
        <w:t xml:space="preserve">?' 'Well, it's uncomfortable.' 'What's wrong with being uncomfortable?' </w:t>
      </w:r>
      <w:r w:rsidRPr="00124F26">
        <w:rPr>
          <w:rStyle w:val="StyleUnderline"/>
          <w:highlight w:val="green"/>
        </w:rPr>
        <w:t>'It's just bad</w:t>
      </w:r>
      <w:r w:rsidRPr="00B77D25">
        <w:rPr>
          <w:rStyle w:val="StyleUnderline"/>
        </w:rPr>
        <w:t>.' Right?</w:t>
      </w:r>
      <w:r w:rsidRPr="00AE2A33">
        <w:rPr>
          <w:sz w:val="16"/>
        </w:rPr>
        <w:t xml:space="preserve"> </w:t>
      </w:r>
      <w:r w:rsidRPr="00B77D25">
        <w:rPr>
          <w:rStyle w:val="StyleUnderline"/>
        </w:rPr>
        <w:t>At some point if you keep asking why, why, why, it's going to come down to the conscious experience--</w:t>
      </w:r>
      <w:r w:rsidRPr="00124F26">
        <w:rPr>
          <w:rStyle w:val="StyleUnderline"/>
          <w:highlight w:val="green"/>
        </w:rPr>
        <w:t>in Bentham's terms</w:t>
      </w:r>
      <w:r w:rsidRPr="00AE2A33">
        <w:rPr>
          <w:sz w:val="16"/>
        </w:rPr>
        <w:t xml:space="preserve">, again somewhat misleading, </w:t>
      </w:r>
      <w:r w:rsidRPr="00124F26">
        <w:rPr>
          <w:rStyle w:val="StyleUnderline"/>
          <w:highlight w:val="green"/>
        </w:rPr>
        <w:t>the pleasure and pain</w:t>
      </w:r>
      <w:r w:rsidRPr="00B77D25">
        <w:rPr>
          <w:rStyle w:val="StyleUnderline"/>
        </w:rPr>
        <w:t xml:space="preserve"> of either you or somebody else that you care about.</w:t>
      </w:r>
      <w:r w:rsidRPr="00AE2A33">
        <w:rPr>
          <w:sz w:val="16"/>
        </w:rPr>
        <w:t xml:space="preserve"> </w:t>
      </w:r>
      <w:proofErr w:type="gramStart"/>
      <w:r w:rsidRPr="00AE2A33">
        <w:rPr>
          <w:sz w:val="16"/>
        </w:rPr>
        <w:t>So</w:t>
      </w:r>
      <w:proofErr w:type="gramEnd"/>
      <w:r w:rsidRPr="00AE2A33">
        <w:rPr>
          <w:sz w:val="16"/>
        </w:rPr>
        <w:t xml:space="preserve"> </w:t>
      </w:r>
      <w:r w:rsidRPr="00B77D25">
        <w:rPr>
          <w:rStyle w:val="StyleUnderline"/>
        </w:rPr>
        <w:t>the utilitarian idea is to say, Okay, we all have our pleasures and pains, and as a moral philosophy we should all count equally.</w:t>
      </w:r>
      <w:r w:rsidRPr="00AE2A33">
        <w:rPr>
          <w:sz w:val="16"/>
        </w:rPr>
        <w:t xml:space="preserve"> And </w:t>
      </w:r>
      <w:proofErr w:type="gramStart"/>
      <w:r w:rsidRPr="00B77D25">
        <w:rPr>
          <w:rStyle w:val="StyleUnderline"/>
        </w:rPr>
        <w:t>so</w:t>
      </w:r>
      <w:proofErr w:type="gramEnd"/>
      <w:r w:rsidRPr="00B77D25">
        <w:rPr>
          <w:rStyle w:val="StyleUnderline"/>
        </w:rPr>
        <w:t xml:space="preserve"> </w:t>
      </w:r>
      <w:r w:rsidRPr="00124F26">
        <w:rPr>
          <w:rStyle w:val="StyleUnderline"/>
          <w:highlight w:val="green"/>
        </w:rPr>
        <w:t>a good standard for resolving public disagreements</w:t>
      </w:r>
      <w:r w:rsidRPr="00B77D25">
        <w:rPr>
          <w:rStyle w:val="StyleUnderline"/>
        </w:rPr>
        <w:t xml:space="preserve"> </w:t>
      </w:r>
      <w:r w:rsidRPr="00124F26">
        <w:rPr>
          <w:rStyle w:val="StyleUnderline"/>
          <w:highlight w:val="green"/>
        </w:rPr>
        <w:t>is</w:t>
      </w:r>
      <w:r w:rsidRPr="00B77D25">
        <w:rPr>
          <w:rStyle w:val="StyleUnderline"/>
        </w:rPr>
        <w:t xml:space="preserve"> </w:t>
      </w:r>
      <w:r w:rsidRPr="00AE2A33">
        <w:rPr>
          <w:rStyle w:val="StyleUnderline"/>
        </w:rPr>
        <w:t>to</w:t>
      </w:r>
      <w:r w:rsidRPr="00B77D25">
        <w:rPr>
          <w:rStyle w:val="StyleUnderline"/>
        </w:rPr>
        <w:t xml:space="preserve"> say we should </w:t>
      </w:r>
      <w:r w:rsidRPr="00AE2A33">
        <w:rPr>
          <w:rStyle w:val="StyleUnderline"/>
        </w:rPr>
        <w:t>go with</w:t>
      </w:r>
      <w:r w:rsidRPr="00B77D25">
        <w:rPr>
          <w:rStyle w:val="StyleUnderline"/>
        </w:rPr>
        <w:t xml:space="preserve"> whatever option is going </w:t>
      </w:r>
      <w:r w:rsidRPr="00124F26">
        <w:rPr>
          <w:rStyle w:val="StyleUnderline"/>
          <w:highlight w:val="green"/>
        </w:rPr>
        <w:t>to produce the best overall experience</w:t>
      </w:r>
      <w:r w:rsidRPr="00B77D25">
        <w:rPr>
          <w:rStyle w:val="StyleUnderline"/>
        </w:rPr>
        <w:t xml:space="preserve"> for the people who are affected</w:t>
      </w:r>
      <w:r w:rsidRPr="00AE2A33">
        <w:rPr>
          <w:sz w:val="16"/>
        </w:rPr>
        <w:t xml:space="preserve">. </w:t>
      </w:r>
      <w:r w:rsidRPr="00B77D25">
        <w:rPr>
          <w:rStyle w:val="StyleUnderline"/>
        </w:rPr>
        <w:t xml:space="preserve">Which you can </w:t>
      </w:r>
      <w:r w:rsidRPr="00124F26">
        <w:rPr>
          <w:rStyle w:val="StyleUnderline"/>
          <w:highlight w:val="green"/>
        </w:rPr>
        <w:t>think</w:t>
      </w:r>
      <w:r w:rsidRPr="00B77D25">
        <w:rPr>
          <w:rStyle w:val="StyleUnderline"/>
        </w:rPr>
        <w:t xml:space="preserve"> of as shorthand as </w:t>
      </w:r>
      <w:r w:rsidRPr="00124F26">
        <w:rPr>
          <w:rStyle w:val="StyleUnderline"/>
          <w:highlight w:val="green"/>
        </w:rPr>
        <w:t>maximizing happiness</w:t>
      </w:r>
      <w:r w:rsidRPr="00AE2A33">
        <w:rPr>
          <w:sz w:val="16"/>
        </w:rPr>
        <w:t xml:space="preserve">--although I think that that's somewhat misleading. And the solution has a lot of merit to it. But it also has endured a couple of centuries of legitimate criticism. And </w:t>
      </w:r>
      <w:r w:rsidRPr="00124F26">
        <w:rPr>
          <w:rStyle w:val="StyleUnderline"/>
          <w:highlight w:val="green"/>
        </w:rPr>
        <w:t>one of the</w:t>
      </w:r>
      <w:r w:rsidRPr="00827B49">
        <w:rPr>
          <w:rStyle w:val="StyleUnderline"/>
        </w:rPr>
        <w:t xml:space="preserve"> biggest </w:t>
      </w:r>
      <w:r w:rsidRPr="00124F26">
        <w:rPr>
          <w:rStyle w:val="StyleUnderline"/>
          <w:highlight w:val="green"/>
        </w:rPr>
        <w:t>criticisms</w:t>
      </w:r>
      <w:r w:rsidRPr="00AE2A33">
        <w:rPr>
          <w:sz w:val="16"/>
        </w:rPr>
        <w:t xml:space="preserve">--and now we're getting back to the Trolley cases, </w:t>
      </w:r>
      <w:r w:rsidRPr="00124F26">
        <w:rPr>
          <w:rStyle w:val="StyleUnderline"/>
          <w:highlight w:val="green"/>
        </w:rPr>
        <w:t>is</w:t>
      </w:r>
      <w:r w:rsidRPr="00827B49">
        <w:rPr>
          <w:rStyle w:val="StyleUnderline"/>
        </w:rPr>
        <w:t xml:space="preserve"> that utilitarianism doesn't adequately account for people's </w:t>
      </w:r>
      <w:r w:rsidRPr="00124F26">
        <w:rPr>
          <w:rStyle w:val="StyleUnderline"/>
          <w:highlight w:val="green"/>
        </w:rPr>
        <w:t>rights</w:t>
      </w:r>
      <w:r w:rsidRPr="00827B49">
        <w:rPr>
          <w:rStyle w:val="StyleUnderline"/>
        </w:rPr>
        <w:t>.</w:t>
      </w:r>
      <w:r w:rsidRPr="00AE2A33">
        <w:rPr>
          <w:sz w:val="16"/>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AE2A33">
        <w:rPr>
          <w:rStyle w:val="StyleUnderline"/>
        </w:rPr>
        <w:t>So</w:t>
      </w:r>
      <w:proofErr w:type="gramEnd"/>
      <w:r w:rsidRPr="00AE2A33">
        <w:rPr>
          <w:rStyle w:val="StyleUnderline"/>
        </w:rPr>
        <w:t xml:space="preserve"> I spend a lot of the book trying to understand the psychology of cases like the </w:t>
      </w:r>
      <w:r w:rsidRPr="00124F26">
        <w:rPr>
          <w:rStyle w:val="StyleUnderline"/>
          <w:highlight w:val="green"/>
        </w:rPr>
        <w:t>footbridge case</w:t>
      </w:r>
      <w:r w:rsidRPr="00AE2A33">
        <w:rPr>
          <w:rStyle w:val="StyleUnderline"/>
        </w:rPr>
        <w:t xml:space="preserve">. And you mention these being </w:t>
      </w:r>
      <w:r w:rsidRPr="00124F26">
        <w:rPr>
          <w:rStyle w:val="StyleUnderline"/>
          <w:highlight w:val="green"/>
        </w:rPr>
        <w:t>kind of unrealistic and weird</w:t>
      </w:r>
      <w:r w:rsidRPr="00AE2A33">
        <w:rPr>
          <w:rStyle w:val="StyleUnderline"/>
        </w:rPr>
        <w:t xml:space="preserve"> cases. That's </w:t>
      </w:r>
      <w:proofErr w:type="gramStart"/>
      <w:r w:rsidRPr="00AE2A33">
        <w:rPr>
          <w:rStyle w:val="StyleUnderline"/>
        </w:rPr>
        <w:t>actually part</w:t>
      </w:r>
      <w:proofErr w:type="gramEnd"/>
      <w:r w:rsidRPr="00AE2A33">
        <w:rPr>
          <w:rStyle w:val="StyleUnderline"/>
        </w:rPr>
        <w:t xml:space="preserve"> of my defense. </w:t>
      </w:r>
    </w:p>
    <w:p w14:paraId="07005B59" w14:textId="77777777" w:rsidR="00141C9C" w:rsidRPr="00AE2A33" w:rsidRDefault="00141C9C" w:rsidP="00141C9C">
      <w:pPr>
        <w:rPr>
          <w:sz w:val="16"/>
        </w:rPr>
      </w:pPr>
      <w:r w:rsidRPr="00AE2A33">
        <w:rPr>
          <w:sz w:val="16"/>
        </w:rPr>
        <w:t xml:space="preserve">Russ: Yeah, there's some plus to it, I agree. </w:t>
      </w:r>
    </w:p>
    <w:p w14:paraId="33BD101E" w14:textId="77777777" w:rsidR="00141C9C" w:rsidRDefault="00141C9C" w:rsidP="00141C9C">
      <w:pPr>
        <w:rPr>
          <w:sz w:val="16"/>
        </w:rPr>
      </w:pPr>
      <w:r w:rsidRPr="00AE2A33">
        <w:rPr>
          <w:sz w:val="16"/>
        </w:rPr>
        <w:t xml:space="preserve">Guest: Right. </w:t>
      </w:r>
      <w:r w:rsidRPr="00AE2A33">
        <w:rPr>
          <w:rStyle w:val="StyleUnderline"/>
        </w:rPr>
        <w:t xml:space="preserve">And the idea is that your amygdala is responding to an act of violence. And most acts of violence are bad. And </w:t>
      </w:r>
      <w:proofErr w:type="gramStart"/>
      <w:r w:rsidRPr="00AE2A33">
        <w:rPr>
          <w:rStyle w:val="StyleUnderline"/>
        </w:rPr>
        <w:t>so</w:t>
      </w:r>
      <w:proofErr w:type="gramEnd"/>
      <w:r w:rsidRPr="00AE2A33">
        <w:rPr>
          <w:rStyle w:val="StyleUnderline"/>
        </w:rPr>
        <w:t xml:space="preserve"> </w:t>
      </w:r>
      <w:r w:rsidRPr="00124F26">
        <w:rPr>
          <w:rStyle w:val="StyleUnderline"/>
          <w:highlight w:val="green"/>
        </w:rPr>
        <w:t>it is good</w:t>
      </w:r>
      <w:r w:rsidRPr="00AE2A33">
        <w:rPr>
          <w:rStyle w:val="StyleUnderline"/>
        </w:rPr>
        <w:t xml:space="preserve"> for us </w:t>
      </w:r>
      <w:r w:rsidRPr="00124F26">
        <w:rPr>
          <w:rStyle w:val="StyleUnderline"/>
          <w:highlight w:val="green"/>
        </w:rPr>
        <w:t>to have a gut reaction</w:t>
      </w:r>
      <w:r w:rsidRPr="00AE2A33">
        <w:rPr>
          <w:rStyle w:val="StyleUnderline"/>
        </w:rPr>
        <w:t xml:space="preserve">, which is really a reaction in your amygdala that's then sending a signal to your ventromedial prefrontal cortex </w:t>
      </w:r>
      <w:r w:rsidRPr="00AE2A33">
        <w:rPr>
          <w:sz w:val="16"/>
        </w:rPr>
        <w:t xml:space="preserve">and so on and so forth, and we can talk about that. </w:t>
      </w:r>
      <w:r w:rsidRPr="00AE2A33">
        <w:rPr>
          <w:rStyle w:val="StyleUnderline"/>
        </w:rPr>
        <w:t xml:space="preserve">It's good to have that reaction </w:t>
      </w:r>
      <w:r w:rsidRPr="00124F26">
        <w:rPr>
          <w:rStyle w:val="StyleUnderline"/>
          <w:highlight w:val="green"/>
        </w:rPr>
        <w:t>that says, 'Don't push people</w:t>
      </w:r>
      <w:r w:rsidRPr="00AE2A33">
        <w:rPr>
          <w:rStyle w:val="StyleUnderline"/>
        </w:rPr>
        <w:t xml:space="preserve"> </w:t>
      </w:r>
      <w:proofErr w:type="gramStart"/>
      <w:r w:rsidRPr="00124F26">
        <w:rPr>
          <w:rStyle w:val="StyleUnderline"/>
          <w:highlight w:val="green"/>
        </w:rPr>
        <w:t>off</w:t>
      </w:r>
      <w:r w:rsidRPr="00AE2A33">
        <w:rPr>
          <w:rStyle w:val="StyleUnderline"/>
        </w:rPr>
        <w:t xml:space="preserve"> of</w:t>
      </w:r>
      <w:proofErr w:type="gramEnd"/>
      <w:r w:rsidRPr="00AE2A33">
        <w:rPr>
          <w:rStyle w:val="StyleUnderline"/>
        </w:rPr>
        <w:t xml:space="preserve"> </w:t>
      </w:r>
      <w:r w:rsidRPr="00124F26">
        <w:rPr>
          <w:rStyle w:val="StyleUnderline"/>
          <w:highlight w:val="green"/>
        </w:rPr>
        <w:t>footbridges</w:t>
      </w:r>
      <w:r w:rsidRPr="00AE2A33">
        <w:rPr>
          <w:rStyle w:val="StyleUnderline"/>
        </w:rPr>
        <w:t xml:space="preserve">.' </w:t>
      </w:r>
      <w:r w:rsidRPr="00124F26">
        <w:rPr>
          <w:rStyle w:val="StyleUnderline"/>
          <w:highlight w:val="green"/>
        </w:rPr>
        <w:t>But if</w:t>
      </w:r>
      <w:r w:rsidRPr="00AE2A33">
        <w:rPr>
          <w:rStyle w:val="StyleUnderline"/>
        </w:rPr>
        <w:t xml:space="preserve"> you construct a case in which you stipulate that committing </w:t>
      </w:r>
      <w:r w:rsidRPr="00124F26">
        <w:rPr>
          <w:rStyle w:val="StyleUnderline"/>
          <w:highlight w:val="green"/>
        </w:rPr>
        <w:t>this</w:t>
      </w:r>
      <w:r w:rsidRPr="00AE2A33">
        <w:rPr>
          <w:rStyle w:val="StyleUnderline"/>
        </w:rPr>
        <w:t xml:space="preserve"> act of violence is going to lead </w:t>
      </w:r>
      <w:r w:rsidRPr="00124F26">
        <w:rPr>
          <w:rStyle w:val="StyleUnderline"/>
          <w:highlight w:val="green"/>
        </w:rPr>
        <w:t>to the greater good,</w:t>
      </w:r>
      <w:r w:rsidRPr="00AE2A33">
        <w:rPr>
          <w:rStyle w:val="StyleUnderline"/>
        </w:rPr>
        <w:t xml:space="preserve"> and it still feels wrong, I think </w:t>
      </w:r>
      <w:r w:rsidRPr="00124F26">
        <w:rPr>
          <w:rStyle w:val="StyleUnderline"/>
          <w:highlight w:val="green"/>
        </w:rPr>
        <w:t>it's a mistake</w:t>
      </w:r>
      <w:r w:rsidRPr="00AE2A33">
        <w:rPr>
          <w:rStyle w:val="StyleUnderline"/>
        </w:rPr>
        <w:t xml:space="preserve"> </w:t>
      </w:r>
      <w:r w:rsidRPr="00124F26">
        <w:rPr>
          <w:rStyle w:val="StyleUnderline"/>
          <w:highlight w:val="green"/>
        </w:rPr>
        <w:t>to</w:t>
      </w:r>
      <w:r w:rsidRPr="00AE2A33">
        <w:rPr>
          <w:rStyle w:val="StyleUnderline"/>
        </w:rPr>
        <w:t xml:space="preserve"> interpret that gut reaction as a </w:t>
      </w:r>
      <w:r w:rsidRPr="00124F26">
        <w:rPr>
          <w:rStyle w:val="StyleUnderline"/>
          <w:highlight w:val="green"/>
        </w:rPr>
        <w:t>challenge</w:t>
      </w:r>
      <w:r w:rsidRPr="00AE2A33">
        <w:rPr>
          <w:rStyle w:val="StyleUnderline"/>
        </w:rPr>
        <w:t xml:space="preserve"> to </w:t>
      </w:r>
      <w:r w:rsidRPr="00124F26">
        <w:rPr>
          <w:rStyle w:val="StyleUnderline"/>
          <w:highlight w:val="green"/>
        </w:rPr>
        <w:t>the theory that</w:t>
      </w:r>
      <w:r w:rsidRPr="00AE2A33">
        <w:rPr>
          <w:rStyle w:val="StyleUnderline"/>
        </w:rPr>
        <w:t xml:space="preserve"> </w:t>
      </w:r>
      <w:r w:rsidRPr="00124F26">
        <w:rPr>
          <w:rStyle w:val="StyleUnderline"/>
          <w:highlight w:val="green"/>
        </w:rPr>
        <w:t>says</w:t>
      </w:r>
      <w:r w:rsidRPr="00AE2A33">
        <w:rPr>
          <w:rStyle w:val="StyleUnderline"/>
        </w:rPr>
        <w:t xml:space="preserve"> we should do whatever in general is going to </w:t>
      </w:r>
      <w:r w:rsidRPr="00124F26">
        <w:rPr>
          <w:rStyle w:val="StyleUnderline"/>
          <w:highlight w:val="green"/>
        </w:rPr>
        <w:t>promote the greater good</w:t>
      </w:r>
      <w:r w:rsidRPr="00AE2A33">
        <w:rPr>
          <w:rStyle w:val="StyleUnderline"/>
        </w:rPr>
        <w:t>.</w:t>
      </w:r>
      <w:r w:rsidRPr="00AE2A33">
        <w:rPr>
          <w:sz w:val="16"/>
        </w:rPr>
        <w:t xml:space="preserve"> That is, </w:t>
      </w:r>
      <w:r w:rsidRPr="00124F26">
        <w:rPr>
          <w:rStyle w:val="StyleUnderline"/>
          <w:highlight w:val="green"/>
        </w:rPr>
        <w:t>our gut reactions are</w:t>
      </w:r>
      <w:r w:rsidRPr="00AE2A33">
        <w:rPr>
          <w:rStyle w:val="StyleUnderline"/>
        </w:rPr>
        <w:t xml:space="preserve"> somewhat </w:t>
      </w:r>
      <w:r w:rsidRPr="00124F26">
        <w:rPr>
          <w:rStyle w:val="StyleUnderline"/>
          <w:highlight w:val="green"/>
        </w:rPr>
        <w:t>limited</w:t>
      </w:r>
      <w:r w:rsidRPr="00AE2A33">
        <w:rPr>
          <w:rStyle w:val="StyleUnderline"/>
        </w:rPr>
        <w:t xml:space="preserve">. They are good for everyday life. It's good that you have a gut reaction that says, 'Don't go shoving people </w:t>
      </w:r>
      <w:proofErr w:type="gramStart"/>
      <w:r w:rsidRPr="00AE2A33">
        <w:rPr>
          <w:rStyle w:val="StyleUnderline"/>
        </w:rPr>
        <w:t>off of</w:t>
      </w:r>
      <w:proofErr w:type="gramEnd"/>
      <w:r w:rsidRPr="00AE2A33">
        <w:rPr>
          <w:rStyle w:val="StyleUnderline"/>
        </w:rPr>
        <w:t xml:space="preserve"> high places.' But that shouldn't be a veto against a general idea that otherwise makes a lot of sense.</w:t>
      </w:r>
      <w:r w:rsidRPr="00AE2A33">
        <w:rPr>
          <w:sz w:val="16"/>
        </w:rPr>
        <w:t xml:space="preserve"> </w:t>
      </w:r>
      <w:r w:rsidRPr="00AE2A33">
        <w:rPr>
          <w:rStyle w:val="StyleUnderline"/>
        </w:rPr>
        <w:t xml:space="preserve">Which </w:t>
      </w:r>
      <w:r w:rsidRPr="00650C3B">
        <w:rPr>
          <w:rStyle w:val="StyleUnderline"/>
        </w:rPr>
        <w:t xml:space="preserve">is that in the modern world, we have a lot of different competing value systems, and that the way to resolve disagreements among those different competing value systems is to say, 'What's going to actually produce the best consequences?' And best consequences measured in terms of the quality of people's experience. </w:t>
      </w:r>
      <w:r w:rsidRPr="00650C3B">
        <w:rPr>
          <w:sz w:val="16"/>
          <w:szCs w:val="16"/>
        </w:rPr>
        <w:t>So</w:t>
      </w:r>
      <w:r w:rsidRPr="00650C3B">
        <w:rPr>
          <w:sz w:val="16"/>
        </w:rPr>
        <w:t>, that's kind of completing or partially completing the circle between the tragedy of the commons, that discussion, and how do we get to the Trolleys.</w:t>
      </w:r>
    </w:p>
    <w:p w14:paraId="77201DDF" w14:textId="77777777" w:rsidR="00141C9C" w:rsidRPr="00730CE9" w:rsidRDefault="00141C9C" w:rsidP="00141C9C">
      <w:pPr>
        <w:pStyle w:val="Heading4"/>
        <w:rPr>
          <w:rFonts w:cs="Arial"/>
          <w:szCs w:val="26"/>
        </w:rPr>
      </w:pPr>
      <w:r>
        <w:rPr>
          <w:rFonts w:cs="Arial"/>
          <w:szCs w:val="26"/>
        </w:rPr>
        <w:t xml:space="preserve">2] </w:t>
      </w:r>
      <w:bookmarkStart w:id="4" w:name="_Hlk62889748"/>
      <w:r>
        <w:rPr>
          <w:rFonts w:cs="Arial"/>
          <w:szCs w:val="26"/>
        </w:rPr>
        <w:t>Extinction</w:t>
      </w:r>
      <w:r w:rsidRPr="00730CE9">
        <w:rPr>
          <w:rFonts w:cs="Arial"/>
          <w:szCs w:val="26"/>
        </w:rPr>
        <w:t xml:space="preserve"> outweighs---it’s the upmost moral evil and disavowal of the risk makes it more likely.</w:t>
      </w:r>
    </w:p>
    <w:p w14:paraId="2626DF16" w14:textId="77777777" w:rsidR="00141C9C" w:rsidRPr="00AE4834" w:rsidRDefault="00141C9C" w:rsidP="00141C9C">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proofErr w:type="spellStart"/>
      <w:r w:rsidRPr="00AE4834">
        <w:rPr>
          <w:rStyle w:val="Style13ptBold"/>
          <w:rFonts w:eastAsia="Calibri"/>
        </w:rPr>
        <w:t>Finneron</w:t>
      </w:r>
      <w:proofErr w:type="spellEnd"/>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5"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3C491833" w14:textId="77777777" w:rsidR="00141C9C" w:rsidRPr="00AE4834" w:rsidRDefault="00141C9C" w:rsidP="00141C9C">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proofErr w:type="gramStart"/>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proofErr w:type="gramStart"/>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proofErr w:type="gramStart"/>
      <w:r w:rsidRPr="00AE4834">
        <w:rPr>
          <w:rStyle w:val="StyleUnderline"/>
          <w:rFonts w:eastAsia="Calibri"/>
        </w:rPr>
        <w:t>and</w:t>
      </w:r>
      <w:r w:rsidRPr="00AE4834">
        <w:rPr>
          <w:sz w:val="8"/>
        </w:rPr>
        <w:t xml:space="preserve"> </w:t>
      </w:r>
      <w:r w:rsidRPr="00AE4834">
        <w:rPr>
          <w:rFonts w:eastAsia="Calibri"/>
          <w:sz w:val="8"/>
        </w:rPr>
        <w:t>also</w:t>
      </w:r>
      <w:proofErr w:type="gramEnd"/>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proofErr w:type="gramStart"/>
      <w:r w:rsidRPr="00AE4834">
        <w:rPr>
          <w:rFonts w:eastAsia="Calibri"/>
          <w:sz w:val="8"/>
        </w:rPr>
        <w:t>latter</w:t>
      </w:r>
      <w:r w:rsidRPr="00AE4834">
        <w:rPr>
          <w:sz w:val="8"/>
        </w:rPr>
        <w:t>’</w:t>
      </w:r>
      <w:r w:rsidRPr="00AE4834">
        <w:rPr>
          <w:rFonts w:eastAsia="Calibri"/>
          <w:sz w:val="8"/>
        </w:rPr>
        <w:t>s</w:t>
      </w:r>
      <w:proofErr w:type="gramEnd"/>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proofErr w:type="gramStart"/>
      <w:r w:rsidRPr="00AE4834">
        <w:rPr>
          <w:rFonts w:eastAsia="Calibri"/>
          <w:sz w:val="8"/>
        </w:rPr>
        <w:t>assuming</w:t>
      </w:r>
      <w:r w:rsidRPr="00AE4834">
        <w:rPr>
          <w:sz w:val="8"/>
        </w:rPr>
        <w:t xml:space="preserve"> </w:t>
      </w:r>
      <w:r w:rsidRPr="00AE4834">
        <w:rPr>
          <w:rFonts w:eastAsia="Calibri"/>
          <w:sz w:val="8"/>
        </w:rPr>
        <w:t>that</w:t>
      </w:r>
      <w:proofErr w:type="gramEnd"/>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proofErr w:type="gramEnd"/>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exist</w:t>
      </w:r>
      <w:proofErr w:type="gramEnd"/>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exist</w:t>
      </w:r>
      <w:proofErr w:type="gramEnd"/>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proofErr w:type="gramStart"/>
      <w:r w:rsidRPr="00AE4834">
        <w:rPr>
          <w:rFonts w:eastAsia="Calibri"/>
          <w:sz w:val="8"/>
        </w:rPr>
        <w:t>all</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proofErr w:type="gramStart"/>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proofErr w:type="gramEnd"/>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roofErr w:type="gramStart"/>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proofErr w:type="gramStart"/>
      <w:r w:rsidRPr="00AE4834">
        <w:rPr>
          <w:rFonts w:eastAsia="Calibri"/>
          <w:sz w:val="8"/>
        </w:rPr>
        <w:t>particular</w:t>
      </w:r>
      <w:r w:rsidRPr="00AE4834">
        <w:rPr>
          <w:sz w:val="8"/>
        </w:rPr>
        <w:t xml:space="preserve"> </w:t>
      </w:r>
      <w:r w:rsidRPr="00AE4834">
        <w:rPr>
          <w:rFonts w:eastAsia="Calibri"/>
          <w:sz w:val="8"/>
        </w:rPr>
        <w:t>future</w:t>
      </w:r>
      <w:proofErr w:type="gramEnd"/>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proofErr w:type="gramStart"/>
      <w:r w:rsidRPr="00AE4834">
        <w:rPr>
          <w:rFonts w:eastAsia="Calibri"/>
          <w:sz w:val="8"/>
        </w:rPr>
        <w:t>later</w:t>
      </w:r>
      <w:r w:rsidRPr="00AE4834">
        <w:rPr>
          <w:sz w:val="8"/>
        </w:rPr>
        <w:t xml:space="preserve"> </w:t>
      </w:r>
      <w:r w:rsidRPr="00AE4834">
        <w:rPr>
          <w:rFonts w:eastAsia="Calibri"/>
          <w:sz w:val="8"/>
        </w:rPr>
        <w:t>on</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proofErr w:type="gramStart"/>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proofErr w:type="gramEnd"/>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proofErr w:type="gramStart"/>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proofErr w:type="gramStart"/>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proofErr w:type="gramStart"/>
      <w:r w:rsidRPr="00AE4834">
        <w:rPr>
          <w:rStyle w:val="StyleUnderline"/>
          <w:rFonts w:eastAsia="Calibri"/>
        </w:rPr>
        <w:t>anyone</w:t>
      </w:r>
      <w:r w:rsidRPr="00AE4834">
        <w:rPr>
          <w:rStyle w:val="StyleUnderline"/>
        </w:rPr>
        <w:t xml:space="preserve">, </w:t>
      </w:r>
      <w:r w:rsidRPr="00AE4834">
        <w:rPr>
          <w:rStyle w:val="StyleUnderline"/>
          <w:rFonts w:eastAsia="Calibri"/>
        </w:rPr>
        <w:t>but</w:t>
      </w:r>
      <w:proofErr w:type="gramEnd"/>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the</w:t>
      </w:r>
      <w:proofErr w:type="gramEnd"/>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proofErr w:type="gramStart"/>
      <w:r w:rsidRPr="00AE4834">
        <w:rPr>
          <w:rFonts w:eastAsia="Calibri"/>
          <w:sz w:val="8"/>
        </w:rPr>
        <w:t>life</w:t>
      </w:r>
      <w:r w:rsidRPr="00AE4834">
        <w:rPr>
          <w:sz w:val="8"/>
        </w:rPr>
        <w:t>-</w:t>
      </w:r>
      <w:r w:rsidRPr="00AE4834">
        <w:rPr>
          <w:rFonts w:eastAsia="Calibri"/>
          <w:sz w:val="8"/>
        </w:rPr>
        <w:t>saving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proofErr w:type="gramStart"/>
      <w:r w:rsidRPr="00AE4834">
        <w:rPr>
          <w:rFonts w:eastAsia="Calibri"/>
          <w:sz w:val="8"/>
        </w:rPr>
        <w:t>cases</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proofErr w:type="gramStart"/>
      <w:r w:rsidRPr="00AE4834">
        <w:rPr>
          <w:rFonts w:eastAsia="Calibri"/>
          <w:sz w:val="8"/>
        </w:rPr>
        <w:t>Of</w:t>
      </w:r>
      <w:r w:rsidRPr="00AE4834">
        <w:rPr>
          <w:sz w:val="8"/>
        </w:rPr>
        <w:t xml:space="preserve"> </w:t>
      </w:r>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proofErr w:type="gramEnd"/>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proofErr w:type="gramEnd"/>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proofErr w:type="gramStart"/>
      <w:r w:rsidRPr="00AE4834">
        <w:rPr>
          <w:rStyle w:val="StyleUnderline"/>
          <w:rFonts w:eastAsia="Calibri"/>
        </w:rPr>
        <w:t>higher</w:t>
      </w:r>
      <w:r w:rsidRPr="00AE4834">
        <w:rPr>
          <w:rStyle w:val="StyleUnderline"/>
        </w:rPr>
        <w:t xml:space="preserve"> </w:t>
      </w:r>
      <w:r w:rsidRPr="00AE4834">
        <w:rPr>
          <w:rStyle w:val="StyleUnderline"/>
          <w:rFonts w:eastAsia="Calibri"/>
        </w:rPr>
        <w:t>level</w:t>
      </w:r>
      <w:proofErr w:type="gramEnd"/>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proofErr w:type="gramStart"/>
      <w:r w:rsidRPr="00AE4834">
        <w:rPr>
          <w:rFonts w:eastAsia="Calibri"/>
          <w:sz w:val="8"/>
        </w:rPr>
        <w:t>being</w:t>
      </w:r>
      <w:proofErr w:type="gramEnd"/>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5B3221C2" w14:textId="77777777" w:rsidR="00141C9C" w:rsidRPr="00730CE9" w:rsidRDefault="00141C9C" w:rsidP="00141C9C">
      <w:pPr>
        <w:pStyle w:val="Heading4"/>
        <w:rPr>
          <w:rFonts w:cs="Arial"/>
          <w:szCs w:val="26"/>
        </w:rPr>
      </w:pPr>
      <w:r>
        <w:rPr>
          <w:rFonts w:cs="Arial"/>
          <w:szCs w:val="26"/>
        </w:rPr>
        <w:t xml:space="preserve">3] </w:t>
      </w: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14:paraId="2D460963" w14:textId="77777777" w:rsidR="00141C9C" w:rsidRPr="00AE4834" w:rsidRDefault="00141C9C" w:rsidP="00141C9C">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Rampal coal plant in Bangladesh to protect the Sundarbans </w:t>
      </w:r>
      <w:proofErr w:type="gramStart"/>
      <w:r w:rsidRPr="00AE4834">
        <w:t>World Heritage forest</w:t>
      </w:r>
      <w:proofErr w:type="gramEnd"/>
      <w:r w:rsidRPr="00AE4834">
        <w:t xml:space="preserve">, and elicited criticism of the plant from Crédit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72E2E2BE" w14:textId="77777777" w:rsidR="00141C9C" w:rsidRPr="009F04AA" w:rsidRDefault="00141C9C" w:rsidP="00141C9C">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w:t>
      </w:r>
      <w:proofErr w:type="gramStart"/>
      <w:r w:rsidRPr="00AE4834">
        <w:rPr>
          <w:sz w:val="12"/>
        </w:rPr>
        <w:t>traditions</w:t>
      </w:r>
      <w:proofErr w:type="gramEnd"/>
      <w:r w:rsidRPr="00AE4834">
        <w:rPr>
          <w:sz w:val="12"/>
        </w:rPr>
        <w:t xml:space="preserve"> and norms. They wiped each other </w:t>
      </w:r>
      <w:proofErr w:type="gramStart"/>
      <w:r w:rsidRPr="00AE4834">
        <w:rPr>
          <w:sz w:val="12"/>
        </w:rPr>
        <w:t>out, or</w:t>
      </w:r>
      <w:proofErr w:type="gramEnd"/>
      <w:r w:rsidRPr="00AE4834">
        <w:rPr>
          <w:sz w:val="12"/>
        </w:rPr>
        <w:t xml:space="preserve">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w:t>
      </w:r>
      <w:proofErr w:type="gramStart"/>
      <w:r w:rsidRPr="00AE4834">
        <w:rPr>
          <w:sz w:val="12"/>
        </w:rPr>
        <w:t>really wise</w:t>
      </w:r>
      <w:proofErr w:type="gramEnd"/>
      <w:r w:rsidRPr="00AE4834">
        <w:rPr>
          <w:sz w:val="12"/>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 xml:space="preserve">overpowered </w:t>
      </w:r>
      <w:proofErr w:type="gramStart"/>
      <w:r w:rsidRPr="00AE4834">
        <w:rPr>
          <w:rStyle w:val="StyleUnderline"/>
        </w:rPr>
        <w:t>tribes,</w:t>
      </w:r>
      <w:proofErr w:type="gramEnd"/>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own shared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are </w:t>
      </w:r>
      <w:r w:rsidRPr="000A2C32">
        <w:rPr>
          <w:rStyle w:val="Emphasis"/>
          <w:highlight w:val="cyan"/>
        </w:rPr>
        <w:t>humbly grounded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bookmarkEnd w:id="4"/>
    </w:p>
    <w:p w14:paraId="4AA7948D" w14:textId="4AD10ED8" w:rsidR="005A3D5D" w:rsidRDefault="00141C9C" w:rsidP="00141C9C">
      <w:pPr>
        <w:pStyle w:val="Heading3"/>
      </w:pPr>
      <w:r>
        <w:t>NC – Presumption</w:t>
      </w:r>
    </w:p>
    <w:p w14:paraId="692384AE" w14:textId="77777777" w:rsidR="00C02E9D" w:rsidRPr="00E80619" w:rsidRDefault="00C02E9D" w:rsidP="00C02E9D">
      <w:pPr>
        <w:pStyle w:val="Analytic"/>
      </w:pPr>
      <w:r>
        <w:t xml:space="preserve">The </w:t>
      </w:r>
      <w:proofErr w:type="spellStart"/>
      <w:r>
        <w:t>aff</w:t>
      </w:r>
      <w:proofErr w:type="spellEnd"/>
      <w:r>
        <w:t xml:space="preserve"> must be a significant departure from the status quo rather than just an idea internal to debate.</w:t>
      </w:r>
    </w:p>
    <w:p w14:paraId="12A5FAE7" w14:textId="77777777" w:rsidR="00C02E9D" w:rsidRDefault="00C02E9D" w:rsidP="00C02E9D">
      <w:pPr>
        <w:pStyle w:val="Analytic"/>
      </w:pPr>
      <w:r>
        <w:t>If not, vote neg on presumption.</w:t>
      </w:r>
    </w:p>
    <w:p w14:paraId="7A4B773F" w14:textId="6F394F65" w:rsidR="00141C9C" w:rsidRDefault="00C02E9D" w:rsidP="00C02E9D">
      <w:pPr>
        <w:pStyle w:val="Heading3"/>
      </w:pPr>
      <w:r>
        <w:t>NC – Case</w:t>
      </w:r>
    </w:p>
    <w:p w14:paraId="788E219E" w14:textId="77777777" w:rsidR="00C02E9D" w:rsidRPr="00890A52" w:rsidRDefault="00C02E9D" w:rsidP="00C02E9D">
      <w:pPr>
        <w:pStyle w:val="Heading4"/>
      </w:pPr>
      <w:r>
        <w:t xml:space="preserve">1. You should hold new 2AR spin with </w:t>
      </w:r>
      <w:r>
        <w:rPr>
          <w:u w:val="single"/>
        </w:rPr>
        <w:t>extreme skepticism</w:t>
      </w:r>
      <w:r w:rsidRPr="00890A52">
        <w:t xml:space="preserve"> –</w:t>
      </w:r>
      <w:r>
        <w:t xml:space="preserve"> the 1AC is a flat-out </w:t>
      </w:r>
      <w:r>
        <w:rPr>
          <w:u w:val="single"/>
        </w:rPr>
        <w:t>double turn</w:t>
      </w:r>
      <w:r>
        <w:t xml:space="preserve"> – part 1 is about Luce </w:t>
      </w:r>
      <w:proofErr w:type="spellStart"/>
      <w:r>
        <w:t>Irigaray</w:t>
      </w:r>
      <w:proofErr w:type="spellEnd"/>
      <w:r>
        <w:t xml:space="preserve"> who is a </w:t>
      </w:r>
      <w:r>
        <w:rPr>
          <w:u w:val="single"/>
        </w:rPr>
        <w:t xml:space="preserve">Lacanian psychoanalyst </w:t>
      </w:r>
      <w:r>
        <w:t xml:space="preserve">whose theory of language and linguistics endorses </w:t>
      </w:r>
      <w:r w:rsidRPr="00890A52">
        <w:rPr>
          <w:u w:val="single"/>
        </w:rPr>
        <w:t>sexual difference</w:t>
      </w:r>
      <w:r>
        <w:t xml:space="preserve"> – part 2 is Haraway and Puar – who are </w:t>
      </w:r>
      <w:proofErr w:type="spellStart"/>
      <w:r>
        <w:rPr>
          <w:u w:val="single"/>
        </w:rPr>
        <w:t>Del</w:t>
      </w:r>
      <w:r w:rsidRPr="00890A52">
        <w:rPr>
          <w:u w:val="single"/>
        </w:rPr>
        <w:t>euzians</w:t>
      </w:r>
      <w:proofErr w:type="spellEnd"/>
      <w:r>
        <w:t xml:space="preserve"> who think psychoanalysis is </w:t>
      </w:r>
      <w:r>
        <w:rPr>
          <w:u w:val="single"/>
        </w:rPr>
        <w:t>wrong</w:t>
      </w:r>
      <w:r>
        <w:t xml:space="preserve"> – they think instead of embracing sexual difference gender is in </w:t>
      </w:r>
      <w:r>
        <w:rPr>
          <w:u w:val="single"/>
        </w:rPr>
        <w:t xml:space="preserve">total flux </w:t>
      </w:r>
      <w:r>
        <w:t xml:space="preserve">and </w:t>
      </w:r>
      <w:r>
        <w:rPr>
          <w:u w:val="single"/>
        </w:rPr>
        <w:t xml:space="preserve">destabilized </w:t>
      </w:r>
      <w:r>
        <w:t xml:space="preserve">– we should play with gender and explode the binary through </w:t>
      </w:r>
      <w:proofErr w:type="spellStart"/>
      <w:r>
        <w:t>cyborgian</w:t>
      </w:r>
      <w:proofErr w:type="spellEnd"/>
      <w:r>
        <w:t xml:space="preserve"> affects. The 1AR will try to persuade you they don’t have to defend their authors – we think they should </w:t>
      </w:r>
      <w:r>
        <w:rPr>
          <w:u w:val="single"/>
        </w:rPr>
        <w:t>defend the words</w:t>
      </w:r>
      <w:r>
        <w:t xml:space="preserve"> in the 1AC which </w:t>
      </w:r>
      <w:r>
        <w:rPr>
          <w:u w:val="single"/>
        </w:rPr>
        <w:t>explicitly</w:t>
      </w:r>
      <w:r>
        <w:t xml:space="preserve"> make these arguments – anything else makes being neg impossible and is a voter for clash and education. </w:t>
      </w:r>
    </w:p>
    <w:p w14:paraId="7FAC952B" w14:textId="77777777" w:rsidR="00C02E9D" w:rsidRPr="00890A52" w:rsidRDefault="00C02E9D" w:rsidP="00C02E9D"/>
    <w:p w14:paraId="1AE38CAF" w14:textId="77777777" w:rsidR="00C02E9D" w:rsidRDefault="00C02E9D" w:rsidP="00C02E9D">
      <w:pPr>
        <w:pStyle w:val="Heading4"/>
      </w:pPr>
      <w:r>
        <w:t xml:space="preserve">2. Their defense the cyborg reflects a universalizing Western mythologization of neutrality and identity that props up colonization   </w:t>
      </w:r>
    </w:p>
    <w:p w14:paraId="2698C501" w14:textId="77777777" w:rsidR="00C02E9D" w:rsidRDefault="00C02E9D" w:rsidP="00C02E9D">
      <w:proofErr w:type="spellStart"/>
      <w:r>
        <w:rPr>
          <w:rStyle w:val="Style13ptBold"/>
        </w:rPr>
        <w:t>Schueller</w:t>
      </w:r>
      <w:proofErr w:type="spellEnd"/>
      <w:r>
        <w:rPr>
          <w:rStyle w:val="Style13ptBold"/>
        </w:rPr>
        <w:t xml:space="preserve"> 05</w:t>
      </w:r>
      <w:r>
        <w:t xml:space="preserve"> [Malini </w:t>
      </w:r>
      <w:proofErr w:type="spellStart"/>
      <w:r>
        <w:t>Johar</w:t>
      </w:r>
      <w:proofErr w:type="spellEnd"/>
      <w:r>
        <w:t>. "Analogy and (white) feminist theory: Thinking race and the color of the cyborg body." Signs: Journal of Women in Culture and Society 31.1 (2005): 63-92.]</w:t>
      </w:r>
    </w:p>
    <w:p w14:paraId="4DCA9061" w14:textId="77777777" w:rsidR="00C02E9D" w:rsidRDefault="00C02E9D" w:rsidP="00C02E9D">
      <w:pPr>
        <w:rPr>
          <w:sz w:val="12"/>
        </w:rPr>
      </w:pPr>
      <w:r>
        <w:rPr>
          <w:sz w:val="12"/>
        </w:rPr>
        <w:t xml:space="preserve">I point to the similarities between Haraway’s cyborg theory and theories of several other poststructuralists </w:t>
      </w:r>
      <w:proofErr w:type="gramStart"/>
      <w:r>
        <w:rPr>
          <w:sz w:val="12"/>
        </w:rPr>
        <w:t>in order to</w:t>
      </w:r>
      <w:proofErr w:type="gramEnd"/>
      <w:r>
        <w:rPr>
          <w:sz w:val="12"/>
        </w:rPr>
        <w:t xml:space="preserve"> suggest that there is nothing inherently subversive for feminism about such theorizing unless the theory can be shown to have specific, material, and located ramifications (a fact Haraway seems to have partially recognized in </w:t>
      </w:r>
      <w:proofErr w:type="spellStart"/>
      <w:r>
        <w:rPr>
          <w:sz w:val="12"/>
        </w:rPr>
        <w:t>Modest_Witness</w:t>
      </w:r>
      <w:proofErr w:type="spellEnd"/>
      <w:r>
        <w:rPr>
          <w:sz w:val="12"/>
        </w:rPr>
        <w:t xml:space="preserve"> [1997a], which I will briefly discuss at the end of this essay). Indeed, as Susan </w:t>
      </w:r>
      <w:proofErr w:type="spellStart"/>
      <w:r>
        <w:rPr>
          <w:sz w:val="12"/>
        </w:rPr>
        <w:t>Bordo</w:t>
      </w:r>
      <w:proofErr w:type="spellEnd"/>
      <w:r>
        <w:rPr>
          <w:sz w:val="12"/>
        </w:rPr>
        <w:t xml:space="preserve"> suggests, </w:t>
      </w:r>
      <w:r>
        <w:rPr>
          <w:b/>
          <w:highlight w:val="cyan"/>
          <w:u w:val="single"/>
        </w:rPr>
        <w:t xml:space="preserve">the </w:t>
      </w:r>
      <w:r w:rsidRPr="00394D33">
        <w:rPr>
          <w:b/>
          <w:u w:val="single"/>
        </w:rPr>
        <w:t>epistemological jouissance suggested by the</w:t>
      </w:r>
      <w:r>
        <w:rPr>
          <w:b/>
          <w:u w:val="single"/>
        </w:rPr>
        <w:t xml:space="preserve"> image </w:t>
      </w:r>
      <w:r>
        <w:rPr>
          <w:b/>
          <w:highlight w:val="cyan"/>
          <w:u w:val="single"/>
        </w:rPr>
        <w:t xml:space="preserve">of the cyborg </w:t>
      </w:r>
      <w:r w:rsidRPr="00394D33">
        <w:rPr>
          <w:b/>
          <w:u w:val="single"/>
        </w:rPr>
        <w:t xml:space="preserve">denies </w:t>
      </w:r>
      <w:proofErr w:type="spellStart"/>
      <w:r w:rsidRPr="00394D33">
        <w:rPr>
          <w:b/>
          <w:u w:val="single"/>
        </w:rPr>
        <w:t>locatedness</w:t>
      </w:r>
      <w:proofErr w:type="spellEnd"/>
      <w:r w:rsidRPr="00394D33">
        <w:rPr>
          <w:b/>
          <w:u w:val="single"/>
        </w:rPr>
        <w:t xml:space="preserve"> and </w:t>
      </w:r>
      <w:r>
        <w:rPr>
          <w:b/>
          <w:highlight w:val="cyan"/>
          <w:u w:val="single"/>
        </w:rPr>
        <w:t>fantasizes</w:t>
      </w:r>
      <w:r>
        <w:rPr>
          <w:b/>
          <w:u w:val="single"/>
        </w:rPr>
        <w:t xml:space="preserve"> itself as </w:t>
      </w:r>
      <w:r>
        <w:rPr>
          <w:b/>
          <w:highlight w:val="cyan"/>
          <w:u w:val="single"/>
        </w:rPr>
        <w:t>a postmodern “dream of everywhere”</w:t>
      </w:r>
      <w:r>
        <w:rPr>
          <w:sz w:val="12"/>
        </w:rPr>
        <w:t xml:space="preserve"> (1990, 136, 144–45).10 Here it is important to distinguish between </w:t>
      </w:r>
      <w:proofErr w:type="spellStart"/>
      <w:r>
        <w:rPr>
          <w:sz w:val="12"/>
        </w:rPr>
        <w:t>locatedness</w:t>
      </w:r>
      <w:proofErr w:type="spellEnd"/>
      <w:r>
        <w:rPr>
          <w:sz w:val="12"/>
        </w:rPr>
        <w:t xml:space="preserve"> and a simple celebration of the local as endless possibility. I am not advocating what Manuel Castells (1997) describes as a defensive and retrenched localism (manifested most disturbingly in the “not in my backyard” ideal) in the face of globalization as a basis for feminist identity but rather a relationship to materiality and sociopolitical specificity as a basis for theorizing, much in the manner of </w:t>
      </w:r>
      <w:proofErr w:type="spellStart"/>
      <w:r>
        <w:rPr>
          <w:sz w:val="12"/>
        </w:rPr>
        <w:t>Castells’s</w:t>
      </w:r>
      <w:proofErr w:type="spellEnd"/>
      <w:r>
        <w:rPr>
          <w:sz w:val="12"/>
        </w:rPr>
        <w:t xml:space="preserve"> own analyses (1997, 61–62). In arguing for a relationship to </w:t>
      </w:r>
      <w:proofErr w:type="spellStart"/>
      <w:r>
        <w:rPr>
          <w:sz w:val="12"/>
        </w:rPr>
        <w:t>locatedness</w:t>
      </w:r>
      <w:proofErr w:type="spellEnd"/>
      <w:r>
        <w:rPr>
          <w:sz w:val="12"/>
        </w:rPr>
        <w:t xml:space="preserve">, I am taking a stance about critical responsibility in a postcolonial world. As third-world environmentalists such as Vandana Shiva (1997) and subaltern studies historians have demonstrated, </w:t>
      </w:r>
      <w:r>
        <w:rPr>
          <w:b/>
          <w:highlight w:val="cyan"/>
          <w:u w:val="single"/>
        </w:rPr>
        <w:t>policies and political concepts of postcolonial nations cannot be understood through universal</w:t>
      </w:r>
      <w:r>
        <w:rPr>
          <w:sz w:val="12"/>
        </w:rPr>
        <w:t xml:space="preserve"> (read: Western) </w:t>
      </w:r>
      <w:r>
        <w:rPr>
          <w:b/>
          <w:highlight w:val="cyan"/>
          <w:u w:val="single"/>
        </w:rPr>
        <w:t>concepts</w:t>
      </w:r>
      <w:r>
        <w:rPr>
          <w:b/>
          <w:u w:val="single"/>
        </w:rPr>
        <w:t xml:space="preserve"> alone, even though local concepts need to be related to the global.</w:t>
      </w:r>
      <w:r>
        <w:rPr>
          <w:sz w:val="12"/>
        </w:rPr>
        <w:t xml:space="preserve"> Witness Shiva’s call for international legal ecological policies based on an understanding of indigenous knowledges and </w:t>
      </w:r>
      <w:proofErr w:type="spellStart"/>
      <w:r>
        <w:rPr>
          <w:sz w:val="12"/>
        </w:rPr>
        <w:t>Partha</w:t>
      </w:r>
      <w:proofErr w:type="spellEnd"/>
      <w:r>
        <w:rPr>
          <w:sz w:val="12"/>
        </w:rPr>
        <w:t xml:space="preserve"> Chatterjee’s (1986) critique of the Western idea of nation as inapplicable to postcolonial countries. In the United States, </w:t>
      </w:r>
      <w:r>
        <w:rPr>
          <w:b/>
          <w:u w:val="single"/>
        </w:rPr>
        <w:t>critical race theorists have argued for what legal theorist Richard Delgado</w:t>
      </w:r>
      <w:r>
        <w:rPr>
          <w:sz w:val="12"/>
        </w:rPr>
        <w:t xml:space="preserve"> (1995) </w:t>
      </w:r>
      <w:r>
        <w:rPr>
          <w:b/>
          <w:u w:val="single"/>
        </w:rPr>
        <w:t xml:space="preserve">terms </w:t>
      </w:r>
      <w:r>
        <w:rPr>
          <w:b/>
          <w:highlight w:val="cyan"/>
          <w:u w:val="single"/>
        </w:rPr>
        <w:t>the call to context,</w:t>
      </w:r>
      <w:r>
        <w:rPr>
          <w:b/>
          <w:u w:val="single"/>
        </w:rPr>
        <w:t xml:space="preserve"> which </w:t>
      </w:r>
      <w:r>
        <w:rPr>
          <w:b/>
          <w:highlight w:val="cyan"/>
          <w:u w:val="single"/>
        </w:rPr>
        <w:t>challenges the traditional juridical preference for universalism over particularism and abstract principles over perspectivism.</w:t>
      </w:r>
      <w:r>
        <w:rPr>
          <w:sz w:val="12"/>
        </w:rPr>
        <w:t xml:space="preserve"> This is particularly important, Delgado points out, in normative discourse such as civil rights (1995, xv). </w:t>
      </w:r>
      <w:r>
        <w:rPr>
          <w:b/>
          <w:highlight w:val="cyan"/>
          <w:u w:val="single"/>
        </w:rPr>
        <w:t>Feminists</w:t>
      </w:r>
      <w:r>
        <w:rPr>
          <w:b/>
          <w:u w:val="single"/>
        </w:rPr>
        <w:t xml:space="preserve"> and gender theorists might </w:t>
      </w:r>
      <w:r>
        <w:rPr>
          <w:b/>
          <w:highlight w:val="cyan"/>
          <w:u w:val="single"/>
        </w:rPr>
        <w:t>simply repeat the universalizing knowledge claims of colonialism by celebrating an ahistorical and acontextual blurring of boundaries</w:t>
      </w:r>
      <w:r>
        <w:rPr>
          <w:sz w:val="12"/>
        </w:rPr>
        <w:t xml:space="preserve">. For instance, might the blurring of racial boundaries be an obfuscation of the systemic racial oppression and racial hierarchies that continue to affect women’s lives? I will return to this point shortly, but for the moment I want to suggest that </w:t>
      </w:r>
      <w:r>
        <w:rPr>
          <w:b/>
          <w:highlight w:val="cyan"/>
          <w:u w:val="single"/>
        </w:rPr>
        <w:t>neocolonial and imperial knowledge claims can be contested only through theories derived from located knowledge.</w:t>
      </w:r>
      <w:r>
        <w:rPr>
          <w:sz w:val="12"/>
        </w:rPr>
        <w:t xml:space="preserve"> Indeed, my own arguments for context-specific theory derive in part from Haraway’s own paradigm of situated knowledge. Positing an alternative to a value-free relativism that she declares to be the “perfect mirror twin of totalization” (1988, 584), Haraway suggests an alternative that is “partial, locatable, critical </w:t>
      </w:r>
      <w:proofErr w:type="spellStart"/>
      <w:r>
        <w:rPr>
          <w:sz w:val="12"/>
        </w:rPr>
        <w:t>knowledg</w:t>
      </w:r>
      <w:proofErr w:type="spellEnd"/>
      <w:r>
        <w:rPr>
          <w:sz w:val="12"/>
        </w:rPr>
        <w:t xml:space="preserve">[e] sustaining the possibility of webs of connections called solidarity in politics and shared conversations in epistemology” (584). “Our problem is how to have simultaneously an account of radical historical contingency for all knowledge claims and knowing subjects, a critical practice for recognizing our own ‘semiotic technologies’ for making meanings, and a </w:t>
      </w:r>
      <w:proofErr w:type="spellStart"/>
      <w:r>
        <w:rPr>
          <w:sz w:val="12"/>
        </w:rPr>
        <w:t>nononsense</w:t>
      </w:r>
      <w:proofErr w:type="spellEnd"/>
      <w:r>
        <w:rPr>
          <w:sz w:val="12"/>
        </w:rPr>
        <w:t xml:space="preserve"> commitment to faithful accounts of a ‘real’ world, one that can be partially shared” (579). It is in the spirit of Haraway’s own call for partial and locatable knowledge that I propose to examine the relationship between Haraway’s concept of the cyborg and the women of color who figure so prominently in the essay. Such an analysis will also reveal the problematic nature of the concept of woman of color as used by Haraway. I have already mentioned the overly celebratory nature of Haraway’s cyborg myth as a means of resisting the domination of a thoroughly technologized information culture and as a description of that culture. Haraway writes, “By the late twentieth century, our time, a mythic time, we are all chimeras, theorized and fabricated hybrids of machine and organism: in short, we are cyborg. The cyborg is our ontology; it gives us our politics</w:t>
      </w:r>
      <w:proofErr w:type="gramStart"/>
      <w:r>
        <w:rPr>
          <w:sz w:val="12"/>
        </w:rPr>
        <w:t>. . . .</w:t>
      </w:r>
      <w:proofErr w:type="gramEnd"/>
      <w:r>
        <w:rPr>
          <w:sz w:val="12"/>
        </w:rPr>
        <w:t xml:space="preserve"> This chapter is an argument for pleasure in the confusion of boundaries and for responsibility in their construction” (1991, 150). </w:t>
      </w:r>
      <w:r>
        <w:rPr>
          <w:b/>
          <w:highlight w:val="cyan"/>
          <w:u w:val="single"/>
        </w:rPr>
        <w:t>The cyborg enables a productive blurring of the binaries such as male/female, self/other, and culture/nature that have sustained Western cultural hierarchies</w:t>
      </w:r>
      <w:r>
        <w:rPr>
          <w:sz w:val="12"/>
        </w:rPr>
        <w:t xml:space="preserve">. Just as the cyborg provides the means whereby to resist repressive dichotomies through unnatural fusions and illegitimate couplings, Haraway suggests that the political constituency of women of color provides a means of constructing a political solidarity out of coalition and affinity rather than out of essential identity. </w:t>
      </w:r>
      <w:r>
        <w:rPr>
          <w:b/>
          <w:highlight w:val="cyan"/>
          <w:u w:val="single"/>
        </w:rPr>
        <w:t>Unlike identities based on sameness or unity, this postmodern identity is premised on “otherness, difference, and specificity</w:t>
      </w:r>
      <w:r>
        <w:rPr>
          <w:b/>
          <w:u w:val="single"/>
        </w:rPr>
        <w:t>”</w:t>
      </w:r>
      <w:r>
        <w:rPr>
          <w:sz w:val="12"/>
        </w:rPr>
        <w:t xml:space="preserve"> (Haraway 1991, 155). Chela Sandoval’s (1984) model of oppositional consciousness, which suggests a mode of articulation seized by those denied stable identities of race or gender, demonstrates to Haraway the subversive potential of the coalition of women of color (1991, 174). </w:t>
      </w:r>
      <w:proofErr w:type="gramStart"/>
      <w:r>
        <w:rPr>
          <w:sz w:val="12"/>
        </w:rPr>
        <w:t>Thus</w:t>
      </w:r>
      <w:proofErr w:type="gramEnd"/>
      <w:r>
        <w:rPr>
          <w:sz w:val="12"/>
        </w:rPr>
        <w:t xml:space="preserve"> </w:t>
      </w:r>
      <w:r>
        <w:rPr>
          <w:b/>
          <w:highlight w:val="cyan"/>
          <w:u w:val="single"/>
        </w:rPr>
        <w:t>women of color becomes for Haraway a cyborg identity</w:t>
      </w:r>
      <w:r>
        <w:rPr>
          <w:sz w:val="12"/>
        </w:rPr>
        <w:t xml:space="preserve">, “a potent subjectivity </w:t>
      </w:r>
      <w:r>
        <w:rPr>
          <w:b/>
          <w:highlight w:val="cyan"/>
          <w:u w:val="single"/>
        </w:rPr>
        <w:t>synthesized from fusions of outsider identities</w:t>
      </w:r>
      <w:r>
        <w:rPr>
          <w:sz w:val="12"/>
        </w:rPr>
        <w:t xml:space="preserve">” (1991, 174). By the end of the essay, the analogous relationship of women of color to the illegitimate and hybrid fusion of the cyborg is clear. Haraway moves to delineate aspects of the cyborg myth by looking at “two overlapping groups of texts . . . constructions of women of color and monstrous selves in feminist science fiction” (1991, 174). What follows are illustrations of subversive political identities formulated by women of color such as Audre Lorde and </w:t>
      </w:r>
      <w:proofErr w:type="spellStart"/>
      <w:r>
        <w:rPr>
          <w:sz w:val="12"/>
        </w:rPr>
        <w:t>Cherrı´e</w:t>
      </w:r>
      <w:proofErr w:type="spellEnd"/>
      <w:r>
        <w:rPr>
          <w:sz w:val="12"/>
        </w:rPr>
        <w:t xml:space="preserve"> Moraga and feminist science fiction writers such as Joanna Russ, Samuel R. Delaney, James Tiptree Jr., Octavia Butler, and Vonda McIntyre. Following a partial trajectory of Haraway’s complex essay still leaves us with a few nagging questions: Why are women of color needed </w:t>
      </w:r>
      <w:proofErr w:type="gramStart"/>
      <w:r>
        <w:rPr>
          <w:sz w:val="12"/>
        </w:rPr>
        <w:t>in order to</w:t>
      </w:r>
      <w:proofErr w:type="gramEnd"/>
      <w:r>
        <w:rPr>
          <w:sz w:val="12"/>
        </w:rPr>
        <w:t xml:space="preserve"> formulate a cyborg myth centrally based on the monstrous fusion of human and machine? Who are the women of color referred to in the essay? Let us attempt to answer the second question first. Clearly the term women of color (it usually appears in quotation marks in the essay) alludes to radical African American, Latina, Native American, and Asian American feminists who constituted themselves as a group apart from white U.S. feminists. Sandoval’s (1984) formulation of oppositional consciousness, which Haraway cites, was preceded by the formation of Kitchen Table/ Women of Color Press and the publication of the influential anthology This Bridge Called My Back: Writings by Radical Women of Color, edited by Moraga and by Gloria </w:t>
      </w:r>
      <w:proofErr w:type="spellStart"/>
      <w:r>
        <w:rPr>
          <w:sz w:val="12"/>
        </w:rPr>
        <w:t>Anzaldu´a</w:t>
      </w:r>
      <w:proofErr w:type="spellEnd"/>
      <w:r>
        <w:rPr>
          <w:sz w:val="12"/>
        </w:rPr>
        <w:t xml:space="preserve"> in 1981. Subsequently, the term women of color gained widespread critical and pedagogical usage. Let us now see how Haraway explains the first question raised above. Haraway sees the writings of women of color as postmodern resistance writing or cyborg writing. Like all colonized groups, women of color seize the power to write in order to </w:t>
      </w:r>
      <w:proofErr w:type="spellStart"/>
      <w:r>
        <w:rPr>
          <w:sz w:val="12"/>
        </w:rPr>
        <w:t>resignify</w:t>
      </w:r>
      <w:proofErr w:type="spellEnd"/>
      <w:r>
        <w:rPr>
          <w:sz w:val="12"/>
        </w:rPr>
        <w:t xml:space="preserve"> hegemonic Western myths: “The poetry and stories of US women of color are repeatedly about writing, about access to the power to signify; but this time that power must be neither phallic nor innocent</w:t>
      </w:r>
      <w:proofErr w:type="gramStart"/>
      <w:r>
        <w:rPr>
          <w:sz w:val="12"/>
        </w:rPr>
        <w:t>. . . .</w:t>
      </w:r>
      <w:proofErr w:type="gramEnd"/>
      <w:r>
        <w:rPr>
          <w:sz w:val="12"/>
        </w:rPr>
        <w:t xml:space="preserve"> Cyborg writing is about the power to survive, not on the basis of original innocence, but on the basis of seizing the tools to mark the world that marked them as other</w:t>
      </w:r>
      <w:proofErr w:type="gramStart"/>
      <w:r>
        <w:rPr>
          <w:sz w:val="12"/>
        </w:rPr>
        <w:t>. . . .</w:t>
      </w:r>
      <w:proofErr w:type="gramEnd"/>
      <w:r>
        <w:rPr>
          <w:sz w:val="12"/>
        </w:rPr>
        <w:t xml:space="preserve"> Figuratively and literally, language politics pervade the struggles of women of color” (Haraway 1991, 175). Haraway’s claims for the writings of women of color are </w:t>
      </w:r>
      <w:proofErr w:type="gramStart"/>
      <w:r>
        <w:rPr>
          <w:sz w:val="12"/>
        </w:rPr>
        <w:t>similar to</w:t>
      </w:r>
      <w:proofErr w:type="gramEnd"/>
      <w:r>
        <w:rPr>
          <w:sz w:val="12"/>
        </w:rPr>
        <w:t xml:space="preserve"> the arguments of scholars who see minority writing or postcolonial writing as resistance writing alone. However, </w:t>
      </w:r>
      <w:r>
        <w:rPr>
          <w:b/>
          <w:highlight w:val="cyan"/>
          <w:u w:val="single"/>
        </w:rPr>
        <w:t>such an argument</w:t>
      </w:r>
      <w:r>
        <w:rPr>
          <w:b/>
          <w:u w:val="single"/>
        </w:rPr>
        <w:t xml:space="preserve"> not only </w:t>
      </w:r>
      <w:r>
        <w:rPr>
          <w:b/>
          <w:highlight w:val="cyan"/>
          <w:u w:val="single"/>
        </w:rPr>
        <w:t>reifies</w:t>
      </w:r>
      <w:r>
        <w:rPr>
          <w:b/>
          <w:u w:val="single"/>
        </w:rPr>
        <w:t xml:space="preserve"> the very </w:t>
      </w:r>
      <w:r>
        <w:rPr>
          <w:b/>
          <w:highlight w:val="cyan"/>
          <w:u w:val="single"/>
        </w:rPr>
        <w:t>binaries of center and margin, colonizer and colonized</w:t>
      </w:r>
      <w:r>
        <w:rPr>
          <w:b/>
          <w:u w:val="single"/>
        </w:rPr>
        <w:t xml:space="preserve">, that Haraway as poststructuralist wishes to blur </w:t>
      </w:r>
      <w:r>
        <w:rPr>
          <w:b/>
          <w:highlight w:val="cyan"/>
          <w:u w:val="single"/>
        </w:rPr>
        <w:t>but also homogenizes, through a colonial imperative, the margin itself</w:t>
      </w:r>
      <w:r>
        <w:rPr>
          <w:b/>
          <w:u w:val="single"/>
        </w:rPr>
        <w:t>, a tactic strongly critiqued</w:t>
      </w:r>
      <w:r>
        <w:rPr>
          <w:sz w:val="12"/>
        </w:rPr>
        <w:t xml:space="preserve"> by feminists like Chandra Talpade Mohanty (1991, 51). Let us revisit, for a moment, the two groups of texts Haraway compares: constructions of women of color and monstrous selves in feminist science fiction. One includes a variety of texts (presumably including autobiographies, novels, poetry, and drama) by a racially marked group, while the other deals with grotesque bodies in a specific genre. One would be </w:t>
      </w:r>
      <w:proofErr w:type="spellStart"/>
      <w:r>
        <w:rPr>
          <w:sz w:val="12"/>
        </w:rPr>
        <w:t>hardpressed</w:t>
      </w:r>
      <w:proofErr w:type="spellEnd"/>
      <w:r>
        <w:rPr>
          <w:sz w:val="12"/>
        </w:rPr>
        <w:t xml:space="preserve"> to find similar generalizations about white U.S. women’s writings, but women of color become fair game here, as did all third-world texts in Fredric Jameson’s much contested claim about these texts being national allegories (1986). Here I would argue in similar fashion to Aijaz Ahmed ([1987] 1992) that many texts by women of color are not about access to the power to signify or about subverting either the central origin myths of Western culture or myths of original innocence. Texts like Jade Snow Wong’s Fifth Chinese Daughter ([1950] 1989), Le Ly </w:t>
      </w:r>
      <w:proofErr w:type="spellStart"/>
      <w:r>
        <w:rPr>
          <w:sz w:val="12"/>
        </w:rPr>
        <w:t>Hayslip’s</w:t>
      </w:r>
      <w:proofErr w:type="spellEnd"/>
      <w:r>
        <w:rPr>
          <w:sz w:val="12"/>
        </w:rPr>
        <w:t xml:space="preserve"> When Heaven and Earth Changed Places (1989), and Bharati Mukherjee’s Jasmine (1989), for instance, affirm to an extent the binaries of Western rationality, modernity, and progress and Eastern irrationality, prejudice, and backwardness. Furthermore, the very assumption that texts by U.S. women of color are centrally about subverting Western myths suggests that minority texts are significant only insofar as they relate to the center. Many texts by U.S. women of color—Toni Morrison’s Beloved (1987) and Fae </w:t>
      </w:r>
      <w:proofErr w:type="spellStart"/>
      <w:r>
        <w:rPr>
          <w:sz w:val="12"/>
        </w:rPr>
        <w:t>Myenne</w:t>
      </w:r>
      <w:proofErr w:type="spellEnd"/>
      <w:r>
        <w:rPr>
          <w:sz w:val="12"/>
        </w:rPr>
        <w:t xml:space="preserve"> Ng’s Bone (1993) are powerful examples—are not fundamentally about subverting Western myths. And simply to suggest that writings about women of color are “repeatedly about writing” is simply to reiterate the discursive postmodern truism that all fiction is metafiction. Moreover, the very distinction between women of color and feminist science fiction writers begs the obvious question: Is Butler (who is included in the category of feminist science fiction) not a woman of color?</w:t>
      </w:r>
    </w:p>
    <w:p w14:paraId="6F11AAFC" w14:textId="77777777" w:rsidR="00C02E9D" w:rsidRDefault="00C02E9D" w:rsidP="00C02E9D">
      <w:pPr>
        <w:pStyle w:val="Heading4"/>
      </w:pPr>
      <w:r>
        <w:t xml:space="preserve">3. The </w:t>
      </w:r>
      <w:proofErr w:type="spellStart"/>
      <w:r>
        <w:t>identitarian</w:t>
      </w:r>
      <w:proofErr w:type="spellEnd"/>
      <w:r>
        <w:t xml:space="preserve"> 1+1=? mathematics of the cyborg </w:t>
      </w:r>
      <w:proofErr w:type="gramStart"/>
      <w:r>
        <w:t>leaves</w:t>
      </w:r>
      <w:proofErr w:type="gramEnd"/>
      <w:r>
        <w:t xml:space="preserve"> identity unchanged and limits the possibility for radical change.</w:t>
      </w:r>
    </w:p>
    <w:p w14:paraId="13D965E8" w14:textId="77777777" w:rsidR="00C02E9D" w:rsidRDefault="00C02E9D" w:rsidP="00C02E9D">
      <w:bookmarkStart w:id="5" w:name="_Hlk18923081"/>
      <w:r>
        <w:rPr>
          <w:rStyle w:val="Style13ptBold"/>
        </w:rPr>
        <w:t>Currier 03</w:t>
      </w:r>
      <w:r>
        <w:t xml:space="preserve"> [Dianne. "Feminist technological futures: Deleuze and body/technology assemblages." Feminist Theory 4.3 (2003): 321-338.]</w:t>
      </w:r>
    </w:p>
    <w:p w14:paraId="16273F8A" w14:textId="77777777" w:rsidR="00C02E9D" w:rsidRDefault="00C02E9D" w:rsidP="00C02E9D">
      <w:pPr>
        <w:rPr>
          <w:sz w:val="16"/>
        </w:rPr>
      </w:pPr>
      <w:r>
        <w:rPr>
          <w:sz w:val="16"/>
        </w:rPr>
        <w:t xml:space="preserve">While </w:t>
      </w:r>
      <w:r>
        <w:rPr>
          <w:b/>
          <w:u w:val="single"/>
        </w:rPr>
        <w:t xml:space="preserve">the figure of </w:t>
      </w:r>
      <w:r>
        <w:rPr>
          <w:b/>
          <w:highlight w:val="cyan"/>
          <w:u w:val="single"/>
        </w:rPr>
        <w:t>the cyborg</w:t>
      </w:r>
      <w:r>
        <w:rPr>
          <w:sz w:val="16"/>
        </w:rPr>
        <w:t xml:space="preserve">, and the manifesto in general, have done much to propel feminist scholarship into a creative engagement with questions of technology and subjectivity, I would argue that it ultimately </w:t>
      </w:r>
      <w:r>
        <w:rPr>
          <w:b/>
          <w:highlight w:val="cyan"/>
          <w:u w:val="single"/>
        </w:rPr>
        <w:t>fails to</w:t>
      </w:r>
      <w:r>
        <w:rPr>
          <w:b/>
          <w:u w:val="single"/>
        </w:rPr>
        <w:t xml:space="preserve"> make the </w:t>
      </w:r>
      <w:r>
        <w:rPr>
          <w:b/>
          <w:highlight w:val="cyan"/>
          <w:u w:val="single"/>
        </w:rPr>
        <w:t>break with</w:t>
      </w:r>
      <w:r>
        <w:rPr>
          <w:b/>
          <w:u w:val="single"/>
        </w:rPr>
        <w:t xml:space="preserve"> the logic of </w:t>
      </w:r>
      <w:r>
        <w:rPr>
          <w:b/>
          <w:highlight w:val="cyan"/>
          <w:u w:val="single"/>
        </w:rPr>
        <w:t>identity</w:t>
      </w:r>
      <w:r>
        <w:rPr>
          <w:sz w:val="16"/>
        </w:rPr>
        <w:t xml:space="preserve"> which Haraway rightly identifies as crucial. This is apparent in one aspect of the cyborg’s </w:t>
      </w:r>
      <w:proofErr w:type="spellStart"/>
      <w:r>
        <w:rPr>
          <w:sz w:val="16"/>
        </w:rPr>
        <w:t>ætiology</w:t>
      </w:r>
      <w:proofErr w:type="spellEnd"/>
      <w:r>
        <w:rPr>
          <w:sz w:val="16"/>
        </w:rPr>
        <w:t xml:space="preserve"> – the intersection of bodies and technologies. </w:t>
      </w:r>
      <w:r>
        <w:rPr>
          <w:b/>
          <w:u w:val="single"/>
        </w:rPr>
        <w:t>The seamless intermingling of bodies and technologies</w:t>
      </w:r>
      <w:r>
        <w:rPr>
          <w:sz w:val="16"/>
        </w:rPr>
        <w:t xml:space="preserve">, enabled by the common coding of each as information, </w:t>
      </w:r>
      <w:r>
        <w:rPr>
          <w:b/>
          <w:u w:val="single"/>
        </w:rPr>
        <w:t>is central</w:t>
      </w:r>
      <w:r>
        <w:rPr>
          <w:sz w:val="16"/>
        </w:rPr>
        <w:t xml:space="preserve"> to the figure of the cyborg. For Haraway, it is the cyborg, as the product of these intersections, that defies classification as organic or nonorganic, human or machine. However, as Kirby (1997) suggests, what remains problematic is that </w:t>
      </w:r>
      <w:proofErr w:type="gramStart"/>
      <w:r>
        <w:rPr>
          <w:b/>
          <w:highlight w:val="cyan"/>
          <w:u w:val="single"/>
        </w:rPr>
        <w:t>in order to</w:t>
      </w:r>
      <w:proofErr w:type="gramEnd"/>
      <w:r>
        <w:rPr>
          <w:b/>
          <w:highlight w:val="cyan"/>
          <w:u w:val="single"/>
        </w:rPr>
        <w:t xml:space="preserve"> fabricate the</w:t>
      </w:r>
      <w:r>
        <w:rPr>
          <w:b/>
          <w:u w:val="single"/>
        </w:rPr>
        <w:t xml:space="preserve"> hybrid and intermingled </w:t>
      </w:r>
      <w:r>
        <w:rPr>
          <w:b/>
          <w:highlight w:val="cyan"/>
          <w:u w:val="single"/>
        </w:rPr>
        <w:t>cyborg one must first begin with</w:t>
      </w:r>
      <w:r>
        <w:rPr>
          <w:b/>
          <w:u w:val="single"/>
        </w:rPr>
        <w:t xml:space="preserve"> the </w:t>
      </w:r>
      <w:r>
        <w:rPr>
          <w:b/>
          <w:highlight w:val="cyan"/>
          <w:u w:val="single"/>
        </w:rPr>
        <w:t>discrete</w:t>
      </w:r>
      <w:r>
        <w:rPr>
          <w:b/>
          <w:u w:val="single"/>
        </w:rPr>
        <w:t xml:space="preserve"> component </w:t>
      </w:r>
      <w:r>
        <w:rPr>
          <w:b/>
          <w:highlight w:val="cyan"/>
          <w:u w:val="single"/>
        </w:rPr>
        <w:t>entities</w:t>
      </w:r>
      <w:r>
        <w:rPr>
          <w:b/>
          <w:u w:val="single"/>
        </w:rPr>
        <w:t xml:space="preserve"> which are precisely those </w:t>
      </w:r>
      <w:r>
        <w:rPr>
          <w:b/>
          <w:highlight w:val="cyan"/>
          <w:u w:val="single"/>
        </w:rPr>
        <w:t>elaborated within the logic of identity</w:t>
      </w:r>
      <w:r>
        <w:rPr>
          <w:b/>
          <w:u w:val="single"/>
        </w:rPr>
        <w:t>.</w:t>
      </w:r>
      <w:r>
        <w:rPr>
          <w:sz w:val="16"/>
        </w:rPr>
        <w:t xml:space="preserve"> That is, in the construction of a cyborg, technologies are added to impact upon, and at some </w:t>
      </w:r>
      <w:proofErr w:type="gramStart"/>
      <w:r>
        <w:rPr>
          <w:sz w:val="16"/>
        </w:rPr>
        <w:t>point</w:t>
      </w:r>
      <w:proofErr w:type="gramEnd"/>
      <w:r>
        <w:rPr>
          <w:sz w:val="16"/>
        </w:rPr>
        <w:t xml:space="preserve"> intersect with a discrete, non-technological ‘body’. </w:t>
      </w:r>
      <w:r>
        <w:rPr>
          <w:b/>
          <w:highlight w:val="cyan"/>
          <w:u w:val="single"/>
        </w:rPr>
        <w:t>While</w:t>
      </w:r>
      <w:r>
        <w:rPr>
          <w:b/>
          <w:u w:val="single"/>
        </w:rPr>
        <w:t xml:space="preserve"> a </w:t>
      </w:r>
      <w:r>
        <w:rPr>
          <w:b/>
          <w:highlight w:val="cyan"/>
          <w:u w:val="single"/>
        </w:rPr>
        <w:t>limitless</w:t>
      </w:r>
      <w:r>
        <w:rPr>
          <w:b/>
          <w:u w:val="single"/>
        </w:rPr>
        <w:t xml:space="preserve"> range of </w:t>
      </w:r>
      <w:r>
        <w:rPr>
          <w:b/>
          <w:highlight w:val="cyan"/>
          <w:u w:val="single"/>
        </w:rPr>
        <w:t>mutations</w:t>
      </w:r>
      <w:r>
        <w:rPr>
          <w:b/>
          <w:u w:val="single"/>
        </w:rPr>
        <w:t xml:space="preserve"> and variations </w:t>
      </w:r>
      <w:r>
        <w:rPr>
          <w:b/>
          <w:highlight w:val="cyan"/>
          <w:u w:val="single"/>
        </w:rPr>
        <w:t>might emerge</w:t>
      </w:r>
      <w:r>
        <w:rPr>
          <w:sz w:val="16"/>
        </w:rPr>
        <w:t xml:space="preserve"> from such meetings, I would, however, argue that </w:t>
      </w:r>
      <w:r>
        <w:rPr>
          <w:b/>
          <w:highlight w:val="cyan"/>
          <w:u w:val="single"/>
        </w:rPr>
        <w:t xml:space="preserve">to proceed </w:t>
      </w:r>
      <w:proofErr w:type="gramStart"/>
      <w:r>
        <w:rPr>
          <w:b/>
          <w:highlight w:val="cyan"/>
          <w:u w:val="single"/>
        </w:rPr>
        <w:t>on the basis of</w:t>
      </w:r>
      <w:proofErr w:type="gramEnd"/>
      <w:r>
        <w:rPr>
          <w:b/>
          <w:u w:val="single"/>
        </w:rPr>
        <w:t xml:space="preserve"> an engagement between </w:t>
      </w:r>
      <w:r>
        <w:rPr>
          <w:b/>
          <w:highlight w:val="cyan"/>
          <w:u w:val="single"/>
        </w:rPr>
        <w:t>bodies and technologies</w:t>
      </w:r>
      <w:r>
        <w:rPr>
          <w:b/>
          <w:u w:val="single"/>
        </w:rPr>
        <w:t xml:space="preserve"> which is primarily prosthetic</w:t>
      </w:r>
      <w:r>
        <w:rPr>
          <w:sz w:val="16"/>
        </w:rPr>
        <w:t xml:space="preserve">, as Kirby points out, </w:t>
      </w:r>
      <w:r>
        <w:rPr>
          <w:b/>
          <w:u w:val="single"/>
        </w:rPr>
        <w:t xml:space="preserve">effectively </w:t>
      </w:r>
      <w:r>
        <w:rPr>
          <w:b/>
          <w:highlight w:val="cyan"/>
          <w:u w:val="single"/>
        </w:rPr>
        <w:t>reinscribes the cyborg into the binary logic of identity</w:t>
      </w:r>
      <w:r>
        <w:rPr>
          <w:sz w:val="16"/>
        </w:rPr>
        <w:t xml:space="preserve"> which Haraway hopes to circumvent. Within Haraway’s work </w:t>
      </w:r>
      <w:r>
        <w:rPr>
          <w:b/>
          <w:highlight w:val="cyan"/>
          <w:u w:val="single"/>
        </w:rPr>
        <w:t>in the formulation of the cyborg a body pre-exists</w:t>
      </w:r>
      <w:r>
        <w:rPr>
          <w:b/>
          <w:u w:val="single"/>
        </w:rPr>
        <w:t xml:space="preserve"> as a singular entity, </w:t>
      </w:r>
      <w:r>
        <w:rPr>
          <w:b/>
          <w:highlight w:val="cyan"/>
          <w:u w:val="single"/>
        </w:rPr>
        <w:t>to which a</w:t>
      </w:r>
      <w:r>
        <w:rPr>
          <w:b/>
          <w:u w:val="single"/>
        </w:rPr>
        <w:t xml:space="preserve"> range of </w:t>
      </w:r>
      <w:r>
        <w:rPr>
          <w:b/>
          <w:highlight w:val="cyan"/>
          <w:u w:val="single"/>
        </w:rPr>
        <w:t>technological artifacts and/or processes are appended</w:t>
      </w:r>
      <w:r>
        <w:rPr>
          <w:b/>
          <w:u w:val="single"/>
        </w:rPr>
        <w:t xml:space="preserve">, </w:t>
      </w:r>
      <w:r>
        <w:rPr>
          <w:b/>
          <w:highlight w:val="cyan"/>
          <w:u w:val="single"/>
        </w:rPr>
        <w:t>which</w:t>
      </w:r>
      <w:r>
        <w:rPr>
          <w:b/>
          <w:u w:val="single"/>
        </w:rPr>
        <w:t xml:space="preserve"> then </w:t>
      </w:r>
      <w:r>
        <w:rPr>
          <w:b/>
          <w:highlight w:val="cyan"/>
          <w:u w:val="single"/>
        </w:rPr>
        <w:t>reformulate that body and</w:t>
      </w:r>
      <w:r>
        <w:rPr>
          <w:b/>
          <w:u w:val="single"/>
        </w:rPr>
        <w:t xml:space="preserve"> its associated </w:t>
      </w:r>
      <w:r>
        <w:rPr>
          <w:b/>
          <w:highlight w:val="cyan"/>
          <w:u w:val="single"/>
        </w:rPr>
        <w:t>identity beyond</w:t>
      </w:r>
      <w:r>
        <w:rPr>
          <w:b/>
          <w:u w:val="single"/>
        </w:rPr>
        <w:t xml:space="preserve"> the bounds of conventional categories of </w:t>
      </w:r>
      <w:r>
        <w:rPr>
          <w:b/>
          <w:highlight w:val="cyan"/>
          <w:u w:val="single"/>
        </w:rPr>
        <w:t>Human or Man</w:t>
      </w:r>
      <w:r>
        <w:rPr>
          <w:b/>
          <w:u w:val="single"/>
        </w:rPr>
        <w:t>.</w:t>
      </w:r>
      <w:r>
        <w:rPr>
          <w:sz w:val="16"/>
        </w:rPr>
        <w:t xml:space="preserve"> </w:t>
      </w:r>
      <w:r>
        <w:rPr>
          <w:b/>
          <w:u w:val="single"/>
        </w:rPr>
        <w:t>Tools are applied to bodies</w:t>
      </w:r>
      <w:r>
        <w:rPr>
          <w:sz w:val="16"/>
        </w:rPr>
        <w:t xml:space="preserve"> – ‘communications technologies and biotechnologies are the crucial tools recrafting our bodies’ (Haraway, 1991: 164) – </w:t>
      </w:r>
      <w:r>
        <w:rPr>
          <w:b/>
          <w:u w:val="single"/>
        </w:rPr>
        <w:t>in a formula that posits them as initially discrete categories</w:t>
      </w:r>
      <w:r>
        <w:rPr>
          <w:sz w:val="16"/>
        </w:rPr>
        <w:t xml:space="preserve">. Thus, </w:t>
      </w:r>
      <w:r>
        <w:rPr>
          <w:b/>
          <w:highlight w:val="cyan"/>
          <w:u w:val="single"/>
        </w:rPr>
        <w:t>in so far as the</w:t>
      </w:r>
      <w:r>
        <w:rPr>
          <w:b/>
          <w:u w:val="single"/>
        </w:rPr>
        <w:t xml:space="preserve"> hybrid </w:t>
      </w:r>
      <w:r>
        <w:rPr>
          <w:b/>
          <w:highlight w:val="cyan"/>
          <w:u w:val="single"/>
        </w:rPr>
        <w:t>cyborg is forged in the intermeshing</w:t>
      </w:r>
      <w:r>
        <w:rPr>
          <w:b/>
          <w:u w:val="single"/>
        </w:rPr>
        <w:t xml:space="preserve"> of technology with a body, in a process of addition, </w:t>
      </w:r>
      <w:r>
        <w:rPr>
          <w:b/>
          <w:highlight w:val="cyan"/>
          <w:u w:val="single"/>
        </w:rPr>
        <w:t>it leaves largely intact those two categories</w:t>
      </w:r>
      <w:r>
        <w:rPr>
          <w:sz w:val="16"/>
        </w:rPr>
        <w:t xml:space="preserve"> – (human) body and technology – </w:t>
      </w:r>
      <w:r>
        <w:rPr>
          <w:b/>
          <w:u w:val="single"/>
        </w:rPr>
        <w:t>that preceded the conjunction.</w:t>
      </w:r>
      <w:r>
        <w:rPr>
          <w:sz w:val="16"/>
        </w:rPr>
        <w:t xml:space="preserve"> </w:t>
      </w:r>
      <w:r>
        <w:rPr>
          <w:b/>
          <w:highlight w:val="cyan"/>
          <w:u w:val="single"/>
        </w:rPr>
        <w:t>Haraway’s</w:t>
      </w:r>
      <w:r>
        <w:rPr>
          <w:b/>
          <w:u w:val="single"/>
        </w:rPr>
        <w:t xml:space="preserve"> ‘disassembled and reassembled’ </w:t>
      </w:r>
      <w:r>
        <w:rPr>
          <w:b/>
          <w:highlight w:val="cyan"/>
          <w:u w:val="single"/>
        </w:rPr>
        <w:t>recipe for cyborg</w:t>
      </w:r>
      <w:r>
        <w:rPr>
          <w:b/>
          <w:u w:val="single"/>
        </w:rPr>
        <w:t xml:space="preserve"> </w:t>
      </w:r>
      <w:proofErr w:type="spellStart"/>
      <w:r>
        <w:rPr>
          <w:b/>
          <w:u w:val="single"/>
        </w:rPr>
        <w:t>graftings</w:t>
      </w:r>
      <w:proofErr w:type="spellEnd"/>
      <w:r>
        <w:rPr>
          <w:b/>
          <w:u w:val="single"/>
        </w:rPr>
        <w:t xml:space="preserve"> </w:t>
      </w:r>
      <w:r>
        <w:rPr>
          <w:b/>
          <w:highlight w:val="cyan"/>
          <w:u w:val="single"/>
        </w:rPr>
        <w:t>is utterly dependent on the calculus of one plus one,</w:t>
      </w:r>
      <w:r>
        <w:rPr>
          <w:b/>
          <w:u w:val="single"/>
        </w:rPr>
        <w:t xml:space="preserve"> the logic wherein pre-existent identities are then conjoined and melded. </w:t>
      </w:r>
      <w:r>
        <w:rPr>
          <w:b/>
          <w:highlight w:val="cyan"/>
          <w:u w:val="single"/>
        </w:rPr>
        <w:t xml:space="preserve">The cyborg’s chimerical complications are therefore never so promiscuous that its parts cannot be separated </w:t>
      </w:r>
      <w:r>
        <w:rPr>
          <w:b/>
          <w:u w:val="single"/>
        </w:rPr>
        <w:t>even if only</w:t>
      </w:r>
      <w:r>
        <w:rPr>
          <w:b/>
          <w:highlight w:val="cyan"/>
          <w:u w:val="single"/>
        </w:rPr>
        <w:t xml:space="preserve"> retrospectively</w:t>
      </w:r>
      <w:r>
        <w:rPr>
          <w:b/>
          <w:u w:val="single"/>
        </w:rPr>
        <w:t>.</w:t>
      </w:r>
      <w:r>
        <w:rPr>
          <w:sz w:val="16"/>
        </w:rPr>
        <w:t xml:space="preserve"> (Kirby, 1997: 147) This original demarcation of the components of the hybrid functionally reinstates the human, grounded in </w:t>
      </w:r>
      <w:proofErr w:type="gramStart"/>
      <w:r>
        <w:rPr>
          <w:sz w:val="16"/>
        </w:rPr>
        <w:t>an</w:t>
      </w:r>
      <w:proofErr w:type="gramEnd"/>
      <w:r>
        <w:rPr>
          <w:sz w:val="16"/>
        </w:rPr>
        <w:t xml:space="preserve"> non-technological organic body as a stable site that cannot be retrospectively conjured away by a subsequent seamless interface of shared coding. In proposing the cyborg as hybrid, Haraway </w:t>
      </w:r>
      <w:proofErr w:type="gramStart"/>
      <w:r>
        <w:rPr>
          <w:sz w:val="16"/>
        </w:rPr>
        <w:t>reiterates precisely</w:t>
      </w:r>
      <w:proofErr w:type="gramEnd"/>
      <w:r>
        <w:rPr>
          <w:sz w:val="16"/>
        </w:rPr>
        <w:t xml:space="preserve"> the categorical demarcation of human and machine she is attempting to dissolve. And the logic through which those categories are articulated in a relation of binary opposition to each other remains. </w:t>
      </w:r>
      <w:proofErr w:type="gramStart"/>
      <w:r>
        <w:rPr>
          <w:b/>
          <w:highlight w:val="cyan"/>
          <w:u w:val="single"/>
        </w:rPr>
        <w:t>Thus</w:t>
      </w:r>
      <w:proofErr w:type="gramEnd"/>
      <w:r>
        <w:rPr>
          <w:b/>
          <w:highlight w:val="cyan"/>
          <w:u w:val="single"/>
        </w:rPr>
        <w:t xml:space="preserve"> the cyborg is framed as different</w:t>
      </w:r>
      <w:r>
        <w:rPr>
          <w:b/>
          <w:u w:val="single"/>
        </w:rPr>
        <w:t xml:space="preserve"> from the preceding forms of Human bodies and nonhuman technologies which give rise to it. </w:t>
      </w:r>
      <w:r>
        <w:rPr>
          <w:b/>
          <w:highlight w:val="cyan"/>
          <w:u w:val="single"/>
        </w:rPr>
        <w:t>Its difference is accounted for</w:t>
      </w:r>
      <w:r>
        <w:rPr>
          <w:b/>
          <w:u w:val="single"/>
        </w:rPr>
        <w:t xml:space="preserve"> as variation or mutation, that is </w:t>
      </w:r>
      <w:r>
        <w:rPr>
          <w:b/>
          <w:highlight w:val="cyan"/>
          <w:u w:val="single"/>
        </w:rPr>
        <w:t>in a relation to a central figure, the Human, in a reiteration of the logic of identity</w:t>
      </w:r>
      <w:r>
        <w:rPr>
          <w:b/>
          <w:u w:val="single"/>
        </w:rPr>
        <w:t>.</w:t>
      </w:r>
      <w:r>
        <w:rPr>
          <w:sz w:val="16"/>
        </w:rPr>
        <w:t xml:space="preserve"> That the logic of identity is problematic for feminist theory on a range of fronts has been convincingly and comprehensively argued elsewhere.1 I would argue that these difficulties are especially acute for feminists such as Haraway who are interested in re-conceptualizing technology as a facilitating agent for new and transformed futures. Not only does the logic of identity erase difference, including sexual difference, but to the extent that it is a deterministic framework it forecloses any possibility of radical and unexpected change. As Grosz (2000) has argued, the ability to think the new requires an open-ended, non-deterministic conceptual horizon within which the unpredictable and unexpected, the novel may appear and in which the future is not already predicted and determined in a relation to the past/present. Such a horizon must not be bound by determination, in which all emergent formations are explained in relation to existing </w:t>
      </w:r>
      <w:proofErr w:type="gramStart"/>
      <w:r>
        <w:rPr>
          <w:sz w:val="16"/>
        </w:rPr>
        <w:t>ones, but</w:t>
      </w:r>
      <w:proofErr w:type="gramEnd"/>
      <w:r>
        <w:rPr>
          <w:sz w:val="16"/>
        </w:rPr>
        <w:t xml:space="preserve"> must instead accommodate the ‘disconcerting idea of unpredictable transformation, upheavals in directions and arenas which cannot be known in advance and whose results are inherently uncertain’ (Grosz, 2000: 215). To think radical transformation, then, requires a conceptual horizon that will allow for the emergence of novelty, </w:t>
      </w:r>
      <w:proofErr w:type="gramStart"/>
      <w:r>
        <w:rPr>
          <w:sz w:val="16"/>
        </w:rPr>
        <w:t>innovation</w:t>
      </w:r>
      <w:proofErr w:type="gramEnd"/>
      <w:r>
        <w:rPr>
          <w:sz w:val="16"/>
        </w:rPr>
        <w:t xml:space="preserve"> or radical change – the new.2 Clearly a logic such as that of identity, where difference is always already situated in relation to the same, circumscribes the appearance of the new and radically different. </w:t>
      </w:r>
      <w:proofErr w:type="gramStart"/>
      <w:r>
        <w:rPr>
          <w:b/>
          <w:highlight w:val="cyan"/>
          <w:u w:val="single"/>
        </w:rPr>
        <w:t>As long as</w:t>
      </w:r>
      <w:proofErr w:type="gramEnd"/>
      <w:r>
        <w:rPr>
          <w:b/>
          <w:highlight w:val="cyan"/>
          <w:u w:val="single"/>
        </w:rPr>
        <w:t xml:space="preserve"> bodies and technologies are thought through only the determinist framework of identity, their combination cannot give rise to radically transformed new configurations</w:t>
      </w:r>
      <w:r>
        <w:rPr>
          <w:sz w:val="16"/>
        </w:rPr>
        <w:t>. In the last instance, any mutant formation remains articulated within the dominant framework and its difference understood only in relation to the forms – human and technological – that preceded it. Transformation is short-circuited in a formulation in which emerging configurations are explicable only in terms of difference from preceding forms and, thus, articulated in relation to the same. Given the many disclaimers to the contrary, it is ironic that the cyborg is perhaps the most recent of Cartesian recuperations. Haraway’s insistence that ‘the cyborg skips the step of original unity’ forgets that it is against the unity of ‘the before’, the purity of identity prior to its corruption, that the cyborg’s’ unique and complex hybridity is defined. (Kirby, 1997: 147)</w:t>
      </w:r>
    </w:p>
    <w:bookmarkEnd w:id="5"/>
    <w:p w14:paraId="089E56CD" w14:textId="77777777" w:rsidR="00C02E9D" w:rsidRPr="008C6F83" w:rsidRDefault="00C02E9D" w:rsidP="00C02E9D">
      <w:pPr>
        <w:pStyle w:val="Heading4"/>
        <w:rPr>
          <w:b w:val="0"/>
          <w:bCs/>
        </w:rPr>
      </w:pPr>
      <w:r>
        <w:t xml:space="preserve">4. </w:t>
      </w:r>
      <w:r>
        <w:t xml:space="preserve">There is </w:t>
      </w:r>
      <w:r>
        <w:rPr>
          <w:u w:val="single"/>
        </w:rPr>
        <w:t>zero empirical basis</w:t>
      </w:r>
      <w:r>
        <w:t xml:space="preserve"> for psychoanalysis – their authors either </w:t>
      </w:r>
      <w:r>
        <w:rPr>
          <w:u w:val="single"/>
        </w:rPr>
        <w:t>grossly misrepresent</w:t>
      </w:r>
      <w:r>
        <w:t xml:space="preserve"> empirical data or </w:t>
      </w:r>
      <w:r>
        <w:rPr>
          <w:u w:val="single"/>
        </w:rPr>
        <w:t>hubristically extrapolate</w:t>
      </w:r>
      <w:r>
        <w:t xml:space="preserve"> single events into </w:t>
      </w:r>
      <w:r>
        <w:rPr>
          <w:u w:val="single"/>
        </w:rPr>
        <w:t>broad theories</w:t>
      </w:r>
      <w:r>
        <w:t xml:space="preserve"> – </w:t>
      </w:r>
      <w:r>
        <w:rPr>
          <w:b w:val="0"/>
        </w:rPr>
        <w:t>also Lacan was a cult leader</w:t>
      </w:r>
    </w:p>
    <w:p w14:paraId="3D74B8A3" w14:textId="77777777" w:rsidR="00C02E9D" w:rsidRPr="008C6F83" w:rsidRDefault="00C02E9D" w:rsidP="00C02E9D">
      <w:r w:rsidRPr="008C6F83">
        <w:rPr>
          <w:rStyle w:val="Style13ptBold"/>
        </w:rPr>
        <w:t>Paris 17</w:t>
      </w:r>
      <w:r w:rsidRPr="008C6F83">
        <w:t xml:space="preserve"> [</w:t>
      </w:r>
      <w:r>
        <w:t>Dr Paris is Professor, Department of Psychiatry, McGill University, and Research Associate, Department of Psychiatry, Jewish General Hospital</w:t>
      </w:r>
      <w:r w:rsidRPr="008C6F83">
        <w:t>. "Is Psychoanalysis Still Relevant to Psychiatry?"</w:t>
      </w:r>
      <w:r>
        <w:t xml:space="preserve"> https://www.ncbi.nlm.nih.gov/pmc/articles/PMC5459228/]</w:t>
      </w:r>
    </w:p>
    <w:p w14:paraId="41DC079A" w14:textId="77777777" w:rsidR="00C02E9D" w:rsidRPr="008C6F83" w:rsidRDefault="00C02E9D" w:rsidP="00C02E9D">
      <w:pPr>
        <w:rPr>
          <w:sz w:val="16"/>
        </w:rPr>
      </w:pPr>
      <w:r w:rsidRPr="008C6F83">
        <w:rPr>
          <w:sz w:val="16"/>
        </w:rPr>
        <w:t xml:space="preserve">In an era in which </w:t>
      </w:r>
      <w:r w:rsidRPr="008C6F83">
        <w:rPr>
          <w:rStyle w:val="Emphasis"/>
        </w:rPr>
        <w:t>psychiatry</w:t>
      </w:r>
      <w:r w:rsidRPr="008C6F83">
        <w:rPr>
          <w:sz w:val="16"/>
        </w:rPr>
        <w:t xml:space="preserve"> </w:t>
      </w:r>
      <w:r w:rsidRPr="008C6F83">
        <w:rPr>
          <w:rStyle w:val="StyleUnderline"/>
        </w:rPr>
        <w:t xml:space="preserve">is dominated by </w:t>
      </w:r>
      <w:r w:rsidRPr="008C6F83">
        <w:rPr>
          <w:rStyle w:val="Emphasis"/>
        </w:rPr>
        <w:t>neuroscience-based models</w:t>
      </w:r>
      <w:r w:rsidRPr="008C6F83">
        <w:rPr>
          <w:sz w:val="16"/>
        </w:rPr>
        <w:t xml:space="preserve">, </w:t>
      </w:r>
      <w:r w:rsidRPr="008C6F83">
        <w:rPr>
          <w:rStyle w:val="StyleUnderline"/>
        </w:rPr>
        <w:t xml:space="preserve">psychological constructs tend to be </w:t>
      </w:r>
      <w:r w:rsidRPr="008C6F83">
        <w:rPr>
          <w:rStyle w:val="Emphasis"/>
        </w:rPr>
        <w:t>neglected</w:t>
      </w:r>
      <w:r w:rsidRPr="008C6F83">
        <w:rPr>
          <w:rStyle w:val="StyleUnderline"/>
        </w:rPr>
        <w:t xml:space="preserve"> and may be taken seriously only when they have neural </w:t>
      </w:r>
      <w:r w:rsidRPr="008C6F83">
        <w:rPr>
          <w:rStyle w:val="Emphasis"/>
        </w:rPr>
        <w:t>correlates</w:t>
      </w:r>
      <w:r w:rsidRPr="008C6F83">
        <w:rPr>
          <w:rStyle w:val="StyleUnderline"/>
        </w:rPr>
        <w:t>.</w:t>
      </w:r>
      <w:r w:rsidRPr="008C6F83">
        <w:rPr>
          <w:sz w:val="16"/>
        </w:rPr>
        <w:t xml:space="preserve">37 </w:t>
      </w:r>
      <w:r w:rsidRPr="008C6F83">
        <w:rPr>
          <w:rStyle w:val="StyleUnderline"/>
        </w:rPr>
        <w:t xml:space="preserve">Some </w:t>
      </w:r>
      <w:r w:rsidRPr="00D65A5B">
        <w:rPr>
          <w:rStyle w:val="StyleUnderline"/>
          <w:highlight w:val="green"/>
        </w:rPr>
        <w:t>psychoanalysts</w:t>
      </w:r>
      <w:r w:rsidRPr="008C6F83">
        <w:rPr>
          <w:rStyle w:val="StyleUnderline"/>
        </w:rPr>
        <w:t xml:space="preserve"> have sought to </w:t>
      </w:r>
      <w:r w:rsidRPr="00D65A5B">
        <w:rPr>
          <w:rStyle w:val="StyleUnderline"/>
          <w:highlight w:val="green"/>
        </w:rPr>
        <w:t>link their model with</w:t>
      </w:r>
      <w:r w:rsidRPr="008C6F83">
        <w:rPr>
          <w:rStyle w:val="StyleUnderline"/>
        </w:rPr>
        <w:t xml:space="preserve"> </w:t>
      </w:r>
      <w:r w:rsidRPr="00D65A5B">
        <w:rPr>
          <w:rStyle w:val="Emphasis"/>
          <w:highlight w:val="green"/>
        </w:rPr>
        <w:t>neuro</w:t>
      </w:r>
      <w:r w:rsidRPr="008C6F83">
        <w:rPr>
          <w:rStyle w:val="StyleUnderline"/>
        </w:rPr>
        <w:t xml:space="preserve">biological </w:t>
      </w:r>
      <w:r w:rsidRPr="00D65A5B">
        <w:rPr>
          <w:rStyle w:val="Emphasis"/>
          <w:highlight w:val="green"/>
        </w:rPr>
        <w:t>research</w:t>
      </w:r>
      <w:r w:rsidRPr="008C6F83">
        <w:rPr>
          <w:sz w:val="16"/>
        </w:rPr>
        <w:t xml:space="preserve"> </w:t>
      </w:r>
      <w:r w:rsidRPr="008C6F83">
        <w:rPr>
          <w:rStyle w:val="StyleUnderline"/>
        </w:rPr>
        <w:t xml:space="preserve">and to claim that newer methods of studying the brain can </w:t>
      </w:r>
      <w:r w:rsidRPr="008C6F83">
        <w:rPr>
          <w:rStyle w:val="Emphasis"/>
        </w:rPr>
        <w:t>validate</w:t>
      </w:r>
      <w:r w:rsidRPr="008C6F83">
        <w:rPr>
          <w:rStyle w:val="StyleUnderline"/>
        </w:rPr>
        <w:t xml:space="preserve"> their </w:t>
      </w:r>
      <w:r w:rsidRPr="008C6F83">
        <w:rPr>
          <w:rStyle w:val="Emphasis"/>
        </w:rPr>
        <w:t>theories</w:t>
      </w:r>
      <w:r w:rsidRPr="008C6F83">
        <w:rPr>
          <w:sz w:val="16"/>
        </w:rPr>
        <w:t>.5,6</w:t>
      </w:r>
    </w:p>
    <w:p w14:paraId="311C763D" w14:textId="77777777" w:rsidR="00C02E9D" w:rsidRPr="008C6F83" w:rsidRDefault="00C02E9D" w:rsidP="00C02E9D">
      <w:pPr>
        <w:rPr>
          <w:sz w:val="16"/>
          <w:szCs w:val="16"/>
        </w:rPr>
      </w:pPr>
      <w:r w:rsidRPr="008C6F83">
        <w:rPr>
          <w:sz w:val="16"/>
          <w:szCs w:val="16"/>
        </w:rPr>
        <w:t xml:space="preserve">Mark </w:t>
      </w:r>
      <w:proofErr w:type="spellStart"/>
      <w:r w:rsidRPr="008C6F83">
        <w:rPr>
          <w:sz w:val="16"/>
          <w:szCs w:val="16"/>
        </w:rPr>
        <w:t>Solms</w:t>
      </w:r>
      <w:proofErr w:type="spellEnd"/>
      <w:r w:rsidRPr="008C6F83">
        <w:rPr>
          <w:sz w:val="16"/>
          <w:szCs w:val="16"/>
        </w:rPr>
        <w:t>, a South African neuropsychologist, is the founder of “</w:t>
      </w:r>
      <w:proofErr w:type="spellStart"/>
      <w:r w:rsidRPr="008C6F83">
        <w:rPr>
          <w:sz w:val="16"/>
          <w:szCs w:val="16"/>
        </w:rPr>
        <w:t>neuropsychoanalysis</w:t>
      </w:r>
      <w:proofErr w:type="spellEnd"/>
      <w:r w:rsidRPr="008C6F83">
        <w:rPr>
          <w:sz w:val="16"/>
          <w:szCs w:val="16"/>
        </w:rPr>
        <w:t>.” This new field, with its own society and its own journal, proposes to use neuroimaging to confirm analytic theories. Its key idea is that subjective experience and the unconscious mind can be observed through neuroimaging.5 It is known that brain processes can be seen on brain imaging even before they have entered consciousness.38 However, claims that neuroimaging validate Freud’s model of the unconscious can be based only on “cherry-picking” the literature. The observed correspondences are superficial and hardly support the complex edifice of psychoanalytic theory.</w:t>
      </w:r>
    </w:p>
    <w:p w14:paraId="2BF0CD17" w14:textId="77777777" w:rsidR="00C02E9D" w:rsidRPr="008C6F83" w:rsidRDefault="00C02E9D" w:rsidP="00C02E9D">
      <w:pPr>
        <w:rPr>
          <w:sz w:val="16"/>
          <w:szCs w:val="16"/>
        </w:rPr>
      </w:pPr>
      <w:r w:rsidRPr="008C6F83">
        <w:rPr>
          <w:sz w:val="16"/>
          <w:szCs w:val="16"/>
        </w:rPr>
        <w:t>Solms39 has also suggested that Freud’s ideas about dreams are consistent with neuroscience research based on rapid eye movement (REM) activity. This attempt to rescue a century-old theory met with opposition from dream researchers who consider Freud’s clinical speculations to be incompatible with empirical data.40,41</w:t>
      </w:r>
    </w:p>
    <w:p w14:paraId="4FF8B768" w14:textId="77777777" w:rsidR="00C02E9D" w:rsidRPr="008C6F83" w:rsidRDefault="00C02E9D" w:rsidP="00C02E9D">
      <w:pPr>
        <w:rPr>
          <w:sz w:val="16"/>
        </w:rPr>
      </w:pPr>
      <w:r w:rsidRPr="00D65A5B">
        <w:rPr>
          <w:rStyle w:val="StyleUnderline"/>
          <w:highlight w:val="green"/>
        </w:rPr>
        <w:t>The proposal</w:t>
      </w:r>
      <w:r w:rsidRPr="008C6F83">
        <w:rPr>
          <w:sz w:val="16"/>
        </w:rPr>
        <w:t xml:space="preserve"> to establish a discipline of </w:t>
      </w:r>
      <w:proofErr w:type="spellStart"/>
      <w:r w:rsidRPr="008C6F83">
        <w:rPr>
          <w:rStyle w:val="Emphasis"/>
        </w:rPr>
        <w:t>neuropsychoanalysis</w:t>
      </w:r>
      <w:proofErr w:type="spellEnd"/>
      <w:r w:rsidRPr="008C6F83">
        <w:rPr>
          <w:sz w:val="16"/>
        </w:rPr>
        <w:t xml:space="preserve"> </w:t>
      </w:r>
      <w:r w:rsidRPr="008C6F83">
        <w:rPr>
          <w:rStyle w:val="StyleUnderline"/>
        </w:rPr>
        <w:t xml:space="preserve">also </w:t>
      </w:r>
      <w:r w:rsidRPr="00D65A5B">
        <w:rPr>
          <w:rStyle w:val="StyleUnderline"/>
          <w:highlight w:val="green"/>
        </w:rPr>
        <w:t>met</w:t>
      </w:r>
      <w:r w:rsidRPr="008C6F83">
        <w:rPr>
          <w:rStyle w:val="StyleUnderline"/>
        </w:rPr>
        <w:t xml:space="preserve"> with a </w:t>
      </w:r>
      <w:r w:rsidRPr="00D65A5B">
        <w:rPr>
          <w:rStyle w:val="StyleUnderline"/>
          <w:highlight w:val="green"/>
        </w:rPr>
        <w:t xml:space="preserve">mixed </w:t>
      </w:r>
      <w:r w:rsidRPr="00D65A5B">
        <w:rPr>
          <w:rStyle w:val="Emphasis"/>
          <w:highlight w:val="green"/>
        </w:rPr>
        <w:t>reception</w:t>
      </w:r>
      <w:r w:rsidRPr="008C6F83">
        <w:rPr>
          <w:rStyle w:val="StyleUnderline"/>
        </w:rPr>
        <w:t xml:space="preserve"> from traditional </w:t>
      </w:r>
      <w:r w:rsidRPr="008C6F83">
        <w:rPr>
          <w:rStyle w:val="Emphasis"/>
        </w:rPr>
        <w:t>psychoanalysts</w:t>
      </w:r>
      <w:r w:rsidRPr="008C6F83">
        <w:rPr>
          <w:sz w:val="16"/>
        </w:rPr>
        <w:t xml:space="preserve">, who did not want to dilute Freud’s wine with neuroscientific water.42 </w:t>
      </w:r>
      <w:r w:rsidRPr="00D65A5B">
        <w:rPr>
          <w:rStyle w:val="StyleUnderline"/>
          <w:highlight w:val="green"/>
        </w:rPr>
        <w:t>Neuroscientists</w:t>
      </w:r>
      <w:r w:rsidRPr="008C6F83">
        <w:rPr>
          <w:rStyle w:val="StyleUnderline"/>
        </w:rPr>
        <w:t xml:space="preserve">, who are more likely to </w:t>
      </w:r>
      <w:r w:rsidRPr="00D65A5B">
        <w:rPr>
          <w:rStyle w:val="StyleUnderline"/>
          <w:highlight w:val="green"/>
        </w:rPr>
        <w:t>see links</w:t>
      </w:r>
      <w:r w:rsidRPr="008C6F83">
        <w:rPr>
          <w:rStyle w:val="StyleUnderline"/>
        </w:rPr>
        <w:t xml:space="preserve"> to psychology </w:t>
      </w:r>
      <w:r w:rsidRPr="00D65A5B">
        <w:rPr>
          <w:rStyle w:val="StyleUnderline"/>
          <w:highlight w:val="green"/>
        </w:rPr>
        <w:t xml:space="preserve">as </w:t>
      </w:r>
      <w:proofErr w:type="gramStart"/>
      <w:r w:rsidRPr="00D65A5B">
        <w:rPr>
          <w:rStyle w:val="Emphasis"/>
          <w:highlight w:val="green"/>
        </w:rPr>
        <w:t>lying</w:t>
      </w:r>
      <w:r w:rsidRPr="00D65A5B">
        <w:rPr>
          <w:rStyle w:val="StyleUnderline"/>
          <w:highlight w:val="green"/>
        </w:rPr>
        <w:t xml:space="preserve"> </w:t>
      </w:r>
      <w:r w:rsidRPr="003A7801">
        <w:rPr>
          <w:rStyle w:val="StyleUnderline"/>
        </w:rPr>
        <w:t>in</w:t>
      </w:r>
      <w:proofErr w:type="gramEnd"/>
      <w:r w:rsidRPr="003A7801">
        <w:rPr>
          <w:rStyle w:val="StyleUnderline"/>
        </w:rPr>
        <w:t xml:space="preserve"> </w:t>
      </w:r>
      <w:r w:rsidRPr="003A7801">
        <w:rPr>
          <w:rStyle w:val="Emphasis"/>
        </w:rPr>
        <w:t>cognitive science</w:t>
      </w:r>
      <w:r w:rsidRPr="003A7801">
        <w:rPr>
          <w:sz w:val="16"/>
        </w:rPr>
        <w:t xml:space="preserve">,43 </w:t>
      </w:r>
      <w:r w:rsidRPr="003A7801">
        <w:rPr>
          <w:rStyle w:val="StyleUnderline"/>
        </w:rPr>
        <w:t xml:space="preserve">have ignored this </w:t>
      </w:r>
      <w:r w:rsidRPr="003A7801">
        <w:rPr>
          <w:rStyle w:val="Emphasis"/>
        </w:rPr>
        <w:t>idea</w:t>
      </w:r>
      <w:r w:rsidRPr="003A7801">
        <w:rPr>
          <w:sz w:val="16"/>
        </w:rPr>
        <w:t xml:space="preserve">. In summary, </w:t>
      </w:r>
      <w:proofErr w:type="spellStart"/>
      <w:r w:rsidRPr="003A7801">
        <w:rPr>
          <w:rStyle w:val="Emphasis"/>
        </w:rPr>
        <w:t>neuropsychoanalysis</w:t>
      </w:r>
      <w:proofErr w:type="spellEnd"/>
      <w:r w:rsidRPr="003A7801">
        <w:rPr>
          <w:rStyle w:val="StyleUnderline"/>
        </w:rPr>
        <w:t xml:space="preserve"> is being used a way to </w:t>
      </w:r>
      <w:r w:rsidRPr="003A7801">
        <w:rPr>
          <w:rStyle w:val="Emphasis"/>
        </w:rPr>
        <w:t>justify</w:t>
      </w:r>
      <w:r w:rsidRPr="003A7801">
        <w:rPr>
          <w:rStyle w:val="StyleUnderline"/>
        </w:rPr>
        <w:t xml:space="preserve"> long-standing </w:t>
      </w:r>
      <w:r w:rsidRPr="003A7801">
        <w:rPr>
          <w:rStyle w:val="Emphasis"/>
        </w:rPr>
        <w:t>models</w:t>
      </w:r>
      <w:r w:rsidRPr="003A7801">
        <w:rPr>
          <w:sz w:val="16"/>
        </w:rPr>
        <w:t xml:space="preserve">, </w:t>
      </w:r>
      <w:r w:rsidRPr="003A7801">
        <w:rPr>
          <w:rStyle w:val="StyleUnderline"/>
        </w:rPr>
        <w:t xml:space="preserve">without attempting to find something </w:t>
      </w:r>
      <w:r w:rsidRPr="003A7801">
        <w:rPr>
          <w:rStyle w:val="Emphasis"/>
        </w:rPr>
        <w:t>new</w:t>
      </w:r>
      <w:r w:rsidRPr="003A7801">
        <w:rPr>
          <w:rStyle w:val="StyleUnderline"/>
        </w:rPr>
        <w:t xml:space="preserve"> or to </w:t>
      </w:r>
      <w:r w:rsidRPr="003A7801">
        <w:rPr>
          <w:rStyle w:val="Emphasis"/>
        </w:rPr>
        <w:t>develop</w:t>
      </w:r>
      <w:r w:rsidRPr="003A7801">
        <w:rPr>
          <w:sz w:val="16"/>
        </w:rPr>
        <w:t xml:space="preserve"> </w:t>
      </w:r>
      <w:r w:rsidRPr="003A7801">
        <w:rPr>
          <w:rStyle w:val="StyleUnderline"/>
        </w:rPr>
        <w:t xml:space="preserve">an integration of perspectives on </w:t>
      </w:r>
      <w:r w:rsidRPr="003A7801">
        <w:rPr>
          <w:rStyle w:val="Emphasis"/>
        </w:rPr>
        <w:t>psychology</w:t>
      </w:r>
      <w:r w:rsidRPr="008C6F83">
        <w:rPr>
          <w:sz w:val="16"/>
        </w:rPr>
        <w:t>.</w:t>
      </w:r>
    </w:p>
    <w:p w14:paraId="13A0F8A3" w14:textId="77777777" w:rsidR="00C02E9D" w:rsidRPr="008C6F83" w:rsidRDefault="00C02E9D" w:rsidP="00C02E9D">
      <w:pPr>
        <w:rPr>
          <w:rStyle w:val="StyleUnderline"/>
        </w:rPr>
      </w:pPr>
      <w:r w:rsidRPr="008C6F83">
        <w:rPr>
          <w:sz w:val="16"/>
        </w:rPr>
        <w:t xml:space="preserve">However, Eric Kandel,44 influential in the light of his Nobel Prize for the study of the neurochemistry of memory, has taken a sympathetic view of the use of biological methods to study psychoanalytic theory. Kandel had wanted to be an analyst before becoming a </w:t>
      </w:r>
      <w:r w:rsidRPr="003A7801">
        <w:rPr>
          <w:sz w:val="16"/>
        </w:rPr>
        <w:t xml:space="preserve">neuroscientist.45 But </w:t>
      </w:r>
      <w:r w:rsidRPr="003A7801">
        <w:rPr>
          <w:rStyle w:val="Emphasis"/>
        </w:rPr>
        <w:t>Kandel</w:t>
      </w:r>
      <w:r w:rsidRPr="003A7801">
        <w:rPr>
          <w:sz w:val="16"/>
        </w:rPr>
        <w:t xml:space="preserve">, </w:t>
      </w:r>
      <w:r w:rsidRPr="003A7801">
        <w:rPr>
          <w:rStyle w:val="StyleUnderline"/>
        </w:rPr>
        <w:t xml:space="preserve">who does not </w:t>
      </w:r>
      <w:r w:rsidRPr="003A7801">
        <w:rPr>
          <w:rStyle w:val="Emphasis"/>
        </w:rPr>
        <w:t>actively practice psychiatry</w:t>
      </w:r>
      <w:r w:rsidRPr="003A7801">
        <w:rPr>
          <w:sz w:val="16"/>
        </w:rPr>
        <w:t xml:space="preserve">, </w:t>
      </w:r>
      <w:r w:rsidRPr="003A7801">
        <w:rPr>
          <w:rStyle w:val="StyleUnderline"/>
        </w:rPr>
        <w:t xml:space="preserve">may be caught </w:t>
      </w:r>
      <w:r w:rsidRPr="00D65A5B">
        <w:rPr>
          <w:rStyle w:val="StyleUnderline"/>
          <w:highlight w:val="green"/>
        </w:rPr>
        <w:t xml:space="preserve">in a </w:t>
      </w:r>
      <w:r w:rsidRPr="00D65A5B">
        <w:rPr>
          <w:rStyle w:val="Emphasis"/>
          <w:highlight w:val="green"/>
        </w:rPr>
        <w:t>time warp</w:t>
      </w:r>
      <w:r w:rsidRPr="008C6F83">
        <w:rPr>
          <w:rStyle w:val="StyleUnderline"/>
        </w:rPr>
        <w:t xml:space="preserve">, unaware that psychoanalysis has been </w:t>
      </w:r>
      <w:r w:rsidRPr="008C6F83">
        <w:rPr>
          <w:rStyle w:val="Emphasis"/>
        </w:rPr>
        <w:t>overtaken</w:t>
      </w:r>
      <w:r w:rsidRPr="008C6F83">
        <w:rPr>
          <w:rStyle w:val="StyleUnderline"/>
        </w:rPr>
        <w:t xml:space="preserve"> by </w:t>
      </w:r>
      <w:r w:rsidRPr="008C6F83">
        <w:rPr>
          <w:rStyle w:val="Emphasis"/>
        </w:rPr>
        <w:t>competitors</w:t>
      </w:r>
      <w:r w:rsidRPr="008C6F83">
        <w:rPr>
          <w:sz w:val="16"/>
        </w:rPr>
        <w:t xml:space="preserve"> in the field of psychotherapy.</w:t>
      </w:r>
    </w:p>
    <w:p w14:paraId="216F2F40" w14:textId="77777777" w:rsidR="00C02E9D" w:rsidRPr="008C6F83" w:rsidRDefault="00C02E9D" w:rsidP="00C02E9D">
      <w:pPr>
        <w:rPr>
          <w:sz w:val="16"/>
        </w:rPr>
      </w:pPr>
      <w:r w:rsidRPr="008C6F83">
        <w:rPr>
          <w:rStyle w:val="StyleUnderline"/>
        </w:rPr>
        <w:t xml:space="preserve">Another attempt to reconcile psychoanalysis with science has come from the literature on </w:t>
      </w:r>
      <w:r w:rsidRPr="00D65A5B">
        <w:rPr>
          <w:rStyle w:val="Emphasis"/>
          <w:highlight w:val="green"/>
        </w:rPr>
        <w:t>neuroplasticity</w:t>
      </w:r>
      <w:r w:rsidRPr="008C6F83">
        <w:rPr>
          <w:sz w:val="16"/>
        </w:rPr>
        <w:t xml:space="preserve">.46 It is now known that neurogenesis occurs in some brain regions (particularly the hippocampus) during adulthood and that neural connections undergo modification in all parts of the brain. There is also evidence that CBT can produce brain changes that are visible using imaging.47 </w:t>
      </w:r>
      <w:r w:rsidRPr="008C6F83">
        <w:rPr>
          <w:rStyle w:val="StyleUnderline"/>
        </w:rPr>
        <w:t xml:space="preserve">These </w:t>
      </w:r>
      <w:r w:rsidRPr="00D65A5B">
        <w:rPr>
          <w:rStyle w:val="StyleUnderline"/>
          <w:highlight w:val="green"/>
        </w:rPr>
        <w:t xml:space="preserve">findings have </w:t>
      </w:r>
      <w:r w:rsidRPr="00D65A5B">
        <w:rPr>
          <w:rStyle w:val="Emphasis"/>
          <w:highlight w:val="green"/>
        </w:rPr>
        <w:t>not been confirmed</w:t>
      </w:r>
      <w:r w:rsidRPr="008C6F83">
        <w:rPr>
          <w:sz w:val="16"/>
        </w:rPr>
        <w:t xml:space="preserve"> </w:t>
      </w:r>
      <w:r w:rsidRPr="008C6F83">
        <w:rPr>
          <w:rStyle w:val="StyleUnderline"/>
        </w:rPr>
        <w:t xml:space="preserve">in psychoanalytic </w:t>
      </w:r>
      <w:r w:rsidRPr="008C6F83">
        <w:rPr>
          <w:rStyle w:val="Emphasis"/>
        </w:rPr>
        <w:t>therapies</w:t>
      </w:r>
      <w:r w:rsidRPr="008C6F83">
        <w:rPr>
          <w:sz w:val="16"/>
        </w:rPr>
        <w:t xml:space="preserve">. However, Norman </w:t>
      </w:r>
      <w:r w:rsidRPr="008C6F83">
        <w:rPr>
          <w:rStyle w:val="StyleUnderline"/>
        </w:rPr>
        <w:t>Doidge</w:t>
      </w:r>
      <w:r w:rsidRPr="008C6F83">
        <w:rPr>
          <w:sz w:val="16"/>
        </w:rPr>
        <w:t xml:space="preserve">, a Canadian psychoanalyst, </w:t>
      </w:r>
      <w:r w:rsidRPr="008C6F83">
        <w:rPr>
          <w:rStyle w:val="StyleUnderline"/>
        </w:rPr>
        <w:t xml:space="preserve">has argued that psychoanalysis can </w:t>
      </w:r>
      <w:r w:rsidRPr="008C6F83">
        <w:rPr>
          <w:rStyle w:val="Emphasis"/>
        </w:rPr>
        <w:t>change the brain</w:t>
      </w:r>
      <w:r w:rsidRPr="008C6F83">
        <w:rPr>
          <w:sz w:val="16"/>
        </w:rPr>
        <w:t xml:space="preserve">.48 </w:t>
      </w:r>
      <w:r w:rsidRPr="008C6F83">
        <w:rPr>
          <w:rStyle w:val="StyleUnderline"/>
        </w:rPr>
        <w:t>This may be the case for all psychotherapies</w:t>
      </w:r>
      <w:r w:rsidRPr="008C6F83">
        <w:rPr>
          <w:sz w:val="16"/>
        </w:rPr>
        <w:t xml:space="preserve">. </w:t>
      </w:r>
      <w:r w:rsidRPr="008C6F83">
        <w:rPr>
          <w:rStyle w:val="Emphasis"/>
        </w:rPr>
        <w:t>However</w:t>
      </w:r>
      <w:r w:rsidRPr="008C6F83">
        <w:rPr>
          <w:sz w:val="16"/>
        </w:rPr>
        <w:t xml:space="preserve">, more recently, </w:t>
      </w:r>
      <w:r w:rsidRPr="008C6F83">
        <w:rPr>
          <w:rStyle w:val="StyleUnderline"/>
        </w:rPr>
        <w:t>Doidge</w:t>
      </w:r>
      <w:r w:rsidRPr="008C6F83">
        <w:rPr>
          <w:sz w:val="16"/>
        </w:rPr>
        <w:t xml:space="preserve">49 </w:t>
      </w:r>
      <w:r w:rsidRPr="008C6F83">
        <w:rPr>
          <w:rStyle w:val="StyleUnderline"/>
        </w:rPr>
        <w:t>has claimed that mental exercises can reverse the course of severe neurological and psychiatric problems</w:t>
      </w:r>
      <w:r w:rsidRPr="008C6F83">
        <w:rPr>
          <w:sz w:val="16"/>
        </w:rPr>
        <w:t xml:space="preserve">, including chronic pain, stroke, multiple sclerosis, Parkinson’s disease, and autism. </w:t>
      </w:r>
      <w:r w:rsidRPr="008C6F83">
        <w:rPr>
          <w:rStyle w:val="StyleUnderline"/>
        </w:rPr>
        <w:t xml:space="preserve">While these books have been best-sellers, most of </w:t>
      </w:r>
      <w:r w:rsidRPr="00D65A5B">
        <w:rPr>
          <w:rStyle w:val="StyleUnderline"/>
          <w:highlight w:val="green"/>
        </w:rPr>
        <w:t>their ideas</w:t>
      </w:r>
      <w:r w:rsidRPr="008C6F83">
        <w:rPr>
          <w:rStyle w:val="StyleUnderline"/>
        </w:rPr>
        <w:t xml:space="preserve"> in the second</w:t>
      </w:r>
      <w:r w:rsidRPr="008C6F83">
        <w:rPr>
          <w:sz w:val="16"/>
        </w:rPr>
        <w:t xml:space="preserve"> volume,49 </w:t>
      </w:r>
      <w:r w:rsidRPr="00D65A5B">
        <w:rPr>
          <w:rStyle w:val="Emphasis"/>
          <w:highlight w:val="green"/>
        </w:rPr>
        <w:t>based on anecdotes rather than</w:t>
      </w:r>
      <w:r w:rsidRPr="008C6F83">
        <w:rPr>
          <w:rStyle w:val="Emphasis"/>
        </w:rPr>
        <w:t xml:space="preserve"> on </w:t>
      </w:r>
      <w:r w:rsidRPr="00D65A5B">
        <w:rPr>
          <w:rStyle w:val="Emphasis"/>
          <w:highlight w:val="green"/>
        </w:rPr>
        <w:t>clinical trials</w:t>
      </w:r>
      <w:r w:rsidRPr="00D65A5B">
        <w:rPr>
          <w:sz w:val="16"/>
          <w:highlight w:val="green"/>
        </w:rPr>
        <w:t xml:space="preserve">, </w:t>
      </w:r>
      <w:r w:rsidRPr="00D65A5B">
        <w:rPr>
          <w:rStyle w:val="StyleUnderline"/>
          <w:highlight w:val="green"/>
        </w:rPr>
        <w:t>have had little</w:t>
      </w:r>
      <w:r w:rsidRPr="008C6F83">
        <w:rPr>
          <w:rStyle w:val="StyleUnderline"/>
        </w:rPr>
        <w:t xml:space="preserve"> </w:t>
      </w:r>
      <w:r w:rsidRPr="00D65A5B">
        <w:rPr>
          <w:rStyle w:val="StyleUnderline"/>
          <w:highlight w:val="green"/>
        </w:rPr>
        <w:t xml:space="preserve">impact in </w:t>
      </w:r>
      <w:r w:rsidRPr="00D65A5B">
        <w:rPr>
          <w:rStyle w:val="Emphasis"/>
          <w:highlight w:val="green"/>
        </w:rPr>
        <w:t>medicine</w:t>
      </w:r>
      <w:r w:rsidRPr="008C6F83">
        <w:rPr>
          <w:sz w:val="16"/>
        </w:rPr>
        <w:t xml:space="preserve">. </w:t>
      </w:r>
      <w:r w:rsidRPr="003A7801">
        <w:rPr>
          <w:rStyle w:val="StyleUnderline"/>
        </w:rPr>
        <w:t>This story underscores the difficulty of reconciling the perspectives and methods</w:t>
      </w:r>
      <w:r w:rsidRPr="003A7801">
        <w:rPr>
          <w:sz w:val="16"/>
        </w:rPr>
        <w:t xml:space="preserve"> </w:t>
      </w:r>
      <w:r w:rsidRPr="003A7801">
        <w:rPr>
          <w:rStyle w:val="StyleUnderline"/>
        </w:rPr>
        <w:t>of</w:t>
      </w:r>
      <w:r w:rsidRPr="003A7801">
        <w:rPr>
          <w:sz w:val="16"/>
        </w:rPr>
        <w:t xml:space="preserve"> </w:t>
      </w:r>
      <w:r w:rsidRPr="003A7801">
        <w:rPr>
          <w:rStyle w:val="Emphasis"/>
        </w:rPr>
        <w:t>psychoanalysis</w:t>
      </w:r>
      <w:r w:rsidRPr="003A7801">
        <w:rPr>
          <w:sz w:val="16"/>
        </w:rPr>
        <w:t xml:space="preserve"> </w:t>
      </w:r>
      <w:r w:rsidRPr="003A7801">
        <w:rPr>
          <w:rStyle w:val="StyleUnderline"/>
        </w:rPr>
        <w:t>with scientific methods based</w:t>
      </w:r>
      <w:r w:rsidRPr="008C6F83">
        <w:rPr>
          <w:rStyle w:val="StyleUnderline"/>
        </w:rPr>
        <w:t xml:space="preserve"> </w:t>
      </w:r>
      <w:r w:rsidRPr="00D65A5B">
        <w:rPr>
          <w:rStyle w:val="StyleUnderline"/>
          <w:highlight w:val="green"/>
        </w:rPr>
        <w:t xml:space="preserve">on </w:t>
      </w:r>
      <w:r w:rsidRPr="00D65A5B">
        <w:rPr>
          <w:rStyle w:val="Emphasis"/>
          <w:highlight w:val="green"/>
        </w:rPr>
        <w:t>empirical testing</w:t>
      </w:r>
      <w:r w:rsidRPr="008C6F83">
        <w:rPr>
          <w:sz w:val="16"/>
        </w:rPr>
        <w:t>.</w:t>
      </w:r>
    </w:p>
    <w:p w14:paraId="41748045" w14:textId="77777777" w:rsidR="00C02E9D" w:rsidRPr="008C6F83" w:rsidRDefault="00C02E9D" w:rsidP="00C02E9D">
      <w:pPr>
        <w:rPr>
          <w:sz w:val="16"/>
          <w:szCs w:val="16"/>
        </w:rPr>
      </w:pPr>
      <w:r w:rsidRPr="008C6F83">
        <w:rPr>
          <w:sz w:val="16"/>
          <w:szCs w:val="16"/>
        </w:rPr>
        <w:t>Psychoanalysis and the Humanities</w:t>
      </w:r>
    </w:p>
    <w:p w14:paraId="2D699EA0" w14:textId="77777777" w:rsidR="00C02E9D" w:rsidRPr="008C6F83" w:rsidRDefault="00C02E9D" w:rsidP="00C02E9D">
      <w:pPr>
        <w:rPr>
          <w:sz w:val="16"/>
        </w:rPr>
      </w:pPr>
      <w:r w:rsidRPr="00D65A5B">
        <w:rPr>
          <w:rStyle w:val="StyleUnderline"/>
          <w:highlight w:val="green"/>
        </w:rPr>
        <w:t xml:space="preserve">Psychoanalysis </w:t>
      </w:r>
      <w:r w:rsidRPr="00D65A5B">
        <w:rPr>
          <w:rStyle w:val="Emphasis"/>
          <w:highlight w:val="green"/>
        </w:rPr>
        <w:t xml:space="preserve">claimed </w:t>
      </w:r>
      <w:r w:rsidRPr="00476298">
        <w:rPr>
          <w:rStyle w:val="Emphasis"/>
        </w:rPr>
        <w:t xml:space="preserve">to be a </w:t>
      </w:r>
      <w:r w:rsidRPr="00D65A5B">
        <w:rPr>
          <w:rStyle w:val="Emphasis"/>
          <w:highlight w:val="green"/>
        </w:rPr>
        <w:t>science</w:t>
      </w:r>
      <w:r w:rsidRPr="00D65A5B">
        <w:rPr>
          <w:sz w:val="16"/>
          <w:highlight w:val="green"/>
        </w:rPr>
        <w:t xml:space="preserve"> </w:t>
      </w:r>
      <w:r w:rsidRPr="00D65A5B">
        <w:rPr>
          <w:rStyle w:val="StyleUnderline"/>
          <w:highlight w:val="green"/>
        </w:rPr>
        <w:t xml:space="preserve">but did not </w:t>
      </w:r>
      <w:r w:rsidRPr="00D65A5B">
        <w:rPr>
          <w:rStyle w:val="Emphasis"/>
          <w:highlight w:val="green"/>
        </w:rPr>
        <w:t>function like</w:t>
      </w:r>
      <w:r w:rsidRPr="008C6F83">
        <w:rPr>
          <w:rStyle w:val="Emphasis"/>
        </w:rPr>
        <w:t xml:space="preserve"> </w:t>
      </w:r>
      <w:r w:rsidRPr="00D65A5B">
        <w:rPr>
          <w:rStyle w:val="Emphasis"/>
          <w:highlight w:val="green"/>
        </w:rPr>
        <w:t>one</w:t>
      </w:r>
      <w:r w:rsidRPr="00D65A5B">
        <w:rPr>
          <w:sz w:val="16"/>
          <w:highlight w:val="green"/>
        </w:rPr>
        <w:t xml:space="preserve">. </w:t>
      </w:r>
      <w:r w:rsidRPr="00D65A5B">
        <w:rPr>
          <w:rStyle w:val="StyleUnderline"/>
          <w:highlight w:val="green"/>
        </w:rPr>
        <w:t xml:space="preserve">It failed to </w:t>
      </w:r>
      <w:r w:rsidRPr="00D65A5B">
        <w:rPr>
          <w:rStyle w:val="Emphasis"/>
          <w:highlight w:val="green"/>
        </w:rPr>
        <w:t>operationalize</w:t>
      </w:r>
      <w:r w:rsidRPr="008C6F83">
        <w:rPr>
          <w:rStyle w:val="StyleUnderline"/>
        </w:rPr>
        <w:t xml:space="preserve"> its </w:t>
      </w:r>
      <w:r w:rsidRPr="00D65A5B">
        <w:rPr>
          <w:rStyle w:val="Emphasis"/>
          <w:highlight w:val="green"/>
        </w:rPr>
        <w:t>hypotheses</w:t>
      </w:r>
      <w:r w:rsidRPr="008C6F83">
        <w:rPr>
          <w:sz w:val="16"/>
        </w:rPr>
        <w:t xml:space="preserve">, </w:t>
      </w:r>
      <w:r w:rsidRPr="008C6F83">
        <w:rPr>
          <w:rStyle w:val="StyleUnderline"/>
        </w:rPr>
        <w:t>to</w:t>
      </w:r>
      <w:r w:rsidRPr="008C6F83">
        <w:rPr>
          <w:sz w:val="16"/>
        </w:rPr>
        <w:t xml:space="preserve"> </w:t>
      </w:r>
      <w:r w:rsidRPr="00D65A5B">
        <w:rPr>
          <w:rStyle w:val="Emphasis"/>
          <w:highlight w:val="green"/>
        </w:rPr>
        <w:t>test them with empirical methods</w:t>
      </w:r>
      <w:r w:rsidRPr="008C6F83">
        <w:rPr>
          <w:sz w:val="16"/>
        </w:rPr>
        <w:t xml:space="preserve">, </w:t>
      </w:r>
      <w:r w:rsidRPr="003A7801">
        <w:rPr>
          <w:rStyle w:val="StyleUnderline"/>
        </w:rPr>
        <w:t xml:space="preserve">or to remove constructs that failed to gain </w:t>
      </w:r>
      <w:r w:rsidRPr="003A7801">
        <w:rPr>
          <w:rStyle w:val="Emphasis"/>
        </w:rPr>
        <w:t>scientific support</w:t>
      </w:r>
      <w:r w:rsidRPr="003A7801">
        <w:rPr>
          <w:sz w:val="16"/>
        </w:rPr>
        <w:t xml:space="preserve">.1 In this way, </w:t>
      </w:r>
      <w:r w:rsidRPr="003A7801">
        <w:rPr>
          <w:rStyle w:val="StyleUnderline"/>
        </w:rPr>
        <w:t xml:space="preserve">the intellectual world of psychoanalysis more closely resembles the </w:t>
      </w:r>
      <w:r w:rsidRPr="003A7801">
        <w:rPr>
          <w:rStyle w:val="Emphasis"/>
        </w:rPr>
        <w:t>humanities</w:t>
      </w:r>
      <w:r w:rsidRPr="003A7801">
        <w:rPr>
          <w:sz w:val="16"/>
        </w:rPr>
        <w:t>. Today, with few psychiatrists or clinical psychologists entering psychoanalytic</w:t>
      </w:r>
      <w:r w:rsidRPr="008C6F83">
        <w:rPr>
          <w:sz w:val="16"/>
        </w:rPr>
        <w:t xml:space="preserve"> training, the door has been opened to practitioners with backgrounds in other disciplines, including the humanities.</w:t>
      </w:r>
    </w:p>
    <w:p w14:paraId="47F72582" w14:textId="77777777" w:rsidR="00C02E9D" w:rsidRPr="003A7801" w:rsidRDefault="00C02E9D" w:rsidP="00C02E9D">
      <w:pPr>
        <w:rPr>
          <w:sz w:val="16"/>
          <w:szCs w:val="16"/>
        </w:rPr>
      </w:pPr>
      <w:r w:rsidRPr="008C6F83">
        <w:rPr>
          <w:sz w:val="16"/>
          <w:szCs w:val="16"/>
        </w:rPr>
        <w:t xml:space="preserve">This trend is related to a hermeneutic mode of thought,50 which focuses on meaningful interpretations of phenomena, rather than on empirical testing of hypotheses and observations. Since the time of Freud, the typical psychoanalytic paper has consisted of speculations backed up with illustrations, </w:t>
      </w:r>
      <w:proofErr w:type="gramStart"/>
      <w:r w:rsidRPr="008C6F83">
        <w:rPr>
          <w:sz w:val="16"/>
          <w:szCs w:val="16"/>
        </w:rPr>
        <w:t>similar to</w:t>
      </w:r>
      <w:proofErr w:type="gramEnd"/>
      <w:r w:rsidRPr="008C6F83">
        <w:rPr>
          <w:sz w:val="16"/>
          <w:szCs w:val="16"/>
        </w:rPr>
        <w:t xml:space="preserve"> the methods of literary theory and </w:t>
      </w:r>
      <w:r w:rsidRPr="003A7801">
        <w:rPr>
          <w:sz w:val="16"/>
          <w:szCs w:val="16"/>
        </w:rPr>
        <w:t>criticism.</w:t>
      </w:r>
    </w:p>
    <w:p w14:paraId="6F66CDB5" w14:textId="77777777" w:rsidR="00C02E9D" w:rsidRPr="008C6F83" w:rsidRDefault="00C02E9D" w:rsidP="00C02E9D">
      <w:pPr>
        <w:rPr>
          <w:sz w:val="16"/>
        </w:rPr>
      </w:pPr>
      <w:r w:rsidRPr="003A7801">
        <w:rPr>
          <w:rStyle w:val="StyleUnderline"/>
        </w:rPr>
        <w:t>One model currently popular in the humanities is</w:t>
      </w:r>
      <w:r w:rsidRPr="003A7801">
        <w:rPr>
          <w:sz w:val="16"/>
        </w:rPr>
        <w:t xml:space="preserve"> “</w:t>
      </w:r>
      <w:r w:rsidRPr="003A7801">
        <w:rPr>
          <w:rStyle w:val="Emphasis"/>
        </w:rPr>
        <w:t>critical theory</w:t>
      </w:r>
      <w:r w:rsidRPr="003A7801">
        <w:rPr>
          <w:sz w:val="16"/>
        </w:rPr>
        <w:t xml:space="preserve">.”51 </w:t>
      </w:r>
      <w:r w:rsidRPr="003A7801">
        <w:rPr>
          <w:rStyle w:val="StyleUnderline"/>
        </w:rPr>
        <w:t xml:space="preserve">This </w:t>
      </w:r>
      <w:r w:rsidRPr="003A7801">
        <w:rPr>
          <w:rStyle w:val="Emphasis"/>
        </w:rPr>
        <w:t>postmodernist approach</w:t>
      </w:r>
      <w:r w:rsidRPr="003A7801">
        <w:rPr>
          <w:sz w:val="16"/>
        </w:rPr>
        <w:t xml:space="preserve"> </w:t>
      </w:r>
      <w:r w:rsidRPr="003A7801">
        <w:rPr>
          <w:rStyle w:val="StyleUnderline"/>
        </w:rPr>
        <w:t xml:space="preserve">uses Marxist concepts to explain phenomena ranging from literature to politics. It proposes that truth is entirely </w:t>
      </w:r>
      <w:r w:rsidRPr="003A7801">
        <w:rPr>
          <w:rStyle w:val="Emphasis"/>
        </w:rPr>
        <w:t>relative</w:t>
      </w:r>
      <w:r w:rsidRPr="003A7801">
        <w:rPr>
          <w:rStyle w:val="StyleUnderline"/>
        </w:rPr>
        <w:t xml:space="preserve"> and often governed by </w:t>
      </w:r>
      <w:r w:rsidRPr="003A7801">
        <w:rPr>
          <w:rStyle w:val="Emphasis"/>
        </w:rPr>
        <w:t>hidden</w:t>
      </w:r>
      <w:r w:rsidRPr="003A7801">
        <w:rPr>
          <w:rStyle w:val="StyleUnderline"/>
        </w:rPr>
        <w:t xml:space="preserve"> social </w:t>
      </w:r>
      <w:r w:rsidRPr="003A7801">
        <w:rPr>
          <w:rStyle w:val="Emphasis"/>
        </w:rPr>
        <w:t>forces</w:t>
      </w:r>
      <w:r w:rsidRPr="003A7801">
        <w:rPr>
          <w:sz w:val="16"/>
        </w:rPr>
        <w:t xml:space="preserve">. </w:t>
      </w:r>
      <w:r w:rsidRPr="003A7801">
        <w:rPr>
          <w:rStyle w:val="StyleUnderline"/>
        </w:rPr>
        <w:t>In its most radical form</w:t>
      </w:r>
      <w:r w:rsidRPr="003A7801">
        <w:rPr>
          <w:sz w:val="16"/>
        </w:rPr>
        <w:t xml:space="preserve">, in the work of Michel Foucault,52 critical theory and postmodernism take an </w:t>
      </w:r>
      <w:proofErr w:type="spellStart"/>
      <w:r w:rsidRPr="003A7801">
        <w:rPr>
          <w:sz w:val="16"/>
        </w:rPr>
        <w:t>antiscience</w:t>
      </w:r>
      <w:proofErr w:type="spellEnd"/>
      <w:r w:rsidRPr="003A7801">
        <w:rPr>
          <w:sz w:val="16"/>
        </w:rPr>
        <w:t xml:space="preserve"> position, </w:t>
      </w:r>
      <w:r w:rsidRPr="003A7801">
        <w:rPr>
          <w:rStyle w:val="StyleUnderline"/>
        </w:rPr>
        <w:t xml:space="preserve">denying the existence of objective </w:t>
      </w:r>
      <w:r w:rsidRPr="003A7801">
        <w:rPr>
          <w:rStyle w:val="Emphasis"/>
        </w:rPr>
        <w:t>truth</w:t>
      </w:r>
      <w:r w:rsidRPr="003A7801">
        <w:rPr>
          <w:rStyle w:val="StyleUnderline"/>
        </w:rPr>
        <w:t xml:space="preserve"> and viewing scientific findings as ways of defending the “</w:t>
      </w:r>
      <w:r w:rsidRPr="003A7801">
        <w:rPr>
          <w:rStyle w:val="Emphasis"/>
        </w:rPr>
        <w:t>hegemony</w:t>
      </w:r>
      <w:r w:rsidRPr="003A7801">
        <w:rPr>
          <w:rStyle w:val="StyleUnderline"/>
        </w:rPr>
        <w:t xml:space="preserve">” of those in </w:t>
      </w:r>
      <w:r w:rsidRPr="003A7801">
        <w:rPr>
          <w:rStyle w:val="Emphasis"/>
        </w:rPr>
        <w:t>power</w:t>
      </w:r>
      <w:r w:rsidRPr="003A7801">
        <w:rPr>
          <w:sz w:val="16"/>
        </w:rPr>
        <w:t>.</w:t>
      </w:r>
    </w:p>
    <w:p w14:paraId="04A7CD0E" w14:textId="2A57569E" w:rsidR="00C02E9D" w:rsidRPr="00C02E9D" w:rsidRDefault="00C02E9D" w:rsidP="00C02E9D">
      <w:pPr>
        <w:rPr>
          <w:u w:val="single"/>
        </w:rPr>
      </w:pPr>
      <w:r w:rsidRPr="00D65A5B">
        <w:rPr>
          <w:rStyle w:val="StyleUnderline"/>
          <w:highlight w:val="green"/>
        </w:rPr>
        <w:t>Some</w:t>
      </w:r>
      <w:r w:rsidRPr="008C6F83">
        <w:rPr>
          <w:rStyle w:val="StyleUnderline"/>
        </w:rPr>
        <w:t xml:space="preserve"> humanist scholars have </w:t>
      </w:r>
      <w:r w:rsidRPr="00D65A5B">
        <w:rPr>
          <w:rStyle w:val="StyleUnderline"/>
          <w:highlight w:val="green"/>
        </w:rPr>
        <w:t>adopted the ideas of</w:t>
      </w:r>
      <w:r w:rsidRPr="008C6F83">
        <w:rPr>
          <w:sz w:val="16"/>
        </w:rPr>
        <w:t xml:space="preserve"> Jacques </w:t>
      </w:r>
      <w:r w:rsidRPr="00D65A5B">
        <w:rPr>
          <w:rStyle w:val="Emphasis"/>
          <w:highlight w:val="green"/>
        </w:rPr>
        <w:t>Lacan</w:t>
      </w:r>
      <w:r w:rsidRPr="008C6F83">
        <w:rPr>
          <w:sz w:val="16"/>
        </w:rPr>
        <w:t xml:space="preserve">, a French psychoanalyst </w:t>
      </w:r>
      <w:r w:rsidRPr="00D65A5B">
        <w:rPr>
          <w:rStyle w:val="StyleUnderline"/>
          <w:highlight w:val="green"/>
        </w:rPr>
        <w:t>who created his own</w:t>
      </w:r>
      <w:r w:rsidRPr="008C6F83">
        <w:rPr>
          <w:rStyle w:val="StyleUnderline"/>
        </w:rPr>
        <w:t xml:space="preserve"> movement and </w:t>
      </w:r>
      <w:r w:rsidRPr="00D65A5B">
        <w:rPr>
          <w:rStyle w:val="StyleUnderline"/>
          <w:highlight w:val="green"/>
        </w:rPr>
        <w:t>whose</w:t>
      </w:r>
      <w:r w:rsidRPr="008C6F83">
        <w:rPr>
          <w:rStyle w:val="StyleUnderline"/>
        </w:rPr>
        <w:t xml:space="preserve"> </w:t>
      </w:r>
      <w:r w:rsidRPr="00D65A5B">
        <w:rPr>
          <w:rStyle w:val="Emphasis"/>
          <w:highlight w:val="green"/>
        </w:rPr>
        <w:t xml:space="preserve">eccentric </w:t>
      </w:r>
      <w:r w:rsidRPr="00476298">
        <w:rPr>
          <w:rStyle w:val="Emphasis"/>
        </w:rPr>
        <w:t xml:space="preserve">clinical </w:t>
      </w:r>
      <w:r w:rsidRPr="00D65A5B">
        <w:rPr>
          <w:rStyle w:val="Emphasis"/>
          <w:highlight w:val="green"/>
        </w:rPr>
        <w:t>practice</w:t>
      </w:r>
      <w:r w:rsidRPr="008C6F83">
        <w:rPr>
          <w:sz w:val="16"/>
        </w:rPr>
        <w:t xml:space="preserve"> </w:t>
      </w:r>
      <w:r w:rsidRPr="00D65A5B">
        <w:rPr>
          <w:rStyle w:val="StyleUnderline"/>
          <w:highlight w:val="green"/>
        </w:rPr>
        <w:t>resembled</w:t>
      </w:r>
      <w:r w:rsidRPr="008C6F83">
        <w:rPr>
          <w:rStyle w:val="StyleUnderline"/>
        </w:rPr>
        <w:t xml:space="preserve"> that of </w:t>
      </w:r>
      <w:r w:rsidRPr="00D65A5B">
        <w:rPr>
          <w:rStyle w:val="StyleUnderline"/>
          <w:highlight w:val="green"/>
        </w:rPr>
        <w:t xml:space="preserve">a </w:t>
      </w:r>
      <w:r w:rsidRPr="00D65A5B">
        <w:rPr>
          <w:rStyle w:val="Emphasis"/>
          <w:highlight w:val="green"/>
        </w:rPr>
        <w:t>cult leader</w:t>
      </w:r>
      <w:r w:rsidRPr="008C6F83">
        <w:rPr>
          <w:rStyle w:val="StyleUnderline"/>
        </w:rPr>
        <w:t>.</w:t>
      </w:r>
      <w:r w:rsidRPr="008C6F83">
        <w:rPr>
          <w:sz w:val="16"/>
        </w:rPr>
        <w:t xml:space="preserve">53 Moreover, </w:t>
      </w:r>
      <w:r w:rsidRPr="00D65A5B">
        <w:rPr>
          <w:rStyle w:val="StyleUnderline"/>
          <w:highlight w:val="green"/>
        </w:rPr>
        <w:t>recruitment of</w:t>
      </w:r>
      <w:r w:rsidRPr="008C6F83">
        <w:rPr>
          <w:rStyle w:val="StyleUnderline"/>
        </w:rPr>
        <w:t xml:space="preserve"> </w:t>
      </w:r>
      <w:r w:rsidRPr="008C6F83">
        <w:rPr>
          <w:rStyle w:val="Emphasis"/>
        </w:rPr>
        <w:t>professionals</w:t>
      </w:r>
      <w:r w:rsidRPr="008C6F83">
        <w:rPr>
          <w:rStyle w:val="StyleUnderline"/>
        </w:rPr>
        <w:t xml:space="preserve"> and </w:t>
      </w:r>
      <w:r w:rsidRPr="00D65A5B">
        <w:rPr>
          <w:rStyle w:val="Emphasis"/>
          <w:highlight w:val="green"/>
        </w:rPr>
        <w:t>academics</w:t>
      </w:r>
      <w:r w:rsidRPr="00D65A5B">
        <w:rPr>
          <w:sz w:val="16"/>
          <w:highlight w:val="green"/>
        </w:rPr>
        <w:t xml:space="preserve"> </w:t>
      </w:r>
      <w:r w:rsidRPr="00D65A5B">
        <w:rPr>
          <w:rStyle w:val="StyleUnderline"/>
          <w:highlight w:val="green"/>
        </w:rPr>
        <w:t xml:space="preserve">with </w:t>
      </w:r>
      <w:r w:rsidRPr="00D65A5B">
        <w:rPr>
          <w:rStyle w:val="Emphasis"/>
          <w:highlight w:val="green"/>
        </w:rPr>
        <w:t>no training in science</w:t>
      </w:r>
      <w:r w:rsidRPr="008C6F83">
        <w:rPr>
          <w:rStyle w:val="StyleUnderline"/>
        </w:rPr>
        <w:t xml:space="preserve"> </w:t>
      </w:r>
      <w:r w:rsidRPr="00D65A5B">
        <w:rPr>
          <w:rStyle w:val="StyleUnderline"/>
          <w:highlight w:val="green"/>
        </w:rPr>
        <w:t>could lead to</w:t>
      </w:r>
      <w:r w:rsidRPr="008C6F83">
        <w:rPr>
          <w:rStyle w:val="StyleUnderline"/>
        </w:rPr>
        <w:t xml:space="preserve"> an increasing </w:t>
      </w:r>
      <w:r w:rsidRPr="00D65A5B">
        <w:rPr>
          <w:rStyle w:val="Emphasis"/>
          <w:highlight w:val="green"/>
        </w:rPr>
        <w:t>isolation of the discipline</w:t>
      </w:r>
      <w:r w:rsidRPr="008C6F83">
        <w:rPr>
          <w:sz w:val="16"/>
        </w:rPr>
        <w:t xml:space="preserve">. </w:t>
      </w:r>
      <w:r w:rsidRPr="008C6F83">
        <w:rPr>
          <w:rStyle w:val="StyleUnderline"/>
        </w:rPr>
        <w:t xml:space="preserve">While only a few contemporary psychoanalysts have embraced postmodernism, the humanities have made use of psychoanalytical </w:t>
      </w:r>
      <w:r w:rsidRPr="008C6F83">
        <w:rPr>
          <w:rStyle w:val="Emphasis"/>
        </w:rPr>
        <w:t>concepts</w:t>
      </w:r>
      <w:r w:rsidRPr="008C6F83">
        <w:rPr>
          <w:rStyle w:val="StyleUnderline"/>
        </w:rPr>
        <w:t xml:space="preserve"> for their own </w:t>
      </w:r>
      <w:r w:rsidRPr="008C6F83">
        <w:rPr>
          <w:rStyle w:val="Emphasis"/>
        </w:rPr>
        <w:t>purposes</w:t>
      </w:r>
      <w:r w:rsidRPr="008C6F83">
        <w:rPr>
          <w:rStyle w:val="StyleUnderline"/>
        </w:rPr>
        <w:t xml:space="preserve"> as a way of understanding </w:t>
      </w:r>
      <w:r w:rsidRPr="008C6F83">
        <w:rPr>
          <w:rStyle w:val="Emphasis"/>
        </w:rPr>
        <w:t>literature</w:t>
      </w:r>
      <w:r w:rsidRPr="008C6F83">
        <w:rPr>
          <w:rStyle w:val="StyleUnderline"/>
        </w:rPr>
        <w:t xml:space="preserve"> and </w:t>
      </w:r>
      <w:r w:rsidRPr="008C6F83">
        <w:rPr>
          <w:rStyle w:val="Emphasis"/>
        </w:rPr>
        <w:t>history</w:t>
      </w:r>
      <w:r w:rsidRPr="008C6F83">
        <w:rPr>
          <w:rStyle w:val="StyleUnderline"/>
        </w:rPr>
        <w:t>.</w:t>
      </w:r>
    </w:p>
    <w:p w14:paraId="0F17B519" w14:textId="77777777" w:rsidR="00C02E9D" w:rsidRPr="00C02E9D" w:rsidRDefault="00C02E9D" w:rsidP="00C02E9D"/>
    <w:sectPr w:rsidR="00C02E9D" w:rsidRPr="00C02E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Bell MT">
    <w:panose1 w:val="02020503060305020303"/>
    <w:charset w:val="00"/>
    <w:family w:val="roman"/>
    <w:pitch w:val="variable"/>
    <w:sig w:usb0="00000003" w:usb1="00000000" w:usb2="00000000" w:usb3="00000000" w:csb0="00000001" w:csb1="00000000"/>
  </w:font>
  <w:font w:name="Futura Book">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altName w:val="Yu Gothic"/>
    <w:panose1 w:val="020B06040202020202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skerville">
    <w:charset w:val="00"/>
    <w:family w:val="auto"/>
    <w:pitch w:val="variable"/>
    <w:sig w:usb0="80000067" w:usb1="00000000" w:usb2="00000000" w:usb3="00000000" w:csb0="0000019F" w:csb1="00000000"/>
  </w:font>
  <w:font w:name="Frutiger 45 Light">
    <w:panose1 w:val="00000000000000000000"/>
    <w:charset w:val="00"/>
    <w:family w:val="swiss"/>
    <w:notTrueType/>
    <w:pitch w:val="default"/>
    <w:sig w:usb0="03000003" w:usb1="00000000" w:usb2="00000000" w:usb3="00000000" w:csb0="00000001" w:csb1="00000000"/>
  </w:font>
  <w:font w:name="Liberation Sans">
    <w:altName w:val="Arial"/>
    <w:charset w:val="01"/>
    <w:family w:val="swiss"/>
    <w:pitch w:val="variable"/>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HNKAOE+Arial">
    <w:panose1 w:val="00000000000000000000"/>
    <w:charset w:val="00"/>
    <w:family w:val="swiss"/>
    <w:notTrueType/>
    <w:pitch w:val="default"/>
    <w:sig w:usb0="00000003" w:usb1="00000000" w:usb2="00000000" w:usb3="00000000" w:csb0="00000001" w:csb1="00000000"/>
  </w:font>
  <w:font w:name="Times-Roman">
    <w:panose1 w:val="00000000000000000000"/>
    <w:charset w:val="4D"/>
    <w:family w:val="roman"/>
    <w:notTrueType/>
    <w:pitch w:val="default"/>
    <w:sig w:usb0="03000000"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Lucida Grande">
    <w:altName w:val="﷽﷽﷽﷽﷽﷽﷽﷽rande"/>
    <w:charset w:val="00"/>
    <w:family w:val="swiss"/>
    <w:pitch w:val="variable"/>
    <w:sig w:usb0="E1000AEF" w:usb1="5000A1FF" w:usb2="00000000" w:usb3="00000000" w:csb0="000001BF" w:csb1="00000000"/>
  </w:font>
  <w:font w:name="Gill Sans">
    <w:charset w:val="00"/>
    <w:family w:val="auto"/>
    <w:pitch w:val="variable"/>
    <w:sig w:usb0="80000267" w:usb1="00000000" w:usb2="00000000" w:usb3="00000000" w:csb0="000001F7" w:csb1="00000000"/>
  </w:font>
  <w:font w:name="Futura">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311A2"/>
    <w:multiLevelType w:val="hybridMultilevel"/>
    <w:tmpl w:val="2EE2D9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5B6517F"/>
    <w:multiLevelType w:val="hybridMultilevel"/>
    <w:tmpl w:val="101E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BB46FC"/>
    <w:multiLevelType w:val="hybridMultilevel"/>
    <w:tmpl w:val="7D86E3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6BD0EC9"/>
    <w:multiLevelType w:val="multilevel"/>
    <w:tmpl w:val="0EFAFF54"/>
    <w:lvl w:ilvl="0">
      <w:start w:val="1"/>
      <w:numFmt w:val="decimal"/>
      <w:pStyle w:val="Numb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8454D33"/>
    <w:multiLevelType w:val="hybridMultilevel"/>
    <w:tmpl w:val="C69CC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686D12"/>
    <w:multiLevelType w:val="hybridMultilevel"/>
    <w:tmpl w:val="2246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16"/>
  </w:num>
  <w:num w:numId="3">
    <w:abstractNumId w:val="15"/>
  </w:num>
  <w:num w:numId="4">
    <w:abstractNumId w:val="24"/>
  </w:num>
  <w:num w:numId="5">
    <w:abstractNumId w:val="22"/>
  </w:num>
  <w:num w:numId="6">
    <w:abstractNumId w:val="18"/>
  </w:num>
  <w:num w:numId="7">
    <w:abstractNumId w:val="23"/>
  </w:num>
  <w:num w:numId="8">
    <w:abstractNumId w:val="17"/>
  </w:num>
  <w:num w:numId="9">
    <w:abstractNumId w:val="13"/>
  </w:num>
  <w:num w:numId="10">
    <w:abstractNumId w:val="25"/>
  </w:num>
  <w:num w:numId="11">
    <w:abstractNumId w:val="11"/>
  </w:num>
  <w:num w:numId="12">
    <w:abstractNumId w:val="21"/>
  </w:num>
  <w:num w:numId="13">
    <w:abstractNumId w:val="20"/>
  </w:num>
  <w:num w:numId="14">
    <w:abstractNumId w:val="10"/>
  </w:num>
  <w:num w:numId="15">
    <w:abstractNumId w:val="14"/>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00821"/>
    <w:rsid w:val="000139A3"/>
    <w:rsid w:val="00100833"/>
    <w:rsid w:val="00104529"/>
    <w:rsid w:val="00105942"/>
    <w:rsid w:val="00107396"/>
    <w:rsid w:val="00141C9C"/>
    <w:rsid w:val="00144A4C"/>
    <w:rsid w:val="00176AB0"/>
    <w:rsid w:val="00177B7D"/>
    <w:rsid w:val="0018322D"/>
    <w:rsid w:val="001B5776"/>
    <w:rsid w:val="001E527A"/>
    <w:rsid w:val="001F78CE"/>
    <w:rsid w:val="00226EC4"/>
    <w:rsid w:val="00251FC7"/>
    <w:rsid w:val="002855A7"/>
    <w:rsid w:val="002B146A"/>
    <w:rsid w:val="002B5E17"/>
    <w:rsid w:val="00300821"/>
    <w:rsid w:val="00315690"/>
    <w:rsid w:val="00316B75"/>
    <w:rsid w:val="00325646"/>
    <w:rsid w:val="003460F2"/>
    <w:rsid w:val="0038158C"/>
    <w:rsid w:val="003902BA"/>
    <w:rsid w:val="003A09E2"/>
    <w:rsid w:val="00407037"/>
    <w:rsid w:val="004605D6"/>
    <w:rsid w:val="00480062"/>
    <w:rsid w:val="004C60E8"/>
    <w:rsid w:val="004E3579"/>
    <w:rsid w:val="004E728B"/>
    <w:rsid w:val="004F39E0"/>
    <w:rsid w:val="00537BD5"/>
    <w:rsid w:val="0057268A"/>
    <w:rsid w:val="005A3D5D"/>
    <w:rsid w:val="005D2912"/>
    <w:rsid w:val="006065BD"/>
    <w:rsid w:val="00645FA9"/>
    <w:rsid w:val="00647866"/>
    <w:rsid w:val="0065768D"/>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5AB0"/>
    <w:rsid w:val="0091627E"/>
    <w:rsid w:val="0097032B"/>
    <w:rsid w:val="009D2EAD"/>
    <w:rsid w:val="009D54B2"/>
    <w:rsid w:val="009E1922"/>
    <w:rsid w:val="009F180B"/>
    <w:rsid w:val="009F7ED2"/>
    <w:rsid w:val="00A93661"/>
    <w:rsid w:val="00A95652"/>
    <w:rsid w:val="00AC0AB8"/>
    <w:rsid w:val="00AC1726"/>
    <w:rsid w:val="00AD790A"/>
    <w:rsid w:val="00B33C6D"/>
    <w:rsid w:val="00B4508F"/>
    <w:rsid w:val="00B55AD5"/>
    <w:rsid w:val="00B8057C"/>
    <w:rsid w:val="00BA09D4"/>
    <w:rsid w:val="00BD6238"/>
    <w:rsid w:val="00BF593B"/>
    <w:rsid w:val="00BF773A"/>
    <w:rsid w:val="00BF7E81"/>
    <w:rsid w:val="00C02E9D"/>
    <w:rsid w:val="00C06976"/>
    <w:rsid w:val="00C13773"/>
    <w:rsid w:val="00C17CC8"/>
    <w:rsid w:val="00C21C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7AB48"/>
  <w15:chartTrackingRefBased/>
  <w15:docId w15:val="{08227F11-9130-4940-A624-5AFFEC31E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02E9D"/>
    <w:rPr>
      <w:rFonts w:ascii="Times New Roman" w:hAnsi="Times New Roman" w:cs="Times New Roman"/>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C02E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C02E9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3: Cite, Char, Char Char Char Char Char Char Char Char, Char Char Char Char Char Char Char,Char Char Char Char Char Char Char Char,Heading 3 Char Char,Char1,Heading 3 Char3,Heading 3 Char4 Char Char,Tag Char Char,Bold Cite,Text ,n"/>
    <w:basedOn w:val="Normal"/>
    <w:next w:val="Normal"/>
    <w:link w:val="Heading3Char"/>
    <w:uiPriority w:val="2"/>
    <w:unhideWhenUsed/>
    <w:qFormat/>
    <w:rsid w:val="00C02E9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111111,No Spacing11111,No Spacing4,ta,tag,No Spacing5,No Spacing21,tags,Car, Ch,t"/>
    <w:basedOn w:val="Normal"/>
    <w:next w:val="Normal"/>
    <w:link w:val="Heading4Char"/>
    <w:uiPriority w:val="3"/>
    <w:unhideWhenUsed/>
    <w:qFormat/>
    <w:rsid w:val="00C02E9D"/>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141C9C"/>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141C9C"/>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141C9C"/>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141C9C"/>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141C9C"/>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C02E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2E9D"/>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C02E9D"/>
    <w:rPr>
      <w:rFonts w:ascii="Times New Roman" w:eastAsiaTheme="majorEastAsia" w:hAnsi="Times New Roman"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C02E9D"/>
    <w:rPr>
      <w:rFonts w:ascii="Times New Roman" w:eastAsiaTheme="majorEastAsia" w:hAnsi="Times New Roman" w:cstheme="majorBidi"/>
      <w:b/>
      <w:sz w:val="44"/>
      <w:szCs w:val="26"/>
      <w:u w:val="double"/>
    </w:rPr>
  </w:style>
  <w:style w:type="character" w:customStyle="1" w:styleId="Heading3Char">
    <w:name w:val="Heading 3 Char"/>
    <w:aliases w:val="Block Char,Citation Char,3: Cite Char, Char Char, Char Char Char Char Char Char Char Char Char, Char Char Char Char Char Char Char Char1,Char Char Char Char Char Char Char Char Char,Heading 3 Char Char Char,Char1 Char,Heading 3 Char3 Char"/>
    <w:basedOn w:val="DefaultParagraphFont"/>
    <w:link w:val="Heading3"/>
    <w:uiPriority w:val="2"/>
    <w:rsid w:val="00C02E9D"/>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 Char,t Char"/>
    <w:basedOn w:val="DefaultParagraphFont"/>
    <w:link w:val="Heading4"/>
    <w:uiPriority w:val="3"/>
    <w:rsid w:val="00C02E9D"/>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C02E9D"/>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C02E9D"/>
    <w:rPr>
      <w:b/>
      <w:bCs/>
      <w:sz w:val="21"/>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uiPriority w:val="6"/>
    <w:qFormat/>
    <w:rsid w:val="00C02E9D"/>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NoSpacing"/>
    <w:uiPriority w:val="99"/>
    <w:unhideWhenUsed/>
    <w:rsid w:val="00C02E9D"/>
    <w:rPr>
      <w:color w:val="auto"/>
      <w:u w:val="none"/>
    </w:rPr>
  </w:style>
  <w:style w:type="character" w:styleId="FollowedHyperlink">
    <w:name w:val="FollowedHyperlink"/>
    <w:basedOn w:val="DefaultParagraphFont"/>
    <w:uiPriority w:val="99"/>
    <w:unhideWhenUsed/>
    <w:rsid w:val="00C02E9D"/>
    <w:rPr>
      <w:color w:val="auto"/>
      <w:u w:val="none"/>
    </w:rPr>
  </w:style>
  <w:style w:type="paragraph" w:customStyle="1" w:styleId="Analytic">
    <w:name w:val="Analytic"/>
    <w:basedOn w:val="Heading4"/>
    <w:link w:val="AnalyticChar"/>
    <w:autoRedefine/>
    <w:uiPriority w:val="4"/>
    <w:qFormat/>
    <w:rsid w:val="00C02E9D"/>
    <w:rPr>
      <w:color w:val="C00000"/>
    </w:rPr>
  </w:style>
  <w:style w:type="paragraph" w:customStyle="1" w:styleId="textbold">
    <w:name w:val="text bold"/>
    <w:basedOn w:val="Normal"/>
    <w:link w:val="Emphasis"/>
    <w:uiPriority w:val="7"/>
    <w:qFormat/>
    <w:rsid w:val="00226EC4"/>
    <w:pPr>
      <w:spacing w:after="0" w:line="240"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C06976"/>
    <w:pPr>
      <w:spacing w:after="0" w:line="240" w:lineRule="auto"/>
    </w:pPr>
    <w:rPr>
      <w:u w:val="single"/>
    </w:rPr>
  </w:style>
  <w:style w:type="character" w:customStyle="1" w:styleId="Heading5Char">
    <w:name w:val="Heading 5 Char"/>
    <w:aliases w:val="Text Char"/>
    <w:basedOn w:val="DefaultParagraphFont"/>
    <w:link w:val="Heading5"/>
    <w:rsid w:val="00141C9C"/>
    <w:rPr>
      <w:rFonts w:ascii="Cambria" w:eastAsia="Times New Roman" w:hAnsi="Cambria" w:cs="Times New Roman"/>
      <w:b/>
      <w:bCs/>
      <w:i/>
      <w:iCs/>
      <w:sz w:val="20"/>
      <w:lang w:bidi="en-US"/>
    </w:rPr>
  </w:style>
  <w:style w:type="character" w:customStyle="1" w:styleId="Heading6Char">
    <w:name w:val="Heading 6 Char"/>
    <w:basedOn w:val="DefaultParagraphFont"/>
    <w:link w:val="Heading6"/>
    <w:rsid w:val="00141C9C"/>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141C9C"/>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141C9C"/>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141C9C"/>
    <w:rPr>
      <w:rFonts w:ascii="Cambria" w:eastAsia="Times New Roman" w:hAnsi="Cambria" w:cs="Times New Roman"/>
      <w:i/>
      <w:iCs/>
      <w:sz w:val="18"/>
      <w:szCs w:val="18"/>
      <w:lang w:bidi="en-US"/>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141C9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141C9C"/>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unhideWhenUsed/>
    <w:rsid w:val="00141C9C"/>
    <w:rPr>
      <w:color w:val="605E5C"/>
      <w:shd w:val="clear" w:color="auto" w:fill="E1DFDD"/>
    </w:rPr>
  </w:style>
  <w:style w:type="paragraph" w:styleId="ListParagraph">
    <w:name w:val="List Paragraph"/>
    <w:aliases w:val="6 font"/>
    <w:basedOn w:val="Normal"/>
    <w:uiPriority w:val="99"/>
    <w:unhideWhenUsed/>
    <w:qFormat/>
    <w:rsid w:val="00141C9C"/>
    <w:pPr>
      <w:ind w:left="720"/>
      <w:contextualSpacing/>
    </w:pPr>
  </w:style>
  <w:style w:type="paragraph" w:customStyle="1" w:styleId="card">
    <w:name w:val="card"/>
    <w:aliases w:val="Medium Grid 21,No Spacing112,nonunderlined,No Spacing1,No Spacing111,No Spacing11,No Spacing2,Debate Text,Read stuff"/>
    <w:basedOn w:val="Normal"/>
    <w:next w:val="Normal"/>
    <w:link w:val="cardChar"/>
    <w:qFormat/>
    <w:rsid w:val="00141C9C"/>
    <w:pPr>
      <w:ind w:left="288" w:right="288"/>
    </w:pPr>
    <w:rPr>
      <w:rFonts w:cstheme="minorBidi"/>
      <w:u w:val="single"/>
    </w:rPr>
  </w:style>
  <w:style w:type="paragraph" w:styleId="BalloonText">
    <w:name w:val="Balloon Text"/>
    <w:basedOn w:val="Normal"/>
    <w:link w:val="BalloonTextChar"/>
    <w:uiPriority w:val="99"/>
    <w:unhideWhenUsed/>
    <w:qFormat/>
    <w:rsid w:val="00141C9C"/>
    <w:rPr>
      <w:rFonts w:ascii="Tahoma" w:hAnsi="Tahoma" w:cs="Tahoma"/>
      <w:sz w:val="16"/>
      <w:szCs w:val="16"/>
    </w:rPr>
  </w:style>
  <w:style w:type="character" w:customStyle="1" w:styleId="BalloonTextChar">
    <w:name w:val="Balloon Text Char"/>
    <w:basedOn w:val="DefaultParagraphFont"/>
    <w:link w:val="BalloonText"/>
    <w:uiPriority w:val="99"/>
    <w:qFormat/>
    <w:rsid w:val="00141C9C"/>
    <w:rPr>
      <w:rFonts w:ascii="Tahoma" w:hAnsi="Tahoma" w:cs="Tahoma"/>
      <w:sz w:val="16"/>
      <w:szCs w:val="16"/>
    </w:rPr>
  </w:style>
  <w:style w:type="paragraph" w:customStyle="1" w:styleId="UnderlinePara">
    <w:name w:val="Underline Para"/>
    <w:basedOn w:val="Normal"/>
    <w:autoRedefine/>
    <w:uiPriority w:val="6"/>
    <w:qFormat/>
    <w:rsid w:val="00141C9C"/>
    <w:pPr>
      <w:widowControl w:val="0"/>
      <w:suppressAutoHyphens/>
      <w:spacing w:after="200" w:line="256" w:lineRule="auto"/>
      <w:contextualSpacing/>
    </w:pPr>
    <w:rPr>
      <w:u w:val="single"/>
    </w:rPr>
  </w:style>
  <w:style w:type="paragraph" w:styleId="Header">
    <w:name w:val="header"/>
    <w:aliases w:val="Header Char Char1,Header Char2 Char Char Char,Header Char1 Char1 Char Char Char,Header Char Char Char1 Char Char Char,Header Char Char2 Char Char Char"/>
    <w:basedOn w:val="Normal"/>
    <w:link w:val="HeaderChar"/>
    <w:uiPriority w:val="99"/>
    <w:unhideWhenUsed/>
    <w:qFormat/>
    <w:rsid w:val="00141C9C"/>
    <w:pPr>
      <w:tabs>
        <w:tab w:val="center" w:pos="4680"/>
        <w:tab w:val="right" w:pos="9360"/>
      </w:tabs>
    </w:pPr>
  </w:style>
  <w:style w:type="character" w:customStyle="1" w:styleId="HeaderChar">
    <w:name w:val="Header Char"/>
    <w:aliases w:val="Header Char Char1 Char,Header Char2 Char Char Char Char,Header Char1 Char1 Char Char Char Char,Header Char Char Char1 Char Char Char Char,Header Char Char2 Char Char Char Char"/>
    <w:basedOn w:val="DefaultParagraphFont"/>
    <w:link w:val="Header"/>
    <w:uiPriority w:val="99"/>
    <w:rsid w:val="00141C9C"/>
    <w:rPr>
      <w:rFonts w:ascii="Times New Roman" w:hAnsi="Times New Roman" w:cs="Times New Roman"/>
    </w:rPr>
  </w:style>
  <w:style w:type="paragraph" w:styleId="Footer">
    <w:name w:val="footer"/>
    <w:basedOn w:val="Normal"/>
    <w:link w:val="FooterChar"/>
    <w:uiPriority w:val="99"/>
    <w:unhideWhenUsed/>
    <w:rsid w:val="00141C9C"/>
    <w:pPr>
      <w:tabs>
        <w:tab w:val="center" w:pos="4680"/>
        <w:tab w:val="right" w:pos="9360"/>
      </w:tabs>
    </w:pPr>
  </w:style>
  <w:style w:type="character" w:customStyle="1" w:styleId="FooterChar">
    <w:name w:val="Footer Char"/>
    <w:basedOn w:val="DefaultParagraphFont"/>
    <w:link w:val="Footer"/>
    <w:uiPriority w:val="99"/>
    <w:rsid w:val="00141C9C"/>
    <w:rPr>
      <w:rFonts w:ascii="Times New Roman" w:hAnsi="Times New Roman" w:cs="Times New Roman"/>
    </w:rPr>
  </w:style>
  <w:style w:type="character" w:styleId="PageNumber">
    <w:name w:val="page number"/>
    <w:aliases w:val="card ununderlined"/>
    <w:basedOn w:val="DefaultParagraphFont"/>
    <w:uiPriority w:val="99"/>
    <w:unhideWhenUsed/>
    <w:rsid w:val="00141C9C"/>
  </w:style>
  <w:style w:type="character" w:customStyle="1" w:styleId="underline">
    <w:name w:val="underline"/>
    <w:qFormat/>
    <w:rsid w:val="00141C9C"/>
    <w:rPr>
      <w:u w:val="single"/>
    </w:rPr>
  </w:style>
  <w:style w:type="character" w:customStyle="1" w:styleId="m4841727538114946087gmail-styleunderline">
    <w:name w:val="m_4841727538114946087gmail-styleunderline"/>
    <w:basedOn w:val="DefaultParagraphFont"/>
    <w:rsid w:val="00141C9C"/>
  </w:style>
  <w:style w:type="paragraph" w:customStyle="1" w:styleId="BreakTag">
    <w:name w:val="Break Tag"/>
    <w:basedOn w:val="Normal"/>
    <w:autoRedefine/>
    <w:uiPriority w:val="4"/>
    <w:qFormat/>
    <w:rsid w:val="00141C9C"/>
    <w:pPr>
      <w:spacing w:before="240"/>
    </w:pPr>
    <w:rPr>
      <w:b/>
      <w:sz w:val="26"/>
    </w:rPr>
  </w:style>
  <w:style w:type="paragraph" w:customStyle="1" w:styleId="BreakBlock">
    <w:name w:val="Break Block"/>
    <w:basedOn w:val="Normal"/>
    <w:link w:val="BreakBlockChar"/>
    <w:autoRedefine/>
    <w:qFormat/>
    <w:rsid w:val="00141C9C"/>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141C9C"/>
    <w:rPr>
      <w:rFonts w:ascii="Arial Bold" w:hAnsi="Arial Bold" w:cs="Times New Roman"/>
      <w:b/>
      <w:caps/>
      <w:sz w:val="32"/>
      <w:u w:val="single"/>
    </w:rPr>
  </w:style>
  <w:style w:type="character" w:customStyle="1" w:styleId="Mention1">
    <w:name w:val="Mention1"/>
    <w:basedOn w:val="DefaultParagraphFont"/>
    <w:uiPriority w:val="99"/>
    <w:semiHidden/>
    <w:unhideWhenUsed/>
    <w:rsid w:val="00141C9C"/>
    <w:rPr>
      <w:color w:val="2B579A"/>
      <w:shd w:val="clear" w:color="auto" w:fill="E6E6E6"/>
    </w:rPr>
  </w:style>
  <w:style w:type="character" w:customStyle="1" w:styleId="UnresolvedMention1">
    <w:name w:val="Unresolved Mention1"/>
    <w:basedOn w:val="DefaultParagraphFont"/>
    <w:uiPriority w:val="99"/>
    <w:unhideWhenUsed/>
    <w:rsid w:val="00141C9C"/>
    <w:rPr>
      <w:color w:val="808080"/>
      <w:shd w:val="clear" w:color="auto" w:fill="E6E6E6"/>
    </w:rPr>
  </w:style>
  <w:style w:type="paragraph" w:customStyle="1" w:styleId="evidencetext">
    <w:name w:val="evidence text"/>
    <w:basedOn w:val="Normal"/>
    <w:link w:val="evidencetextChar1"/>
    <w:qFormat/>
    <w:rsid w:val="00141C9C"/>
    <w:pPr>
      <w:ind w:left="432" w:right="432"/>
    </w:pPr>
    <w:rPr>
      <w:color w:val="000000"/>
      <w:lang w:val="x-none" w:eastAsia="x-none"/>
    </w:rPr>
  </w:style>
  <w:style w:type="character" w:customStyle="1" w:styleId="evidencetextChar1">
    <w:name w:val="evidence text Char1"/>
    <w:link w:val="evidencetext"/>
    <w:rsid w:val="00141C9C"/>
    <w:rPr>
      <w:rFonts w:ascii="Times New Roman" w:hAnsi="Times New Roman" w:cs="Times New Roman"/>
      <w:color w:val="000000"/>
      <w:lang w:val="x-none" w:eastAsia="x-none"/>
    </w:rPr>
  </w:style>
  <w:style w:type="character" w:customStyle="1" w:styleId="Author-Date">
    <w:name w:val="Author-Date"/>
    <w:qFormat/>
    <w:rsid w:val="00141C9C"/>
    <w:rPr>
      <w:b/>
      <w:sz w:val="24"/>
    </w:rPr>
  </w:style>
  <w:style w:type="paragraph" w:customStyle="1" w:styleId="Nothing">
    <w:name w:val="Nothing"/>
    <w:link w:val="NothingChar"/>
    <w:qFormat/>
    <w:rsid w:val="00141C9C"/>
    <w:pPr>
      <w:spacing w:after="0" w:line="240" w:lineRule="auto"/>
      <w:jc w:val="both"/>
    </w:pPr>
    <w:rPr>
      <w:rFonts w:ascii="Times New Roman" w:eastAsia="Times New Roman" w:hAnsi="Times New Roman" w:cs="Times New Roman"/>
      <w:sz w:val="20"/>
      <w:szCs w:val="24"/>
    </w:rPr>
  </w:style>
  <w:style w:type="paragraph" w:styleId="Title">
    <w:name w:val="Title"/>
    <w:aliases w:val="Cites and Cards,UNDERLINE,Bold Underlined,title,Block Heading,Read This,Non Read Text,Debate Normal,Warrants"/>
    <w:basedOn w:val="Normal"/>
    <w:link w:val="TitleChar"/>
    <w:uiPriority w:val="6"/>
    <w:qFormat/>
    <w:rsid w:val="00141C9C"/>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Non Read Text Char,Debate Normal Char,Warrants Char"/>
    <w:basedOn w:val="DefaultParagraphFont"/>
    <w:link w:val="Title"/>
    <w:uiPriority w:val="6"/>
    <w:qFormat/>
    <w:rsid w:val="00141C9C"/>
    <w:rPr>
      <w:rFonts w:ascii="Times New Roman" w:hAnsi="Times New Roman" w:cs="Times New Roman"/>
      <w:sz w:val="24"/>
      <w:u w:val="single"/>
    </w:rPr>
  </w:style>
  <w:style w:type="paragraph" w:customStyle="1" w:styleId="Style4">
    <w:name w:val="Style4"/>
    <w:basedOn w:val="Normal"/>
    <w:link w:val="Style4Char"/>
    <w:qFormat/>
    <w:rsid w:val="00141C9C"/>
    <w:rPr>
      <w:rFonts w:eastAsia="Times New Roman"/>
      <w:szCs w:val="24"/>
      <w:u w:val="single"/>
    </w:rPr>
  </w:style>
  <w:style w:type="character" w:customStyle="1" w:styleId="Style4Char">
    <w:name w:val="Style4 Char"/>
    <w:link w:val="Style4"/>
    <w:qFormat/>
    <w:rsid w:val="00141C9C"/>
    <w:rPr>
      <w:rFonts w:ascii="Times New Roman" w:eastAsia="Times New Roman" w:hAnsi="Times New Roman" w:cs="Times New Roman"/>
      <w:szCs w:val="24"/>
      <w:u w:val="single"/>
    </w:rPr>
  </w:style>
  <w:style w:type="character" w:customStyle="1" w:styleId="cardChar">
    <w:name w:val="card Char"/>
    <w:aliases w:val="Bold Cite Char Char,Speed Cite Char"/>
    <w:basedOn w:val="DefaultParagraphFont"/>
    <w:link w:val="card"/>
    <w:qFormat/>
    <w:rsid w:val="00141C9C"/>
    <w:rPr>
      <w:rFonts w:ascii="Times New Roman" w:hAnsi="Times New Roman"/>
      <w:u w:val="single"/>
    </w:rPr>
  </w:style>
  <w:style w:type="character" w:customStyle="1" w:styleId="term">
    <w:name w:val="term"/>
    <w:basedOn w:val="DefaultParagraphFont"/>
    <w:rsid w:val="00141C9C"/>
  </w:style>
  <w:style w:type="character" w:customStyle="1" w:styleId="Style1Char">
    <w:name w:val="Style1 Char"/>
    <w:qFormat/>
    <w:rsid w:val="00141C9C"/>
    <w:rPr>
      <w:rFonts w:ascii="Times New Roman" w:eastAsia="SimSun" w:hAnsi="Times New Roman" w:cs="Times New Roman"/>
      <w:sz w:val="20"/>
      <w:szCs w:val="24"/>
      <w:u w:val="single"/>
      <w:lang w:eastAsia="zh-CN"/>
    </w:rPr>
  </w:style>
  <w:style w:type="character" w:customStyle="1" w:styleId="Styleunderline11pt">
    <w:name w:val="Style underline + 11 pt"/>
    <w:rsid w:val="00141C9C"/>
    <w:rPr>
      <w:rFonts w:ascii="Times New Roman" w:hAnsi="Times New Roman"/>
      <w:sz w:val="20"/>
      <w:u w:val="single"/>
    </w:rPr>
  </w:style>
  <w:style w:type="paragraph" w:customStyle="1" w:styleId="Stylecard11pt">
    <w:name w:val="Style card + 11 pt"/>
    <w:basedOn w:val="Normal"/>
    <w:link w:val="Stylecard11ptChar"/>
    <w:qFormat/>
    <w:rsid w:val="00141C9C"/>
    <w:pPr>
      <w:ind w:left="288" w:right="288"/>
    </w:pPr>
    <w:rPr>
      <w:rFonts w:ascii="Georgia" w:eastAsia="SimSun" w:hAnsi="Georgia"/>
      <w:szCs w:val="24"/>
      <w:lang w:eastAsia="zh-CN"/>
    </w:rPr>
  </w:style>
  <w:style w:type="character" w:customStyle="1" w:styleId="Stylecard11ptChar">
    <w:name w:val="Style card + 11 pt Char"/>
    <w:link w:val="Stylecard11pt"/>
    <w:rsid w:val="00141C9C"/>
    <w:rPr>
      <w:rFonts w:ascii="Georgia" w:eastAsia="SimSun" w:hAnsi="Georgia" w:cs="Times New Roman"/>
      <w:szCs w:val="24"/>
      <w:lang w:eastAsia="zh-CN"/>
    </w:rPr>
  </w:style>
  <w:style w:type="paragraph" w:customStyle="1" w:styleId="Minimize">
    <w:name w:val="Minimize"/>
    <w:basedOn w:val="Normal"/>
    <w:next w:val="Normal"/>
    <w:link w:val="MinimizeChar"/>
    <w:qFormat/>
    <w:rsid w:val="00141C9C"/>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141C9C"/>
    <w:rPr>
      <w:rFonts w:ascii="Georgia" w:hAnsi="Georgia" w:cs="Times New Roman"/>
      <w:color w:val="000000"/>
      <w:sz w:val="12"/>
      <w:szCs w:val="20"/>
    </w:rPr>
  </w:style>
  <w:style w:type="paragraph" w:customStyle="1" w:styleId="cardtext">
    <w:name w:val="card text"/>
    <w:basedOn w:val="Normal"/>
    <w:link w:val="cardtextChar"/>
    <w:qFormat/>
    <w:rsid w:val="00141C9C"/>
    <w:pPr>
      <w:ind w:left="288" w:right="288"/>
    </w:pPr>
  </w:style>
  <w:style w:type="character" w:customStyle="1" w:styleId="cardtextChar">
    <w:name w:val="card text Char"/>
    <w:basedOn w:val="DefaultParagraphFont"/>
    <w:link w:val="cardtext"/>
    <w:rsid w:val="00141C9C"/>
    <w:rPr>
      <w:rFonts w:ascii="Times New Roman" w:hAnsi="Times New Roman" w:cs="Times New Roman"/>
    </w:rPr>
  </w:style>
  <w:style w:type="character" w:customStyle="1" w:styleId="byline">
    <w:name w:val="byline"/>
    <w:basedOn w:val="DefaultParagraphFont"/>
    <w:rsid w:val="00141C9C"/>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qFormat/>
    <w:rsid w:val="00141C9C"/>
    <w:rPr>
      <w:rFonts w:ascii="Arial" w:hAnsi="Arial"/>
      <w:b/>
      <w:sz w:val="24"/>
      <w:szCs w:val="22"/>
      <w:u w:val="single"/>
    </w:rPr>
  </w:style>
  <w:style w:type="paragraph" w:customStyle="1" w:styleId="StyleStyle411pt">
    <w:name w:val="Style Style4 + 11 pt"/>
    <w:basedOn w:val="Normal"/>
    <w:link w:val="StyleStyle411ptChar"/>
    <w:qFormat/>
    <w:rsid w:val="00141C9C"/>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141C9C"/>
    <w:rPr>
      <w:rFonts w:ascii="Times New Roman" w:eastAsia="Times New Roman" w:hAnsi="Times New Roman" w:cs="Times New Roman"/>
      <w:u w:val="single"/>
    </w:rPr>
  </w:style>
  <w:style w:type="character" w:customStyle="1" w:styleId="Style11ptUnderline">
    <w:name w:val="Style 11 pt Underline"/>
    <w:qFormat/>
    <w:rsid w:val="00141C9C"/>
    <w:rPr>
      <w:sz w:val="20"/>
      <w:u w:val="single"/>
    </w:rPr>
  </w:style>
  <w:style w:type="character" w:customStyle="1" w:styleId="Style11ptBoldUnderline">
    <w:name w:val="Style 11 pt Bold Underline"/>
    <w:qFormat/>
    <w:rsid w:val="00141C9C"/>
    <w:rPr>
      <w:b/>
      <w:bCs/>
      <w:sz w:val="20"/>
      <w:u w:val="single"/>
    </w:rPr>
  </w:style>
  <w:style w:type="character" w:customStyle="1" w:styleId="Style11pt">
    <w:name w:val="Style 11 pt"/>
    <w:qFormat/>
    <w:rsid w:val="00141C9C"/>
    <w:rPr>
      <w:sz w:val="20"/>
    </w:rPr>
  </w:style>
  <w:style w:type="paragraph" w:customStyle="1" w:styleId="StyleStyle411ptBold">
    <w:name w:val="Style Style4 + 11 pt Bold"/>
    <w:basedOn w:val="Normal"/>
    <w:link w:val="StyleStyle411ptBoldChar"/>
    <w:qFormat/>
    <w:rsid w:val="00141C9C"/>
    <w:rPr>
      <w:rFonts w:eastAsia="Times New Roman"/>
      <w:b/>
      <w:bCs/>
      <w:szCs w:val="24"/>
      <w:u w:val="single"/>
    </w:rPr>
  </w:style>
  <w:style w:type="character" w:customStyle="1" w:styleId="StyleStyle411ptBoldChar">
    <w:name w:val="Style Style4 + 11 pt Bold Char"/>
    <w:basedOn w:val="DefaultParagraphFont"/>
    <w:link w:val="StyleStyle411ptBold"/>
    <w:rsid w:val="00141C9C"/>
    <w:rPr>
      <w:rFonts w:ascii="Times New Roman" w:eastAsia="Times New Roman" w:hAnsi="Times New Roman" w:cs="Times New Roman"/>
      <w:b/>
      <w:bCs/>
      <w:szCs w:val="24"/>
      <w:u w:val="single"/>
    </w:rPr>
  </w:style>
  <w:style w:type="paragraph" w:customStyle="1" w:styleId="BlockTitle">
    <w:name w:val="Block Title"/>
    <w:basedOn w:val="Normal"/>
    <w:next w:val="Normal"/>
    <w:link w:val="BlockTitleChar"/>
    <w:qFormat/>
    <w:rsid w:val="00141C9C"/>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141C9C"/>
    <w:rPr>
      <w:rFonts w:ascii="Times New Roman" w:eastAsia="Times New Roman" w:hAnsi="Times New Roman" w:cs="Times New Roman"/>
      <w:b/>
      <w:sz w:val="32"/>
      <w:szCs w:val="20"/>
      <w:u w:val="single"/>
    </w:rPr>
  </w:style>
  <w:style w:type="character" w:customStyle="1" w:styleId="Emphasis2">
    <w:name w:val="Emphasis2"/>
    <w:basedOn w:val="DefaultParagraphFont"/>
    <w:qFormat/>
    <w:rsid w:val="00141C9C"/>
    <w:rPr>
      <w:rFonts w:ascii="Franklin Gothic Heavy" w:hAnsi="Franklin Gothic Heavy"/>
      <w:iCs/>
      <w:u w:val="single"/>
    </w:rPr>
  </w:style>
  <w:style w:type="paragraph" w:customStyle="1" w:styleId="Cards">
    <w:name w:val="Cards"/>
    <w:basedOn w:val="Normal"/>
    <w:link w:val="CardsChar1"/>
    <w:qFormat/>
    <w:rsid w:val="00141C9C"/>
    <w:pPr>
      <w:autoSpaceDE w:val="0"/>
      <w:autoSpaceDN w:val="0"/>
      <w:adjustRightInd w:val="0"/>
      <w:ind w:left="432" w:right="432"/>
      <w:jc w:val="both"/>
    </w:pPr>
    <w:rPr>
      <w:rFonts w:eastAsia="Times New Roman"/>
      <w:sz w:val="20"/>
      <w:szCs w:val="20"/>
    </w:rPr>
  </w:style>
  <w:style w:type="character" w:customStyle="1" w:styleId="CardsChar">
    <w:name w:val="Cards Char"/>
    <w:qFormat/>
    <w:locked/>
    <w:rsid w:val="00141C9C"/>
    <w:rPr>
      <w:rFonts w:ascii="Times New Roman" w:eastAsia="Times New Roman" w:hAnsi="Times New Roman" w:cs="Times New Roman"/>
      <w:sz w:val="20"/>
      <w:szCs w:val="24"/>
    </w:rPr>
  </w:style>
  <w:style w:type="character" w:customStyle="1" w:styleId="pmterms1">
    <w:name w:val="pmterms1"/>
    <w:basedOn w:val="DefaultParagraphFont"/>
    <w:qFormat/>
    <w:rsid w:val="00141C9C"/>
  </w:style>
  <w:style w:type="character" w:customStyle="1" w:styleId="hilite1">
    <w:name w:val="hilite1"/>
    <w:basedOn w:val="DefaultParagraphFont"/>
    <w:rsid w:val="00141C9C"/>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141C9C"/>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141C9C"/>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141C9C"/>
    <w:rPr>
      <w:rFonts w:eastAsia="Times New Roman"/>
      <w:b/>
      <w:szCs w:val="20"/>
    </w:rPr>
  </w:style>
  <w:style w:type="character" w:customStyle="1" w:styleId="NormaltagChar">
    <w:name w:val="Normal tag Char"/>
    <w:basedOn w:val="DefaultParagraphFont"/>
    <w:link w:val="Normaltag"/>
    <w:uiPriority w:val="99"/>
    <w:locked/>
    <w:rsid w:val="00141C9C"/>
    <w:rPr>
      <w:rFonts w:ascii="Times New Roman" w:eastAsia="Times New Roman" w:hAnsi="Times New Roman" w:cs="Times New Roman"/>
      <w:b/>
      <w:szCs w:val="20"/>
    </w:rPr>
  </w:style>
  <w:style w:type="character" w:customStyle="1" w:styleId="DebateUnderline">
    <w:name w:val="Debate Underline"/>
    <w:qFormat/>
    <w:rsid w:val="00141C9C"/>
    <w:rPr>
      <w:rFonts w:ascii="Times New Roman" w:hAnsi="Times New Roman"/>
      <w:sz w:val="20"/>
      <w:szCs w:val="24"/>
      <w:u w:val="thick"/>
    </w:rPr>
  </w:style>
  <w:style w:type="character" w:customStyle="1" w:styleId="blue">
    <w:name w:val="blue"/>
    <w:basedOn w:val="DefaultParagraphFont"/>
    <w:qFormat/>
    <w:rsid w:val="00141C9C"/>
    <w:rPr>
      <w:rFonts w:cs="Times New Roman"/>
    </w:rPr>
  </w:style>
  <w:style w:type="paragraph" w:customStyle="1" w:styleId="cites">
    <w:name w:val="cites"/>
    <w:link w:val="Heading1Char3"/>
    <w:autoRedefine/>
    <w:qFormat/>
    <w:rsid w:val="00141C9C"/>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
    <w:basedOn w:val="DefaultParagraphFont"/>
    <w:link w:val="cites"/>
    <w:rsid w:val="00141C9C"/>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141C9C"/>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141C9C"/>
    <w:rPr>
      <w:rFonts w:ascii="Times New Roman" w:eastAsia="Malgun Gothic" w:hAnsi="Times New Roman" w:cs="Times New Roman"/>
      <w:sz w:val="12"/>
      <w:szCs w:val="24"/>
    </w:rPr>
  </w:style>
  <w:style w:type="character" w:customStyle="1" w:styleId="CitesChar2">
    <w:name w:val="Cites Char2"/>
    <w:rsid w:val="00141C9C"/>
    <w:rPr>
      <w:rFonts w:eastAsia="Times New Roman" w:cs="Times New Roman"/>
      <w:b/>
      <w:bCs/>
      <w:sz w:val="20"/>
      <w:szCs w:val="20"/>
    </w:rPr>
  </w:style>
  <w:style w:type="character" w:customStyle="1" w:styleId="Heading1Char1">
    <w:name w:val="Heading 1 Char1"/>
    <w:aliases w:val="Pocket Char1"/>
    <w:basedOn w:val="DefaultParagraphFont"/>
    <w:uiPriority w:val="1"/>
    <w:rsid w:val="00141C9C"/>
    <w:rPr>
      <w:rFonts w:ascii="Arial" w:hAnsi="Arial" w:cs="Arial"/>
      <w:b/>
      <w:bCs/>
      <w:kern w:val="32"/>
      <w:sz w:val="28"/>
      <w:szCs w:val="32"/>
      <w:lang w:bidi="en-US"/>
    </w:rPr>
  </w:style>
  <w:style w:type="paragraph" w:customStyle="1" w:styleId="BlockTitle2">
    <w:name w:val="Block Title2"/>
    <w:basedOn w:val="Normal"/>
    <w:next w:val="Normal"/>
    <w:qFormat/>
    <w:rsid w:val="00141C9C"/>
    <w:pPr>
      <w:spacing w:after="240"/>
      <w:jc w:val="center"/>
    </w:pPr>
    <w:rPr>
      <w:rFonts w:eastAsia="Times New Roman"/>
      <w:b/>
      <w:sz w:val="32"/>
      <w:u w:val="single"/>
      <w:lang w:bidi="en-US"/>
    </w:rPr>
  </w:style>
  <w:style w:type="paragraph" w:styleId="DocumentMap">
    <w:name w:val="Document Map"/>
    <w:basedOn w:val="Normal"/>
    <w:link w:val="DocumentMapChar"/>
    <w:uiPriority w:val="99"/>
    <w:rsid w:val="00141C9C"/>
    <w:pPr>
      <w:shd w:val="clear" w:color="auto" w:fill="000080"/>
    </w:pPr>
    <w:rPr>
      <w:rFonts w:ascii="Tahoma" w:eastAsia="Times New Roman" w:hAnsi="Tahoma" w:cs="Tahoma"/>
      <w:lang w:bidi="en-US"/>
    </w:rPr>
  </w:style>
  <w:style w:type="character" w:customStyle="1" w:styleId="DocumentMapChar">
    <w:name w:val="Document Map Char"/>
    <w:basedOn w:val="DefaultParagraphFont"/>
    <w:link w:val="DocumentMap"/>
    <w:uiPriority w:val="99"/>
    <w:rsid w:val="00141C9C"/>
    <w:rPr>
      <w:rFonts w:ascii="Tahoma" w:eastAsia="Times New Roman" w:hAnsi="Tahoma" w:cs="Tahoma"/>
      <w:shd w:val="clear" w:color="auto" w:fill="000080"/>
      <w:lang w:bidi="en-US"/>
    </w:rPr>
  </w:style>
  <w:style w:type="paragraph" w:styleId="TOC1">
    <w:name w:val="toc 1"/>
    <w:aliases w:val="good index,Index Basic"/>
    <w:basedOn w:val="Normal"/>
    <w:next w:val="Normal"/>
    <w:autoRedefine/>
    <w:uiPriority w:val="39"/>
    <w:qFormat/>
    <w:rsid w:val="00141C9C"/>
    <w:pPr>
      <w:spacing w:before="120" w:after="120"/>
    </w:pPr>
    <w:rPr>
      <w:rFonts w:eastAsia="Times New Roman"/>
      <w:b/>
      <w:u w:val="single"/>
      <w:lang w:bidi="en-US"/>
    </w:rPr>
  </w:style>
  <w:style w:type="paragraph" w:styleId="TOC9">
    <w:name w:val="toc 9"/>
    <w:basedOn w:val="Normal"/>
    <w:next w:val="Normal"/>
    <w:autoRedefine/>
    <w:rsid w:val="00141C9C"/>
    <w:pPr>
      <w:ind w:left="1600"/>
    </w:pPr>
    <w:rPr>
      <w:rFonts w:eastAsia="Times New Roman"/>
      <w:sz w:val="20"/>
      <w:lang w:bidi="en-US"/>
    </w:rPr>
  </w:style>
  <w:style w:type="paragraph" w:customStyle="1" w:styleId="TxBrp1">
    <w:name w:val="TxBr_p1"/>
    <w:basedOn w:val="Normal"/>
    <w:qFormat/>
    <w:rsid w:val="00141C9C"/>
    <w:pPr>
      <w:tabs>
        <w:tab w:val="left" w:pos="204"/>
      </w:tabs>
      <w:autoSpaceDE w:val="0"/>
      <w:autoSpaceDN w:val="0"/>
      <w:adjustRightInd w:val="0"/>
      <w:spacing w:line="272" w:lineRule="atLeast"/>
      <w:jc w:val="both"/>
    </w:pPr>
    <w:rPr>
      <w:rFonts w:eastAsia="Times New Roman"/>
      <w:szCs w:val="24"/>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141C9C"/>
    <w:pPr>
      <w:spacing w:before="100" w:beforeAutospacing="1" w:after="100" w:afterAutospacing="1"/>
    </w:pPr>
    <w:rPr>
      <w:rFonts w:eastAsia="Times New Roman"/>
      <w:szCs w:val="24"/>
      <w:lang w:bidi="en-US"/>
    </w:rPr>
  </w:style>
  <w:style w:type="paragraph" w:customStyle="1" w:styleId="fullstory">
    <w:name w:val="fullstory"/>
    <w:basedOn w:val="Normal"/>
    <w:qFormat/>
    <w:rsid w:val="00141C9C"/>
    <w:pPr>
      <w:spacing w:before="100" w:beforeAutospacing="1" w:after="100" w:afterAutospacing="1"/>
    </w:pPr>
    <w:rPr>
      <w:rFonts w:eastAsia="Times New Roman"/>
      <w:szCs w:val="24"/>
      <w:lang w:bidi="en-US"/>
    </w:rPr>
  </w:style>
  <w:style w:type="character" w:customStyle="1" w:styleId="standardcontent">
    <w:name w:val="standardcontent"/>
    <w:basedOn w:val="DefaultParagraphFont"/>
    <w:rsid w:val="00141C9C"/>
  </w:style>
  <w:style w:type="paragraph" w:customStyle="1" w:styleId="hat">
    <w:name w:val="hat"/>
    <w:basedOn w:val="Normal"/>
    <w:next w:val="Normal"/>
    <w:link w:val="hatChar"/>
    <w:qFormat/>
    <w:rsid w:val="00141C9C"/>
    <w:pPr>
      <w:spacing w:before="240" w:after="240"/>
      <w:jc w:val="center"/>
      <w:outlineLvl w:val="0"/>
    </w:pPr>
    <w:rPr>
      <w:rFonts w:eastAsia="Times New Roman"/>
      <w:b/>
      <w:bCs/>
      <w:sz w:val="32"/>
      <w:szCs w:val="24"/>
      <w:u w:val="single"/>
      <w:lang w:bidi="en-US"/>
    </w:rPr>
  </w:style>
  <w:style w:type="character" w:customStyle="1" w:styleId="storyby">
    <w:name w:val="storyby"/>
    <w:basedOn w:val="DefaultParagraphFont"/>
    <w:rsid w:val="00141C9C"/>
  </w:style>
  <w:style w:type="paragraph" w:customStyle="1" w:styleId="HotRouteChar">
    <w:name w:val="Hot Route! Char"/>
    <w:basedOn w:val="Normal"/>
    <w:qFormat/>
    <w:rsid w:val="00141C9C"/>
    <w:pPr>
      <w:ind w:left="144"/>
    </w:pPr>
    <w:rPr>
      <w:rFonts w:eastAsia="Times New Roman"/>
      <w:sz w:val="20"/>
      <w:szCs w:val="24"/>
      <w:lang w:bidi="en-US"/>
    </w:rPr>
  </w:style>
  <w:style w:type="character" w:styleId="Strong">
    <w:name w:val="Strong"/>
    <w:aliases w:val="8 pt font,Citation Char Char1 Char Char Char Char Char,Cut,Small 1,Read Char Char Char,Read Char Char1"/>
    <w:basedOn w:val="DefaultParagraphFont"/>
    <w:uiPriority w:val="22"/>
    <w:qFormat/>
    <w:rsid w:val="00141C9C"/>
    <w:rPr>
      <w:rFonts w:cs="Times New Roman"/>
      <w:b/>
      <w:bCs/>
    </w:rPr>
  </w:style>
  <w:style w:type="paragraph" w:customStyle="1" w:styleId="Default">
    <w:name w:val="Default"/>
    <w:qFormat/>
    <w:rsid w:val="00141C9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141C9C"/>
    <w:rPr>
      <w:rFonts w:ascii="Cambria" w:hAnsi="Cambria" w:cs="Times New Roman"/>
      <w:b/>
      <w:bCs/>
      <w:sz w:val="26"/>
      <w:szCs w:val="26"/>
    </w:rPr>
  </w:style>
  <w:style w:type="character" w:customStyle="1" w:styleId="UnderliningChar">
    <w:name w:val="Underlining Char"/>
    <w:basedOn w:val="DefaultParagraphFont"/>
    <w:link w:val="Underlining"/>
    <w:rsid w:val="00141C9C"/>
    <w:rPr>
      <w:rFonts w:ascii="Arial Narrow" w:hAnsi="Arial Narrow" w:cs="Times New Roman"/>
      <w:sz w:val="24"/>
      <w:szCs w:val="24"/>
      <w:u w:val="single"/>
    </w:rPr>
  </w:style>
  <w:style w:type="character" w:customStyle="1" w:styleId="CardCharChar1">
    <w:name w:val="Card Char Char1"/>
    <w:basedOn w:val="DefaultParagraphFont"/>
    <w:rsid w:val="00141C9C"/>
    <w:rPr>
      <w:rFonts w:cs="Times New Roman"/>
      <w:b/>
      <w:bCs/>
      <w:sz w:val="28"/>
      <w:szCs w:val="28"/>
    </w:rPr>
  </w:style>
  <w:style w:type="character" w:customStyle="1" w:styleId="CitesChar">
    <w:name w:val="Cites Char"/>
    <w:qFormat/>
    <w:locked/>
    <w:rsid w:val="00141C9C"/>
    <w:rPr>
      <w:rFonts w:ascii="Times New Roman" w:eastAsia="Calibri" w:hAnsi="Times New Roman" w:cs="Times New Roman"/>
      <w:sz w:val="24"/>
      <w:szCs w:val="24"/>
    </w:rPr>
  </w:style>
  <w:style w:type="character" w:customStyle="1" w:styleId="apple-converted-space">
    <w:name w:val="apple-converted-space"/>
    <w:basedOn w:val="DefaultParagraphFont"/>
    <w:qFormat/>
    <w:rsid w:val="00141C9C"/>
  </w:style>
  <w:style w:type="character" w:customStyle="1" w:styleId="hit">
    <w:name w:val="hit"/>
    <w:basedOn w:val="DefaultParagraphFont"/>
    <w:qFormat/>
    <w:rsid w:val="00141C9C"/>
    <w:rPr>
      <w:rFonts w:cs="Times New Roman"/>
    </w:rPr>
  </w:style>
  <w:style w:type="paragraph" w:customStyle="1" w:styleId="SmallFont">
    <w:name w:val="Small Font"/>
    <w:basedOn w:val="Normal"/>
    <w:link w:val="SmallFontChar"/>
    <w:qFormat/>
    <w:rsid w:val="00141C9C"/>
    <w:pPr>
      <w:spacing w:after="200"/>
      <w:jc w:val="both"/>
    </w:pPr>
    <w:rPr>
      <w:rFonts w:eastAsia="Calibri"/>
      <w:szCs w:val="18"/>
    </w:rPr>
  </w:style>
  <w:style w:type="character" w:customStyle="1" w:styleId="SmallFontChar">
    <w:name w:val="Small Font Char"/>
    <w:basedOn w:val="DefaultParagraphFont"/>
    <w:link w:val="SmallFont"/>
    <w:locked/>
    <w:rsid w:val="00141C9C"/>
    <w:rPr>
      <w:rFonts w:ascii="Times New Roman" w:eastAsia="Calibri" w:hAnsi="Times New Roman" w:cs="Times New Roman"/>
      <w:szCs w:val="18"/>
    </w:rPr>
  </w:style>
  <w:style w:type="character" w:customStyle="1" w:styleId="CircleChar1">
    <w:name w:val="Circle Char1"/>
    <w:basedOn w:val="DefaultParagraphFont"/>
    <w:rsid w:val="00141C9C"/>
    <w:rPr>
      <w:rFonts w:cs="Times New Roman"/>
      <w:b/>
      <w:i/>
      <w:sz w:val="18"/>
      <w:szCs w:val="18"/>
      <w:u w:val="single"/>
      <w:lang w:val="en-US" w:eastAsia="en-US" w:bidi="ar-SA"/>
    </w:rPr>
  </w:style>
  <w:style w:type="paragraph" w:styleId="BodyText">
    <w:name w:val="Body Text"/>
    <w:basedOn w:val="Normal"/>
    <w:link w:val="BodyTextChar"/>
    <w:uiPriority w:val="99"/>
    <w:unhideWhenUsed/>
    <w:qFormat/>
    <w:rsid w:val="00141C9C"/>
    <w:pPr>
      <w:spacing w:after="120"/>
    </w:pPr>
  </w:style>
  <w:style w:type="character" w:customStyle="1" w:styleId="BodyTextChar">
    <w:name w:val="Body Text Char"/>
    <w:basedOn w:val="DefaultParagraphFont"/>
    <w:link w:val="BodyText"/>
    <w:uiPriority w:val="99"/>
    <w:qFormat/>
    <w:rsid w:val="00141C9C"/>
    <w:rPr>
      <w:rFonts w:ascii="Times New Roman" w:hAnsi="Times New Roman" w:cs="Times New Roman"/>
    </w:rPr>
  </w:style>
  <w:style w:type="character" w:customStyle="1" w:styleId="verdana">
    <w:name w:val="verdana"/>
    <w:basedOn w:val="DefaultParagraphFont"/>
    <w:qFormat/>
    <w:rsid w:val="00141C9C"/>
  </w:style>
  <w:style w:type="character" w:customStyle="1" w:styleId="CardsChar1">
    <w:name w:val="Cards Char1"/>
    <w:link w:val="Cards"/>
    <w:rsid w:val="00141C9C"/>
    <w:rPr>
      <w:rFonts w:ascii="Times New Roman" w:eastAsia="Times New Roman" w:hAnsi="Times New Roman" w:cs="Times New Roman"/>
      <w:sz w:val="20"/>
      <w:szCs w:val="20"/>
    </w:rPr>
  </w:style>
  <w:style w:type="paragraph" w:customStyle="1" w:styleId="BlockHeadings">
    <w:name w:val="Block Headings"/>
    <w:basedOn w:val="Normal"/>
    <w:link w:val="BlockHeadingsChar"/>
    <w:qFormat/>
    <w:rsid w:val="00141C9C"/>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141C9C"/>
    <w:rPr>
      <w:rFonts w:ascii="Times New Roman" w:eastAsia="Times New Roman" w:hAnsi="Times New Roman" w:cs="Times New Roman"/>
      <w:b/>
      <w:sz w:val="20"/>
      <w:szCs w:val="20"/>
    </w:rPr>
  </w:style>
  <w:style w:type="paragraph" w:customStyle="1" w:styleId="loose">
    <w:name w:val="loose"/>
    <w:basedOn w:val="Normal"/>
    <w:qFormat/>
    <w:rsid w:val="00141C9C"/>
    <w:pPr>
      <w:spacing w:before="210"/>
    </w:pPr>
    <w:rPr>
      <w:rFonts w:eastAsia="Times New Roman"/>
      <w:szCs w:val="24"/>
      <w:lang w:eastAsia="zh-CN" w:bidi="he-IL"/>
    </w:rPr>
  </w:style>
  <w:style w:type="character" w:customStyle="1" w:styleId="hit1">
    <w:name w:val="hit1"/>
    <w:basedOn w:val="DefaultParagraphFont"/>
    <w:rsid w:val="00141C9C"/>
    <w:rPr>
      <w:b/>
      <w:bCs/>
      <w:color w:val="CC0033"/>
    </w:rPr>
  </w:style>
  <w:style w:type="character" w:customStyle="1" w:styleId="upper">
    <w:name w:val="upper"/>
    <w:basedOn w:val="DefaultParagraphFont"/>
    <w:rsid w:val="00141C9C"/>
  </w:style>
  <w:style w:type="character" w:customStyle="1" w:styleId="Author">
    <w:name w:val="Author"/>
    <w:aliases w:val="Style Date"/>
    <w:basedOn w:val="DefaultParagraphFont"/>
    <w:qFormat/>
    <w:rsid w:val="00141C9C"/>
    <w:rPr>
      <w:b/>
      <w:sz w:val="24"/>
    </w:rPr>
  </w:style>
  <w:style w:type="character" w:customStyle="1" w:styleId="SmallFont7pt">
    <w:name w:val="Small Font (7 pt)"/>
    <w:basedOn w:val="DefaultParagraphFont"/>
    <w:qFormat/>
    <w:rsid w:val="00141C9C"/>
    <w:rPr>
      <w:sz w:val="14"/>
    </w:rPr>
  </w:style>
  <w:style w:type="paragraph" w:customStyle="1" w:styleId="UnderlinedText">
    <w:name w:val="Underlined Text"/>
    <w:basedOn w:val="Normal"/>
    <w:qFormat/>
    <w:rsid w:val="00141C9C"/>
    <w:rPr>
      <w:rFonts w:eastAsia="Times New Roman"/>
      <w:b/>
      <w:szCs w:val="20"/>
    </w:rPr>
  </w:style>
  <w:style w:type="character" w:customStyle="1" w:styleId="SmallText-New">
    <w:name w:val="Small Text - New"/>
    <w:basedOn w:val="DefaultParagraphFont"/>
    <w:rsid w:val="00141C9C"/>
    <w:rPr>
      <w:rFonts w:ascii="Arial Narrow" w:hAnsi="Arial Narrow"/>
      <w:sz w:val="14"/>
    </w:rPr>
  </w:style>
  <w:style w:type="paragraph" w:customStyle="1" w:styleId="Smalltext">
    <w:name w:val="Small text"/>
    <w:aliases w:val="Quote1,Quote11"/>
    <w:basedOn w:val="Normal"/>
    <w:link w:val="SmalltextChar"/>
    <w:qFormat/>
    <w:rsid w:val="00141C9C"/>
    <w:rPr>
      <w:rFonts w:ascii="Arial Narrow" w:eastAsia="Times New Roman" w:hAnsi="Arial Narrow"/>
      <w:szCs w:val="24"/>
    </w:rPr>
  </w:style>
  <w:style w:type="character" w:customStyle="1" w:styleId="Underlined-New">
    <w:name w:val="Underlined - New"/>
    <w:basedOn w:val="DefaultParagraphFont"/>
    <w:rsid w:val="00141C9C"/>
    <w:rPr>
      <w:rFonts w:ascii="Arial Narrow" w:hAnsi="Arial Narrow"/>
      <w:sz w:val="16"/>
      <w:u w:val="single"/>
    </w:rPr>
  </w:style>
  <w:style w:type="paragraph" w:styleId="TOC2">
    <w:name w:val="toc 2"/>
    <w:basedOn w:val="Normal"/>
    <w:next w:val="Normal"/>
    <w:autoRedefine/>
    <w:uiPriority w:val="39"/>
    <w:qFormat/>
    <w:rsid w:val="00141C9C"/>
    <w:pPr>
      <w:ind w:left="200"/>
    </w:pPr>
    <w:rPr>
      <w:rFonts w:eastAsia="Times New Roman"/>
      <w:sz w:val="20"/>
      <w:lang w:bidi="en-US"/>
    </w:rPr>
  </w:style>
  <w:style w:type="paragraph" w:styleId="Caption">
    <w:name w:val="caption"/>
    <w:aliases w:val="caption"/>
    <w:basedOn w:val="Normal"/>
    <w:next w:val="Normal"/>
    <w:qFormat/>
    <w:rsid w:val="00141C9C"/>
    <w:rPr>
      <w:rFonts w:eastAsia="Times New Roman"/>
      <w:b/>
      <w:bCs/>
      <w:sz w:val="18"/>
      <w:szCs w:val="18"/>
      <w:lang w:bidi="en-US"/>
    </w:rPr>
  </w:style>
  <w:style w:type="paragraph" w:styleId="TOCHeading">
    <w:name w:val="TOC Heading"/>
    <w:basedOn w:val="Heading1"/>
    <w:next w:val="Normal"/>
    <w:uiPriority w:val="39"/>
    <w:qFormat/>
    <w:rsid w:val="00141C9C"/>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i/>
      <w:iCs/>
      <w:lang w:bidi="en-US"/>
    </w:rPr>
  </w:style>
  <w:style w:type="character" w:customStyle="1" w:styleId="Boxing">
    <w:name w:val="Boxing"/>
    <w:basedOn w:val="DefaultParagraphFont"/>
    <w:rsid w:val="00141C9C"/>
    <w:rPr>
      <w:rFonts w:ascii="Arial Narrow" w:hAnsi="Arial Narrow"/>
      <w:dstrike w:val="0"/>
      <w:sz w:val="20"/>
      <w:bdr w:val="single" w:sz="2" w:space="0" w:color="auto"/>
      <w:vertAlign w:val="baseline"/>
    </w:rPr>
  </w:style>
  <w:style w:type="character" w:customStyle="1" w:styleId="style65">
    <w:name w:val="style65"/>
    <w:basedOn w:val="DefaultParagraphFont"/>
    <w:rsid w:val="00141C9C"/>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141C9C"/>
    <w:rPr>
      <w:rFonts w:cs="Arial"/>
      <w:bCs/>
      <w:szCs w:val="26"/>
      <w:u w:val="single"/>
      <w:lang w:val="en-US" w:eastAsia="en-US" w:bidi="ar-SA"/>
    </w:rPr>
  </w:style>
  <w:style w:type="character" w:customStyle="1" w:styleId="qlabel">
    <w:name w:val="q_label"/>
    <w:basedOn w:val="DefaultParagraphFont"/>
    <w:rsid w:val="00141C9C"/>
  </w:style>
  <w:style w:type="character" w:customStyle="1" w:styleId="alabel">
    <w:name w:val="a_label"/>
    <w:basedOn w:val="DefaultParagraphFont"/>
    <w:rsid w:val="00141C9C"/>
  </w:style>
  <w:style w:type="character" w:customStyle="1" w:styleId="Style1Char1">
    <w:name w:val="Style1 Char1"/>
    <w:basedOn w:val="DefaultParagraphFont"/>
    <w:qFormat/>
    <w:rsid w:val="00141C9C"/>
    <w:rPr>
      <w:rFonts w:eastAsia="SimSun"/>
      <w:sz w:val="20"/>
      <w:szCs w:val="24"/>
      <w:u w:val="single"/>
      <w:lang w:val="en-US" w:eastAsia="zh-CN" w:bidi="ar-SA"/>
    </w:rPr>
  </w:style>
  <w:style w:type="character" w:customStyle="1" w:styleId="UnderlineCharChar">
    <w:name w:val="Underline Char Char"/>
    <w:basedOn w:val="DefaultParagraphFont"/>
    <w:rsid w:val="00141C9C"/>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141C9C"/>
    <w:rPr>
      <w:rFonts w:eastAsia="MS Mincho"/>
      <w:b/>
      <w:u w:val="single"/>
      <w:lang w:val="en-US" w:eastAsia="en-US" w:bidi="ar-SA"/>
    </w:rPr>
  </w:style>
  <w:style w:type="character" w:customStyle="1" w:styleId="CardTextChar0">
    <w:name w:val="Card Text Char"/>
    <w:basedOn w:val="DefaultParagraphFont"/>
    <w:rsid w:val="00141C9C"/>
    <w:rPr>
      <w:rFonts w:ascii="Times New Roman" w:eastAsia="Times New Roman" w:hAnsi="Times New Roman" w:cs="Times New Roman"/>
      <w:szCs w:val="24"/>
    </w:rPr>
  </w:style>
  <w:style w:type="character" w:customStyle="1" w:styleId="reduce2">
    <w:name w:val="reduce2"/>
    <w:basedOn w:val="DefaultParagraphFont"/>
    <w:rsid w:val="00141C9C"/>
    <w:rPr>
      <w:rFonts w:ascii="Arial" w:hAnsi="Arial" w:cs="Arial"/>
      <w:color w:val="000000"/>
      <w:sz w:val="10"/>
      <w:szCs w:val="22"/>
    </w:rPr>
  </w:style>
  <w:style w:type="paragraph" w:customStyle="1" w:styleId="BoldUnderline">
    <w:name w:val="BoldUnderline"/>
    <w:link w:val="BoldUnderlineChar"/>
    <w:uiPriority w:val="99"/>
    <w:qFormat/>
    <w:rsid w:val="00141C9C"/>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141C9C"/>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141C9C"/>
    <w:rPr>
      <w:rFonts w:cs="Arial"/>
      <w:bCs/>
      <w:szCs w:val="26"/>
      <w:u w:val="single"/>
      <w:lang w:val="en-US" w:eastAsia="en-US" w:bidi="ar-SA"/>
    </w:rPr>
  </w:style>
  <w:style w:type="paragraph" w:customStyle="1" w:styleId="evidencetextChar">
    <w:name w:val="evidence text Char"/>
    <w:basedOn w:val="Normal"/>
    <w:qFormat/>
    <w:rsid w:val="00141C9C"/>
    <w:pPr>
      <w:ind w:left="1728" w:right="1008"/>
    </w:pPr>
    <w:rPr>
      <w:rFonts w:eastAsia="Times New Roman"/>
      <w:color w:val="000000"/>
      <w:sz w:val="18"/>
      <w:szCs w:val="24"/>
    </w:rPr>
  </w:style>
  <w:style w:type="character" w:customStyle="1" w:styleId="underline2">
    <w:name w:val="underline2"/>
    <w:basedOn w:val="DefaultParagraphFont"/>
    <w:rsid w:val="00141C9C"/>
    <w:rPr>
      <w:u w:val="single"/>
    </w:rPr>
  </w:style>
  <w:style w:type="character" w:customStyle="1" w:styleId="Style11ptUnderlineBorderSinglesolidlineAuto05pt">
    <w:name w:val="Style 11 pt Underline Border: : (Single solid line Auto  0.5 pt..."/>
    <w:qFormat/>
    <w:rsid w:val="00141C9C"/>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141C9C"/>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141C9C"/>
    <w:rPr>
      <w:rFonts w:ascii="Times New Roman" w:eastAsia="Times New Roman" w:hAnsi="Times New Roman" w:cs="Times New Roman"/>
      <w:szCs w:val="24"/>
      <w:u w:val="single"/>
      <w:bdr w:val="single" w:sz="4" w:space="0" w:color="auto"/>
    </w:rPr>
  </w:style>
  <w:style w:type="character" w:customStyle="1" w:styleId="UnderlineChar4Char">
    <w:name w:val="Underline Char4 Char"/>
    <w:basedOn w:val="DefaultParagraphFont"/>
    <w:link w:val="UnderlineChar4"/>
    <w:rsid w:val="00141C9C"/>
    <w:rPr>
      <w:szCs w:val="24"/>
      <w:u w:val="single"/>
    </w:rPr>
  </w:style>
  <w:style w:type="paragraph" w:customStyle="1" w:styleId="UnderlineChar4">
    <w:name w:val="Underline Char4"/>
    <w:basedOn w:val="Normal"/>
    <w:link w:val="UnderlineChar4Char"/>
    <w:qFormat/>
    <w:rsid w:val="00141C9C"/>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141C9C"/>
    <w:rPr>
      <w:b/>
      <w:szCs w:val="24"/>
      <w:u w:val="single"/>
    </w:rPr>
  </w:style>
  <w:style w:type="paragraph" w:customStyle="1" w:styleId="BoldandUnderlineChar3">
    <w:name w:val="Bold and Underline Char3"/>
    <w:basedOn w:val="Normal"/>
    <w:link w:val="BoldandUnderlineChar3Char2"/>
    <w:qFormat/>
    <w:rsid w:val="00141C9C"/>
    <w:rPr>
      <w:rFonts w:asciiTheme="minorHAnsi" w:hAnsiTheme="minorHAnsi" w:cstheme="minorBidi"/>
      <w:b/>
      <w:szCs w:val="24"/>
      <w:u w:val="single"/>
    </w:rPr>
  </w:style>
  <w:style w:type="paragraph" w:customStyle="1" w:styleId="StyleUnderlineChar11pt">
    <w:name w:val="Style Underline Char + 11 pt"/>
    <w:basedOn w:val="Normal"/>
    <w:link w:val="StyleUnderlineChar11ptChar"/>
    <w:qFormat/>
    <w:rsid w:val="00141C9C"/>
    <w:rPr>
      <w:rFonts w:eastAsia="Times New Roman"/>
      <w:szCs w:val="24"/>
      <w:u w:val="single"/>
    </w:rPr>
  </w:style>
  <w:style w:type="character" w:customStyle="1" w:styleId="StyleUnderlineChar11ptChar">
    <w:name w:val="Style Underline Char + 11 pt Char"/>
    <w:basedOn w:val="DefaultParagraphFont"/>
    <w:link w:val="StyleUnderlineChar11pt"/>
    <w:rsid w:val="00141C9C"/>
    <w:rPr>
      <w:rFonts w:ascii="Times New Roman" w:eastAsia="Times New Roman" w:hAnsi="Times New Roman" w:cs="Times New Roman"/>
      <w:szCs w:val="24"/>
      <w:u w:val="single"/>
    </w:rPr>
  </w:style>
  <w:style w:type="paragraph" w:customStyle="1" w:styleId="StyleUnderlineChar11ptBold">
    <w:name w:val="Style Underline Char + 11 pt Bold"/>
    <w:basedOn w:val="Normal"/>
    <w:link w:val="StyleUnderlineChar11ptBoldChar"/>
    <w:qFormat/>
    <w:rsid w:val="00141C9C"/>
    <w:rPr>
      <w:rFonts w:eastAsia="Times New Roman"/>
      <w:b/>
      <w:bCs/>
      <w:szCs w:val="24"/>
      <w:u w:val="single"/>
    </w:rPr>
  </w:style>
  <w:style w:type="character" w:customStyle="1" w:styleId="StyleUnderlineChar11ptBoldChar">
    <w:name w:val="Style Underline Char + 11 pt Bold Char"/>
    <w:basedOn w:val="DefaultParagraphFont"/>
    <w:link w:val="StyleUnderlineChar11ptBold"/>
    <w:rsid w:val="00141C9C"/>
    <w:rPr>
      <w:rFonts w:ascii="Times New Roman" w:eastAsia="Times New Roman" w:hAnsi="Times New Roman" w:cs="Times New Roman"/>
      <w:b/>
      <w:bCs/>
      <w:szCs w:val="24"/>
      <w:u w:val="single"/>
    </w:rPr>
  </w:style>
  <w:style w:type="character" w:customStyle="1" w:styleId="inside-head">
    <w:name w:val="inside-head"/>
    <w:basedOn w:val="DefaultParagraphFont"/>
    <w:rsid w:val="00141C9C"/>
  </w:style>
  <w:style w:type="paragraph" w:customStyle="1" w:styleId="Style3">
    <w:name w:val="Style3"/>
    <w:basedOn w:val="Normal"/>
    <w:link w:val="Style3Char"/>
    <w:qFormat/>
    <w:rsid w:val="00141C9C"/>
    <w:rPr>
      <w:rFonts w:ascii="Arial Narrow" w:eastAsia="Times New Roman" w:hAnsi="Arial Narrow"/>
      <w:b/>
      <w:szCs w:val="24"/>
    </w:rPr>
  </w:style>
  <w:style w:type="character" w:customStyle="1" w:styleId="Style3Char">
    <w:name w:val="Style3 Char"/>
    <w:basedOn w:val="DefaultParagraphFont"/>
    <w:link w:val="Style3"/>
    <w:rsid w:val="00141C9C"/>
    <w:rPr>
      <w:rFonts w:ascii="Arial Narrow" w:eastAsia="Times New Roman" w:hAnsi="Arial Narrow" w:cs="Times New Roman"/>
      <w:b/>
      <w:szCs w:val="24"/>
    </w:rPr>
  </w:style>
  <w:style w:type="character" w:customStyle="1" w:styleId="7TimesNewRoman">
    <w:name w:val="7 Times New Roman"/>
    <w:rsid w:val="00141C9C"/>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141C9C"/>
  </w:style>
  <w:style w:type="character" w:customStyle="1" w:styleId="officialsbureau">
    <w:name w:val="official_s_bureau"/>
    <w:basedOn w:val="DefaultParagraphFont"/>
    <w:rsid w:val="00141C9C"/>
  </w:style>
  <w:style w:type="paragraph" w:customStyle="1" w:styleId="Stylecard11ptUnderline">
    <w:name w:val="Style card + 11 pt Underline"/>
    <w:basedOn w:val="Normal"/>
    <w:link w:val="Stylecard11ptUnderlineChar"/>
    <w:qFormat/>
    <w:rsid w:val="00141C9C"/>
    <w:pPr>
      <w:ind w:left="288" w:right="288"/>
    </w:pPr>
    <w:rPr>
      <w:rFonts w:ascii="Georgia" w:eastAsia="SimSun" w:hAnsi="Georgia"/>
      <w:szCs w:val="24"/>
      <w:u w:val="single"/>
      <w:lang w:eastAsia="zh-CN"/>
    </w:rPr>
  </w:style>
  <w:style w:type="character" w:customStyle="1" w:styleId="Stylecard11ptUnderlineChar">
    <w:name w:val="Style card + 11 pt Underline Char"/>
    <w:link w:val="Stylecard11ptUnderline"/>
    <w:rsid w:val="00141C9C"/>
    <w:rPr>
      <w:rFonts w:ascii="Georgia" w:eastAsia="SimSun" w:hAnsi="Georgia" w:cs="Times New Roman"/>
      <w:szCs w:val="24"/>
      <w:u w:val="single"/>
      <w:lang w:eastAsia="zh-CN"/>
    </w:rPr>
  </w:style>
  <w:style w:type="paragraph" w:customStyle="1" w:styleId="Stylecard11ptBoldUnderline">
    <w:name w:val="Style card + 11 pt Bold Underline"/>
    <w:basedOn w:val="Normal"/>
    <w:link w:val="Stylecard11ptBoldUnderlineChar"/>
    <w:qFormat/>
    <w:rsid w:val="00141C9C"/>
    <w:pPr>
      <w:ind w:left="288" w:right="288"/>
    </w:pPr>
    <w:rPr>
      <w:rFonts w:ascii="Georgia" w:eastAsia="SimSun" w:hAnsi="Georgia"/>
      <w:b/>
      <w:bCs/>
      <w:szCs w:val="24"/>
      <w:u w:val="single"/>
      <w:lang w:eastAsia="zh-CN"/>
    </w:rPr>
  </w:style>
  <w:style w:type="character" w:customStyle="1" w:styleId="Stylecard11ptBoldUnderlineChar">
    <w:name w:val="Style card + 11 pt Bold Underline Char"/>
    <w:link w:val="Stylecard11ptBoldUnderline"/>
    <w:rsid w:val="00141C9C"/>
    <w:rPr>
      <w:rFonts w:ascii="Georgia" w:eastAsia="SimSun" w:hAnsi="Georgia" w:cs="Times New Roman"/>
      <w:b/>
      <w:bCs/>
      <w:szCs w:val="24"/>
      <w:u w:val="single"/>
      <w:lang w:eastAsia="zh-CN"/>
    </w:rPr>
  </w:style>
  <w:style w:type="character" w:customStyle="1" w:styleId="StyleStyle11ptBoldUnderlineBorderSinglesolidlineAuto">
    <w:name w:val="Style Style 11 pt Bold Underline Border: : (Single solid line Auto ..."/>
    <w:basedOn w:val="DefaultParagraphFont"/>
    <w:rsid w:val="00141C9C"/>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141C9C"/>
    <w:pPr>
      <w:ind w:left="288" w:right="288"/>
    </w:pPr>
    <w:rPr>
      <w:rFonts w:ascii="Georgia" w:eastAsia="SimSun" w:hAnsi="Georgia"/>
      <w:szCs w:val="24"/>
      <w:u w:val="single"/>
      <w:lang w:eastAsia="zh-CN"/>
    </w:rPr>
  </w:style>
  <w:style w:type="character" w:customStyle="1" w:styleId="StylecardLatinVerdana-BoldUnderlineChar">
    <w:name w:val="Style card + (Latin) Verdana-Bold Underline Char"/>
    <w:basedOn w:val="cardChar"/>
    <w:link w:val="StylecardLatinVerdana-BoldUnderline"/>
    <w:rsid w:val="00141C9C"/>
    <w:rPr>
      <w:rFonts w:ascii="Georgia" w:eastAsia="SimSun" w:hAnsi="Georgia" w:cs="Times New Roman"/>
      <w:szCs w:val="24"/>
      <w:u w:val="single"/>
      <w:lang w:eastAsia="zh-CN"/>
    </w:rPr>
  </w:style>
  <w:style w:type="paragraph" w:styleId="HTMLPreformatted">
    <w:name w:val="HTML Preformatted"/>
    <w:basedOn w:val="Normal"/>
    <w:link w:val="HTMLPreformattedChar"/>
    <w:rsid w:val="00141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141C9C"/>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141C9C"/>
    <w:rPr>
      <w:szCs w:val="24"/>
      <w:u w:val="single"/>
    </w:rPr>
  </w:style>
  <w:style w:type="character" w:customStyle="1" w:styleId="StyleUnderlining11ptChar">
    <w:name w:val="Style Underlining + 11 pt Char"/>
    <w:basedOn w:val="DefaultParagraphFont"/>
    <w:link w:val="StyleUnderlining11pt"/>
    <w:rsid w:val="00141C9C"/>
    <w:rPr>
      <w:rFonts w:ascii="Times New Roman" w:hAnsi="Times New Roman" w:cs="Times New Roman"/>
      <w:szCs w:val="24"/>
      <w:u w:val="single"/>
    </w:rPr>
  </w:style>
  <w:style w:type="paragraph" w:customStyle="1" w:styleId="StyleCardText9pt">
    <w:name w:val="Style Card Text + 9 pt"/>
    <w:basedOn w:val="Normal"/>
    <w:link w:val="StyleCardText9ptChar"/>
    <w:qFormat/>
    <w:rsid w:val="00141C9C"/>
    <w:pPr>
      <w:spacing w:after="200"/>
      <w:contextualSpacing/>
    </w:pPr>
    <w:rPr>
      <w:rFonts w:eastAsia="Calibri"/>
    </w:rPr>
  </w:style>
  <w:style w:type="character" w:customStyle="1" w:styleId="StyleCardText9ptChar">
    <w:name w:val="Style Card Text + 9 pt Char"/>
    <w:basedOn w:val="DefaultParagraphFont"/>
    <w:link w:val="StyleCardText9pt"/>
    <w:rsid w:val="00141C9C"/>
    <w:rPr>
      <w:rFonts w:ascii="Times New Roman" w:eastAsia="Calibri" w:hAnsi="Times New Roman" w:cs="Times New Roman"/>
    </w:rPr>
  </w:style>
  <w:style w:type="paragraph" w:styleId="Quote">
    <w:name w:val="Quote"/>
    <w:basedOn w:val="Normal"/>
    <w:next w:val="Normal"/>
    <w:link w:val="QuoteChar"/>
    <w:uiPriority w:val="29"/>
    <w:qFormat/>
    <w:rsid w:val="00141C9C"/>
    <w:pPr>
      <w:widowControl w:val="0"/>
    </w:pPr>
    <w:rPr>
      <w:rFonts w:eastAsia="Times New Roman"/>
      <w:iCs/>
      <w:color w:val="000000"/>
      <w:szCs w:val="24"/>
      <w:lang w:bidi="en-US"/>
    </w:rPr>
  </w:style>
  <w:style w:type="character" w:customStyle="1" w:styleId="QuoteChar">
    <w:name w:val="Quote Char"/>
    <w:basedOn w:val="DefaultParagraphFont"/>
    <w:link w:val="Quote"/>
    <w:uiPriority w:val="29"/>
    <w:rsid w:val="00141C9C"/>
    <w:rPr>
      <w:rFonts w:ascii="Times New Roman" w:eastAsia="Times New Roman" w:hAnsi="Times New Roman" w:cs="Times New Roman"/>
      <w:iCs/>
      <w:color w:val="000000"/>
      <w:szCs w:val="24"/>
      <w:lang w:bidi="en-US"/>
    </w:rPr>
  </w:style>
  <w:style w:type="paragraph" w:customStyle="1" w:styleId="Underlining">
    <w:name w:val="Underlining"/>
    <w:basedOn w:val="Normal"/>
    <w:link w:val="UnderliningChar"/>
    <w:qFormat/>
    <w:rsid w:val="00141C9C"/>
    <w:rPr>
      <w:rFonts w:ascii="Arial Narrow" w:hAnsi="Arial Narrow"/>
      <w:sz w:val="24"/>
      <w:szCs w:val="24"/>
      <w:u w:val="single"/>
    </w:rPr>
  </w:style>
  <w:style w:type="character" w:customStyle="1" w:styleId="ital-inline">
    <w:name w:val="ital-inline"/>
    <w:basedOn w:val="DefaultParagraphFont"/>
    <w:qFormat/>
    <w:rsid w:val="00141C9C"/>
  </w:style>
  <w:style w:type="character" w:customStyle="1" w:styleId="underlineChar">
    <w:name w:val="underline Char"/>
    <w:basedOn w:val="DefaultParagraphFont"/>
    <w:rsid w:val="00141C9C"/>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141C9C"/>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41C9C"/>
    <w:rPr>
      <w:sz w:val="20"/>
      <w:u w:val="single"/>
    </w:rPr>
  </w:style>
  <w:style w:type="paragraph" w:styleId="BodyTextIndent2">
    <w:name w:val="Body Text Indent 2"/>
    <w:basedOn w:val="Normal"/>
    <w:link w:val="BodyTextIndent2Char"/>
    <w:unhideWhenUsed/>
    <w:rsid w:val="00141C9C"/>
    <w:pPr>
      <w:spacing w:after="120" w:line="480" w:lineRule="auto"/>
      <w:ind w:left="360"/>
    </w:pPr>
  </w:style>
  <w:style w:type="character" w:customStyle="1" w:styleId="BodyTextIndent2Char">
    <w:name w:val="Body Text Indent 2 Char"/>
    <w:basedOn w:val="DefaultParagraphFont"/>
    <w:link w:val="BodyTextIndent2"/>
    <w:rsid w:val="00141C9C"/>
    <w:rPr>
      <w:rFonts w:ascii="Times New Roman" w:hAnsi="Times New Roman" w:cs="Times New Roman"/>
    </w:rPr>
  </w:style>
  <w:style w:type="paragraph" w:styleId="BodyTextIndent3">
    <w:name w:val="Body Text Indent 3"/>
    <w:basedOn w:val="Normal"/>
    <w:link w:val="BodyTextIndent3Char"/>
    <w:uiPriority w:val="99"/>
    <w:unhideWhenUsed/>
    <w:rsid w:val="00141C9C"/>
    <w:pPr>
      <w:spacing w:after="120"/>
      <w:ind w:left="360"/>
    </w:pPr>
    <w:rPr>
      <w:szCs w:val="16"/>
    </w:rPr>
  </w:style>
  <w:style w:type="character" w:customStyle="1" w:styleId="BodyTextIndent3Char">
    <w:name w:val="Body Text Indent 3 Char"/>
    <w:basedOn w:val="DefaultParagraphFont"/>
    <w:link w:val="BodyTextIndent3"/>
    <w:uiPriority w:val="99"/>
    <w:rsid w:val="00141C9C"/>
    <w:rPr>
      <w:rFonts w:ascii="Times New Roman" w:hAnsi="Times New Roman" w:cs="Times New Roman"/>
      <w:szCs w:val="16"/>
    </w:rPr>
  </w:style>
  <w:style w:type="paragraph" w:styleId="BodyText2">
    <w:name w:val="Body Text 2"/>
    <w:basedOn w:val="Normal"/>
    <w:link w:val="BodyText2Char"/>
    <w:unhideWhenUsed/>
    <w:rsid w:val="00141C9C"/>
    <w:pPr>
      <w:spacing w:after="120" w:line="480" w:lineRule="auto"/>
    </w:pPr>
  </w:style>
  <w:style w:type="character" w:customStyle="1" w:styleId="BodyText2Char">
    <w:name w:val="Body Text 2 Char"/>
    <w:basedOn w:val="DefaultParagraphFont"/>
    <w:link w:val="BodyText2"/>
    <w:rsid w:val="00141C9C"/>
    <w:rPr>
      <w:rFonts w:ascii="Times New Roman" w:hAnsi="Times New Roman" w:cs="Times New Roman"/>
    </w:rPr>
  </w:style>
  <w:style w:type="paragraph" w:styleId="BodyTextIndent">
    <w:name w:val="Body Text Indent"/>
    <w:basedOn w:val="Normal"/>
    <w:link w:val="BodyTextIndentChar"/>
    <w:uiPriority w:val="99"/>
    <w:unhideWhenUsed/>
    <w:rsid w:val="00141C9C"/>
    <w:pPr>
      <w:spacing w:after="120"/>
      <w:ind w:left="360"/>
    </w:pPr>
  </w:style>
  <w:style w:type="character" w:customStyle="1" w:styleId="BodyTextIndentChar">
    <w:name w:val="Body Text Indent Char"/>
    <w:basedOn w:val="DefaultParagraphFont"/>
    <w:link w:val="BodyTextIndent"/>
    <w:uiPriority w:val="99"/>
    <w:rsid w:val="00141C9C"/>
    <w:rPr>
      <w:rFonts w:ascii="Times New Roman" w:hAnsi="Times New Roman" w:cs="Times New Roman"/>
    </w:rPr>
  </w:style>
  <w:style w:type="paragraph" w:styleId="BodyText3">
    <w:name w:val="Body Text 3"/>
    <w:basedOn w:val="Normal"/>
    <w:link w:val="BodyText3Char"/>
    <w:unhideWhenUsed/>
    <w:rsid w:val="00141C9C"/>
    <w:pPr>
      <w:spacing w:after="120"/>
    </w:pPr>
    <w:rPr>
      <w:szCs w:val="16"/>
    </w:rPr>
  </w:style>
  <w:style w:type="character" w:customStyle="1" w:styleId="BodyText3Char">
    <w:name w:val="Body Text 3 Char"/>
    <w:basedOn w:val="DefaultParagraphFont"/>
    <w:link w:val="BodyText3"/>
    <w:rsid w:val="00141C9C"/>
    <w:rPr>
      <w:rFonts w:ascii="Times New Roman" w:hAnsi="Times New Roman" w:cs="Times New Roman"/>
      <w:szCs w:val="16"/>
    </w:rPr>
  </w:style>
  <w:style w:type="character" w:customStyle="1" w:styleId="StyleBold">
    <w:name w:val="Style Bold"/>
    <w:basedOn w:val="DefaultParagraphFont"/>
    <w:uiPriority w:val="9"/>
    <w:semiHidden/>
    <w:qFormat/>
    <w:rsid w:val="00141C9C"/>
    <w:rPr>
      <w:b/>
      <w:bCs/>
    </w:rPr>
  </w:style>
  <w:style w:type="character" w:customStyle="1" w:styleId="body-text">
    <w:name w:val="body-text"/>
    <w:basedOn w:val="DefaultParagraphFont"/>
    <w:rsid w:val="00141C9C"/>
  </w:style>
  <w:style w:type="paragraph" w:customStyle="1" w:styleId="StyleStyle411ptBoldBorderSinglesolidlineAuto0">
    <w:name w:val="Style Style4 + 11 pt Bold Border: : (Single solid line Auto  0...."/>
    <w:basedOn w:val="Normal"/>
    <w:link w:val="StyleStyle411ptBoldBorderSinglesolidlineAuto0Char"/>
    <w:qFormat/>
    <w:rsid w:val="00141C9C"/>
    <w:rPr>
      <w:rFonts w:eastAsia="Times New Roman"/>
      <w:b/>
      <w:bCs/>
      <w:szCs w:val="24"/>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41C9C"/>
    <w:rPr>
      <w:rFonts w:ascii="Times New Roman" w:eastAsia="Times New Roman" w:hAnsi="Times New Roman" w:cs="Times New Roman"/>
      <w:b/>
      <w:bCs/>
      <w:szCs w:val="24"/>
      <w:u w:val="single"/>
      <w:bdr w:val="single" w:sz="4" w:space="0" w:color="auto"/>
    </w:rPr>
  </w:style>
  <w:style w:type="character" w:customStyle="1" w:styleId="BalloonTextChar1">
    <w:name w:val="Balloon Text Char1"/>
    <w:basedOn w:val="DefaultParagraphFont"/>
    <w:uiPriority w:val="99"/>
    <w:rsid w:val="00141C9C"/>
    <w:rPr>
      <w:rFonts w:ascii="Tahoma" w:hAnsi="Tahoma" w:cs="Tahoma"/>
      <w:sz w:val="16"/>
      <w:szCs w:val="16"/>
    </w:rPr>
  </w:style>
  <w:style w:type="character" w:customStyle="1" w:styleId="globalcontentbody">
    <w:name w:val="globalcontentbody"/>
    <w:basedOn w:val="DefaultParagraphFont"/>
    <w:rsid w:val="00141C9C"/>
  </w:style>
  <w:style w:type="paragraph" w:customStyle="1" w:styleId="StyleStyle112pt">
    <w:name w:val="Style Style1 + 12 pt"/>
    <w:basedOn w:val="Normal"/>
    <w:link w:val="StyleStyle112ptChar"/>
    <w:qFormat/>
    <w:rsid w:val="00141C9C"/>
    <w:rPr>
      <w:rFonts w:eastAsia="SimSun"/>
      <w:szCs w:val="24"/>
      <w:u w:val="single"/>
      <w:lang w:eastAsia="zh-CN"/>
    </w:rPr>
  </w:style>
  <w:style w:type="character" w:customStyle="1" w:styleId="StyleStyle112ptChar">
    <w:name w:val="Style Style1 + 12 pt Char"/>
    <w:basedOn w:val="DefaultParagraphFont"/>
    <w:link w:val="StyleStyle112pt"/>
    <w:rsid w:val="00141C9C"/>
    <w:rPr>
      <w:rFonts w:ascii="Times New Roman" w:eastAsia="SimSun" w:hAnsi="Times New Roman" w:cs="Times New Roman"/>
      <w:szCs w:val="24"/>
      <w:u w:val="single"/>
      <w:lang w:eastAsia="zh-CN"/>
    </w:rPr>
  </w:style>
  <w:style w:type="paragraph" w:customStyle="1" w:styleId="MinimizedText">
    <w:name w:val="Minimized Text"/>
    <w:basedOn w:val="Normal"/>
    <w:link w:val="MinimizedTextChar"/>
    <w:qFormat/>
    <w:rsid w:val="00141C9C"/>
    <w:rPr>
      <w:rFonts w:eastAsia="Times New Roman"/>
      <w:szCs w:val="24"/>
    </w:rPr>
  </w:style>
  <w:style w:type="character" w:customStyle="1" w:styleId="MinimizedTextChar">
    <w:name w:val="Minimized Text Char"/>
    <w:basedOn w:val="DefaultParagraphFont"/>
    <w:link w:val="MinimizedText"/>
    <w:rsid w:val="00141C9C"/>
    <w:rPr>
      <w:rFonts w:ascii="Times New Roman" w:eastAsia="Times New Roman" w:hAnsi="Times New Roman" w:cs="Times New Roman"/>
      <w:szCs w:val="24"/>
    </w:rPr>
  </w:style>
  <w:style w:type="character" w:customStyle="1" w:styleId="term1">
    <w:name w:val="term1"/>
    <w:basedOn w:val="DefaultParagraphFont"/>
    <w:rsid w:val="00141C9C"/>
    <w:rPr>
      <w:b/>
      <w:bCs/>
    </w:rPr>
  </w:style>
  <w:style w:type="character" w:customStyle="1" w:styleId="Styleterm111ptUnderline">
    <w:name w:val="Style term1 + 11 pt Underline"/>
    <w:basedOn w:val="term1"/>
    <w:rsid w:val="00141C9C"/>
    <w:rPr>
      <w:b/>
      <w:bCs/>
      <w:sz w:val="20"/>
      <w:u w:val="single"/>
    </w:rPr>
  </w:style>
  <w:style w:type="paragraph" w:customStyle="1" w:styleId="StyleMinimizedTextArialNarrow10pt">
    <w:name w:val="Style Minimized Text + Arial Narrow 10 pt"/>
    <w:basedOn w:val="MinimizedText"/>
    <w:link w:val="StyleMinimizedTextArialNarrow10ptChar"/>
    <w:qFormat/>
    <w:rsid w:val="00141C9C"/>
    <w:rPr>
      <w:sz w:val="20"/>
    </w:rPr>
  </w:style>
  <w:style w:type="character" w:customStyle="1" w:styleId="StyleMinimizedTextArialNarrow10ptChar">
    <w:name w:val="Style Minimized Text + Arial Narrow 10 pt Char"/>
    <w:basedOn w:val="MinimizedTextChar"/>
    <w:link w:val="StyleMinimizedTextArialNarrow10pt"/>
    <w:rsid w:val="00141C9C"/>
    <w:rPr>
      <w:rFonts w:ascii="Times New Roman" w:eastAsia="Times New Roman" w:hAnsi="Times New Roman" w:cs="Times New Roman"/>
      <w:sz w:val="20"/>
      <w:szCs w:val="24"/>
    </w:rPr>
  </w:style>
  <w:style w:type="character" w:customStyle="1" w:styleId="Styleunderline11ptBold">
    <w:name w:val="Style underline + 11 pt Bold"/>
    <w:basedOn w:val="underline"/>
    <w:rsid w:val="00141C9C"/>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141C9C"/>
    <w:rPr>
      <w:rFonts w:eastAsia="Times New Roman"/>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41C9C"/>
    <w:rPr>
      <w:rFonts w:ascii="Times New Roman" w:eastAsia="Times New Roman" w:hAnsi="Times New Roman" w:cs="Times New Roman"/>
      <w:szCs w:val="24"/>
      <w:u w:val="single"/>
      <w:bdr w:val="single" w:sz="4" w:space="0" w:color="auto"/>
    </w:rPr>
  </w:style>
  <w:style w:type="character" w:customStyle="1" w:styleId="Style9pt">
    <w:name w:val="Style 9 pt"/>
    <w:basedOn w:val="DefaultParagraphFont"/>
    <w:rsid w:val="00141C9C"/>
    <w:rPr>
      <w:rFonts w:ascii="Times New Roman" w:hAnsi="Times New Roman"/>
      <w:sz w:val="20"/>
    </w:rPr>
  </w:style>
  <w:style w:type="paragraph" w:customStyle="1" w:styleId="StyleStyle49pt3">
    <w:name w:val="Style Style4 + 9 pt3"/>
    <w:basedOn w:val="Style4"/>
    <w:link w:val="StyleStyle49pt3Char"/>
    <w:qFormat/>
    <w:rsid w:val="00141C9C"/>
  </w:style>
  <w:style w:type="character" w:customStyle="1" w:styleId="StyleStyle49pt3Char">
    <w:name w:val="Style Style4 + 9 pt3 Char"/>
    <w:basedOn w:val="Style4Char"/>
    <w:link w:val="StyleStyle49pt3"/>
    <w:rsid w:val="00141C9C"/>
    <w:rPr>
      <w:rFonts w:ascii="Times New Roman" w:eastAsia="Times New Roman" w:hAnsi="Times New Roman" w:cs="Times New Roman"/>
      <w:szCs w:val="24"/>
      <w:u w:val="single"/>
    </w:rPr>
  </w:style>
  <w:style w:type="paragraph" w:customStyle="1" w:styleId="StyleStyle4Bold">
    <w:name w:val="Style Style4 + Bold"/>
    <w:basedOn w:val="Style4"/>
    <w:link w:val="StyleStyle4BoldChar"/>
    <w:qFormat/>
    <w:rsid w:val="00141C9C"/>
    <w:rPr>
      <w:b/>
      <w:bCs/>
    </w:rPr>
  </w:style>
  <w:style w:type="character" w:customStyle="1" w:styleId="StyleStyle4BoldChar">
    <w:name w:val="Style Style4 + Bold Char"/>
    <w:basedOn w:val="Style4Char"/>
    <w:link w:val="StyleStyle4Bold"/>
    <w:rsid w:val="00141C9C"/>
    <w:rPr>
      <w:rFonts w:ascii="Times New Roman" w:eastAsia="Times New Roman" w:hAnsi="Times New Roman" w:cs="Times New Roman"/>
      <w:b/>
      <w:bCs/>
      <w:szCs w:val="24"/>
      <w:u w:val="single"/>
    </w:rPr>
  </w:style>
  <w:style w:type="character" w:customStyle="1" w:styleId="CharChar11">
    <w:name w:val="Char Char11"/>
    <w:basedOn w:val="DefaultParagraphFont"/>
    <w:rsid w:val="00141C9C"/>
    <w:rPr>
      <w:rFonts w:cs="Arial"/>
      <w:bCs/>
      <w:szCs w:val="26"/>
      <w:u w:val="single"/>
      <w:lang w:val="en-US" w:eastAsia="en-US" w:bidi="ar-SA"/>
    </w:rPr>
  </w:style>
  <w:style w:type="character" w:customStyle="1" w:styleId="authorbio">
    <w:name w:val="authorbio"/>
    <w:basedOn w:val="DefaultParagraphFont"/>
    <w:rsid w:val="00141C9C"/>
  </w:style>
  <w:style w:type="character" w:customStyle="1" w:styleId="a">
    <w:name w:val="a"/>
    <w:basedOn w:val="DefaultParagraphFont"/>
    <w:rsid w:val="00141C9C"/>
  </w:style>
  <w:style w:type="character" w:customStyle="1" w:styleId="StyleStyleUnderline411pt">
    <w:name w:val="Style Style Underline4 + 11 pt"/>
    <w:basedOn w:val="DefaultParagraphFont"/>
    <w:rsid w:val="00141C9C"/>
    <w:rPr>
      <w:sz w:val="20"/>
      <w:u w:val="single"/>
    </w:rPr>
  </w:style>
  <w:style w:type="character" w:customStyle="1" w:styleId="StyleStyleUnderline411ptBold">
    <w:name w:val="Style Style Underline4 + 11 pt Bold"/>
    <w:basedOn w:val="DefaultParagraphFont"/>
    <w:rsid w:val="00141C9C"/>
    <w:rPr>
      <w:b/>
      <w:bCs/>
      <w:sz w:val="20"/>
      <w:u w:val="single"/>
    </w:rPr>
  </w:style>
  <w:style w:type="character" w:customStyle="1" w:styleId="StyleStyleUnderline311pt">
    <w:name w:val="Style Style Underline3 + 11 pt"/>
    <w:basedOn w:val="DefaultParagraphFont"/>
    <w:rsid w:val="00141C9C"/>
    <w:rPr>
      <w:sz w:val="20"/>
      <w:u w:val="single"/>
    </w:rPr>
  </w:style>
  <w:style w:type="character" w:customStyle="1" w:styleId="StyleStyleUnderline311ptBold">
    <w:name w:val="Style Style Underline3 + 11 pt Bold"/>
    <w:basedOn w:val="DefaultParagraphFont"/>
    <w:rsid w:val="00141C9C"/>
    <w:rPr>
      <w:b/>
      <w:bCs/>
      <w:sz w:val="20"/>
      <w:u w:val="single"/>
    </w:rPr>
  </w:style>
  <w:style w:type="character" w:customStyle="1" w:styleId="StyleUnderline3">
    <w:name w:val="Style Underline3"/>
    <w:basedOn w:val="DefaultParagraphFont"/>
    <w:rsid w:val="00141C9C"/>
    <w:rPr>
      <w:u w:val="single"/>
    </w:rPr>
  </w:style>
  <w:style w:type="paragraph" w:customStyle="1" w:styleId="StyleStyle111ptBorderSinglesolidlineAuto05ptL">
    <w:name w:val="Style Style1 + 11 pt Border: : (Single solid line Auto  0.5 pt L..."/>
    <w:link w:val="StyleStyle111ptBorderSinglesolidlineAuto05ptLChar"/>
    <w:qFormat/>
    <w:rsid w:val="00141C9C"/>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41C9C"/>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141C9C"/>
    <w:rPr>
      <w:u w:val="single"/>
    </w:rPr>
  </w:style>
  <w:style w:type="character" w:customStyle="1" w:styleId="NothingChar">
    <w:name w:val="Nothing Char"/>
    <w:basedOn w:val="DefaultParagraphFont"/>
    <w:link w:val="Nothing"/>
    <w:rsid w:val="00141C9C"/>
    <w:rPr>
      <w:rFonts w:ascii="Times New Roman" w:eastAsia="Times New Roman" w:hAnsi="Times New Roman" w:cs="Times New Roman"/>
      <w:sz w:val="20"/>
      <w:szCs w:val="24"/>
    </w:rPr>
  </w:style>
  <w:style w:type="character" w:customStyle="1" w:styleId="CardsFont12pt0">
    <w:name w:val="Cards + Font 12pt"/>
    <w:basedOn w:val="DefaultParagraphFont"/>
    <w:qFormat/>
    <w:rsid w:val="00141C9C"/>
    <w:rPr>
      <w:rFonts w:ascii="Times New Roman" w:eastAsia="Calibri" w:hAnsi="Times New Roman" w:cs="Times New Roman"/>
      <w:sz w:val="24"/>
      <w:szCs w:val="20"/>
      <w:u w:val="single"/>
    </w:rPr>
  </w:style>
  <w:style w:type="character" w:customStyle="1" w:styleId="SmallTextChar0">
    <w:name w:val="Small Text Char"/>
    <w:aliases w:val="No Spacing111 Char1,Read stuff Char1"/>
    <w:basedOn w:val="CardTextChar0"/>
    <w:link w:val="SmallText0"/>
    <w:qFormat/>
    <w:rsid w:val="00141C9C"/>
    <w:rPr>
      <w:rFonts w:ascii="Times New Roman" w:eastAsia="MS Mincho" w:hAnsi="Times New Roman" w:cs="Times New Roman"/>
      <w:sz w:val="15"/>
      <w:szCs w:val="24"/>
      <w:lang w:eastAsia="ja-JP"/>
    </w:rPr>
  </w:style>
  <w:style w:type="paragraph" w:customStyle="1" w:styleId="Circled">
    <w:name w:val="Circled"/>
    <w:link w:val="CircledChar"/>
    <w:qFormat/>
    <w:rsid w:val="00141C9C"/>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141C9C"/>
    <w:rPr>
      <w:rFonts w:ascii="Times New Roman" w:eastAsia="MS Mincho" w:hAnsi="Times New Roman" w:cs="Times New Roman"/>
      <w:b/>
      <w:szCs w:val="20"/>
      <w:u w:val="single"/>
      <w:lang w:eastAsia="ja-JP"/>
    </w:rPr>
  </w:style>
  <w:style w:type="character" w:customStyle="1" w:styleId="UnderlinedChar0">
    <w:name w:val="Underlined Char"/>
    <w:aliases w:val="small text Char Char"/>
    <w:basedOn w:val="CardTextChar0"/>
    <w:rsid w:val="00141C9C"/>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141C9C"/>
  </w:style>
  <w:style w:type="character" w:customStyle="1" w:styleId="part-of-speech">
    <w:name w:val="part-of-speech"/>
    <w:basedOn w:val="DefaultParagraphFont"/>
    <w:rsid w:val="00141C9C"/>
  </w:style>
  <w:style w:type="character" w:customStyle="1" w:styleId="sep">
    <w:name w:val="sep"/>
    <w:basedOn w:val="DefaultParagraphFont"/>
    <w:rsid w:val="00141C9C"/>
  </w:style>
  <w:style w:type="character" w:customStyle="1" w:styleId="pron">
    <w:name w:val="pron"/>
    <w:basedOn w:val="DefaultParagraphFont"/>
    <w:rsid w:val="00141C9C"/>
  </w:style>
  <w:style w:type="paragraph" w:customStyle="1" w:styleId="StyleStyle4LatinTimesNewRomanAsianSimSun">
    <w:name w:val="Style Style4 + (Latin) Times New Roman (Asian) SimSun"/>
    <w:basedOn w:val="Normal"/>
    <w:link w:val="StyleStyle4LatinTimesNewRomanAsianSimSunChar"/>
    <w:qFormat/>
    <w:rsid w:val="00141C9C"/>
    <w:rPr>
      <w:rFonts w:eastAsia="SimSun"/>
      <w:szCs w:val="24"/>
      <w:u w:val="single"/>
    </w:rPr>
  </w:style>
  <w:style w:type="character" w:customStyle="1" w:styleId="StyleStyle4LatinTimesNewRomanAsianSimSunChar">
    <w:name w:val="Style Style4 + (Latin) Times New Roman (Asian) SimSun Char"/>
    <w:basedOn w:val="DefaultParagraphFont"/>
    <w:link w:val="StyleStyle4LatinTimesNewRomanAsianSimSun"/>
    <w:rsid w:val="00141C9C"/>
    <w:rPr>
      <w:rFonts w:ascii="Times New Roman" w:eastAsia="SimSun" w:hAnsi="Times New Roman" w:cs="Times New Roman"/>
      <w:szCs w:val="24"/>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41C9C"/>
    <w:rPr>
      <w:rFonts w:eastAsia="SimSun"/>
      <w:b/>
      <w:bCs/>
      <w:szCs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41C9C"/>
    <w:rPr>
      <w:rFonts w:ascii="Times New Roman" w:eastAsia="SimSun" w:hAnsi="Times New Roman" w:cs="Times New Roman"/>
      <w:b/>
      <w:bCs/>
      <w:szCs w:val="24"/>
      <w:u w:val="single"/>
    </w:rPr>
  </w:style>
  <w:style w:type="character" w:customStyle="1" w:styleId="CharChar3">
    <w:name w:val="Char Char3"/>
    <w:basedOn w:val="DefaultParagraphFont"/>
    <w:rsid w:val="00141C9C"/>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141C9C"/>
    <w:rPr>
      <w:bCs/>
      <w:szCs w:val="26"/>
      <w:u w:val="single"/>
    </w:rPr>
  </w:style>
  <w:style w:type="paragraph" w:styleId="Subtitle">
    <w:name w:val="Subtitle"/>
    <w:aliases w:val="Underlined card text"/>
    <w:basedOn w:val="Normal"/>
    <w:next w:val="Normal"/>
    <w:link w:val="SubtitleChar"/>
    <w:uiPriority w:val="99"/>
    <w:qFormat/>
    <w:rsid w:val="00141C9C"/>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rsid w:val="00141C9C"/>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141C9C"/>
  </w:style>
  <w:style w:type="character" w:customStyle="1" w:styleId="StyleStyle411pt1Char">
    <w:name w:val="Style Style4 + 11 pt1 Char"/>
    <w:basedOn w:val="Style4Char"/>
    <w:link w:val="StyleStyle411pt1"/>
    <w:rsid w:val="00141C9C"/>
    <w:rPr>
      <w:rFonts w:ascii="Times New Roman" w:eastAsia="Times New Roman" w:hAnsi="Times New Roman" w:cs="Times New Roman"/>
      <w:szCs w:val="24"/>
      <w:u w:val="single"/>
    </w:rPr>
  </w:style>
  <w:style w:type="character" w:customStyle="1" w:styleId="BoldandUnderlineCharChar2">
    <w:name w:val="Bold and Underline Char Char2"/>
    <w:basedOn w:val="DefaultParagraphFont"/>
    <w:rsid w:val="00141C9C"/>
    <w:rPr>
      <w:b/>
      <w:u w:val="single"/>
      <w:lang w:val="en-US" w:eastAsia="en-US" w:bidi="ar-SA"/>
    </w:rPr>
  </w:style>
  <w:style w:type="character" w:customStyle="1" w:styleId="StyleUnderlineCharChar111pt">
    <w:name w:val="Style Underline Char Char1 + 11 pt"/>
    <w:basedOn w:val="DefaultParagraphFont"/>
    <w:rsid w:val="00141C9C"/>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141C9C"/>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141C9C"/>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141C9C"/>
    <w:rPr>
      <w:sz w:val="22"/>
      <w:u w:val="single"/>
    </w:rPr>
  </w:style>
  <w:style w:type="paragraph" w:customStyle="1" w:styleId="StyleMinimizedTextArialNarrow9pt">
    <w:name w:val="Style Minimized Text + Arial Narrow 9 pt"/>
    <w:basedOn w:val="Normal"/>
    <w:link w:val="StyleMinimizedTextArialNarrow9ptChar"/>
    <w:qFormat/>
    <w:rsid w:val="00141C9C"/>
    <w:rPr>
      <w:rFonts w:eastAsia="Times New Roman"/>
      <w:szCs w:val="24"/>
    </w:rPr>
  </w:style>
  <w:style w:type="character" w:customStyle="1" w:styleId="StyleMinimizedTextArialNarrow9ptChar">
    <w:name w:val="Style Minimized Text + Arial Narrow 9 pt Char"/>
    <w:basedOn w:val="DefaultParagraphFont"/>
    <w:link w:val="StyleMinimizedTextArialNarrow9pt"/>
    <w:rsid w:val="00141C9C"/>
    <w:rPr>
      <w:rFonts w:ascii="Times New Roman" w:eastAsia="Times New Roman" w:hAnsi="Times New Roman" w:cs="Times New Roman"/>
      <w:szCs w:val="24"/>
    </w:rPr>
  </w:style>
  <w:style w:type="paragraph" w:customStyle="1" w:styleId="StyleBoldandUnderlineChar11ptNotBold">
    <w:name w:val="Style Bold and Underline Char + 11 pt Not Bold"/>
    <w:link w:val="StyleBoldandUnderlineChar11ptNotBoldChar"/>
    <w:qFormat/>
    <w:rsid w:val="00141C9C"/>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41C9C"/>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141C9C"/>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141C9C"/>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141C9C"/>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141C9C"/>
    <w:rPr>
      <w:b w:val="0"/>
      <w:bCs/>
      <w:sz w:val="20"/>
      <w:u w:val="single"/>
      <w:lang w:val="en-US" w:eastAsia="en-US" w:bidi="ar-SA"/>
    </w:rPr>
  </w:style>
  <w:style w:type="character" w:customStyle="1" w:styleId="Styleunderline9pt">
    <w:name w:val="Style underline + 9 pt"/>
    <w:basedOn w:val="underline"/>
    <w:rsid w:val="00141C9C"/>
    <w:rPr>
      <w:rFonts w:ascii="Times New Roman" w:hAnsi="Times New Roman" w:cs="Times New Roman"/>
      <w:b/>
      <w:sz w:val="20"/>
      <w:u w:val="single"/>
    </w:rPr>
  </w:style>
  <w:style w:type="character" w:customStyle="1" w:styleId="StyleTimesNewRoman9pt">
    <w:name w:val="Style Times New Roman 9 pt"/>
    <w:basedOn w:val="DefaultParagraphFont"/>
    <w:rsid w:val="00141C9C"/>
    <w:rPr>
      <w:rFonts w:ascii="Times New Roman" w:hAnsi="Times New Roman"/>
      <w:sz w:val="20"/>
    </w:rPr>
  </w:style>
  <w:style w:type="character" w:customStyle="1" w:styleId="Styleunderline9pt1">
    <w:name w:val="Style underline + 9 pt1"/>
    <w:basedOn w:val="underline"/>
    <w:rsid w:val="00141C9C"/>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141C9C"/>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141C9C"/>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141C9C"/>
    <w:rPr>
      <w:b/>
      <w:bCs/>
      <w:noProof w:val="0"/>
      <w:sz w:val="20"/>
      <w:u w:val="single"/>
      <w:lang w:val="en-US" w:eastAsia="en-US" w:bidi="ar-SA"/>
    </w:rPr>
  </w:style>
  <w:style w:type="character" w:customStyle="1" w:styleId="Hyperlink23">
    <w:name w:val="Hyperlink23"/>
    <w:basedOn w:val="DefaultParagraphFont"/>
    <w:rsid w:val="00141C9C"/>
    <w:rPr>
      <w:color w:val="3300CC"/>
      <w:u w:val="single"/>
    </w:rPr>
  </w:style>
  <w:style w:type="paragraph" w:customStyle="1" w:styleId="cardCharChar">
    <w:name w:val="card Char Char"/>
    <w:basedOn w:val="Normal"/>
    <w:link w:val="cardCharCharChar"/>
    <w:qFormat/>
    <w:rsid w:val="00141C9C"/>
    <w:pPr>
      <w:ind w:left="288" w:right="288"/>
    </w:pPr>
    <w:rPr>
      <w:rFonts w:eastAsia="Times New Roman"/>
      <w:szCs w:val="20"/>
    </w:rPr>
  </w:style>
  <w:style w:type="character" w:customStyle="1" w:styleId="cardCharCharChar">
    <w:name w:val="card Char Char Char"/>
    <w:basedOn w:val="DefaultParagraphFont"/>
    <w:link w:val="cardCharChar"/>
    <w:rsid w:val="00141C9C"/>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141C9C"/>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141C9C"/>
  </w:style>
  <w:style w:type="character" w:customStyle="1" w:styleId="StylecardCharCharArialNarrow9ptChar">
    <w:name w:val="Style card Char Char + Arial Narrow 9 pt Char"/>
    <w:basedOn w:val="cardCharCharChar"/>
    <w:link w:val="StylecardCharCharArialNarrow9pt"/>
    <w:rsid w:val="00141C9C"/>
    <w:rPr>
      <w:rFonts w:ascii="Times New Roman" w:eastAsia="Times New Roman" w:hAnsi="Times New Roman" w:cs="Times New Roman"/>
      <w:szCs w:val="20"/>
    </w:rPr>
  </w:style>
  <w:style w:type="character" w:customStyle="1" w:styleId="UnderlineCharCharChar">
    <w:name w:val="Underline Char Char Char"/>
    <w:basedOn w:val="DefaultParagraphFont"/>
    <w:rsid w:val="00141C9C"/>
    <w:rPr>
      <w:noProof w:val="0"/>
      <w:u w:val="single"/>
      <w:lang w:val="en-US" w:eastAsia="en-US" w:bidi="ar-SA"/>
    </w:rPr>
  </w:style>
  <w:style w:type="character" w:customStyle="1" w:styleId="CardTextChar1">
    <w:name w:val="Card Text Char1"/>
    <w:basedOn w:val="DefaultParagraphFont"/>
    <w:rsid w:val="00141C9C"/>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141C9C"/>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141C9C"/>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141C9C"/>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141C9C"/>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141C9C"/>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141C9C"/>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141C9C"/>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141C9C"/>
    <w:rPr>
      <w:rFonts w:eastAsia="Times New Roman"/>
      <w:szCs w:val="24"/>
    </w:rPr>
  </w:style>
  <w:style w:type="character" w:customStyle="1" w:styleId="TextsmallChar">
    <w:name w:val="Textsmall Char"/>
    <w:basedOn w:val="DefaultParagraphFont"/>
    <w:link w:val="Textsmall"/>
    <w:rsid w:val="00141C9C"/>
    <w:rPr>
      <w:rFonts w:ascii="Times New Roman" w:eastAsia="Times New Roman" w:hAnsi="Times New Roman" w:cs="Times New Roman"/>
      <w:szCs w:val="24"/>
    </w:rPr>
  </w:style>
  <w:style w:type="character" w:customStyle="1" w:styleId="CharChar111">
    <w:name w:val="Char Char111"/>
    <w:basedOn w:val="DefaultParagraphFont"/>
    <w:rsid w:val="00141C9C"/>
    <w:rPr>
      <w:rFonts w:cs="Arial"/>
      <w:bCs/>
      <w:szCs w:val="26"/>
      <w:u w:val="single"/>
      <w:lang w:val="en-US" w:eastAsia="en-US" w:bidi="ar-SA"/>
    </w:rPr>
  </w:style>
  <w:style w:type="character" w:customStyle="1" w:styleId="UnderlineBold">
    <w:name w:val="Underline + Bold"/>
    <w:uiPriority w:val="1"/>
    <w:qFormat/>
    <w:rsid w:val="00141C9C"/>
    <w:rPr>
      <w:b/>
      <w:sz w:val="20"/>
      <w:u w:val="single"/>
    </w:rPr>
  </w:style>
  <w:style w:type="paragraph" w:customStyle="1" w:styleId="cardtextsmall">
    <w:name w:val="card text small"/>
    <w:basedOn w:val="Normal"/>
    <w:qFormat/>
    <w:rsid w:val="00141C9C"/>
    <w:rPr>
      <w:rFonts w:ascii="Arial Narrow" w:eastAsia="Times New Roman" w:hAnsi="Arial Narrow"/>
      <w:szCs w:val="24"/>
    </w:rPr>
  </w:style>
  <w:style w:type="character" w:customStyle="1" w:styleId="AUnterdline">
    <w:name w:val="AUnterdline"/>
    <w:qFormat/>
    <w:rsid w:val="00141C9C"/>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141C9C"/>
    <w:rPr>
      <w:rFonts w:ascii="Times New Roman" w:hAnsi="Times New Roman"/>
      <w:b/>
      <w:bCs/>
      <w:sz w:val="20"/>
      <w:u w:val="single"/>
      <w:bdr w:val="single" w:sz="4" w:space="0" w:color="auto"/>
    </w:rPr>
  </w:style>
  <w:style w:type="character" w:customStyle="1" w:styleId="highlightedsearchterm">
    <w:name w:val="highlightedsearchterm"/>
    <w:rsid w:val="00141C9C"/>
  </w:style>
  <w:style w:type="character" w:customStyle="1" w:styleId="StyleUnderline1">
    <w:name w:val="Style Underline1"/>
    <w:basedOn w:val="DefaultParagraphFont"/>
    <w:rsid w:val="00141C9C"/>
    <w:rPr>
      <w:rFonts w:ascii="Times New Roman" w:hAnsi="Times New Roman"/>
      <w:sz w:val="20"/>
      <w:u w:val="single"/>
    </w:rPr>
  </w:style>
  <w:style w:type="paragraph" w:customStyle="1" w:styleId="CardIndented">
    <w:name w:val="Card (Indented)"/>
    <w:basedOn w:val="Normal"/>
    <w:link w:val="CardIndentedChar"/>
    <w:qFormat/>
    <w:rsid w:val="00141C9C"/>
    <w:pPr>
      <w:ind w:left="288"/>
    </w:pPr>
  </w:style>
  <w:style w:type="paragraph" w:customStyle="1" w:styleId="StyleStyle49pt10">
    <w:name w:val="Style Style4 + 9 pt10"/>
    <w:basedOn w:val="Style4"/>
    <w:link w:val="StyleStyle49pt10Char"/>
    <w:qFormat/>
    <w:rsid w:val="00141C9C"/>
  </w:style>
  <w:style w:type="character" w:customStyle="1" w:styleId="StyleStyle49pt10Char">
    <w:name w:val="Style Style4 + 9 pt10 Char"/>
    <w:basedOn w:val="Style4Char"/>
    <w:link w:val="StyleStyle49pt10"/>
    <w:rsid w:val="00141C9C"/>
    <w:rPr>
      <w:rFonts w:ascii="Times New Roman" w:eastAsia="Times New Roman" w:hAnsi="Times New Roman" w:cs="Times New Roman"/>
      <w:szCs w:val="24"/>
      <w:u w:val="single"/>
    </w:rPr>
  </w:style>
  <w:style w:type="paragraph" w:customStyle="1" w:styleId="StyleStyle49ptBold7">
    <w:name w:val="Style Style4 + 9 pt Bold7"/>
    <w:basedOn w:val="Style4"/>
    <w:link w:val="StyleStyle49ptBold7Char"/>
    <w:qFormat/>
    <w:rsid w:val="00141C9C"/>
    <w:rPr>
      <w:b/>
      <w:bCs/>
    </w:rPr>
  </w:style>
  <w:style w:type="character" w:customStyle="1" w:styleId="StyleStyle49ptBold7Char">
    <w:name w:val="Style Style4 + 9 pt Bold7 Char"/>
    <w:link w:val="StyleStyle49ptBold7"/>
    <w:rsid w:val="00141C9C"/>
    <w:rPr>
      <w:rFonts w:ascii="Times New Roman" w:eastAsia="Times New Roman" w:hAnsi="Times New Roman" w:cs="Times New Roman"/>
      <w:b/>
      <w:bCs/>
      <w:szCs w:val="24"/>
      <w:u w:val="single"/>
    </w:rPr>
  </w:style>
  <w:style w:type="paragraph" w:customStyle="1" w:styleId="NormalUnderline">
    <w:name w:val="Normal Underline"/>
    <w:basedOn w:val="Normal"/>
    <w:link w:val="NormalUnderlineChar"/>
    <w:qFormat/>
    <w:rsid w:val="00141C9C"/>
    <w:pPr>
      <w:ind w:left="288"/>
    </w:pPr>
    <w:rPr>
      <w:rFonts w:eastAsia="Times New Roman"/>
      <w:szCs w:val="24"/>
      <w:u w:val="single"/>
    </w:rPr>
  </w:style>
  <w:style w:type="character" w:customStyle="1" w:styleId="NormalUnderlineChar">
    <w:name w:val="Normal Underline Char"/>
    <w:link w:val="NormalUnderline"/>
    <w:rsid w:val="00141C9C"/>
    <w:rPr>
      <w:rFonts w:ascii="Times New Roman" w:eastAsia="Times New Roman" w:hAnsi="Times New Roman" w:cs="Times New Roman"/>
      <w:szCs w:val="24"/>
      <w:u w:val="single"/>
    </w:rPr>
  </w:style>
  <w:style w:type="character" w:customStyle="1" w:styleId="DontRead">
    <w:name w:val="Don't Read"/>
    <w:qFormat/>
    <w:rsid w:val="00141C9C"/>
    <w:rPr>
      <w:rFonts w:ascii="Times New Roman" w:hAnsi="Times New Roman"/>
      <w:sz w:val="16"/>
    </w:rPr>
  </w:style>
  <w:style w:type="paragraph" w:customStyle="1" w:styleId="Underlinestyle">
    <w:name w:val="Underline style"/>
    <w:basedOn w:val="Normal"/>
    <w:qFormat/>
    <w:rsid w:val="00141C9C"/>
    <w:rPr>
      <w:rFonts w:eastAsia="Times New Roman"/>
      <w:szCs w:val="24"/>
      <w:u w:val="single"/>
    </w:rPr>
  </w:style>
  <w:style w:type="character" w:customStyle="1" w:styleId="Style11ptUnderline3">
    <w:name w:val="Style 11 pt Underline3"/>
    <w:rsid w:val="00141C9C"/>
    <w:rPr>
      <w:sz w:val="20"/>
      <w:u w:val="single"/>
    </w:rPr>
  </w:style>
  <w:style w:type="character" w:customStyle="1" w:styleId="27">
    <w:name w:val="27"/>
    <w:rsid w:val="00141C9C"/>
    <w:rPr>
      <w:rFonts w:cs="Arial"/>
      <w:bCs/>
      <w:sz w:val="20"/>
      <w:u w:val="single"/>
      <w:lang w:val="en-US" w:eastAsia="en-US" w:bidi="ar-SA"/>
    </w:rPr>
  </w:style>
  <w:style w:type="character" w:customStyle="1" w:styleId="2">
    <w:name w:val="2"/>
    <w:rsid w:val="00141C9C"/>
    <w:rPr>
      <w:rFonts w:cs="Arial"/>
      <w:bCs/>
      <w:sz w:val="20"/>
      <w:u w:val="single"/>
      <w:lang w:val="en-US" w:eastAsia="en-US" w:bidi="ar-SA"/>
    </w:rPr>
  </w:style>
  <w:style w:type="character" w:customStyle="1" w:styleId="Style9ptUnderline11">
    <w:name w:val="Style 9 pt Underline11"/>
    <w:basedOn w:val="DefaultParagraphFont"/>
    <w:rsid w:val="00141C9C"/>
    <w:rPr>
      <w:sz w:val="20"/>
      <w:u w:val="single"/>
    </w:rPr>
  </w:style>
  <w:style w:type="character" w:customStyle="1" w:styleId="Style9ptBoldUnderline5">
    <w:name w:val="Style 9 pt Bold Underline5"/>
    <w:basedOn w:val="DefaultParagraphFont"/>
    <w:rsid w:val="00141C9C"/>
    <w:rPr>
      <w:b/>
      <w:bCs/>
      <w:sz w:val="20"/>
      <w:u w:val="single"/>
    </w:rPr>
  </w:style>
  <w:style w:type="character" w:customStyle="1" w:styleId="CharChar114">
    <w:name w:val="Char Char114"/>
    <w:basedOn w:val="DefaultParagraphFont"/>
    <w:rsid w:val="00141C9C"/>
    <w:rPr>
      <w:rFonts w:cs="Arial"/>
      <w:bCs/>
      <w:szCs w:val="26"/>
      <w:u w:val="single"/>
      <w:lang w:val="en-US" w:eastAsia="en-US" w:bidi="ar-SA"/>
    </w:rPr>
  </w:style>
  <w:style w:type="character" w:customStyle="1" w:styleId="CharChar113">
    <w:name w:val="Char Char113"/>
    <w:basedOn w:val="DefaultParagraphFont"/>
    <w:rsid w:val="00141C9C"/>
    <w:rPr>
      <w:rFonts w:cs="Arial"/>
      <w:bCs/>
      <w:szCs w:val="26"/>
      <w:u w:val="single"/>
      <w:lang w:val="en-US" w:eastAsia="en-US" w:bidi="ar-SA"/>
    </w:rPr>
  </w:style>
  <w:style w:type="character" w:customStyle="1" w:styleId="CharChar112">
    <w:name w:val="Char Char112"/>
    <w:basedOn w:val="DefaultParagraphFont"/>
    <w:rsid w:val="00141C9C"/>
    <w:rPr>
      <w:rFonts w:cs="Arial"/>
      <w:bCs/>
      <w:szCs w:val="26"/>
      <w:u w:val="single"/>
      <w:lang w:val="en-US" w:eastAsia="en-US" w:bidi="ar-SA"/>
    </w:rPr>
  </w:style>
  <w:style w:type="character" w:customStyle="1" w:styleId="ssl0">
    <w:name w:val="ss_l0"/>
    <w:basedOn w:val="DefaultParagraphFont"/>
    <w:rsid w:val="00141C9C"/>
  </w:style>
  <w:style w:type="paragraph" w:styleId="CommentText">
    <w:name w:val="annotation text"/>
    <w:basedOn w:val="Normal"/>
    <w:link w:val="CommentTextChar"/>
    <w:uiPriority w:val="99"/>
    <w:rsid w:val="00141C9C"/>
    <w:rPr>
      <w:szCs w:val="20"/>
    </w:rPr>
  </w:style>
  <w:style w:type="character" w:customStyle="1" w:styleId="CommentTextChar">
    <w:name w:val="Comment Text Char"/>
    <w:basedOn w:val="DefaultParagraphFont"/>
    <w:link w:val="CommentText"/>
    <w:uiPriority w:val="99"/>
    <w:rsid w:val="00141C9C"/>
    <w:rPr>
      <w:rFonts w:ascii="Times New Roman" w:hAnsi="Times New Roman" w:cs="Times New Roman"/>
      <w:szCs w:val="20"/>
    </w:rPr>
  </w:style>
  <w:style w:type="character" w:customStyle="1" w:styleId="CommentSubjectChar">
    <w:name w:val="Comment Subject Char"/>
    <w:basedOn w:val="CommentTextChar"/>
    <w:link w:val="CommentSubject"/>
    <w:rsid w:val="00141C9C"/>
    <w:rPr>
      <w:rFonts w:ascii="Times New Roman" w:hAnsi="Times New Roman" w:cs="Times New Roman"/>
      <w:b/>
      <w:bCs/>
      <w:sz w:val="24"/>
      <w:szCs w:val="20"/>
    </w:rPr>
  </w:style>
  <w:style w:type="paragraph" w:styleId="CommentSubject">
    <w:name w:val="annotation subject"/>
    <w:basedOn w:val="CommentText"/>
    <w:next w:val="CommentText"/>
    <w:link w:val="CommentSubjectChar"/>
    <w:rsid w:val="00141C9C"/>
    <w:rPr>
      <w:b/>
      <w:bCs/>
      <w:sz w:val="24"/>
    </w:rPr>
  </w:style>
  <w:style w:type="character" w:customStyle="1" w:styleId="CommentSubjectChar1">
    <w:name w:val="Comment Subject Char1"/>
    <w:basedOn w:val="CommentTextChar"/>
    <w:uiPriority w:val="99"/>
    <w:semiHidden/>
    <w:rsid w:val="00141C9C"/>
    <w:rPr>
      <w:rFonts w:ascii="Times New Roman" w:hAnsi="Times New Roman" w:cs="Times New Roman"/>
      <w:b/>
      <w:bCs/>
      <w:szCs w:val="20"/>
    </w:rPr>
  </w:style>
  <w:style w:type="paragraph" w:customStyle="1" w:styleId="WW-Default1">
    <w:name w:val="WW-Default1"/>
    <w:basedOn w:val="Normal"/>
    <w:qFormat/>
    <w:rsid w:val="00141C9C"/>
    <w:pPr>
      <w:suppressAutoHyphens/>
    </w:pPr>
    <w:rPr>
      <w:rFonts w:eastAsia="Times New Roman"/>
      <w:b/>
      <w:bCs/>
      <w:szCs w:val="20"/>
      <w:lang w:eastAsia="ar-SA"/>
    </w:rPr>
  </w:style>
  <w:style w:type="paragraph" w:customStyle="1" w:styleId="Normal1">
    <w:name w:val="Normal1"/>
    <w:basedOn w:val="BodyText"/>
    <w:qFormat/>
    <w:rsid w:val="00141C9C"/>
  </w:style>
  <w:style w:type="character" w:customStyle="1" w:styleId="zoomme">
    <w:name w:val="zoomme"/>
    <w:basedOn w:val="DefaultParagraphFont"/>
    <w:rsid w:val="00141C9C"/>
  </w:style>
  <w:style w:type="character" w:customStyle="1" w:styleId="Date1">
    <w:name w:val="Date1"/>
    <w:basedOn w:val="DefaultParagraphFont"/>
    <w:rsid w:val="00141C9C"/>
  </w:style>
  <w:style w:type="character" w:customStyle="1" w:styleId="classauthor">
    <w:name w:val="class=&quot;author&quot;"/>
    <w:basedOn w:val="DefaultParagraphFont"/>
    <w:rsid w:val="00141C9C"/>
  </w:style>
  <w:style w:type="paragraph" w:customStyle="1" w:styleId="CardStyle">
    <w:name w:val="Card Style"/>
    <w:basedOn w:val="Normal"/>
    <w:link w:val="CardStyleChar"/>
    <w:qFormat/>
    <w:rsid w:val="00141C9C"/>
    <w:rPr>
      <w:rFonts w:eastAsia="Times New Roman"/>
      <w:szCs w:val="24"/>
    </w:rPr>
  </w:style>
  <w:style w:type="character" w:customStyle="1" w:styleId="BoldUnderlineChar0">
    <w:name w:val="Bold Underline Char"/>
    <w:rsid w:val="00141C9C"/>
    <w:rPr>
      <w:rFonts w:ascii="Times New Roman" w:eastAsia="Times New Roman" w:hAnsi="Times New Roman"/>
      <w:b/>
      <w:bCs/>
      <w:szCs w:val="24"/>
      <w:u w:val="single"/>
    </w:rPr>
  </w:style>
  <w:style w:type="character" w:customStyle="1" w:styleId="texto1">
    <w:name w:val="texto1"/>
    <w:rsid w:val="00141C9C"/>
  </w:style>
  <w:style w:type="character" w:customStyle="1" w:styleId="apple-style-span">
    <w:name w:val="apple-style-span"/>
    <w:qFormat/>
    <w:rsid w:val="00141C9C"/>
  </w:style>
  <w:style w:type="paragraph" w:customStyle="1" w:styleId="citenon-bold">
    <w:name w:val="cite non-bold"/>
    <w:basedOn w:val="Normal"/>
    <w:link w:val="citenon-boldChar"/>
    <w:qFormat/>
    <w:rsid w:val="00141C9C"/>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41C9C"/>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41C9C"/>
    <w:rPr>
      <w:rFonts w:ascii="Times New Roman" w:eastAsia="Times New Roman" w:hAnsi="Times New Roman" w:cs="Arial"/>
      <w:b/>
      <w:sz w:val="24"/>
      <w:szCs w:val="28"/>
    </w:rPr>
  </w:style>
  <w:style w:type="paragraph" w:customStyle="1" w:styleId="Style23">
    <w:name w:val="Style23"/>
    <w:basedOn w:val="Normal"/>
    <w:uiPriority w:val="99"/>
    <w:qFormat/>
    <w:rsid w:val="00141C9C"/>
    <w:pPr>
      <w:widowControl w:val="0"/>
      <w:autoSpaceDE w:val="0"/>
      <w:autoSpaceDN w:val="0"/>
      <w:adjustRightInd w:val="0"/>
      <w:spacing w:line="209" w:lineRule="exact"/>
    </w:pPr>
    <w:rPr>
      <w:rFonts w:eastAsia="SimSu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141C9C"/>
    <w:rPr>
      <w:rFonts w:ascii="Times New Roman" w:eastAsia="Times New Roman" w:hAnsi="Times New Roman" w:cs="Times New Roman"/>
      <w:szCs w:val="24"/>
      <w:lang w:bidi="en-US"/>
    </w:rPr>
  </w:style>
  <w:style w:type="character" w:customStyle="1" w:styleId="gray">
    <w:name w:val="gray"/>
    <w:basedOn w:val="DefaultParagraphFont"/>
    <w:rsid w:val="00141C9C"/>
  </w:style>
  <w:style w:type="paragraph" w:customStyle="1" w:styleId="Tagtemplate">
    <w:name w:val="Tagtemplate"/>
    <w:basedOn w:val="Normal"/>
    <w:link w:val="TagtemplateChar"/>
    <w:autoRedefine/>
    <w:qFormat/>
    <w:rsid w:val="00141C9C"/>
    <w:pPr>
      <w:keepNext/>
      <w:keepLines/>
    </w:pPr>
    <w:rPr>
      <w:rFonts w:eastAsia="Calibri"/>
      <w:b/>
    </w:rPr>
  </w:style>
  <w:style w:type="character" w:customStyle="1" w:styleId="TagtemplateChar">
    <w:name w:val="Tagtemplate Char"/>
    <w:basedOn w:val="DefaultParagraphFont"/>
    <w:link w:val="Tagtemplate"/>
    <w:rsid w:val="00141C9C"/>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141C9C"/>
    <w:rPr>
      <w:sz w:val="20"/>
      <w:u w:val="single"/>
      <w:bdr w:val="single" w:sz="4" w:space="0" w:color="auto"/>
    </w:rPr>
  </w:style>
  <w:style w:type="paragraph" w:customStyle="1" w:styleId="Citation-FirstLine">
    <w:name w:val="Citation - First Line"/>
    <w:basedOn w:val="Normal"/>
    <w:next w:val="Normal"/>
    <w:autoRedefine/>
    <w:qFormat/>
    <w:rsid w:val="00141C9C"/>
    <w:pPr>
      <w:spacing w:line="240" w:lineRule="atLeast"/>
      <w:jc w:val="both"/>
    </w:pPr>
    <w:rPr>
      <w:rFonts w:ascii="Book Antiqua" w:eastAsia="Times New Roman" w:hAnsi="Book Antiqua"/>
      <w:szCs w:val="24"/>
    </w:rPr>
  </w:style>
  <w:style w:type="character" w:customStyle="1" w:styleId="CardText-Underlined">
    <w:name w:val="Card Text - Underlined"/>
    <w:rsid w:val="00141C9C"/>
    <w:rPr>
      <w:b/>
      <w:sz w:val="20"/>
      <w:u w:val="single"/>
    </w:rPr>
  </w:style>
  <w:style w:type="paragraph" w:customStyle="1" w:styleId="Citation-Complete">
    <w:name w:val="Citation - Complete"/>
    <w:basedOn w:val="Normal"/>
    <w:next w:val="Normal"/>
    <w:link w:val="Citation-CompleteChar"/>
    <w:autoRedefine/>
    <w:qFormat/>
    <w:rsid w:val="00141C9C"/>
    <w:pPr>
      <w:spacing w:after="120"/>
      <w:jc w:val="both"/>
    </w:pPr>
    <w:rPr>
      <w:rFonts w:ascii="Book Antiqua" w:eastAsia="Times New Roman" w:hAnsi="Book Antiqua"/>
      <w:szCs w:val="24"/>
    </w:rPr>
  </w:style>
  <w:style w:type="character" w:customStyle="1" w:styleId="Citation-CompleteChar">
    <w:name w:val="Citation - Complete Char"/>
    <w:basedOn w:val="DefaultParagraphFont"/>
    <w:link w:val="Citation-Complete"/>
    <w:locked/>
    <w:rsid w:val="00141C9C"/>
    <w:rPr>
      <w:rFonts w:ascii="Book Antiqua" w:eastAsia="Times New Roman" w:hAnsi="Book Antiqua" w:cs="Times New Roman"/>
      <w:szCs w:val="24"/>
    </w:rPr>
  </w:style>
  <w:style w:type="character" w:customStyle="1" w:styleId="MicroTextChar">
    <w:name w:val="MicroText Char"/>
    <w:link w:val="MicroText"/>
    <w:rsid w:val="00141C9C"/>
    <w:rPr>
      <w:rFonts w:ascii="Arial Narrow" w:hAnsi="Arial Narrow"/>
      <w:sz w:val="12"/>
      <w:szCs w:val="24"/>
    </w:rPr>
  </w:style>
  <w:style w:type="paragraph" w:customStyle="1" w:styleId="TagCite">
    <w:name w:val="Tag/Cite"/>
    <w:basedOn w:val="Normal"/>
    <w:qFormat/>
    <w:rsid w:val="00141C9C"/>
    <w:rPr>
      <w:rFonts w:eastAsia="Times New Roman"/>
      <w:b/>
      <w:szCs w:val="24"/>
    </w:rPr>
  </w:style>
  <w:style w:type="character" w:customStyle="1" w:styleId="Style11ptItalicUnderline">
    <w:name w:val="Style 11 pt Italic Underline"/>
    <w:basedOn w:val="DefaultParagraphFont"/>
    <w:qFormat/>
    <w:rsid w:val="00141C9C"/>
    <w:rPr>
      <w:i/>
      <w:iCs/>
      <w:sz w:val="20"/>
      <w:u w:val="single"/>
    </w:rPr>
  </w:style>
  <w:style w:type="character" w:customStyle="1" w:styleId="Style11ptItalic">
    <w:name w:val="Style 11 pt Italic"/>
    <w:basedOn w:val="DefaultParagraphFont"/>
    <w:rsid w:val="00141C9C"/>
    <w:rPr>
      <w:rFonts w:ascii="Times New Roman" w:hAnsi="Times New Roman"/>
      <w:i/>
      <w:iCs/>
      <w:sz w:val="20"/>
    </w:rPr>
  </w:style>
  <w:style w:type="character" w:customStyle="1" w:styleId="BoldandUnderlineChar">
    <w:name w:val="Bold and Underline Char"/>
    <w:basedOn w:val="DefaultParagraphFont"/>
    <w:link w:val="BoldandUnderline"/>
    <w:locked/>
    <w:rsid w:val="00141C9C"/>
    <w:rPr>
      <w:b/>
      <w:szCs w:val="24"/>
      <w:u w:val="single"/>
    </w:rPr>
  </w:style>
  <w:style w:type="paragraph" w:customStyle="1" w:styleId="BoldandUnderline">
    <w:name w:val="Bold and Underline"/>
    <w:basedOn w:val="Normal"/>
    <w:link w:val="BoldandUnderlineChar"/>
    <w:qFormat/>
    <w:rsid w:val="00141C9C"/>
    <w:rPr>
      <w:rFonts w:asciiTheme="minorHAnsi" w:hAnsiTheme="minorHAnsi" w:cstheme="minorBidi"/>
      <w:b/>
      <w:szCs w:val="24"/>
      <w:u w:val="single"/>
    </w:rPr>
  </w:style>
  <w:style w:type="character" w:customStyle="1" w:styleId="hdr">
    <w:name w:val="hdr"/>
    <w:basedOn w:val="DefaultParagraphFont"/>
    <w:rsid w:val="00141C9C"/>
  </w:style>
  <w:style w:type="paragraph" w:customStyle="1" w:styleId="StyleStyle49ptBold3">
    <w:name w:val="Style Style4 + 9 pt Bold3"/>
    <w:basedOn w:val="Style4"/>
    <w:link w:val="StyleStyle49ptBold3Char"/>
    <w:qFormat/>
    <w:rsid w:val="00141C9C"/>
    <w:rPr>
      <w:b/>
      <w:bCs/>
    </w:rPr>
  </w:style>
  <w:style w:type="character" w:customStyle="1" w:styleId="StyleStyle49ptBold3Char">
    <w:name w:val="Style Style4 + 9 pt Bold3 Char"/>
    <w:basedOn w:val="Style4Char"/>
    <w:link w:val="StyleStyle49ptBold3"/>
    <w:rsid w:val="00141C9C"/>
    <w:rPr>
      <w:rFonts w:ascii="Times New Roman" w:eastAsia="Times New Roman" w:hAnsi="Times New Roman" w:cs="Times New Roman"/>
      <w:b/>
      <w:bCs/>
      <w:szCs w:val="24"/>
      <w:u w:val="single"/>
    </w:rPr>
  </w:style>
  <w:style w:type="character" w:customStyle="1" w:styleId="Style9ptUnderline6">
    <w:name w:val="Style 9 pt Underline6"/>
    <w:basedOn w:val="DefaultParagraphFont"/>
    <w:rsid w:val="00141C9C"/>
    <w:rPr>
      <w:sz w:val="20"/>
      <w:u w:val="single"/>
    </w:rPr>
  </w:style>
  <w:style w:type="character" w:customStyle="1" w:styleId="ct-with-fmlt">
    <w:name w:val="ct-with-fmlt"/>
    <w:basedOn w:val="DefaultParagraphFont"/>
    <w:rsid w:val="00141C9C"/>
  </w:style>
  <w:style w:type="paragraph" w:customStyle="1" w:styleId="TagText">
    <w:name w:val="TagText"/>
    <w:basedOn w:val="Normal"/>
    <w:uiPriority w:val="99"/>
    <w:qFormat/>
    <w:rsid w:val="00141C9C"/>
    <w:rPr>
      <w:rFonts w:eastAsiaTheme="minorEastAsia"/>
      <w:b/>
      <w:szCs w:val="24"/>
    </w:rPr>
  </w:style>
  <w:style w:type="paragraph" w:customStyle="1" w:styleId="StyleStyle49pt">
    <w:name w:val="Style Style4 + 9 pt"/>
    <w:basedOn w:val="Normal"/>
    <w:link w:val="StyleStyle49ptChar"/>
    <w:qFormat/>
    <w:rsid w:val="00141C9C"/>
    <w:rPr>
      <w:rFonts w:eastAsia="Times New Roman"/>
      <w:szCs w:val="24"/>
      <w:u w:val="single"/>
    </w:rPr>
  </w:style>
  <w:style w:type="character" w:customStyle="1" w:styleId="StyleStyle49ptChar">
    <w:name w:val="Style Style4 + 9 pt Char"/>
    <w:basedOn w:val="DefaultParagraphFont"/>
    <w:link w:val="StyleStyle49pt"/>
    <w:rsid w:val="00141C9C"/>
    <w:rPr>
      <w:rFonts w:ascii="Times New Roman" w:eastAsia="Times New Roman" w:hAnsi="Times New Roman" w:cs="Times New Roman"/>
      <w:szCs w:val="24"/>
      <w:u w:val="single"/>
    </w:rPr>
  </w:style>
  <w:style w:type="paragraph" w:customStyle="1" w:styleId="StyleStyle49ptBold">
    <w:name w:val="Style Style4 + 9 pt Bold"/>
    <w:basedOn w:val="Normal"/>
    <w:link w:val="StyleStyle49ptBoldChar"/>
    <w:qFormat/>
    <w:rsid w:val="00141C9C"/>
    <w:rPr>
      <w:rFonts w:eastAsia="Times New Roman"/>
      <w:b/>
      <w:bCs/>
      <w:szCs w:val="24"/>
      <w:u w:val="single"/>
    </w:rPr>
  </w:style>
  <w:style w:type="character" w:customStyle="1" w:styleId="StyleStyle49ptBoldChar">
    <w:name w:val="Style Style4 + 9 pt Bold Char"/>
    <w:basedOn w:val="DefaultParagraphFont"/>
    <w:link w:val="StyleStyle49ptBold"/>
    <w:rsid w:val="00141C9C"/>
    <w:rPr>
      <w:rFonts w:ascii="Times New Roman" w:eastAsia="Times New Roman" w:hAnsi="Times New Roman" w:cs="Times New Roman"/>
      <w:b/>
      <w:bCs/>
      <w:szCs w:val="24"/>
      <w:u w:val="single"/>
    </w:rPr>
  </w:style>
  <w:style w:type="paragraph" w:customStyle="1" w:styleId="StyleStyle49ptBoldItalic">
    <w:name w:val="Style Style4 + 9 pt Bold Italic"/>
    <w:basedOn w:val="Normal"/>
    <w:link w:val="StyleStyle49ptBoldItalicChar"/>
    <w:qFormat/>
    <w:rsid w:val="00141C9C"/>
    <w:rPr>
      <w:rFonts w:eastAsia="Times New Roman"/>
      <w:b/>
      <w:bCs/>
      <w:i/>
      <w:iCs/>
      <w:szCs w:val="24"/>
      <w:u w:val="single"/>
    </w:rPr>
  </w:style>
  <w:style w:type="character" w:customStyle="1" w:styleId="StyleStyle49ptBoldItalicChar">
    <w:name w:val="Style Style4 + 9 pt Bold Italic Char"/>
    <w:basedOn w:val="DefaultParagraphFont"/>
    <w:link w:val="StyleStyle49ptBoldItalic"/>
    <w:rsid w:val="00141C9C"/>
    <w:rPr>
      <w:rFonts w:ascii="Times New Roman" w:eastAsia="Times New Roman" w:hAnsi="Times New Roman" w:cs="Times New Roman"/>
      <w:b/>
      <w:bCs/>
      <w:i/>
      <w:iCs/>
      <w:szCs w:val="24"/>
      <w:u w:val="single"/>
    </w:rPr>
  </w:style>
  <w:style w:type="paragraph" w:customStyle="1" w:styleId="StyleUnderlined11ptBold">
    <w:name w:val="Style Underlined + 11 pt Bold"/>
    <w:link w:val="StyleUnderlined11ptBoldChar"/>
    <w:qFormat/>
    <w:rsid w:val="00141C9C"/>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141C9C"/>
    <w:rPr>
      <w:rFonts w:ascii="Arial" w:eastAsia="Times New Roman" w:hAnsi="Arial" w:cs="Arial"/>
      <w:b/>
      <w:bCs/>
      <w:szCs w:val="24"/>
      <w:u w:val="single"/>
    </w:rPr>
  </w:style>
  <w:style w:type="paragraph" w:customStyle="1" w:styleId="StyleUnderlined11pt">
    <w:name w:val="Style Underlined + 11 pt"/>
    <w:link w:val="StyleUnderlined11ptChar"/>
    <w:qFormat/>
    <w:rsid w:val="00141C9C"/>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141C9C"/>
    <w:rPr>
      <w:rFonts w:ascii="Arial" w:eastAsia="Times New Roman" w:hAnsi="Arial" w:cs="Arial"/>
      <w:szCs w:val="24"/>
      <w:u w:val="single"/>
    </w:rPr>
  </w:style>
  <w:style w:type="character" w:customStyle="1" w:styleId="newscontent">
    <w:name w:val="newscontent"/>
    <w:rsid w:val="00141C9C"/>
  </w:style>
  <w:style w:type="character" w:customStyle="1" w:styleId="StyleUnderlinePatternClearYellow">
    <w:name w:val="Style Underline Pattern: Clear (Yellow)"/>
    <w:basedOn w:val="DefaultParagraphFont"/>
    <w:rsid w:val="00141C9C"/>
    <w:rPr>
      <w:u w:val="single"/>
      <w:shd w:val="clear" w:color="auto" w:fill="00FF00"/>
    </w:rPr>
  </w:style>
  <w:style w:type="paragraph" w:customStyle="1" w:styleId="StyleUnderlineChar11pt3">
    <w:name w:val="Style Underline Char + 11 pt3"/>
    <w:link w:val="StyleUnderlineChar11pt3Char"/>
    <w:qFormat/>
    <w:rsid w:val="00141C9C"/>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141C9C"/>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141C9C"/>
    <w:rPr>
      <w:b w:val="0"/>
      <w:bCs/>
      <w:u w:val="single"/>
    </w:rPr>
  </w:style>
  <w:style w:type="character" w:customStyle="1" w:styleId="date-display-single">
    <w:name w:val="date-display-single"/>
    <w:basedOn w:val="DefaultParagraphFont"/>
    <w:rsid w:val="00141C9C"/>
  </w:style>
  <w:style w:type="character" w:customStyle="1" w:styleId="CommentTextChar1">
    <w:name w:val="Comment Text Char1"/>
    <w:basedOn w:val="DefaultParagraphFont"/>
    <w:uiPriority w:val="99"/>
    <w:rsid w:val="00141C9C"/>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141C9C"/>
    <w:rPr>
      <w:rFonts w:ascii="Times New Roman" w:hAnsi="Times New Roman" w:cs="Times New Roman"/>
      <w:sz w:val="20"/>
    </w:rPr>
  </w:style>
  <w:style w:type="paragraph" w:customStyle="1" w:styleId="Cite2">
    <w:name w:val="Cite 2"/>
    <w:basedOn w:val="Normal"/>
    <w:qFormat/>
    <w:rsid w:val="00141C9C"/>
    <w:rPr>
      <w:rFonts w:eastAsia="MS Mincho"/>
      <w:b/>
      <w:szCs w:val="24"/>
      <w:u w:val="single"/>
    </w:rPr>
  </w:style>
  <w:style w:type="character" w:customStyle="1" w:styleId="StyleunderlineBold">
    <w:name w:val="Style underline + Bold"/>
    <w:basedOn w:val="underline"/>
    <w:rsid w:val="00141C9C"/>
    <w:rPr>
      <w:rFonts w:ascii="Times New Roman" w:hAnsi="Times New Roman" w:cs="Times New Roman"/>
      <w:bCs/>
      <w:sz w:val="20"/>
      <w:u w:val="single"/>
    </w:rPr>
  </w:style>
  <w:style w:type="paragraph" w:customStyle="1" w:styleId="cards0">
    <w:name w:val="cards"/>
    <w:basedOn w:val="Heading3"/>
    <w:qFormat/>
    <w:rsid w:val="00141C9C"/>
    <w:pPr>
      <w:keepNext w:val="0"/>
      <w:keepLines w:val="0"/>
      <w:pageBreakBefore w:val="0"/>
      <w:autoSpaceDE w:val="0"/>
      <w:autoSpaceDN w:val="0"/>
      <w:adjustRightInd w:val="0"/>
      <w:spacing w:before="0" w:after="160"/>
      <w:jc w:val="left"/>
    </w:pPr>
    <w:rPr>
      <w:rFonts w:asciiTheme="minorHAnsi" w:eastAsia="Times New Roman" w:hAnsiTheme="minorHAnsi" w:cs="Times New Roman"/>
      <w:bCs/>
      <w:sz w:val="20"/>
      <w:szCs w:val="22"/>
      <w:u w:val="none"/>
    </w:rPr>
  </w:style>
  <w:style w:type="character" w:customStyle="1" w:styleId="Style10ptUnderline">
    <w:name w:val="Style 10 pt Underline"/>
    <w:basedOn w:val="DefaultParagraphFont"/>
    <w:rsid w:val="00141C9C"/>
    <w:rPr>
      <w:sz w:val="20"/>
      <w:u w:val="single"/>
    </w:rPr>
  </w:style>
  <w:style w:type="character" w:styleId="HTMLCite">
    <w:name w:val="HTML Cite"/>
    <w:uiPriority w:val="99"/>
    <w:qFormat/>
    <w:rsid w:val="00141C9C"/>
    <w:rPr>
      <w:i/>
      <w:iCs/>
    </w:rPr>
  </w:style>
  <w:style w:type="character" w:customStyle="1" w:styleId="slug-pub-date">
    <w:name w:val="slug-pub-date"/>
    <w:basedOn w:val="DefaultParagraphFont"/>
    <w:rsid w:val="00141C9C"/>
  </w:style>
  <w:style w:type="character" w:customStyle="1" w:styleId="slug-vol">
    <w:name w:val="slug-vol"/>
    <w:basedOn w:val="DefaultParagraphFont"/>
    <w:rsid w:val="00141C9C"/>
  </w:style>
  <w:style w:type="character" w:customStyle="1" w:styleId="slug-issue">
    <w:name w:val="slug-issue"/>
    <w:basedOn w:val="DefaultParagraphFont"/>
    <w:rsid w:val="00141C9C"/>
  </w:style>
  <w:style w:type="character" w:customStyle="1" w:styleId="slug-pages">
    <w:name w:val="slug-pages"/>
    <w:basedOn w:val="DefaultParagraphFont"/>
    <w:rsid w:val="00141C9C"/>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141C9C"/>
    <w:rPr>
      <w:b/>
      <w:bCs/>
      <w:strike w:val="0"/>
      <w:dstrike w:val="0"/>
      <w:sz w:val="24"/>
      <w:u w:val="none"/>
      <w:effect w:val="none"/>
    </w:rPr>
  </w:style>
  <w:style w:type="paragraph" w:customStyle="1" w:styleId="Tag2">
    <w:name w:val="Tag2"/>
    <w:basedOn w:val="Normal"/>
    <w:autoRedefine/>
    <w:qFormat/>
    <w:rsid w:val="00141C9C"/>
    <w:pPr>
      <w:spacing w:before="120"/>
    </w:pPr>
    <w:rPr>
      <w:b/>
      <w:sz w:val="26"/>
    </w:rPr>
  </w:style>
  <w:style w:type="character" w:customStyle="1" w:styleId="tagchar">
    <w:name w:val="tagchar"/>
    <w:basedOn w:val="DefaultParagraphFont"/>
    <w:rsid w:val="00141C9C"/>
  </w:style>
  <w:style w:type="paragraph" w:customStyle="1" w:styleId="NormalText">
    <w:name w:val="Normal Text"/>
    <w:basedOn w:val="Normal"/>
    <w:link w:val="NormalTextChar"/>
    <w:autoRedefine/>
    <w:qFormat/>
    <w:rsid w:val="00141C9C"/>
    <w:pPr>
      <w:jc w:val="both"/>
    </w:pPr>
    <w:rPr>
      <w:rFonts w:eastAsia="Times New Roman"/>
      <w:szCs w:val="26"/>
    </w:rPr>
  </w:style>
  <w:style w:type="character" w:customStyle="1" w:styleId="pmterms11">
    <w:name w:val="pmterms11"/>
    <w:basedOn w:val="DefaultParagraphFont"/>
    <w:rsid w:val="00141C9C"/>
    <w:rPr>
      <w:b/>
      <w:bCs/>
      <w:i w:val="0"/>
      <w:iCs w:val="0"/>
      <w:color w:val="000000"/>
    </w:rPr>
  </w:style>
  <w:style w:type="character" w:customStyle="1" w:styleId="StyleUnderlineChar9ptBold">
    <w:name w:val="Style Underline Char + 9 pt Bold"/>
    <w:basedOn w:val="DefaultParagraphFont"/>
    <w:rsid w:val="00141C9C"/>
    <w:rPr>
      <w:rFonts w:ascii="Times New Roman" w:hAnsi="Times New Roman"/>
      <w:b/>
      <w:bCs/>
      <w:sz w:val="20"/>
      <w:u w:val="single"/>
      <w:lang w:val="en-US" w:eastAsia="en-US" w:bidi="ar-SA"/>
    </w:rPr>
  </w:style>
  <w:style w:type="character" w:customStyle="1" w:styleId="Style8pt">
    <w:name w:val="Style 8 pt"/>
    <w:basedOn w:val="DefaultParagraphFont"/>
    <w:rsid w:val="00141C9C"/>
    <w:rPr>
      <w:sz w:val="20"/>
    </w:rPr>
  </w:style>
  <w:style w:type="character" w:customStyle="1" w:styleId="UnderlineChar5Char">
    <w:name w:val="Underline Char5 Char"/>
    <w:basedOn w:val="DefaultParagraphFont"/>
    <w:rsid w:val="00141C9C"/>
    <w:rPr>
      <w:szCs w:val="24"/>
      <w:u w:val="single"/>
      <w:lang w:val="en-US" w:eastAsia="en-US" w:bidi="ar-SA"/>
    </w:rPr>
  </w:style>
  <w:style w:type="character" w:customStyle="1" w:styleId="BoldandUnderlineChar2Char1">
    <w:name w:val="Bold and Underline Char2 Char1"/>
    <w:basedOn w:val="DefaultParagraphFont"/>
    <w:rsid w:val="00141C9C"/>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41C9C"/>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41C9C"/>
    <w:rPr>
      <w:szCs w:val="24"/>
      <w:u w:val="single"/>
      <w:lang w:val="en-US" w:eastAsia="en-US" w:bidi="ar-SA"/>
    </w:rPr>
  </w:style>
  <w:style w:type="paragraph" w:customStyle="1" w:styleId="Language">
    <w:name w:val="Language"/>
    <w:basedOn w:val="Normal"/>
    <w:link w:val="LanguageChar"/>
    <w:qFormat/>
    <w:rsid w:val="00141C9C"/>
    <w:rPr>
      <w:rFonts w:eastAsia="Times New Roman"/>
      <w:strike/>
      <w:szCs w:val="20"/>
    </w:rPr>
  </w:style>
  <w:style w:type="character" w:customStyle="1" w:styleId="LanguageChar">
    <w:name w:val="Language Char"/>
    <w:basedOn w:val="DefaultParagraphFont"/>
    <w:link w:val="Language"/>
    <w:rsid w:val="00141C9C"/>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141C9C"/>
    <w:rPr>
      <w:rFonts w:eastAsia="Times New Roman"/>
      <w:szCs w:val="24"/>
      <w:u w:val="single"/>
    </w:rPr>
  </w:style>
  <w:style w:type="character" w:customStyle="1" w:styleId="UnderlineChar3Char">
    <w:name w:val="Underline Char3 Char"/>
    <w:basedOn w:val="DefaultParagraphFont"/>
    <w:link w:val="UnderlineChar3"/>
    <w:rsid w:val="00141C9C"/>
    <w:rPr>
      <w:rFonts w:ascii="Times New Roman" w:eastAsia="Times New Roman" w:hAnsi="Times New Roman" w:cs="Times New Roman"/>
      <w:szCs w:val="24"/>
      <w:u w:val="single"/>
    </w:rPr>
  </w:style>
  <w:style w:type="paragraph" w:customStyle="1" w:styleId="BoldandUnderlineChar3Char">
    <w:name w:val="Bold and Underline Char3 Char"/>
    <w:basedOn w:val="Normal"/>
    <w:link w:val="BoldandUnderlineChar3CharChar"/>
    <w:qFormat/>
    <w:rsid w:val="00141C9C"/>
    <w:rPr>
      <w:rFonts w:eastAsia="Times New Roman"/>
      <w:b/>
      <w:szCs w:val="24"/>
      <w:u w:val="single"/>
    </w:rPr>
  </w:style>
  <w:style w:type="character" w:customStyle="1" w:styleId="BoldandUnderlineChar3CharChar">
    <w:name w:val="Bold and Underline Char3 Char Char"/>
    <w:basedOn w:val="DefaultParagraphFont"/>
    <w:link w:val="BoldandUnderlineChar3Char"/>
    <w:rsid w:val="00141C9C"/>
    <w:rPr>
      <w:rFonts w:ascii="Times New Roman" w:eastAsia="Times New Roman" w:hAnsi="Times New Roman" w:cs="Times New Roman"/>
      <w:b/>
      <w:szCs w:val="24"/>
      <w:u w:val="single"/>
    </w:rPr>
  </w:style>
  <w:style w:type="character" w:customStyle="1" w:styleId="UnderlineChar1">
    <w:name w:val="Underline Char1"/>
    <w:basedOn w:val="DefaultParagraphFont"/>
    <w:rsid w:val="00141C9C"/>
    <w:rPr>
      <w:szCs w:val="24"/>
      <w:u w:val="single"/>
      <w:lang w:val="en-US" w:eastAsia="en-US" w:bidi="ar-SA"/>
    </w:rPr>
  </w:style>
  <w:style w:type="character" w:customStyle="1" w:styleId="BoldandUnderlineChar1Char2Char">
    <w:name w:val="Bold and Underline Char1 Char2 Char"/>
    <w:basedOn w:val="DefaultParagraphFont"/>
    <w:rsid w:val="00141C9C"/>
    <w:rPr>
      <w:b/>
      <w:szCs w:val="24"/>
      <w:u w:val="single"/>
      <w:lang w:val="en-US" w:eastAsia="en-US" w:bidi="ar-SA"/>
    </w:rPr>
  </w:style>
  <w:style w:type="character" w:customStyle="1" w:styleId="SmalltextChar">
    <w:name w:val="Small text Char"/>
    <w:aliases w:val="Quote1 Char1"/>
    <w:link w:val="Smalltext"/>
    <w:qFormat/>
    <w:rsid w:val="00141C9C"/>
    <w:rPr>
      <w:rFonts w:ascii="Arial Narrow" w:eastAsia="Times New Roman" w:hAnsi="Arial Narrow" w:cs="Times New Roman"/>
      <w:szCs w:val="24"/>
    </w:rPr>
  </w:style>
  <w:style w:type="paragraph" w:customStyle="1" w:styleId="HotRoute">
    <w:name w:val="Hot Route"/>
    <w:basedOn w:val="Normal"/>
    <w:link w:val="HotRouteChar0"/>
    <w:qFormat/>
    <w:rsid w:val="00141C9C"/>
    <w:pPr>
      <w:ind w:left="144"/>
    </w:pPr>
    <w:rPr>
      <w:rFonts w:eastAsia="Times New Roman"/>
      <w:szCs w:val="24"/>
    </w:rPr>
  </w:style>
  <w:style w:type="paragraph" w:customStyle="1" w:styleId="Cardstyle0">
    <w:name w:val="Cardstyle"/>
    <w:basedOn w:val="Normal"/>
    <w:next w:val="Normal"/>
    <w:qFormat/>
    <w:rsid w:val="00141C9C"/>
    <w:rPr>
      <w:rFonts w:eastAsia="Times New Roman"/>
      <w:szCs w:val="24"/>
    </w:rPr>
  </w:style>
  <w:style w:type="character" w:customStyle="1" w:styleId="Style12ptBoldUnderline1">
    <w:name w:val="Style 12 pt Bold Underline1"/>
    <w:basedOn w:val="DefaultParagraphFont"/>
    <w:rsid w:val="00141C9C"/>
    <w:rPr>
      <w:b/>
      <w:bCs/>
      <w:sz w:val="24"/>
      <w:u w:val="single"/>
    </w:rPr>
  </w:style>
  <w:style w:type="character" w:customStyle="1" w:styleId="StyleEmphasisArial12ptBoldNotItalic">
    <w:name w:val="Style Emphasis + Arial 12 pt Bold Not Italic"/>
    <w:basedOn w:val="Emphasis"/>
    <w:rsid w:val="00141C9C"/>
    <w:rPr>
      <w:rFonts w:ascii="Arial" w:hAnsi="Arial" w:cs="Times New Roman"/>
      <w:b w:val="0"/>
      <w:bCs/>
      <w:i/>
      <w:iCs/>
      <w:sz w:val="24"/>
      <w:u w:val="single"/>
      <w:bdr w:val="single" w:sz="8" w:space="0" w:color="auto"/>
    </w:rPr>
  </w:style>
  <w:style w:type="character" w:customStyle="1" w:styleId="DebateHighlighted">
    <w:name w:val="Debate Highlighted"/>
    <w:qFormat/>
    <w:rsid w:val="00141C9C"/>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141C9C"/>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141C9C"/>
    <w:pPr>
      <w:ind w:left="360"/>
    </w:pPr>
    <w:rPr>
      <w:rFonts w:ascii="SimSun" w:eastAsia="SimSun" w:hAnsi="SimSun" w:cstheme="minorBidi"/>
      <w:sz w:val="15"/>
      <w:szCs w:val="24"/>
      <w:lang w:eastAsia="zh-CN"/>
    </w:rPr>
  </w:style>
  <w:style w:type="paragraph" w:customStyle="1" w:styleId="AuthorDate">
    <w:name w:val="AuthorDate"/>
    <w:next w:val="Normal"/>
    <w:link w:val="AuthorDateChar"/>
    <w:qFormat/>
    <w:rsid w:val="00141C9C"/>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qFormat/>
    <w:rsid w:val="00141C9C"/>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141C9C"/>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141C9C"/>
    <w:rPr>
      <w:rFonts w:ascii="Times New Roman" w:hAnsi="Times New Roman"/>
      <w:sz w:val="20"/>
      <w:u w:val="single"/>
      <w:bdr w:val="none" w:sz="0" w:space="0" w:color="auto"/>
      <w:shd w:val="clear" w:color="auto" w:fill="C0C0C0"/>
    </w:rPr>
  </w:style>
  <w:style w:type="character" w:customStyle="1" w:styleId="smallChar">
    <w:name w:val="small Char"/>
    <w:rsid w:val="00141C9C"/>
    <w:rPr>
      <w:rFonts w:ascii="Calibri" w:eastAsia="Calibri" w:hAnsi="Calibri" w:cs="Calibri"/>
      <w:sz w:val="16"/>
      <w:szCs w:val="20"/>
      <w:lang w:val="x-none" w:eastAsia="x-none"/>
    </w:rPr>
  </w:style>
  <w:style w:type="paragraph" w:customStyle="1" w:styleId="HotRoute0">
    <w:name w:val="Hot Route!"/>
    <w:basedOn w:val="Normal"/>
    <w:qFormat/>
    <w:rsid w:val="00141C9C"/>
    <w:pPr>
      <w:ind w:left="144"/>
    </w:pPr>
    <w:rPr>
      <w:rFonts w:eastAsia="Times New Roman"/>
      <w:szCs w:val="24"/>
      <w:lang w:val="x-none" w:eastAsia="x-none"/>
    </w:rPr>
  </w:style>
  <w:style w:type="character" w:customStyle="1" w:styleId="BodyTextIndent3Char1">
    <w:name w:val="Body Text Indent 3 Char1"/>
    <w:basedOn w:val="DefaultParagraphFont"/>
    <w:uiPriority w:val="99"/>
    <w:semiHidden/>
    <w:rsid w:val="00141C9C"/>
    <w:rPr>
      <w:rFonts w:ascii="Times New Roman" w:hAnsi="Times New Roman" w:cs="Times New Roman"/>
      <w:sz w:val="16"/>
      <w:szCs w:val="16"/>
    </w:rPr>
  </w:style>
  <w:style w:type="character" w:customStyle="1" w:styleId="BodyText2Char1">
    <w:name w:val="Body Text 2 Char1"/>
    <w:basedOn w:val="DefaultParagraphFont"/>
    <w:semiHidden/>
    <w:rsid w:val="00141C9C"/>
    <w:rPr>
      <w:rFonts w:ascii="Times New Roman" w:hAnsi="Times New Roman" w:cs="Times New Roman"/>
      <w:sz w:val="20"/>
    </w:rPr>
  </w:style>
  <w:style w:type="character" w:customStyle="1" w:styleId="Heading2Char1CharCharCharCharCharC">
    <w:name w:val="Heading 2 Char1 Char Char Char Char Char C"/>
    <w:rsid w:val="00141C9C"/>
    <w:rPr>
      <w:rFonts w:cs="Arial"/>
      <w:b/>
      <w:bCs/>
      <w:iCs/>
      <w:sz w:val="24"/>
      <w:szCs w:val="28"/>
      <w:lang w:val="en-US" w:eastAsia="en-US" w:bidi="ar-SA"/>
    </w:rPr>
  </w:style>
  <w:style w:type="character" w:customStyle="1" w:styleId="underline1">
    <w:name w:val="underline1"/>
    <w:basedOn w:val="DefaultParagraphFont"/>
    <w:rsid w:val="00141C9C"/>
    <w:rPr>
      <w:u w:val="single"/>
    </w:rPr>
  </w:style>
  <w:style w:type="character" w:customStyle="1" w:styleId="author0">
    <w:name w:val="author"/>
    <w:basedOn w:val="DefaultParagraphFont"/>
    <w:rsid w:val="00141C9C"/>
    <w:rPr>
      <w:rFonts w:ascii="Times New Roman" w:hAnsi="Times New Roman"/>
      <w:b/>
      <w:sz w:val="24"/>
    </w:rPr>
  </w:style>
  <w:style w:type="character" w:customStyle="1" w:styleId="FontStyle291">
    <w:name w:val="Font Style291"/>
    <w:basedOn w:val="DefaultParagraphFont"/>
    <w:uiPriority w:val="99"/>
    <w:rsid w:val="00141C9C"/>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41C9C"/>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41C9C"/>
    <w:rPr>
      <w:rFonts w:eastAsia="Times New Roman"/>
      <w:szCs w:val="24"/>
    </w:rPr>
  </w:style>
  <w:style w:type="character" w:customStyle="1" w:styleId="StyleStyleMicroText7ptArialNarrow10ptChar">
    <w:name w:val="Style Style MicroText + 7 pt + Arial Narrow 10 pt Char"/>
    <w:basedOn w:val="DefaultParagraphFont"/>
    <w:link w:val="StyleStyleMicroText7ptArialNarrow10pt"/>
    <w:rsid w:val="00141C9C"/>
    <w:rPr>
      <w:rFonts w:ascii="Times New Roman" w:eastAsia="Times New Roman" w:hAnsi="Times New Roman" w:cs="Times New Roman"/>
      <w:szCs w:val="24"/>
    </w:rPr>
  </w:style>
  <w:style w:type="paragraph" w:customStyle="1" w:styleId="Cards1">
    <w:name w:val="Cards1"/>
    <w:basedOn w:val="Normal"/>
    <w:link w:val="Cards1Char"/>
    <w:qFormat/>
    <w:rsid w:val="00141C9C"/>
    <w:pPr>
      <w:ind w:left="288"/>
    </w:pPr>
    <w:rPr>
      <w:rFonts w:eastAsia="Times New Roman"/>
      <w:szCs w:val="24"/>
      <w:u w:val="single"/>
    </w:rPr>
  </w:style>
  <w:style w:type="character" w:customStyle="1" w:styleId="Cards1Char">
    <w:name w:val="Cards1 Char"/>
    <w:basedOn w:val="DefaultParagraphFont"/>
    <w:link w:val="Cards1"/>
    <w:rsid w:val="00141C9C"/>
    <w:rPr>
      <w:rFonts w:ascii="Times New Roman" w:eastAsia="Times New Roman" w:hAnsi="Times New Roman" w:cs="Times New Roman"/>
      <w:szCs w:val="24"/>
      <w:u w:val="single"/>
    </w:rPr>
  </w:style>
  <w:style w:type="paragraph" w:customStyle="1" w:styleId="StyleCardTextTimesNewRoman11ptUnderline">
    <w:name w:val="Style Card Text + Times New Roman 11 pt Underline"/>
    <w:link w:val="StyleCardTextTimesNewRoman11ptUnderlineChar"/>
    <w:qFormat/>
    <w:rsid w:val="00141C9C"/>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141C9C"/>
    <w:rPr>
      <w:rFonts w:ascii="Arial" w:eastAsia="Calibri" w:hAnsi="Arial" w:cs="Arial"/>
      <w:u w:val="single"/>
    </w:rPr>
  </w:style>
  <w:style w:type="character" w:customStyle="1" w:styleId="EmphasizeThis">
    <w:name w:val="EmphasizeThis"/>
    <w:rsid w:val="00141C9C"/>
    <w:rPr>
      <w:rFonts w:ascii="Georgia" w:hAnsi="Georgia"/>
      <w:b/>
      <w:iCs/>
      <w:sz w:val="24"/>
      <w:u w:val="thick"/>
    </w:rPr>
  </w:style>
  <w:style w:type="paragraph" w:customStyle="1" w:styleId="Stylecard8pt">
    <w:name w:val="Style card + 8 pt"/>
    <w:basedOn w:val="Normal"/>
    <w:link w:val="Stylecard8ptChar"/>
    <w:qFormat/>
    <w:rsid w:val="00141C9C"/>
    <w:pPr>
      <w:ind w:left="288" w:right="288"/>
    </w:pPr>
    <w:rPr>
      <w:rFonts w:ascii="Georgia" w:hAnsi="Georgia"/>
      <w:color w:val="000000"/>
      <w:szCs w:val="24"/>
      <w:u w:val="single"/>
      <w:lang w:eastAsia="ar-SA"/>
    </w:rPr>
  </w:style>
  <w:style w:type="character" w:customStyle="1" w:styleId="Stylecard8ptChar">
    <w:name w:val="Style card + 8 pt Char"/>
    <w:basedOn w:val="cardChar"/>
    <w:link w:val="Stylecard8pt"/>
    <w:rsid w:val="00141C9C"/>
    <w:rPr>
      <w:rFonts w:ascii="Georgia" w:hAnsi="Georgia" w:cs="Times New Roman"/>
      <w:color w:val="000000"/>
      <w:szCs w:val="24"/>
      <w:u w:val="single"/>
      <w:lang w:eastAsia="ar-SA"/>
    </w:rPr>
  </w:style>
  <w:style w:type="character" w:customStyle="1" w:styleId="bhl">
    <w:name w:val="bhl"/>
    <w:basedOn w:val="DefaultParagraphFont"/>
    <w:rsid w:val="00141C9C"/>
  </w:style>
  <w:style w:type="paragraph" w:customStyle="1" w:styleId="TagGA11">
    <w:name w:val="Tag GA 11"/>
    <w:basedOn w:val="TOC1"/>
    <w:qFormat/>
    <w:rsid w:val="00141C9C"/>
    <w:pPr>
      <w:spacing w:before="0" w:after="160"/>
    </w:pPr>
    <w:rPr>
      <w:rFonts w:ascii="Georgia" w:eastAsia="Calibri" w:hAnsi="Georgia"/>
      <w:u w:val="none"/>
      <w:lang w:bidi="ar-SA"/>
    </w:rPr>
  </w:style>
  <w:style w:type="paragraph" w:customStyle="1" w:styleId="CiteCard">
    <w:name w:val="Cite/Card"/>
    <w:basedOn w:val="TOC2"/>
    <w:qFormat/>
    <w:rsid w:val="00141C9C"/>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141C9C"/>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141C9C"/>
    <w:rPr>
      <w:sz w:val="16"/>
      <w:szCs w:val="16"/>
    </w:rPr>
  </w:style>
  <w:style w:type="character" w:customStyle="1" w:styleId="DocumentMapChar1">
    <w:name w:val="Document Map Char1"/>
    <w:basedOn w:val="DefaultParagraphFont"/>
    <w:uiPriority w:val="99"/>
    <w:rsid w:val="00141C9C"/>
    <w:rPr>
      <w:rFonts w:ascii="Tahoma" w:hAnsi="Tahoma" w:cs="Tahoma"/>
      <w:sz w:val="16"/>
      <w:szCs w:val="16"/>
    </w:rPr>
  </w:style>
  <w:style w:type="character" w:customStyle="1" w:styleId="addmd">
    <w:name w:val="addmd"/>
    <w:basedOn w:val="DefaultParagraphFont"/>
    <w:rsid w:val="00141C9C"/>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141C9C"/>
    <w:rPr>
      <w:rFonts w:ascii="Arial" w:hAnsi="Arial"/>
      <w:b/>
      <w:sz w:val="26"/>
    </w:rPr>
  </w:style>
  <w:style w:type="paragraph" w:styleId="FootnoteText">
    <w:name w:val="footnote text"/>
    <w:basedOn w:val="Normal"/>
    <w:link w:val="FootnoteTextChar"/>
    <w:unhideWhenUsed/>
    <w:qFormat/>
    <w:rsid w:val="00141C9C"/>
    <w:rPr>
      <w:rFonts w:ascii="Georgia" w:eastAsia="Calibri" w:hAnsi="Georgia"/>
      <w:szCs w:val="20"/>
      <w:lang w:eastAsia="zh-CN"/>
    </w:rPr>
  </w:style>
  <w:style w:type="character" w:customStyle="1" w:styleId="FootnoteTextChar">
    <w:name w:val="Footnote Text Char"/>
    <w:basedOn w:val="DefaultParagraphFont"/>
    <w:link w:val="FootnoteText"/>
    <w:rsid w:val="00141C9C"/>
    <w:rPr>
      <w:rFonts w:ascii="Georgia" w:eastAsia="Calibri" w:hAnsi="Georgia" w:cs="Times New Roman"/>
      <w:szCs w:val="20"/>
      <w:lang w:eastAsia="zh-CN"/>
    </w:rPr>
  </w:style>
  <w:style w:type="character" w:customStyle="1" w:styleId="UnderlinedTextCharChar">
    <w:name w:val="Underlined Text Char Char"/>
    <w:basedOn w:val="DefaultParagraphFont"/>
    <w:rsid w:val="00141C9C"/>
    <w:rPr>
      <w:rFonts w:cs="Arial"/>
      <w:bCs/>
      <w:noProof w:val="0"/>
      <w:szCs w:val="26"/>
      <w:u w:val="single"/>
      <w:lang w:val="en-US" w:eastAsia="en-US" w:bidi="ar-SA"/>
    </w:rPr>
  </w:style>
  <w:style w:type="character" w:customStyle="1" w:styleId="StyleTimesNewRoman12ptBold">
    <w:name w:val="Style Times New Roman 12 pt Bold"/>
    <w:rsid w:val="00141C9C"/>
    <w:rPr>
      <w:b/>
      <w:bCs/>
      <w:sz w:val="24"/>
    </w:rPr>
  </w:style>
  <w:style w:type="character" w:customStyle="1" w:styleId="CardText1Char">
    <w:name w:val="Card Text 1 Char"/>
    <w:rsid w:val="00141C9C"/>
    <w:rPr>
      <w:rFonts w:ascii="Georgia" w:hAnsi="Georgia"/>
      <w:color w:val="000000"/>
      <w:sz w:val="22"/>
      <w:szCs w:val="22"/>
      <w:u w:val="single"/>
    </w:rPr>
  </w:style>
  <w:style w:type="character" w:customStyle="1" w:styleId="BoldUnderlining">
    <w:name w:val="Bold Underlining"/>
    <w:rsid w:val="00141C9C"/>
    <w:rPr>
      <w:u w:val="single"/>
    </w:rPr>
  </w:style>
  <w:style w:type="character" w:customStyle="1" w:styleId="Intemphasis">
    <w:name w:val="Intemphasis"/>
    <w:uiPriority w:val="1"/>
    <w:qFormat/>
    <w:rsid w:val="00141C9C"/>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141C9C"/>
    <w:pPr>
      <w:ind w:left="288" w:right="288"/>
    </w:pPr>
    <w:rPr>
      <w:szCs w:val="16"/>
    </w:rPr>
  </w:style>
  <w:style w:type="character" w:customStyle="1" w:styleId="cardtextChar2">
    <w:name w:val="cardtext Char"/>
    <w:basedOn w:val="DefaultParagraphFont"/>
    <w:link w:val="cardtext0"/>
    <w:rsid w:val="00141C9C"/>
    <w:rPr>
      <w:rFonts w:ascii="Times New Roman" w:hAnsi="Times New Roman" w:cs="Times New Roman"/>
      <w:szCs w:val="16"/>
    </w:rPr>
  </w:style>
  <w:style w:type="character" w:customStyle="1" w:styleId="BoldUnderlineChar1">
    <w:name w:val="BoldUnderline Char1"/>
    <w:rsid w:val="00141C9C"/>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141C9C"/>
    <w:pPr>
      <w:spacing w:after="200"/>
      <w:contextualSpacing/>
    </w:pPr>
    <w:rPr>
      <w:rFonts w:eastAsia="Calibri"/>
      <w:u w:val="single"/>
    </w:rPr>
  </w:style>
  <w:style w:type="character" w:customStyle="1" w:styleId="UnderlinedCardTextChar">
    <w:name w:val="Underlined Card Text Char"/>
    <w:link w:val="UnderlinedCardText"/>
    <w:rsid w:val="00141C9C"/>
    <w:rPr>
      <w:rFonts w:ascii="Times New Roman" w:eastAsia="Calibri" w:hAnsi="Times New Roman" w:cs="Times New Roman"/>
      <w:u w:val="single"/>
    </w:rPr>
  </w:style>
  <w:style w:type="character" w:customStyle="1" w:styleId="Hyperlink6">
    <w:name w:val="Hyperlink6"/>
    <w:basedOn w:val="DefaultParagraphFont"/>
    <w:rsid w:val="00141C9C"/>
    <w:rPr>
      <w:color w:val="3300CC"/>
      <w:u w:val="single"/>
    </w:rPr>
  </w:style>
  <w:style w:type="paragraph" w:customStyle="1" w:styleId="Tag12">
    <w:name w:val="Tag12"/>
    <w:basedOn w:val="Normal"/>
    <w:qFormat/>
    <w:rsid w:val="00141C9C"/>
    <w:pPr>
      <w:contextualSpacing/>
    </w:pPr>
    <w:rPr>
      <w:rFonts w:eastAsia="Cambria"/>
      <w:b/>
    </w:rPr>
  </w:style>
  <w:style w:type="paragraph" w:customStyle="1" w:styleId="Shrink8">
    <w:name w:val="Shrink8"/>
    <w:basedOn w:val="Normal"/>
    <w:qFormat/>
    <w:rsid w:val="00141C9C"/>
    <w:rPr>
      <w:rFonts w:eastAsia="Cambria"/>
    </w:rPr>
  </w:style>
  <w:style w:type="character" w:customStyle="1" w:styleId="highlight2">
    <w:name w:val="highlight2"/>
    <w:rsid w:val="00141C9C"/>
    <w:rPr>
      <w:rFonts w:ascii="Arial" w:hAnsi="Arial"/>
      <w:b/>
      <w:sz w:val="19"/>
      <w:u w:val="thick"/>
      <w:bdr w:val="none" w:sz="0" w:space="0" w:color="auto"/>
      <w:shd w:val="clear" w:color="auto" w:fill="auto"/>
    </w:rPr>
  </w:style>
  <w:style w:type="character" w:customStyle="1" w:styleId="citation">
    <w:name w:val="citation"/>
    <w:basedOn w:val="DefaultParagraphFont"/>
    <w:rsid w:val="00141C9C"/>
  </w:style>
  <w:style w:type="paragraph" w:customStyle="1" w:styleId="UnderlineText">
    <w:name w:val="Underline Text"/>
    <w:basedOn w:val="Normal"/>
    <w:link w:val="UnderlineTextChar"/>
    <w:qFormat/>
    <w:rsid w:val="00141C9C"/>
    <w:pPr>
      <w:ind w:left="288"/>
    </w:pPr>
    <w:rPr>
      <w:rFonts w:eastAsia="Times New Roman"/>
      <w:u w:val="single"/>
    </w:rPr>
  </w:style>
  <w:style w:type="character" w:customStyle="1" w:styleId="UnderlineTextChar">
    <w:name w:val="Underline Text Char"/>
    <w:basedOn w:val="DefaultParagraphFont"/>
    <w:link w:val="UnderlineText"/>
    <w:rsid w:val="00141C9C"/>
    <w:rPr>
      <w:rFonts w:ascii="Times New Roman" w:eastAsia="Times New Roman" w:hAnsi="Times New Roman" w:cs="Times New Roman"/>
      <w:u w:val="single"/>
    </w:rPr>
  </w:style>
  <w:style w:type="character" w:customStyle="1" w:styleId="il">
    <w:name w:val="il"/>
    <w:basedOn w:val="DefaultParagraphFont"/>
    <w:rsid w:val="00141C9C"/>
  </w:style>
  <w:style w:type="character" w:customStyle="1" w:styleId="commentstext">
    <w:name w:val="comments_text"/>
    <w:uiPriority w:val="99"/>
    <w:rsid w:val="00141C9C"/>
    <w:rPr>
      <w:rFonts w:cs="Times New Roman"/>
    </w:rPr>
  </w:style>
  <w:style w:type="paragraph" w:customStyle="1" w:styleId="Heading42">
    <w:name w:val="Heading 42"/>
    <w:basedOn w:val="Normal"/>
    <w:qFormat/>
    <w:rsid w:val="00141C9C"/>
    <w:rPr>
      <w:rFonts w:eastAsia="Times New Roman"/>
    </w:rPr>
  </w:style>
  <w:style w:type="paragraph" w:customStyle="1" w:styleId="DebateNormal">
    <w:name w:val="DebateNormal"/>
    <w:basedOn w:val="Normal"/>
    <w:link w:val="DebateNormalChar"/>
    <w:qFormat/>
    <w:rsid w:val="00141C9C"/>
    <w:pPr>
      <w:spacing w:line="276" w:lineRule="auto"/>
    </w:pPr>
    <w:rPr>
      <w:rFonts w:eastAsia="Calibri"/>
      <w:szCs w:val="20"/>
    </w:rPr>
  </w:style>
  <w:style w:type="character" w:customStyle="1" w:styleId="DebateNormalChar">
    <w:name w:val="DebateNormal Char"/>
    <w:basedOn w:val="DefaultParagraphFont"/>
    <w:link w:val="DebateNormal"/>
    <w:rsid w:val="00141C9C"/>
    <w:rPr>
      <w:rFonts w:ascii="Times New Roman" w:eastAsia="Calibri" w:hAnsi="Times New Roman" w:cs="Times New Roman"/>
      <w:szCs w:val="20"/>
    </w:rPr>
  </w:style>
  <w:style w:type="paragraph" w:customStyle="1" w:styleId="DebateEmphasis">
    <w:name w:val="DebateEmphasis"/>
    <w:basedOn w:val="Normal"/>
    <w:link w:val="DebateEmphasisChar"/>
    <w:qFormat/>
    <w:rsid w:val="00141C9C"/>
    <w:pPr>
      <w:spacing w:line="276" w:lineRule="auto"/>
    </w:pPr>
    <w:rPr>
      <w:rFonts w:eastAsia="Calibri"/>
      <w:b/>
      <w:szCs w:val="20"/>
      <w:u w:val="single"/>
    </w:rPr>
  </w:style>
  <w:style w:type="character" w:customStyle="1" w:styleId="DebateEmphasisChar">
    <w:name w:val="DebateEmphasis Char"/>
    <w:basedOn w:val="DefaultParagraphFont"/>
    <w:link w:val="DebateEmphasis"/>
    <w:rsid w:val="00141C9C"/>
    <w:rPr>
      <w:rFonts w:ascii="Times New Roman" w:eastAsia="Calibri" w:hAnsi="Times New Roman" w:cs="Times New Roman"/>
      <w:b/>
      <w:szCs w:val="20"/>
      <w:u w:val="single"/>
    </w:rPr>
  </w:style>
  <w:style w:type="character" w:customStyle="1" w:styleId="CardChar0">
    <w:name w:val="Card Char"/>
    <w:aliases w:val="tags Char,Heading 2 Char Char Char Char Char Char Char Char Char,Heading 2 Char Char Char Char Char Char,TAG Ch,No Spacing2 Char,Heading 2 Char Char Char Char Char Char Char Char Char Char Char Char Char Char Char Char,No Spacing1 Char"/>
    <w:basedOn w:val="DefaultParagraphFont"/>
    <w:qFormat/>
    <w:locked/>
    <w:rsid w:val="00141C9C"/>
    <w:rPr>
      <w:rFonts w:ascii="Times New Roman" w:eastAsia="Cambria" w:hAnsi="Times New Roman" w:cs="Times New Roman"/>
      <w:sz w:val="20"/>
      <w:szCs w:val="22"/>
    </w:rPr>
  </w:style>
  <w:style w:type="paragraph" w:customStyle="1" w:styleId="NormalCite">
    <w:name w:val="NormalCite"/>
    <w:link w:val="NormalCiteChar"/>
    <w:qFormat/>
    <w:rsid w:val="00141C9C"/>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141C9C"/>
    <w:rPr>
      <w:rFonts w:ascii="Times New Roman" w:hAnsi="Times New Roman" w:cs="Times New Roman"/>
      <w:sz w:val="18"/>
    </w:rPr>
  </w:style>
  <w:style w:type="character" w:customStyle="1" w:styleId="articletext">
    <w:name w:val="articletext"/>
    <w:basedOn w:val="DefaultParagraphFont"/>
    <w:rsid w:val="00141C9C"/>
  </w:style>
  <w:style w:type="character" w:customStyle="1" w:styleId="grey10">
    <w:name w:val="grey10"/>
    <w:basedOn w:val="DefaultParagraphFont"/>
    <w:rsid w:val="00141C9C"/>
  </w:style>
  <w:style w:type="character" w:customStyle="1" w:styleId="navy13bd">
    <w:name w:val="navy13bd"/>
    <w:basedOn w:val="DefaultParagraphFont"/>
    <w:rsid w:val="00141C9C"/>
  </w:style>
  <w:style w:type="character" w:customStyle="1" w:styleId="Style9ptUnderline2">
    <w:name w:val="Style 9 pt Underline2"/>
    <w:basedOn w:val="DefaultParagraphFont"/>
    <w:rsid w:val="00141C9C"/>
    <w:rPr>
      <w:sz w:val="20"/>
      <w:u w:val="single"/>
    </w:rPr>
  </w:style>
  <w:style w:type="character" w:customStyle="1" w:styleId="Style9ptBoldUnderline1">
    <w:name w:val="Style 9 pt Bold Underline1"/>
    <w:basedOn w:val="DefaultParagraphFont"/>
    <w:rsid w:val="00141C9C"/>
    <w:rPr>
      <w:b/>
      <w:bCs/>
      <w:sz w:val="20"/>
      <w:u w:val="single"/>
    </w:rPr>
  </w:style>
  <w:style w:type="character" w:customStyle="1" w:styleId="TagsCharChar">
    <w:name w:val="Tags Char Char"/>
    <w:basedOn w:val="DefaultParagraphFont"/>
    <w:rsid w:val="00141C9C"/>
    <w:rPr>
      <w:rFonts w:eastAsia="SimSun"/>
      <w:b/>
      <w:sz w:val="24"/>
      <w:lang w:val="en-US" w:eastAsia="zh-CN" w:bidi="ar-SA"/>
    </w:rPr>
  </w:style>
  <w:style w:type="paragraph" w:customStyle="1" w:styleId="cardCharCharCharChar">
    <w:name w:val="card Char Char Char Char"/>
    <w:basedOn w:val="Normal"/>
    <w:qFormat/>
    <w:rsid w:val="00141C9C"/>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141C9C"/>
    <w:rPr>
      <w:rFonts w:ascii="Times" w:eastAsia="Times New Roman" w:hAnsi="Times"/>
      <w:szCs w:val="24"/>
    </w:rPr>
  </w:style>
  <w:style w:type="paragraph" w:customStyle="1" w:styleId="CARD0">
    <w:name w:val="CARD"/>
    <w:basedOn w:val="Normal"/>
    <w:link w:val="CARDChar1"/>
    <w:qFormat/>
    <w:rsid w:val="00141C9C"/>
    <w:rPr>
      <w:rFonts w:eastAsia="Times New Roman"/>
      <w:szCs w:val="24"/>
      <w:u w:val="single"/>
    </w:rPr>
  </w:style>
  <w:style w:type="character" w:customStyle="1" w:styleId="CARDChar1">
    <w:name w:val="CARD Char"/>
    <w:basedOn w:val="DefaultParagraphFont"/>
    <w:link w:val="CARD0"/>
    <w:rsid w:val="00141C9C"/>
    <w:rPr>
      <w:rFonts w:ascii="Times New Roman" w:eastAsia="Times New Roman" w:hAnsi="Times New Roman" w:cs="Times New Roman"/>
      <w:szCs w:val="24"/>
      <w:u w:val="single"/>
    </w:rPr>
  </w:style>
  <w:style w:type="paragraph" w:customStyle="1" w:styleId="Normal2">
    <w:name w:val="Normal2"/>
    <w:basedOn w:val="Normal"/>
    <w:qFormat/>
    <w:rsid w:val="00141C9C"/>
    <w:rPr>
      <w:rFonts w:eastAsia="Times New Roman"/>
      <w:szCs w:val="24"/>
    </w:rPr>
  </w:style>
  <w:style w:type="character" w:customStyle="1" w:styleId="Style11ptThickunderline">
    <w:name w:val="Style 11 pt Thick underline"/>
    <w:rsid w:val="00141C9C"/>
    <w:rPr>
      <w:rFonts w:ascii="Times New Roman" w:hAnsi="Times New Roman"/>
      <w:sz w:val="20"/>
      <w:u w:val="single"/>
    </w:rPr>
  </w:style>
  <w:style w:type="character" w:customStyle="1" w:styleId="Style11ptBoldThickunderline">
    <w:name w:val="Style 11 pt Bold Thick underline"/>
    <w:rsid w:val="00141C9C"/>
    <w:rPr>
      <w:rFonts w:ascii="Times New Roman" w:hAnsi="Times New Roman"/>
      <w:b/>
      <w:bCs/>
      <w:sz w:val="20"/>
      <w:u w:val="single"/>
    </w:rPr>
  </w:style>
  <w:style w:type="character" w:styleId="FootnoteReference">
    <w:name w:val="footnote reference"/>
    <w:aliases w:val="FN Ref,footnote reference,fr,o,FR,(NECG) Footnote Reference"/>
    <w:unhideWhenUsed/>
    <w:qFormat/>
    <w:rsid w:val="00141C9C"/>
    <w:rPr>
      <w:vertAlign w:val="superscript"/>
    </w:rPr>
  </w:style>
  <w:style w:type="character" w:customStyle="1" w:styleId="CharChar5">
    <w:name w:val="Char Char5"/>
    <w:rsid w:val="00141C9C"/>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141C9C"/>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141C9C"/>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141C9C"/>
    <w:rPr>
      <w:u w:val="single"/>
    </w:rPr>
  </w:style>
  <w:style w:type="character" w:customStyle="1" w:styleId="StyleUnderlineBoldIndent11ptChar">
    <w:name w:val="Style Underline + Bold Indent + 11 pt Char"/>
    <w:link w:val="StyleUnderlineBoldIndent11pt"/>
    <w:rsid w:val="00141C9C"/>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141C9C"/>
    <w:rPr>
      <w:b/>
      <w:bCs/>
      <w:u w:val="single"/>
    </w:rPr>
  </w:style>
  <w:style w:type="character" w:customStyle="1" w:styleId="StyleUnderlineBoldIndent11ptBoldChar">
    <w:name w:val="Style Underline + Bold Indent + 11 pt Bold Char"/>
    <w:link w:val="StyleUnderlineBoldIndent11ptBold"/>
    <w:rsid w:val="00141C9C"/>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141C9C"/>
    <w:rPr>
      <w:bCs/>
      <w:u w:val="single"/>
    </w:rPr>
  </w:style>
  <w:style w:type="character" w:customStyle="1" w:styleId="StyleStyle4CharTimesNewRoman11pt">
    <w:name w:val="Style Style4 Char + Times New Roman 11 pt"/>
    <w:basedOn w:val="DefaultParagraphFont"/>
    <w:qFormat/>
    <w:rsid w:val="00141C9C"/>
    <w:rPr>
      <w:rFonts w:ascii="Times New Roman" w:hAnsi="Times New Roman"/>
      <w:sz w:val="20"/>
      <w:szCs w:val="24"/>
      <w:u w:val="single"/>
      <w:lang w:val="en-US" w:eastAsia="en-US" w:bidi="ar-SA"/>
    </w:rPr>
  </w:style>
  <w:style w:type="paragraph" w:customStyle="1" w:styleId="author-name">
    <w:name w:val="author-name"/>
    <w:basedOn w:val="Normal"/>
    <w:qFormat/>
    <w:rsid w:val="00141C9C"/>
    <w:pPr>
      <w:spacing w:before="100" w:beforeAutospacing="1" w:after="100" w:afterAutospacing="1"/>
    </w:pPr>
    <w:rPr>
      <w:rFonts w:eastAsia="Times New Roman"/>
      <w:szCs w:val="24"/>
    </w:rPr>
  </w:style>
  <w:style w:type="paragraph" w:customStyle="1" w:styleId="author-credentials">
    <w:name w:val="author-credentials"/>
    <w:basedOn w:val="Normal"/>
    <w:qFormat/>
    <w:rsid w:val="00141C9C"/>
    <w:pPr>
      <w:spacing w:before="100" w:beforeAutospacing="1" w:after="100" w:afterAutospacing="1"/>
    </w:pPr>
    <w:rPr>
      <w:rFonts w:eastAsia="Times New Roman"/>
      <w:szCs w:val="24"/>
    </w:rPr>
  </w:style>
  <w:style w:type="character" w:customStyle="1" w:styleId="HTMLPreformattedChar1">
    <w:name w:val="HTML Preformatted Char1"/>
    <w:basedOn w:val="DefaultParagraphFont"/>
    <w:uiPriority w:val="99"/>
    <w:semiHidden/>
    <w:rsid w:val="00141C9C"/>
    <w:rPr>
      <w:rFonts w:ascii="Consolas" w:hAnsi="Consolas" w:cs="Consolas"/>
      <w:sz w:val="20"/>
      <w:szCs w:val="20"/>
    </w:rPr>
  </w:style>
  <w:style w:type="character" w:customStyle="1" w:styleId="StyleStyle4CharTimesNewRoman11ptBold">
    <w:name w:val="Style Style4 Char + Times New Roman 11 pt Bold"/>
    <w:basedOn w:val="DefaultParagraphFont"/>
    <w:qFormat/>
    <w:rsid w:val="00141C9C"/>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qFormat/>
    <w:rsid w:val="00141C9C"/>
    <w:rPr>
      <w:rFonts w:ascii="Times New Roman" w:hAnsi="Times New Roman"/>
      <w:i/>
      <w:iCs/>
      <w:sz w:val="20"/>
      <w:szCs w:val="24"/>
      <w:u w:val="single"/>
      <w:lang w:val="en-US" w:eastAsia="en-US" w:bidi="ar-SA"/>
    </w:rPr>
  </w:style>
  <w:style w:type="character" w:customStyle="1" w:styleId="headline">
    <w:name w:val="headline"/>
    <w:basedOn w:val="DefaultParagraphFont"/>
    <w:rsid w:val="00141C9C"/>
  </w:style>
  <w:style w:type="character" w:customStyle="1" w:styleId="CharChar4">
    <w:name w:val="Char Char4"/>
    <w:basedOn w:val="DefaultParagraphFont"/>
    <w:rsid w:val="00141C9C"/>
    <w:rPr>
      <w:rFonts w:cs="Arial"/>
      <w:b/>
      <w:bCs/>
      <w:iCs/>
      <w:szCs w:val="28"/>
      <w:lang w:val="en-US" w:eastAsia="en-US" w:bidi="ar-SA"/>
    </w:rPr>
  </w:style>
  <w:style w:type="character" w:customStyle="1" w:styleId="yshortcuts">
    <w:name w:val="yshortcuts"/>
    <w:basedOn w:val="DefaultParagraphFont"/>
    <w:rsid w:val="00141C9C"/>
  </w:style>
  <w:style w:type="character" w:customStyle="1" w:styleId="HotRouteChar0">
    <w:name w:val="Hot Route Char"/>
    <w:link w:val="HotRoute"/>
    <w:rsid w:val="00141C9C"/>
    <w:rPr>
      <w:rFonts w:ascii="Times New Roman" w:eastAsia="Times New Roman" w:hAnsi="Times New Roman" w:cs="Times New Roman"/>
      <w:szCs w:val="24"/>
    </w:rPr>
  </w:style>
  <w:style w:type="paragraph" w:styleId="PlainText">
    <w:name w:val="Plain Text"/>
    <w:basedOn w:val="Normal"/>
    <w:link w:val="PlainTextChar"/>
    <w:rsid w:val="00141C9C"/>
    <w:rPr>
      <w:rFonts w:ascii="Courier New" w:eastAsia="Times New Roman" w:hAnsi="Courier New" w:cs="Courier New"/>
      <w:szCs w:val="20"/>
    </w:rPr>
  </w:style>
  <w:style w:type="character" w:customStyle="1" w:styleId="PlainTextChar">
    <w:name w:val="Plain Text Char"/>
    <w:basedOn w:val="DefaultParagraphFont"/>
    <w:link w:val="PlainText"/>
    <w:rsid w:val="00141C9C"/>
    <w:rPr>
      <w:rFonts w:ascii="Courier New" w:eastAsia="Times New Roman" w:hAnsi="Courier New" w:cs="Courier New"/>
      <w:szCs w:val="20"/>
    </w:rPr>
  </w:style>
  <w:style w:type="character" w:customStyle="1" w:styleId="senselabelstart">
    <w:name w:val="sense_label start"/>
    <w:basedOn w:val="DefaultParagraphFont"/>
    <w:qFormat/>
    <w:rsid w:val="00141C9C"/>
  </w:style>
  <w:style w:type="character" w:customStyle="1" w:styleId="sensecontent">
    <w:name w:val="sense_content"/>
    <w:basedOn w:val="DefaultParagraphFont"/>
    <w:qFormat/>
    <w:rsid w:val="00141C9C"/>
  </w:style>
  <w:style w:type="character" w:customStyle="1" w:styleId="vi">
    <w:name w:val="vi"/>
    <w:basedOn w:val="DefaultParagraphFont"/>
    <w:qFormat/>
    <w:rsid w:val="00141C9C"/>
  </w:style>
  <w:style w:type="character" w:customStyle="1" w:styleId="italic">
    <w:name w:val="italic"/>
    <w:basedOn w:val="DefaultParagraphFont"/>
    <w:qFormat/>
    <w:rsid w:val="00141C9C"/>
  </w:style>
  <w:style w:type="paragraph" w:customStyle="1" w:styleId="Microtext0">
    <w:name w:val="Microtext"/>
    <w:basedOn w:val="Normal"/>
    <w:next w:val="Normal"/>
    <w:link w:val="MicrotextChar0"/>
    <w:qFormat/>
    <w:rsid w:val="00141C9C"/>
    <w:rPr>
      <w:sz w:val="12"/>
    </w:rPr>
  </w:style>
  <w:style w:type="character" w:customStyle="1" w:styleId="MicrotextChar0">
    <w:name w:val="Microtext Char"/>
    <w:link w:val="Microtext0"/>
    <w:rsid w:val="00141C9C"/>
    <w:rPr>
      <w:rFonts w:ascii="Times New Roman" w:hAnsi="Times New Roman" w:cs="Times New Roman"/>
      <w:sz w:val="12"/>
    </w:rPr>
  </w:style>
  <w:style w:type="character" w:customStyle="1" w:styleId="st">
    <w:name w:val="st"/>
    <w:basedOn w:val="DefaultParagraphFont"/>
    <w:rsid w:val="00141C9C"/>
  </w:style>
  <w:style w:type="paragraph" w:customStyle="1" w:styleId="Style6">
    <w:name w:val="Style6"/>
    <w:basedOn w:val="Normal"/>
    <w:link w:val="Style6Char"/>
    <w:autoRedefine/>
    <w:qFormat/>
    <w:rsid w:val="00141C9C"/>
    <w:rPr>
      <w:b/>
    </w:rPr>
  </w:style>
  <w:style w:type="character" w:customStyle="1" w:styleId="Style6Char">
    <w:name w:val="Style6 Char"/>
    <w:basedOn w:val="DefaultParagraphFont"/>
    <w:link w:val="Style6"/>
    <w:rsid w:val="00141C9C"/>
    <w:rPr>
      <w:rFonts w:ascii="Times New Roman" w:hAnsi="Times New Roman" w:cs="Times New Roman"/>
      <w:b/>
    </w:rPr>
  </w:style>
  <w:style w:type="paragraph" w:customStyle="1" w:styleId="Style11">
    <w:name w:val="Style11"/>
    <w:basedOn w:val="Normal"/>
    <w:link w:val="Style11Char"/>
    <w:qFormat/>
    <w:rsid w:val="00141C9C"/>
    <w:rPr>
      <w:rFonts w:eastAsia="Times New Roman"/>
      <w:b/>
      <w:szCs w:val="20"/>
      <w:u w:val="thick"/>
    </w:rPr>
  </w:style>
  <w:style w:type="paragraph" w:customStyle="1" w:styleId="Style12">
    <w:name w:val="Style12"/>
    <w:basedOn w:val="Normal"/>
    <w:link w:val="Style12Char"/>
    <w:qFormat/>
    <w:rsid w:val="00141C9C"/>
    <w:rPr>
      <w:rFonts w:eastAsia="Times New Roman"/>
      <w:b/>
      <w:u w:val="thick"/>
    </w:rPr>
  </w:style>
  <w:style w:type="character" w:customStyle="1" w:styleId="Style11Char">
    <w:name w:val="Style11 Char"/>
    <w:basedOn w:val="DefaultParagraphFont"/>
    <w:link w:val="Style11"/>
    <w:rsid w:val="00141C9C"/>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141C9C"/>
    <w:rPr>
      <w:rFonts w:ascii="Times New Roman" w:eastAsia="Times New Roman" w:hAnsi="Times New Roman" w:cs="Times New Roman"/>
      <w:b/>
      <w:u w:val="thick"/>
    </w:rPr>
  </w:style>
  <w:style w:type="character" w:customStyle="1" w:styleId="caps-label">
    <w:name w:val="caps-label"/>
    <w:basedOn w:val="DefaultParagraphFont"/>
    <w:rsid w:val="00141C9C"/>
  </w:style>
  <w:style w:type="character" w:customStyle="1" w:styleId="wikiexternallink">
    <w:name w:val="wikiexternallink"/>
    <w:basedOn w:val="DefaultParagraphFont"/>
    <w:rsid w:val="00141C9C"/>
  </w:style>
  <w:style w:type="character" w:customStyle="1" w:styleId="wikigeneratedlinkcontent">
    <w:name w:val="wikigeneratedlinkcontent"/>
    <w:basedOn w:val="DefaultParagraphFont"/>
    <w:rsid w:val="00141C9C"/>
  </w:style>
  <w:style w:type="character" w:customStyle="1" w:styleId="ShrinkChar">
    <w:name w:val="Shrink Char"/>
    <w:link w:val="Shrink"/>
    <w:locked/>
    <w:rsid w:val="00141C9C"/>
    <w:rPr>
      <w:rFonts w:ascii="Garamond" w:eastAsia="Times New Roman" w:hAnsi="Garamond"/>
      <w:sz w:val="12"/>
    </w:rPr>
  </w:style>
  <w:style w:type="paragraph" w:customStyle="1" w:styleId="Shrink">
    <w:name w:val="Shrink"/>
    <w:link w:val="ShrinkChar"/>
    <w:qFormat/>
    <w:rsid w:val="00141C9C"/>
    <w:pPr>
      <w:spacing w:after="0" w:line="240" w:lineRule="auto"/>
      <w:ind w:left="288" w:right="288"/>
    </w:pPr>
    <w:rPr>
      <w:rFonts w:ascii="Garamond" w:eastAsia="Times New Roman" w:hAnsi="Garamond"/>
      <w:sz w:val="12"/>
    </w:rPr>
  </w:style>
  <w:style w:type="character" w:customStyle="1" w:styleId="aqj">
    <w:name w:val="aqj"/>
    <w:basedOn w:val="DefaultParagraphFont"/>
    <w:rsid w:val="00141C9C"/>
  </w:style>
  <w:style w:type="character" w:customStyle="1" w:styleId="StyleStyleBoldUnderlineIntenseEmphasisUnderlineapple-style-s">
    <w:name w:val="Style Style Bold UnderlineIntense EmphasisUnderlineapple-style-s..."/>
    <w:basedOn w:val="DefaultParagraphFont"/>
    <w:rsid w:val="00141C9C"/>
    <w:rPr>
      <w:b w:val="0"/>
      <w:bCs w:val="0"/>
      <w:sz w:val="22"/>
      <w:u w:val="single"/>
      <w:bdr w:val="none" w:sz="0" w:space="0" w:color="auto"/>
    </w:rPr>
  </w:style>
  <w:style w:type="paragraph" w:customStyle="1" w:styleId="blocktitle0">
    <w:name w:val="block title"/>
    <w:basedOn w:val="Normal"/>
    <w:link w:val="blocktitleChar0"/>
    <w:autoRedefine/>
    <w:qFormat/>
    <w:rsid w:val="00141C9C"/>
    <w:pPr>
      <w:spacing w:after="240"/>
      <w:jc w:val="center"/>
      <w:outlineLvl w:val="0"/>
    </w:pPr>
    <w:rPr>
      <w:rFonts w:eastAsia="Calibri"/>
      <w:b/>
      <w:caps/>
      <w:sz w:val="28"/>
      <w:szCs w:val="28"/>
      <w:lang w:val="es-ES"/>
    </w:rPr>
  </w:style>
  <w:style w:type="character" w:customStyle="1" w:styleId="Boxed">
    <w:name w:val="Boxed"/>
    <w:qFormat/>
    <w:rsid w:val="00141C9C"/>
    <w:rPr>
      <w:rFonts w:ascii="Times New Roman" w:hAnsi="Times New Roman"/>
      <w:sz w:val="20"/>
      <w:bdr w:val="single" w:sz="6" w:space="0" w:color="auto"/>
    </w:rPr>
  </w:style>
  <w:style w:type="character" w:customStyle="1" w:styleId="UnderlineCard">
    <w:name w:val="Underline Card"/>
    <w:uiPriority w:val="6"/>
    <w:qFormat/>
    <w:rsid w:val="00141C9C"/>
    <w:rPr>
      <w:rFonts w:ascii="Arial" w:hAnsi="Arial"/>
      <w:b w:val="0"/>
      <w:bCs/>
      <w:sz w:val="20"/>
      <w:u w:val="single"/>
    </w:rPr>
  </w:style>
  <w:style w:type="character" w:customStyle="1" w:styleId="story-author">
    <w:name w:val="story-author"/>
    <w:basedOn w:val="DefaultParagraphFont"/>
    <w:rsid w:val="00141C9C"/>
  </w:style>
  <w:style w:type="paragraph" w:customStyle="1" w:styleId="type">
    <w:name w:val="type"/>
    <w:basedOn w:val="Normal"/>
    <w:qFormat/>
    <w:rsid w:val="00141C9C"/>
    <w:pPr>
      <w:spacing w:before="100" w:beforeAutospacing="1" w:after="100" w:afterAutospacing="1"/>
    </w:pPr>
    <w:rPr>
      <w:rFonts w:eastAsia="Times New Roman"/>
      <w:szCs w:val="24"/>
    </w:rPr>
  </w:style>
  <w:style w:type="character" w:customStyle="1" w:styleId="institution">
    <w:name w:val="institution"/>
    <w:basedOn w:val="DefaultParagraphFont"/>
    <w:rsid w:val="00141C9C"/>
  </w:style>
  <w:style w:type="character" w:customStyle="1" w:styleId="abodyblack3">
    <w:name w:val="abodyblack3"/>
    <w:basedOn w:val="DefaultParagraphFont"/>
    <w:rsid w:val="00141C9C"/>
  </w:style>
  <w:style w:type="paragraph" w:customStyle="1" w:styleId="UnderlineChar2CharChar">
    <w:name w:val="Underline Char2 Char Char"/>
    <w:basedOn w:val="Normal"/>
    <w:link w:val="UnderlineChar2CharCharChar"/>
    <w:qFormat/>
    <w:rsid w:val="00141C9C"/>
    <w:rPr>
      <w:rFonts w:eastAsia="MS Mincho"/>
      <w:szCs w:val="20"/>
      <w:u w:val="single"/>
    </w:rPr>
  </w:style>
  <w:style w:type="character" w:customStyle="1" w:styleId="UnderlineChar2CharCharChar">
    <w:name w:val="Underline Char2 Char Char Char"/>
    <w:link w:val="UnderlineChar2CharChar"/>
    <w:rsid w:val="00141C9C"/>
    <w:rPr>
      <w:rFonts w:ascii="Times New Roman" w:eastAsia="MS Mincho" w:hAnsi="Times New Roman" w:cs="Times New Roman"/>
      <w:szCs w:val="20"/>
      <w:u w:val="single"/>
    </w:rPr>
  </w:style>
  <w:style w:type="character" w:customStyle="1" w:styleId="CharacterStyle1">
    <w:name w:val="Character Style 1"/>
    <w:rsid w:val="00141C9C"/>
    <w:rPr>
      <w:sz w:val="20"/>
      <w:szCs w:val="20"/>
    </w:rPr>
  </w:style>
  <w:style w:type="character" w:customStyle="1" w:styleId="FontStyle177">
    <w:name w:val="Font Style177"/>
    <w:basedOn w:val="DefaultParagraphFont"/>
    <w:uiPriority w:val="99"/>
    <w:rsid w:val="00141C9C"/>
    <w:rPr>
      <w:rFonts w:ascii="Times New Roman" w:hAnsi="Times New Roman" w:cs="Times New Roman"/>
      <w:sz w:val="20"/>
      <w:szCs w:val="20"/>
    </w:rPr>
  </w:style>
  <w:style w:type="character" w:customStyle="1" w:styleId="FontStyle173">
    <w:name w:val="Font Style173"/>
    <w:basedOn w:val="DefaultParagraphFont"/>
    <w:uiPriority w:val="99"/>
    <w:rsid w:val="00141C9C"/>
    <w:rPr>
      <w:rFonts w:ascii="Times New Roman" w:hAnsi="Times New Roman" w:cs="Times New Roman"/>
      <w:sz w:val="14"/>
      <w:szCs w:val="14"/>
    </w:rPr>
  </w:style>
  <w:style w:type="character" w:customStyle="1" w:styleId="FontStyle151">
    <w:name w:val="Font Style151"/>
    <w:basedOn w:val="DefaultParagraphFont"/>
    <w:uiPriority w:val="99"/>
    <w:rsid w:val="00141C9C"/>
    <w:rPr>
      <w:rFonts w:ascii="Arial Narrow" w:hAnsi="Arial Narrow" w:cs="Arial Narrow"/>
      <w:b/>
      <w:bCs/>
      <w:sz w:val="12"/>
      <w:szCs w:val="12"/>
    </w:rPr>
  </w:style>
  <w:style w:type="character" w:customStyle="1" w:styleId="FontStyle156">
    <w:name w:val="Font Style156"/>
    <w:basedOn w:val="DefaultParagraphFont"/>
    <w:uiPriority w:val="99"/>
    <w:rsid w:val="00141C9C"/>
    <w:rPr>
      <w:rFonts w:ascii="Arial Narrow" w:hAnsi="Arial Narrow" w:cs="Arial Narrow"/>
      <w:sz w:val="8"/>
      <w:szCs w:val="8"/>
    </w:rPr>
  </w:style>
  <w:style w:type="character" w:customStyle="1" w:styleId="FontStyle160">
    <w:name w:val="Font Style160"/>
    <w:basedOn w:val="DefaultParagraphFont"/>
    <w:uiPriority w:val="99"/>
    <w:rsid w:val="00141C9C"/>
    <w:rPr>
      <w:rFonts w:ascii="Times New Roman" w:hAnsi="Times New Roman" w:cs="Times New Roman"/>
      <w:b/>
      <w:bCs/>
      <w:sz w:val="20"/>
      <w:szCs w:val="20"/>
    </w:rPr>
  </w:style>
  <w:style w:type="character" w:customStyle="1" w:styleId="FontStyle178">
    <w:name w:val="Font Style178"/>
    <w:basedOn w:val="DefaultParagraphFont"/>
    <w:uiPriority w:val="99"/>
    <w:rsid w:val="00141C9C"/>
    <w:rPr>
      <w:rFonts w:ascii="Times New Roman" w:hAnsi="Times New Roman" w:cs="Times New Roman"/>
      <w:sz w:val="18"/>
      <w:szCs w:val="18"/>
    </w:rPr>
  </w:style>
  <w:style w:type="paragraph" w:customStyle="1" w:styleId="Style14">
    <w:name w:val="Style14"/>
    <w:basedOn w:val="Normal"/>
    <w:uiPriority w:val="99"/>
    <w:qFormat/>
    <w:rsid w:val="00141C9C"/>
    <w:pPr>
      <w:widowControl w:val="0"/>
      <w:autoSpaceDE w:val="0"/>
      <w:autoSpaceDN w:val="0"/>
      <w:adjustRightInd w:val="0"/>
      <w:spacing w:line="278" w:lineRule="exact"/>
      <w:jc w:val="both"/>
    </w:pPr>
    <w:rPr>
      <w:rFonts w:eastAsia="Times New Roman"/>
      <w:szCs w:val="24"/>
    </w:rPr>
  </w:style>
  <w:style w:type="paragraph" w:customStyle="1" w:styleId="Style16">
    <w:name w:val="Style16"/>
    <w:basedOn w:val="Normal"/>
    <w:uiPriority w:val="99"/>
    <w:qFormat/>
    <w:rsid w:val="00141C9C"/>
    <w:pPr>
      <w:widowControl w:val="0"/>
      <w:autoSpaceDE w:val="0"/>
      <w:autoSpaceDN w:val="0"/>
      <w:adjustRightInd w:val="0"/>
      <w:spacing w:line="163" w:lineRule="exact"/>
    </w:pPr>
    <w:rPr>
      <w:rFonts w:eastAsia="Times New Roman"/>
      <w:szCs w:val="24"/>
    </w:rPr>
  </w:style>
  <w:style w:type="character" w:customStyle="1" w:styleId="FontStyle168">
    <w:name w:val="Font Style168"/>
    <w:basedOn w:val="DefaultParagraphFont"/>
    <w:uiPriority w:val="99"/>
    <w:rsid w:val="00141C9C"/>
    <w:rPr>
      <w:rFonts w:ascii="Times New Roman" w:hAnsi="Times New Roman" w:cs="Times New Roman"/>
      <w:sz w:val="12"/>
      <w:szCs w:val="12"/>
    </w:rPr>
  </w:style>
  <w:style w:type="paragraph" w:customStyle="1" w:styleId="Style9">
    <w:name w:val="Style9"/>
    <w:basedOn w:val="Normal"/>
    <w:uiPriority w:val="99"/>
    <w:qFormat/>
    <w:rsid w:val="00141C9C"/>
    <w:pPr>
      <w:widowControl w:val="0"/>
      <w:autoSpaceDE w:val="0"/>
      <w:autoSpaceDN w:val="0"/>
      <w:adjustRightInd w:val="0"/>
      <w:spacing w:line="134" w:lineRule="exact"/>
      <w:jc w:val="both"/>
    </w:pPr>
    <w:rPr>
      <w:rFonts w:eastAsia="Times New Roman"/>
      <w:szCs w:val="24"/>
    </w:rPr>
  </w:style>
  <w:style w:type="paragraph" w:customStyle="1" w:styleId="Style44">
    <w:name w:val="Style44"/>
    <w:basedOn w:val="Normal"/>
    <w:uiPriority w:val="99"/>
    <w:qFormat/>
    <w:rsid w:val="00141C9C"/>
    <w:pPr>
      <w:widowControl w:val="0"/>
      <w:autoSpaceDE w:val="0"/>
      <w:autoSpaceDN w:val="0"/>
      <w:adjustRightInd w:val="0"/>
      <w:spacing w:line="216" w:lineRule="exact"/>
      <w:jc w:val="both"/>
    </w:pPr>
    <w:rPr>
      <w:rFonts w:eastAsia="Times New Roman"/>
      <w:szCs w:val="24"/>
    </w:rPr>
  </w:style>
  <w:style w:type="paragraph" w:customStyle="1" w:styleId="Style19">
    <w:name w:val="Style19"/>
    <w:basedOn w:val="Normal"/>
    <w:uiPriority w:val="99"/>
    <w:qFormat/>
    <w:rsid w:val="00141C9C"/>
    <w:pPr>
      <w:widowControl w:val="0"/>
      <w:autoSpaceDE w:val="0"/>
      <w:autoSpaceDN w:val="0"/>
      <w:adjustRightInd w:val="0"/>
      <w:spacing w:line="206" w:lineRule="exact"/>
    </w:pPr>
    <w:rPr>
      <w:rFonts w:eastAsia="Times New Roman"/>
      <w:szCs w:val="24"/>
    </w:rPr>
  </w:style>
  <w:style w:type="character" w:customStyle="1" w:styleId="FontStyle176">
    <w:name w:val="Font Style176"/>
    <w:basedOn w:val="DefaultParagraphFont"/>
    <w:uiPriority w:val="99"/>
    <w:rsid w:val="00141C9C"/>
    <w:rPr>
      <w:rFonts w:ascii="Times New Roman" w:hAnsi="Times New Roman" w:cs="Times New Roman"/>
      <w:sz w:val="16"/>
      <w:szCs w:val="16"/>
    </w:rPr>
  </w:style>
  <w:style w:type="character" w:customStyle="1" w:styleId="f">
    <w:name w:val="f"/>
    <w:basedOn w:val="DefaultParagraphFont"/>
    <w:rsid w:val="00141C9C"/>
  </w:style>
  <w:style w:type="character" w:customStyle="1" w:styleId="TagsChar2">
    <w:name w:val="Tags Char2"/>
    <w:rsid w:val="00141C9C"/>
    <w:rPr>
      <w:b/>
      <w:sz w:val="24"/>
    </w:rPr>
  </w:style>
  <w:style w:type="paragraph" w:customStyle="1" w:styleId="CardsFont6ptChar">
    <w:name w:val="Cards + Font: 6 pt Char"/>
    <w:basedOn w:val="Normal"/>
    <w:link w:val="CardsFont6ptCharChar"/>
    <w:qFormat/>
    <w:rsid w:val="00141C9C"/>
    <w:pPr>
      <w:autoSpaceDE w:val="0"/>
      <w:autoSpaceDN w:val="0"/>
      <w:adjustRightInd w:val="0"/>
      <w:ind w:left="432" w:right="432"/>
      <w:jc w:val="both"/>
    </w:pPr>
    <w:rPr>
      <w:rFonts w:eastAsia="Times New Roman"/>
      <w:sz w:val="12"/>
      <w:szCs w:val="24"/>
    </w:rPr>
  </w:style>
  <w:style w:type="character" w:customStyle="1" w:styleId="CardsFont6ptCharChar">
    <w:name w:val="Cards + Font: 6 pt Char Char"/>
    <w:link w:val="CardsFont6ptChar"/>
    <w:rsid w:val="00141C9C"/>
    <w:rPr>
      <w:rFonts w:ascii="Times New Roman" w:eastAsia="Times New Roman" w:hAnsi="Times New Roman" w:cs="Times New Roman"/>
      <w:sz w:val="12"/>
      <w:szCs w:val="24"/>
    </w:rPr>
  </w:style>
  <w:style w:type="character" w:customStyle="1" w:styleId="FontStyle172">
    <w:name w:val="Font Style172"/>
    <w:basedOn w:val="DefaultParagraphFont"/>
    <w:uiPriority w:val="99"/>
    <w:rsid w:val="00141C9C"/>
    <w:rPr>
      <w:rFonts w:ascii="Times New Roman" w:hAnsi="Times New Roman" w:cs="Times New Roman"/>
      <w:b/>
      <w:bCs/>
      <w:sz w:val="16"/>
      <w:szCs w:val="16"/>
    </w:rPr>
  </w:style>
  <w:style w:type="paragraph" w:customStyle="1" w:styleId="Style18">
    <w:name w:val="Style18"/>
    <w:basedOn w:val="Normal"/>
    <w:uiPriority w:val="99"/>
    <w:qFormat/>
    <w:rsid w:val="00141C9C"/>
    <w:pPr>
      <w:widowControl w:val="0"/>
      <w:autoSpaceDE w:val="0"/>
      <w:autoSpaceDN w:val="0"/>
      <w:adjustRightInd w:val="0"/>
      <w:spacing w:line="269" w:lineRule="exact"/>
    </w:pPr>
    <w:rPr>
      <w:rFonts w:eastAsia="Times New Roman"/>
      <w:szCs w:val="24"/>
    </w:rPr>
  </w:style>
  <w:style w:type="character" w:customStyle="1" w:styleId="FontStyle171">
    <w:name w:val="Font Style171"/>
    <w:basedOn w:val="DefaultParagraphFont"/>
    <w:uiPriority w:val="99"/>
    <w:rsid w:val="00141C9C"/>
    <w:rPr>
      <w:rFonts w:ascii="Times New Roman" w:hAnsi="Times New Roman" w:cs="Times New Roman"/>
      <w:i/>
      <w:iCs/>
      <w:sz w:val="16"/>
      <w:szCs w:val="16"/>
    </w:rPr>
  </w:style>
  <w:style w:type="character" w:customStyle="1" w:styleId="FontStyle162">
    <w:name w:val="Font Style162"/>
    <w:basedOn w:val="DefaultParagraphFont"/>
    <w:uiPriority w:val="99"/>
    <w:rsid w:val="00141C9C"/>
    <w:rPr>
      <w:rFonts w:ascii="Times New Roman" w:hAnsi="Times New Roman" w:cs="Times New Roman"/>
      <w:b/>
      <w:bCs/>
      <w:sz w:val="18"/>
      <w:szCs w:val="18"/>
    </w:rPr>
  </w:style>
  <w:style w:type="character" w:customStyle="1" w:styleId="FontStyle167">
    <w:name w:val="Font Style167"/>
    <w:basedOn w:val="DefaultParagraphFont"/>
    <w:uiPriority w:val="99"/>
    <w:rsid w:val="00141C9C"/>
    <w:rPr>
      <w:rFonts w:ascii="Times New Roman" w:hAnsi="Times New Roman" w:cs="Times New Roman"/>
      <w:sz w:val="10"/>
      <w:szCs w:val="10"/>
    </w:rPr>
  </w:style>
  <w:style w:type="character" w:customStyle="1" w:styleId="FontStyle174">
    <w:name w:val="Font Style174"/>
    <w:basedOn w:val="DefaultParagraphFont"/>
    <w:uiPriority w:val="99"/>
    <w:rsid w:val="00141C9C"/>
    <w:rPr>
      <w:rFonts w:ascii="Arial Narrow" w:hAnsi="Arial Narrow" w:cs="Arial Narrow"/>
      <w:b/>
      <w:bCs/>
      <w:sz w:val="18"/>
      <w:szCs w:val="18"/>
    </w:rPr>
  </w:style>
  <w:style w:type="paragraph" w:customStyle="1" w:styleId="Style47">
    <w:name w:val="Style47"/>
    <w:basedOn w:val="Normal"/>
    <w:uiPriority w:val="99"/>
    <w:qFormat/>
    <w:rsid w:val="00141C9C"/>
    <w:pPr>
      <w:widowControl w:val="0"/>
      <w:autoSpaceDE w:val="0"/>
      <w:autoSpaceDN w:val="0"/>
      <w:adjustRightInd w:val="0"/>
      <w:spacing w:line="490" w:lineRule="exact"/>
    </w:pPr>
    <w:rPr>
      <w:rFonts w:eastAsia="Times New Roman"/>
      <w:szCs w:val="24"/>
    </w:rPr>
  </w:style>
  <w:style w:type="character" w:customStyle="1" w:styleId="FontStyle169">
    <w:name w:val="Font Style169"/>
    <w:basedOn w:val="DefaultParagraphFont"/>
    <w:uiPriority w:val="99"/>
    <w:rsid w:val="00141C9C"/>
    <w:rPr>
      <w:rFonts w:ascii="Times New Roman" w:hAnsi="Times New Roman" w:cs="Times New Roman"/>
      <w:sz w:val="12"/>
      <w:szCs w:val="12"/>
    </w:rPr>
  </w:style>
  <w:style w:type="paragraph" w:customStyle="1" w:styleId="Style24">
    <w:name w:val="Style24"/>
    <w:basedOn w:val="Normal"/>
    <w:uiPriority w:val="99"/>
    <w:qFormat/>
    <w:rsid w:val="00141C9C"/>
    <w:pPr>
      <w:widowControl w:val="0"/>
      <w:autoSpaceDE w:val="0"/>
      <w:autoSpaceDN w:val="0"/>
      <w:adjustRightInd w:val="0"/>
      <w:spacing w:line="276" w:lineRule="exact"/>
    </w:pPr>
    <w:rPr>
      <w:rFonts w:eastAsia="Times New Roman"/>
      <w:szCs w:val="24"/>
    </w:rPr>
  </w:style>
  <w:style w:type="paragraph" w:customStyle="1" w:styleId="Style99">
    <w:name w:val="Style99"/>
    <w:basedOn w:val="Normal"/>
    <w:uiPriority w:val="99"/>
    <w:qFormat/>
    <w:rsid w:val="00141C9C"/>
    <w:pPr>
      <w:widowControl w:val="0"/>
      <w:autoSpaceDE w:val="0"/>
      <w:autoSpaceDN w:val="0"/>
      <w:adjustRightInd w:val="0"/>
      <w:spacing w:line="182" w:lineRule="exact"/>
      <w:jc w:val="both"/>
    </w:pPr>
    <w:rPr>
      <w:rFonts w:eastAsia="Times New Roman"/>
      <w:szCs w:val="24"/>
    </w:rPr>
  </w:style>
  <w:style w:type="paragraph" w:customStyle="1" w:styleId="Style26">
    <w:name w:val="Style26"/>
    <w:basedOn w:val="Normal"/>
    <w:uiPriority w:val="99"/>
    <w:qFormat/>
    <w:rsid w:val="00141C9C"/>
    <w:pPr>
      <w:widowControl w:val="0"/>
      <w:autoSpaceDE w:val="0"/>
      <w:autoSpaceDN w:val="0"/>
      <w:adjustRightInd w:val="0"/>
      <w:spacing w:line="278" w:lineRule="exact"/>
      <w:jc w:val="both"/>
    </w:pPr>
    <w:rPr>
      <w:rFonts w:eastAsia="Times New Roman"/>
      <w:szCs w:val="24"/>
    </w:rPr>
  </w:style>
  <w:style w:type="character" w:customStyle="1" w:styleId="FontStyle139">
    <w:name w:val="Font Style139"/>
    <w:basedOn w:val="DefaultParagraphFont"/>
    <w:uiPriority w:val="99"/>
    <w:rsid w:val="00141C9C"/>
    <w:rPr>
      <w:rFonts w:ascii="Times New Roman" w:hAnsi="Times New Roman" w:cs="Times New Roman"/>
      <w:b/>
      <w:bCs/>
      <w:sz w:val="18"/>
      <w:szCs w:val="18"/>
    </w:rPr>
  </w:style>
  <w:style w:type="paragraph" w:customStyle="1" w:styleId="Style21">
    <w:name w:val="Style21"/>
    <w:basedOn w:val="Normal"/>
    <w:uiPriority w:val="99"/>
    <w:qFormat/>
    <w:rsid w:val="00141C9C"/>
    <w:pPr>
      <w:widowControl w:val="0"/>
      <w:autoSpaceDE w:val="0"/>
      <w:autoSpaceDN w:val="0"/>
      <w:adjustRightInd w:val="0"/>
      <w:spacing w:line="216" w:lineRule="exact"/>
      <w:jc w:val="both"/>
    </w:pPr>
    <w:rPr>
      <w:rFonts w:eastAsia="Times New Roman"/>
      <w:szCs w:val="24"/>
    </w:rPr>
  </w:style>
  <w:style w:type="paragraph" w:customStyle="1" w:styleId="Style50">
    <w:name w:val="Style50"/>
    <w:basedOn w:val="Normal"/>
    <w:uiPriority w:val="99"/>
    <w:qFormat/>
    <w:rsid w:val="00141C9C"/>
    <w:pPr>
      <w:widowControl w:val="0"/>
      <w:autoSpaceDE w:val="0"/>
      <w:autoSpaceDN w:val="0"/>
      <w:adjustRightInd w:val="0"/>
      <w:spacing w:line="198" w:lineRule="exact"/>
    </w:pPr>
    <w:rPr>
      <w:rFonts w:eastAsia="Times New Roman"/>
      <w:szCs w:val="24"/>
    </w:rPr>
  </w:style>
  <w:style w:type="character" w:customStyle="1" w:styleId="FootnoteTextChar1">
    <w:name w:val="Footnote Text Char1"/>
    <w:basedOn w:val="DefaultParagraphFont"/>
    <w:rsid w:val="00141C9C"/>
    <w:rPr>
      <w:rFonts w:ascii="Calibri" w:hAnsi="Calibri"/>
      <w:sz w:val="20"/>
      <w:szCs w:val="20"/>
    </w:rPr>
  </w:style>
  <w:style w:type="paragraph" w:customStyle="1" w:styleId="Standard">
    <w:name w:val="Standard"/>
    <w:qFormat/>
    <w:rsid w:val="00141C9C"/>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141C9C"/>
    <w:rPr>
      <w:color w:val="000000"/>
      <w:sz w:val="32"/>
      <w:szCs w:val="32"/>
    </w:rPr>
  </w:style>
  <w:style w:type="paragraph" w:customStyle="1" w:styleId="Cardnon-underlined">
    <w:name w:val="Card non-underlined"/>
    <w:basedOn w:val="Normal"/>
    <w:link w:val="Cardnon-underlinedChar"/>
    <w:autoRedefine/>
    <w:uiPriority w:val="99"/>
    <w:qFormat/>
    <w:rsid w:val="00141C9C"/>
    <w:rPr>
      <w:rFonts w:eastAsia="Times New Roman"/>
      <w:szCs w:val="20"/>
    </w:rPr>
  </w:style>
  <w:style w:type="character" w:customStyle="1" w:styleId="Cardnon-underlinedChar">
    <w:name w:val="Card non-underlined Char"/>
    <w:basedOn w:val="DefaultParagraphFont"/>
    <w:link w:val="Cardnon-underlined"/>
    <w:uiPriority w:val="99"/>
    <w:rsid w:val="00141C9C"/>
    <w:rPr>
      <w:rFonts w:ascii="Times New Roman" w:eastAsia="Times New Roman" w:hAnsi="Times New Roman" w:cs="Times New Roman"/>
      <w:szCs w:val="20"/>
    </w:rPr>
  </w:style>
  <w:style w:type="numbering" w:customStyle="1" w:styleId="NoList1">
    <w:name w:val="No List1"/>
    <w:next w:val="NoList"/>
    <w:semiHidden/>
    <w:unhideWhenUsed/>
    <w:rsid w:val="00141C9C"/>
  </w:style>
  <w:style w:type="character" w:customStyle="1" w:styleId="TitleChar2">
    <w:name w:val="Title Char2"/>
    <w:aliases w:val="Cites and Cards Char1,Bold Underlined Char1,UNDERLINE Char1,Read This Char1"/>
    <w:basedOn w:val="DefaultParagraphFont"/>
    <w:uiPriority w:val="10"/>
    <w:qFormat/>
    <w:locked/>
    <w:rsid w:val="00141C9C"/>
    <w:rPr>
      <w:b/>
      <w:bCs/>
      <w:u w:val="single"/>
    </w:rPr>
  </w:style>
  <w:style w:type="paragraph" w:styleId="TOC3">
    <w:name w:val="toc 3"/>
    <w:basedOn w:val="Normal"/>
    <w:next w:val="Normal"/>
    <w:autoRedefine/>
    <w:qFormat/>
    <w:rsid w:val="00141C9C"/>
    <w:pPr>
      <w:ind w:left="400"/>
    </w:pPr>
    <w:rPr>
      <w:rFonts w:eastAsia="Times New Roman"/>
      <w:szCs w:val="20"/>
    </w:rPr>
  </w:style>
  <w:style w:type="paragraph" w:styleId="TOC4">
    <w:name w:val="toc 4"/>
    <w:basedOn w:val="Normal"/>
    <w:next w:val="Normal"/>
    <w:autoRedefine/>
    <w:rsid w:val="00141C9C"/>
    <w:pPr>
      <w:ind w:left="600"/>
    </w:pPr>
    <w:rPr>
      <w:rFonts w:eastAsia="Times New Roman"/>
      <w:szCs w:val="20"/>
    </w:rPr>
  </w:style>
  <w:style w:type="paragraph" w:styleId="TOC5">
    <w:name w:val="toc 5"/>
    <w:basedOn w:val="Normal"/>
    <w:next w:val="Normal"/>
    <w:autoRedefine/>
    <w:rsid w:val="00141C9C"/>
    <w:pPr>
      <w:ind w:left="800"/>
    </w:pPr>
    <w:rPr>
      <w:rFonts w:eastAsia="Times New Roman"/>
      <w:szCs w:val="20"/>
    </w:rPr>
  </w:style>
  <w:style w:type="paragraph" w:styleId="TOC6">
    <w:name w:val="toc 6"/>
    <w:basedOn w:val="Normal"/>
    <w:next w:val="Normal"/>
    <w:autoRedefine/>
    <w:rsid w:val="00141C9C"/>
    <w:pPr>
      <w:ind w:left="1000"/>
    </w:pPr>
    <w:rPr>
      <w:rFonts w:eastAsia="Times New Roman"/>
      <w:szCs w:val="20"/>
    </w:rPr>
  </w:style>
  <w:style w:type="paragraph" w:styleId="TOC7">
    <w:name w:val="toc 7"/>
    <w:basedOn w:val="Normal"/>
    <w:next w:val="Normal"/>
    <w:autoRedefine/>
    <w:rsid w:val="00141C9C"/>
    <w:pPr>
      <w:ind w:left="1200"/>
    </w:pPr>
    <w:rPr>
      <w:rFonts w:eastAsia="Times New Roman"/>
      <w:szCs w:val="20"/>
    </w:rPr>
  </w:style>
  <w:style w:type="paragraph" w:styleId="TOC8">
    <w:name w:val="toc 8"/>
    <w:basedOn w:val="Normal"/>
    <w:next w:val="Normal"/>
    <w:autoRedefine/>
    <w:rsid w:val="00141C9C"/>
    <w:pPr>
      <w:ind w:left="1400"/>
    </w:pPr>
    <w:rPr>
      <w:rFonts w:eastAsia="Times New Roman"/>
      <w:szCs w:val="20"/>
    </w:rPr>
  </w:style>
  <w:style w:type="character" w:customStyle="1" w:styleId="allocatoragentsleft">
    <w:name w:val="al_locatoragentsleft"/>
    <w:basedOn w:val="DefaultParagraphFont"/>
    <w:rsid w:val="00141C9C"/>
  </w:style>
  <w:style w:type="character" w:styleId="HTMLTypewriter">
    <w:name w:val="HTML Typewriter"/>
    <w:basedOn w:val="DefaultParagraphFont"/>
    <w:unhideWhenUsed/>
    <w:rsid w:val="00141C9C"/>
    <w:rPr>
      <w:rFonts w:ascii="Courier New" w:eastAsia="Times New Roman" w:hAnsi="Courier New" w:cs="Courier New"/>
      <w:sz w:val="20"/>
      <w:szCs w:val="20"/>
    </w:rPr>
  </w:style>
  <w:style w:type="character" w:customStyle="1" w:styleId="caps">
    <w:name w:val="caps"/>
    <w:basedOn w:val="DefaultParagraphFont"/>
    <w:qFormat/>
    <w:rsid w:val="00141C9C"/>
  </w:style>
  <w:style w:type="character" w:customStyle="1" w:styleId="UnderlinesCharChar">
    <w:name w:val="Underlines Char Char"/>
    <w:basedOn w:val="DefaultParagraphFont"/>
    <w:rsid w:val="00141C9C"/>
    <w:rPr>
      <w:rFonts w:cs="Arial"/>
      <w:b/>
      <w:bCs/>
      <w:noProof w:val="0"/>
      <w:sz w:val="22"/>
      <w:szCs w:val="26"/>
      <w:u w:val="single"/>
      <w:lang w:val="en-US" w:eastAsia="en-US" w:bidi="ar-SA"/>
    </w:rPr>
  </w:style>
  <w:style w:type="paragraph" w:customStyle="1" w:styleId="Carding">
    <w:name w:val="Carding"/>
    <w:basedOn w:val="Normal"/>
    <w:uiPriority w:val="99"/>
    <w:qFormat/>
    <w:rsid w:val="00141C9C"/>
    <w:rPr>
      <w:rFonts w:eastAsia="Times New Roman"/>
      <w:sz w:val="18"/>
      <w:szCs w:val="24"/>
    </w:rPr>
  </w:style>
  <w:style w:type="character" w:customStyle="1" w:styleId="TagsChar1">
    <w:name w:val="Tags Char1"/>
    <w:aliases w:val="Super Script Char1,TagStyle Char1"/>
    <w:basedOn w:val="DefaultParagraphFont"/>
    <w:rsid w:val="00141C9C"/>
    <w:rPr>
      <w:rFonts w:ascii="Arial Narrow" w:hAnsi="Arial Narrow"/>
      <w:b/>
      <w:noProof w:val="0"/>
      <w:sz w:val="22"/>
      <w:szCs w:val="60"/>
      <w:lang w:val="en-US" w:eastAsia="en-US" w:bidi="ar-SA"/>
    </w:rPr>
  </w:style>
  <w:style w:type="character" w:customStyle="1" w:styleId="aunderline">
    <w:name w:val="aunderline"/>
    <w:basedOn w:val="DefaultParagraphFont"/>
    <w:qFormat/>
    <w:rsid w:val="00141C9C"/>
    <w:rPr>
      <w:rFonts w:ascii="Times New Roman" w:hAnsi="Times New Roman"/>
      <w:sz w:val="20"/>
      <w:szCs w:val="24"/>
      <w:u w:val="thick"/>
    </w:rPr>
  </w:style>
  <w:style w:type="character" w:customStyle="1" w:styleId="tagChar1">
    <w:name w:val="tag Char1"/>
    <w:basedOn w:val="DefaultParagraphFont"/>
    <w:rsid w:val="00141C9C"/>
    <w:rPr>
      <w:b/>
      <w:noProof w:val="0"/>
      <w:sz w:val="24"/>
      <w:lang w:val="en-US" w:eastAsia="en-US" w:bidi="ar-SA"/>
    </w:rPr>
  </w:style>
  <w:style w:type="character" w:customStyle="1" w:styleId="tagChar2">
    <w:name w:val="tag Char2"/>
    <w:basedOn w:val="DefaultParagraphFont"/>
    <w:qFormat/>
    <w:rsid w:val="00141C9C"/>
    <w:rPr>
      <w:b/>
      <w:noProof w:val="0"/>
      <w:sz w:val="24"/>
      <w:lang w:val="en-US" w:eastAsia="en-US" w:bidi="ar-SA"/>
    </w:rPr>
  </w:style>
  <w:style w:type="character" w:customStyle="1" w:styleId="Taggin-New">
    <w:name w:val="Taggin - New"/>
    <w:basedOn w:val="DefaultParagraphFont"/>
    <w:rsid w:val="00141C9C"/>
    <w:rPr>
      <w:rFonts w:ascii="Arial Narrow" w:hAnsi="Arial Narrow"/>
      <w:b/>
      <w:sz w:val="22"/>
    </w:rPr>
  </w:style>
  <w:style w:type="character" w:customStyle="1" w:styleId="Boxing-New">
    <w:name w:val="Boxing - New"/>
    <w:basedOn w:val="DefaultParagraphFont"/>
    <w:rsid w:val="00141C9C"/>
    <w:rPr>
      <w:rFonts w:ascii="Arial Narrow" w:hAnsi="Arial Narrow"/>
      <w:sz w:val="16"/>
      <w:u w:val="none"/>
      <w:bdr w:val="single" w:sz="4" w:space="0" w:color="auto"/>
    </w:rPr>
  </w:style>
  <w:style w:type="character" w:customStyle="1" w:styleId="ilad">
    <w:name w:val="il_ad"/>
    <w:rsid w:val="00141C9C"/>
  </w:style>
  <w:style w:type="paragraph" w:customStyle="1" w:styleId="CardsHighlighted">
    <w:name w:val="Cards Highlighted"/>
    <w:next w:val="Normal"/>
    <w:link w:val="CardsHighlightedChar"/>
    <w:qFormat/>
    <w:rsid w:val="00141C9C"/>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141C9C"/>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141C9C"/>
    <w:rPr>
      <w:rFonts w:ascii="Garamond" w:hAnsi="Garamond"/>
      <w:sz w:val="22"/>
      <w:szCs w:val="24"/>
      <w:u w:val="single"/>
      <w:lang w:val="en-US" w:eastAsia="en-US" w:bidi="ar-SA"/>
    </w:rPr>
  </w:style>
  <w:style w:type="paragraph" w:customStyle="1" w:styleId="Style2">
    <w:name w:val="Style2"/>
    <w:basedOn w:val="Heading4"/>
    <w:qFormat/>
    <w:rsid w:val="00141C9C"/>
    <w:pPr>
      <w:spacing w:before="0"/>
    </w:pPr>
    <w:rPr>
      <w:rFonts w:eastAsia="Times New Roman" w:cs="Times New Roman"/>
      <w:bCs/>
      <w:caps/>
      <w:szCs w:val="20"/>
    </w:rPr>
  </w:style>
  <w:style w:type="character" w:customStyle="1" w:styleId="pagetitle">
    <w:name w:val="pagetitle"/>
    <w:basedOn w:val="DefaultParagraphFont"/>
    <w:rsid w:val="00141C9C"/>
  </w:style>
  <w:style w:type="paragraph" w:customStyle="1" w:styleId="text">
    <w:name w:val="text"/>
    <w:basedOn w:val="Normal"/>
    <w:uiPriority w:val="99"/>
    <w:qFormat/>
    <w:rsid w:val="00141C9C"/>
    <w:pPr>
      <w:spacing w:before="100" w:beforeAutospacing="1" w:after="100" w:afterAutospacing="1"/>
    </w:pPr>
    <w:rPr>
      <w:rFonts w:eastAsia="Times New Roman"/>
      <w:szCs w:val="24"/>
    </w:rPr>
  </w:style>
  <w:style w:type="character" w:customStyle="1" w:styleId="StyleUnderlineCharChar9ptBold1">
    <w:name w:val="Style Underline Char Char + 9 pt Bold1"/>
    <w:rsid w:val="00141C9C"/>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41C9C"/>
    <w:rPr>
      <w:rFonts w:ascii="Times New Roman" w:hAnsi="Times New Roman"/>
      <w:sz w:val="20"/>
      <w:szCs w:val="24"/>
      <w:u w:val="single"/>
      <w:lang w:val="en-US" w:eastAsia="en-US" w:bidi="ar-SA"/>
    </w:rPr>
  </w:style>
  <w:style w:type="character" w:customStyle="1" w:styleId="Style9ptBoldUnderline">
    <w:name w:val="Style 9 pt Bold Underline"/>
    <w:rsid w:val="00141C9C"/>
    <w:rPr>
      <w:b/>
      <w:bCs/>
      <w:sz w:val="20"/>
      <w:u w:val="single"/>
    </w:rPr>
  </w:style>
  <w:style w:type="paragraph" w:customStyle="1" w:styleId="StyleUnderline9pt0">
    <w:name w:val="Style Underline + 9 pt"/>
    <w:link w:val="StyleUnderline9ptChar"/>
    <w:qFormat/>
    <w:rsid w:val="00141C9C"/>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141C9C"/>
    <w:rPr>
      <w:rFonts w:ascii="Arial" w:eastAsia="Times New Roman" w:hAnsi="Arial" w:cs="Times New Roman"/>
      <w:szCs w:val="20"/>
      <w:u w:val="single"/>
    </w:rPr>
  </w:style>
  <w:style w:type="character" w:customStyle="1" w:styleId="StyleUnderlineChar1Bold">
    <w:name w:val="Style Underline Char1 + Bold"/>
    <w:rsid w:val="00141C9C"/>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141C9C"/>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141C9C"/>
    <w:rPr>
      <w:rFonts w:ascii="Times New Roman" w:hAnsi="Times New Roman" w:cs="Times New Roman"/>
      <w:kern w:val="32"/>
      <w:szCs w:val="20"/>
      <w:u w:val="single"/>
      <w:lang w:eastAsia="ar-SA"/>
    </w:rPr>
  </w:style>
  <w:style w:type="character" w:customStyle="1" w:styleId="TagsCharCharChar">
    <w:name w:val="Tags Char Char Char"/>
    <w:basedOn w:val="DefaultParagraphFont"/>
    <w:rsid w:val="00141C9C"/>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41C9C"/>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qFormat/>
    <w:rsid w:val="00141C9C"/>
    <w:rPr>
      <w:color w:val="000000"/>
      <w:sz w:val="20"/>
      <w:u w:val="single"/>
    </w:rPr>
  </w:style>
  <w:style w:type="character" w:customStyle="1" w:styleId="Style11ptBlack">
    <w:name w:val="Style 11 pt Black"/>
    <w:basedOn w:val="DefaultParagraphFont"/>
    <w:qFormat/>
    <w:rsid w:val="00141C9C"/>
    <w:rPr>
      <w:color w:val="000000"/>
      <w:sz w:val="20"/>
    </w:rPr>
  </w:style>
  <w:style w:type="character" w:customStyle="1" w:styleId="StyleUnderlineCharTimesBold">
    <w:name w:val="Style Underline Char + Times Bold"/>
    <w:basedOn w:val="DefaultParagraphFont"/>
    <w:rsid w:val="00141C9C"/>
    <w:rPr>
      <w:rFonts w:ascii="Times" w:hAnsi="Times"/>
      <w:b w:val="0"/>
      <w:bCs/>
      <w:sz w:val="20"/>
      <w:u w:val="single"/>
    </w:rPr>
  </w:style>
  <w:style w:type="character" w:customStyle="1" w:styleId="blubigktbiz">
    <w:name w:val="blubigktbiz"/>
    <w:rsid w:val="00141C9C"/>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41C9C"/>
  </w:style>
  <w:style w:type="character" w:customStyle="1" w:styleId="StyleevidencetextBorderSinglesolidlineAuto05ptLChar">
    <w:name w:val="Style evidence text + Border: : (Single solid line Auto  0.5 pt L... Char"/>
    <w:link w:val="StyleevidencetextBorderSinglesolidlineAuto05ptL"/>
    <w:rsid w:val="00141C9C"/>
    <w:rPr>
      <w:rFonts w:ascii="Times New Roman" w:hAnsi="Times New Roman" w:cs="Times New Roman"/>
      <w:color w:val="000000"/>
      <w:lang w:val="x-none" w:eastAsia="x-none"/>
    </w:rPr>
  </w:style>
  <w:style w:type="character" w:customStyle="1" w:styleId="Style4CharChar">
    <w:name w:val="Style4 Char Char"/>
    <w:basedOn w:val="DefaultParagraphFont"/>
    <w:rsid w:val="00141C9C"/>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141C9C"/>
    <w:rPr>
      <w:rFonts w:ascii="Times New Roman" w:hAnsi="Times New Roman" w:cs="Times New Roman"/>
      <w:sz w:val="16"/>
      <w:szCs w:val="16"/>
    </w:rPr>
  </w:style>
  <w:style w:type="character" w:customStyle="1" w:styleId="StyleEmphasisArial12ptBold">
    <w:name w:val="Style Emphasis + Arial 12 pt Bold"/>
    <w:rsid w:val="00141C9C"/>
    <w:rPr>
      <w:rFonts w:ascii="Arial" w:hAnsi="Arial"/>
      <w:b/>
      <w:bCs/>
      <w:i/>
      <w:iCs/>
      <w:sz w:val="24"/>
    </w:rPr>
  </w:style>
  <w:style w:type="character" w:customStyle="1" w:styleId="super">
    <w:name w:val="super"/>
    <w:rsid w:val="00141C9C"/>
  </w:style>
  <w:style w:type="character" w:customStyle="1" w:styleId="text30">
    <w:name w:val="text30"/>
    <w:rsid w:val="00141C9C"/>
  </w:style>
  <w:style w:type="character" w:customStyle="1" w:styleId="uppercase">
    <w:name w:val="uppercase"/>
    <w:rsid w:val="00141C9C"/>
  </w:style>
  <w:style w:type="character" w:customStyle="1" w:styleId="bodytext0">
    <w:name w:val="bodytext"/>
    <w:rsid w:val="00141C9C"/>
  </w:style>
  <w:style w:type="character" w:customStyle="1" w:styleId="entry-title">
    <w:name w:val="entry-title"/>
    <w:rsid w:val="00141C9C"/>
  </w:style>
  <w:style w:type="character" w:customStyle="1" w:styleId="BodyTextIndentChar1">
    <w:name w:val="Body Text Indent Char1"/>
    <w:basedOn w:val="DefaultParagraphFont"/>
    <w:uiPriority w:val="99"/>
    <w:semiHidden/>
    <w:rsid w:val="00141C9C"/>
    <w:rPr>
      <w:rFonts w:ascii="Times New Roman" w:hAnsi="Times New Roman" w:cs="Times New Roman"/>
      <w:sz w:val="20"/>
    </w:rPr>
  </w:style>
  <w:style w:type="character" w:customStyle="1" w:styleId="Style6pt">
    <w:name w:val="Style 6 pt"/>
    <w:basedOn w:val="DefaultParagraphFont"/>
    <w:qFormat/>
    <w:rsid w:val="00141C9C"/>
    <w:rPr>
      <w:sz w:val="12"/>
    </w:rPr>
  </w:style>
  <w:style w:type="character" w:customStyle="1" w:styleId="CiteCharCharCharCharCharChar">
    <w:name w:val="Cite Char Char Char Char Char Char"/>
    <w:basedOn w:val="DefaultParagraphFont"/>
    <w:rsid w:val="00141C9C"/>
    <w:rPr>
      <w:b/>
      <w:noProof w:val="0"/>
      <w:sz w:val="22"/>
      <w:szCs w:val="24"/>
      <w:u w:val="single"/>
      <w:lang w:val="en-US" w:eastAsia="en-US" w:bidi="ar-SA"/>
    </w:rPr>
  </w:style>
  <w:style w:type="character" w:customStyle="1" w:styleId="mainbody1">
    <w:name w:val="mainbody1"/>
    <w:basedOn w:val="DefaultParagraphFont"/>
    <w:rsid w:val="00141C9C"/>
    <w:rPr>
      <w:rFonts w:ascii="Verdana" w:hAnsi="Verdana" w:hint="default"/>
      <w:color w:val="000000"/>
      <w:sz w:val="22"/>
      <w:szCs w:val="22"/>
    </w:rPr>
  </w:style>
  <w:style w:type="character" w:customStyle="1" w:styleId="ssl4">
    <w:name w:val="ss_l4"/>
    <w:basedOn w:val="DefaultParagraphFont"/>
    <w:rsid w:val="00141C9C"/>
  </w:style>
  <w:style w:type="paragraph" w:customStyle="1" w:styleId="StyleNormalWeb11ptUnderline">
    <w:name w:val="Style Normal (Web) + 11 pt Underline"/>
    <w:basedOn w:val="NormalWeb"/>
    <w:link w:val="StyleNormalWeb11ptUnderlineChar"/>
    <w:qFormat/>
    <w:rsid w:val="00141C9C"/>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141C9C"/>
    <w:rPr>
      <w:rFonts w:ascii="Times New Roman" w:eastAsia="Calibri" w:hAnsi="Times New Roman" w:cs="Times New Roman"/>
      <w:szCs w:val="24"/>
      <w:u w:val="single"/>
    </w:rPr>
  </w:style>
  <w:style w:type="character" w:customStyle="1" w:styleId="cit-first-element">
    <w:name w:val="cit-first-element"/>
    <w:basedOn w:val="DefaultParagraphFont"/>
    <w:rsid w:val="00141C9C"/>
  </w:style>
  <w:style w:type="character" w:customStyle="1" w:styleId="title1">
    <w:name w:val="title1"/>
    <w:basedOn w:val="DefaultParagraphFont"/>
    <w:rsid w:val="00141C9C"/>
  </w:style>
  <w:style w:type="character" w:customStyle="1" w:styleId="StyleThickunderline1">
    <w:name w:val="Style Thick underline1"/>
    <w:basedOn w:val="DefaultParagraphFont"/>
    <w:rsid w:val="00141C9C"/>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141C9C"/>
    <w:rPr>
      <w:rFonts w:ascii="Georgia" w:hAnsi="Georgia"/>
    </w:rPr>
  </w:style>
  <w:style w:type="character" w:customStyle="1" w:styleId="FooterChar1">
    <w:name w:val="Footer Char1"/>
    <w:basedOn w:val="DefaultParagraphFont"/>
    <w:uiPriority w:val="99"/>
    <w:semiHidden/>
    <w:rsid w:val="00141C9C"/>
    <w:rPr>
      <w:rFonts w:ascii="Georgia" w:hAnsi="Georgia"/>
    </w:rPr>
  </w:style>
  <w:style w:type="character" w:customStyle="1" w:styleId="AnalyticChar">
    <w:name w:val="Analytic Char"/>
    <w:basedOn w:val="DefaultParagraphFont"/>
    <w:link w:val="Analytic"/>
    <w:uiPriority w:val="4"/>
    <w:rsid w:val="00141C9C"/>
    <w:rPr>
      <w:rFonts w:ascii="Times New Roman" w:eastAsiaTheme="majorEastAsia" w:hAnsi="Times New Roman" w:cstheme="majorBidi"/>
      <w:b/>
      <w:iCs/>
      <w:color w:val="C00000"/>
      <w:sz w:val="26"/>
    </w:rPr>
  </w:style>
  <w:style w:type="character" w:customStyle="1" w:styleId="UnderlineBold0">
    <w:name w:val="Underline Bold"/>
    <w:uiPriority w:val="6"/>
    <w:qFormat/>
    <w:rsid w:val="00141C9C"/>
    <w:rPr>
      <w:b/>
      <w:sz w:val="20"/>
      <w:u w:val="single"/>
    </w:rPr>
  </w:style>
  <w:style w:type="paragraph" w:customStyle="1" w:styleId="Underline20">
    <w:name w:val="Underline2"/>
    <w:basedOn w:val="Normal"/>
    <w:link w:val="Underline2Char"/>
    <w:autoRedefine/>
    <w:uiPriority w:val="4"/>
    <w:qFormat/>
    <w:rsid w:val="00141C9C"/>
    <w:rPr>
      <w:b/>
      <w:u w:val="single"/>
    </w:rPr>
  </w:style>
  <w:style w:type="character" w:customStyle="1" w:styleId="Underline2Char">
    <w:name w:val="Underline2 Char"/>
    <w:basedOn w:val="DefaultParagraphFont"/>
    <w:link w:val="Underline20"/>
    <w:uiPriority w:val="4"/>
    <w:rsid w:val="00141C9C"/>
    <w:rPr>
      <w:rFonts w:ascii="Times New Roman" w:hAnsi="Times New Roman" w:cs="Times New Roman"/>
      <w:b/>
      <w:u w:val="single"/>
    </w:rPr>
  </w:style>
  <w:style w:type="character" w:customStyle="1" w:styleId="NormalTextChar">
    <w:name w:val="Normal Text Char"/>
    <w:link w:val="NormalText"/>
    <w:rsid w:val="00141C9C"/>
    <w:rPr>
      <w:rFonts w:ascii="Times New Roman" w:eastAsia="Times New Roman" w:hAnsi="Times New Roman" w:cs="Times New Roman"/>
      <w:szCs w:val="26"/>
    </w:rPr>
  </w:style>
  <w:style w:type="paragraph" w:customStyle="1" w:styleId="TableParagraph">
    <w:name w:val="Table Paragraph"/>
    <w:basedOn w:val="Normal"/>
    <w:uiPriority w:val="1"/>
    <w:qFormat/>
    <w:rsid w:val="00141C9C"/>
    <w:pPr>
      <w:widowControl w:val="0"/>
    </w:pPr>
  </w:style>
  <w:style w:type="character" w:customStyle="1" w:styleId="UnderlineChar0">
    <w:name w:val="UnderlineChar"/>
    <w:rsid w:val="00141C9C"/>
    <w:rPr>
      <w:sz w:val="24"/>
      <w:u w:val="single"/>
      <w:shd w:val="clear" w:color="auto" w:fill="auto"/>
    </w:rPr>
  </w:style>
  <w:style w:type="character" w:customStyle="1" w:styleId="foreground">
    <w:name w:val="foreground"/>
    <w:basedOn w:val="DefaultParagraphFont"/>
    <w:rsid w:val="00141C9C"/>
  </w:style>
  <w:style w:type="paragraph" w:customStyle="1" w:styleId="StyleCircled11pt">
    <w:name w:val="Style Circled + 11 pt"/>
    <w:basedOn w:val="Normal"/>
    <w:link w:val="StyleCircled11ptChar"/>
    <w:qFormat/>
    <w:rsid w:val="00141C9C"/>
    <w:rPr>
      <w:rFonts w:eastAsia="Times New Roman"/>
      <w:b/>
      <w:bCs/>
      <w:sz w:val="20"/>
      <w:u w:val="single"/>
    </w:rPr>
  </w:style>
  <w:style w:type="character" w:customStyle="1" w:styleId="StyleCircled11ptChar">
    <w:name w:val="Style Circled + 11 pt Char"/>
    <w:link w:val="StyleCircled11pt"/>
    <w:rsid w:val="00141C9C"/>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141C9C"/>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141C9C"/>
    <w:rPr>
      <w:rFonts w:ascii="Times" w:eastAsia="Times New Roman" w:hAnsi="Times" w:cs="Times New Roman"/>
      <w:sz w:val="20"/>
      <w:szCs w:val="28"/>
      <w:u w:val="single"/>
    </w:rPr>
  </w:style>
  <w:style w:type="paragraph" w:customStyle="1" w:styleId="cite20">
    <w:name w:val="cite2"/>
    <w:basedOn w:val="Normal"/>
    <w:uiPriority w:val="99"/>
    <w:qFormat/>
    <w:rsid w:val="00141C9C"/>
    <w:rPr>
      <w:rFonts w:eastAsia="Times New Roman"/>
      <w:color w:val="000000"/>
      <w:sz w:val="20"/>
      <w:szCs w:val="20"/>
    </w:rPr>
  </w:style>
  <w:style w:type="character" w:customStyle="1" w:styleId="postby">
    <w:name w:val="post_by"/>
    <w:basedOn w:val="DefaultParagraphFont"/>
    <w:rsid w:val="00141C9C"/>
  </w:style>
  <w:style w:type="character" w:customStyle="1" w:styleId="Style11ptBorderSinglesolidlineAuto05ptLinewidth">
    <w:name w:val="Style 11 pt Border: : (Single solid line Auto  0.5 pt Line width)"/>
    <w:rsid w:val="00141C9C"/>
    <w:rPr>
      <w:sz w:val="20"/>
      <w:bdr w:val="single" w:sz="4" w:space="0" w:color="auto" w:frame="1"/>
    </w:rPr>
  </w:style>
  <w:style w:type="character" w:customStyle="1" w:styleId="StyleUnderlineChar9ptBorderSinglesolidlineAuto0">
    <w:name w:val="Style Underline Char + 9 pt Border: : (Single solid line Auto  0..."/>
    <w:rsid w:val="00141C9C"/>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41C9C"/>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41C9C"/>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41C9C"/>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41C9C"/>
    <w:rPr>
      <w:sz w:val="20"/>
      <w:szCs w:val="24"/>
      <w:u w:val="single"/>
      <w:bdr w:val="single" w:sz="4" w:space="0" w:color="auto"/>
      <w:lang w:val="en-US" w:eastAsia="en-US" w:bidi="ar-SA"/>
    </w:rPr>
  </w:style>
  <w:style w:type="character" w:customStyle="1" w:styleId="StyleLatinGaramondUnderline">
    <w:name w:val="Style (Latin) Garamond Underline"/>
    <w:rsid w:val="00141C9C"/>
    <w:rPr>
      <w:rFonts w:ascii="Times New Roman" w:hAnsi="Times New Roman"/>
      <w:sz w:val="20"/>
      <w:u w:val="single"/>
    </w:rPr>
  </w:style>
  <w:style w:type="character" w:customStyle="1" w:styleId="StyleLatinGaramond">
    <w:name w:val="Style (Latin) Garamond"/>
    <w:rsid w:val="00141C9C"/>
    <w:rPr>
      <w:rFonts w:ascii="Times New Roman" w:hAnsi="Times New Roman"/>
      <w:sz w:val="20"/>
    </w:rPr>
  </w:style>
  <w:style w:type="character" w:customStyle="1" w:styleId="styletimesnewroman12ptbold0">
    <w:name w:val="styletimesnewroman12ptbold"/>
    <w:basedOn w:val="DefaultParagraphFont"/>
    <w:rsid w:val="00141C9C"/>
  </w:style>
  <w:style w:type="character" w:customStyle="1" w:styleId="CharCharCharCharChar">
    <w:name w:val="Char Char Char Char Char"/>
    <w:aliases w:val="Char Char Char Char,Char Char Char Char Char Char Char1,Heading 2 Char1 Char Char Char Char Char Char,T Char"/>
    <w:basedOn w:val="DefaultParagraphFont"/>
    <w:qFormat/>
    <w:rsid w:val="00141C9C"/>
    <w:rPr>
      <w:rFonts w:cs="Arial"/>
      <w:b/>
      <w:bCs/>
      <w:iCs/>
      <w:sz w:val="24"/>
      <w:szCs w:val="28"/>
      <w:lang w:val="en-US" w:eastAsia="en-US" w:bidi="ar-SA"/>
    </w:rPr>
  </w:style>
  <w:style w:type="character" w:customStyle="1" w:styleId="mainheading">
    <w:name w:val="mainheading"/>
    <w:basedOn w:val="DefaultParagraphFont"/>
    <w:rsid w:val="00141C9C"/>
  </w:style>
  <w:style w:type="paragraph" w:customStyle="1" w:styleId="BoldandUnderlineChar2CharChar">
    <w:name w:val="Bold and Underline Char2 Char Char"/>
    <w:basedOn w:val="Normal"/>
    <w:link w:val="BoldandUnderlineChar2CharCharChar"/>
    <w:qFormat/>
    <w:rsid w:val="00141C9C"/>
    <w:rPr>
      <w:rFonts w:eastAsia="Times New Roman"/>
      <w:b/>
      <w:szCs w:val="24"/>
      <w:u w:val="single"/>
    </w:rPr>
  </w:style>
  <w:style w:type="character" w:customStyle="1" w:styleId="BoldandUnderlineChar2CharCharChar">
    <w:name w:val="Bold and Underline Char2 Char Char Char"/>
    <w:basedOn w:val="DefaultParagraphFont"/>
    <w:link w:val="BoldandUnderlineChar2CharChar"/>
    <w:rsid w:val="00141C9C"/>
    <w:rPr>
      <w:rFonts w:ascii="Times New Roman" w:eastAsia="Times New Roman" w:hAnsi="Times New Roman" w:cs="Times New Roman"/>
      <w:b/>
      <w:szCs w:val="24"/>
      <w:u w:val="single"/>
    </w:rPr>
  </w:style>
  <w:style w:type="character" w:customStyle="1" w:styleId="StyleUnderlineChar9ptChar">
    <w:name w:val="Style Underline Char + 9 pt Char"/>
    <w:basedOn w:val="UnderlineCharChar"/>
    <w:rsid w:val="00141C9C"/>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141C9C"/>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141C9C"/>
    <w:rPr>
      <w:sz w:val="16"/>
    </w:rPr>
  </w:style>
  <w:style w:type="paragraph" w:customStyle="1" w:styleId="Reduce8pt">
    <w:name w:val="Reduce 8pt"/>
    <w:basedOn w:val="Normal"/>
    <w:link w:val="Reduce8ptCharChar"/>
    <w:qFormat/>
    <w:rsid w:val="00141C9C"/>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141C9C"/>
    <w:pPr>
      <w:contextualSpacing/>
    </w:pPr>
    <w:rPr>
      <w:rFonts w:eastAsia="Calibri"/>
    </w:rPr>
  </w:style>
  <w:style w:type="character" w:customStyle="1" w:styleId="CardIndentedChar">
    <w:name w:val="Card (Indented) Char"/>
    <w:link w:val="CardIndented"/>
    <w:locked/>
    <w:rsid w:val="00141C9C"/>
    <w:rPr>
      <w:rFonts w:ascii="Times New Roman" w:hAnsi="Times New Roman" w:cs="Times New Roman"/>
    </w:rPr>
  </w:style>
  <w:style w:type="character" w:customStyle="1" w:styleId="citenon-boldChar">
    <w:name w:val="cite non-bold Char"/>
    <w:basedOn w:val="DefaultParagraphFont"/>
    <w:link w:val="citenon-bold"/>
    <w:locked/>
    <w:rsid w:val="00141C9C"/>
    <w:rPr>
      <w:rFonts w:ascii="Garamond" w:eastAsia="Times New Roman" w:hAnsi="Garamond" w:cs="Times New Roman"/>
      <w:szCs w:val="20"/>
    </w:rPr>
  </w:style>
  <w:style w:type="character" w:customStyle="1" w:styleId="boldciteChar4">
    <w:name w:val="bold cite Char4"/>
    <w:link w:val="boldcite"/>
    <w:locked/>
    <w:rsid w:val="00141C9C"/>
    <w:rPr>
      <w:rFonts w:eastAsia="Times New Roman" w:cs="Times New Roman"/>
      <w:b/>
      <w:color w:val="000000"/>
      <w:sz w:val="20"/>
      <w:szCs w:val="24"/>
      <w:u w:val="thick" w:color="000000"/>
    </w:rPr>
  </w:style>
  <w:style w:type="paragraph" w:customStyle="1" w:styleId="boldcite">
    <w:name w:val="bold cite"/>
    <w:basedOn w:val="Normal"/>
    <w:link w:val="boldciteChar4"/>
    <w:qFormat/>
    <w:rsid w:val="00141C9C"/>
    <w:rPr>
      <w:rFonts w:asciiTheme="minorHAnsi" w:eastAsia="Times New Roman" w:hAnsiTheme="minorHAnsi"/>
      <w:b/>
      <w:color w:val="000000"/>
      <w:sz w:val="20"/>
      <w:szCs w:val="24"/>
      <w:u w:val="thick" w:color="000000"/>
    </w:rPr>
  </w:style>
  <w:style w:type="paragraph" w:customStyle="1" w:styleId="Style7">
    <w:name w:val="Style7"/>
    <w:basedOn w:val="Normal"/>
    <w:uiPriority w:val="99"/>
    <w:qFormat/>
    <w:rsid w:val="00141C9C"/>
    <w:pPr>
      <w:widowControl w:val="0"/>
      <w:autoSpaceDE w:val="0"/>
      <w:autoSpaceDN w:val="0"/>
      <w:adjustRightInd w:val="0"/>
      <w:spacing w:line="229" w:lineRule="exact"/>
    </w:pPr>
    <w:rPr>
      <w:rFonts w:ascii="Arial Narrow" w:eastAsia="Times New Roman" w:hAnsi="Arial Narrow"/>
      <w:szCs w:val="24"/>
    </w:rPr>
  </w:style>
  <w:style w:type="paragraph" w:customStyle="1" w:styleId="TagCite0">
    <w:name w:val="TagCite"/>
    <w:basedOn w:val="Normal"/>
    <w:qFormat/>
    <w:rsid w:val="00141C9C"/>
    <w:rPr>
      <w:rFonts w:eastAsia="Calibri"/>
      <w:b/>
      <w:szCs w:val="24"/>
    </w:rPr>
  </w:style>
  <w:style w:type="character" w:customStyle="1" w:styleId="HeadingsBaseChar">
    <w:name w:val="Headings Base Char"/>
    <w:basedOn w:val="DefaultParagraphFont"/>
    <w:link w:val="HeadingsBase"/>
    <w:locked/>
    <w:rsid w:val="00141C9C"/>
    <w:rPr>
      <w:rFonts w:ascii="Times New Roman" w:hAnsi="Times New Roman" w:cs="Times New Roman"/>
      <w:b/>
      <w:sz w:val="32"/>
    </w:rPr>
  </w:style>
  <w:style w:type="paragraph" w:customStyle="1" w:styleId="HeadingsBase">
    <w:name w:val="Headings Base"/>
    <w:basedOn w:val="Normal"/>
    <w:link w:val="HeadingsBaseChar"/>
    <w:qFormat/>
    <w:rsid w:val="00141C9C"/>
    <w:pPr>
      <w:keepNext/>
      <w:keepLines/>
      <w:suppressAutoHyphens/>
      <w:spacing w:before="20" w:after="120"/>
      <w:jc w:val="center"/>
    </w:pPr>
    <w:rPr>
      <w:b/>
      <w:sz w:val="32"/>
    </w:rPr>
  </w:style>
  <w:style w:type="paragraph" w:customStyle="1" w:styleId="HeadingFake">
    <w:name w:val="Heading Fake"/>
    <w:basedOn w:val="Heading3"/>
    <w:qFormat/>
    <w:rsid w:val="00141C9C"/>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141C9C"/>
    <w:pPr>
      <w:spacing w:line="480" w:lineRule="auto"/>
      <w:ind w:firstLine="720"/>
    </w:pPr>
    <w:rPr>
      <w:rFonts w:eastAsia="Calibri"/>
    </w:rPr>
  </w:style>
  <w:style w:type="paragraph" w:customStyle="1" w:styleId="SchoolBlockQuote">
    <w:name w:val="School Block Quote"/>
    <w:basedOn w:val="SchoolPaper"/>
    <w:qFormat/>
    <w:rsid w:val="00141C9C"/>
  </w:style>
  <w:style w:type="paragraph" w:customStyle="1" w:styleId="SchoolWorksCited">
    <w:name w:val="School Works Cited"/>
    <w:basedOn w:val="SchoolPaper"/>
    <w:qFormat/>
    <w:rsid w:val="00141C9C"/>
  </w:style>
  <w:style w:type="paragraph" w:customStyle="1" w:styleId="BlockQuote">
    <w:name w:val="Block Quote"/>
    <w:basedOn w:val="Normal"/>
    <w:qFormat/>
    <w:rsid w:val="00141C9C"/>
    <w:pPr>
      <w:ind w:left="720" w:right="720"/>
    </w:pPr>
    <w:rPr>
      <w:rFonts w:eastAsia="Calibri"/>
    </w:rPr>
  </w:style>
  <w:style w:type="paragraph" w:customStyle="1" w:styleId="PaperBody">
    <w:name w:val="Paper Body"/>
    <w:basedOn w:val="Normal"/>
    <w:qFormat/>
    <w:rsid w:val="00141C9C"/>
    <w:pPr>
      <w:spacing w:line="480" w:lineRule="auto"/>
      <w:ind w:firstLine="720"/>
    </w:pPr>
    <w:rPr>
      <w:rFonts w:eastAsia="Calibri"/>
      <w:szCs w:val="24"/>
    </w:rPr>
  </w:style>
  <w:style w:type="paragraph" w:customStyle="1" w:styleId="PaperCitation">
    <w:name w:val="Paper Citation"/>
    <w:basedOn w:val="Normal"/>
    <w:qFormat/>
    <w:rsid w:val="00141C9C"/>
    <w:pPr>
      <w:spacing w:line="480" w:lineRule="auto"/>
      <w:ind w:left="720" w:hanging="720"/>
    </w:pPr>
    <w:rPr>
      <w:rFonts w:eastAsia="Calibri"/>
    </w:rPr>
  </w:style>
  <w:style w:type="character" w:customStyle="1" w:styleId="hatChar">
    <w:name w:val="hat Char"/>
    <w:basedOn w:val="DefaultParagraphFont"/>
    <w:link w:val="hat"/>
    <w:locked/>
    <w:rsid w:val="00141C9C"/>
    <w:rPr>
      <w:rFonts w:ascii="Times New Roman" w:eastAsia="Times New Roman" w:hAnsi="Times New Roman" w:cs="Times New Roman"/>
      <w:b/>
      <w:bCs/>
      <w:sz w:val="32"/>
      <w:szCs w:val="24"/>
      <w:u w:val="single"/>
      <w:lang w:bidi="en-US"/>
    </w:rPr>
  </w:style>
  <w:style w:type="paragraph" w:customStyle="1" w:styleId="WW-Default">
    <w:name w:val="WW-Default"/>
    <w:qFormat/>
    <w:rsid w:val="00141C9C"/>
    <w:pPr>
      <w:suppressAutoHyphens/>
      <w:spacing w:after="0" w:line="240" w:lineRule="auto"/>
    </w:pPr>
    <w:rPr>
      <w:rFonts w:ascii="Georgia" w:eastAsia="Calibri" w:hAnsi="Georgia" w:cs="Calibri"/>
      <w:lang w:eastAsia="ar-SA"/>
    </w:rPr>
  </w:style>
  <w:style w:type="paragraph" w:customStyle="1" w:styleId="B-TagCite">
    <w:name w:val="B-TagCite"/>
    <w:qFormat/>
    <w:rsid w:val="00141C9C"/>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141C9C"/>
    <w:rPr>
      <w:rFonts w:ascii="Times New Roman" w:hAnsi="Times New Roman" w:cs="Times New Roman"/>
      <w:b/>
      <w:sz w:val="20"/>
    </w:rPr>
  </w:style>
  <w:style w:type="paragraph" w:customStyle="1" w:styleId="MicroText">
    <w:name w:val="MicroText"/>
    <w:basedOn w:val="Normal"/>
    <w:next w:val="Normal"/>
    <w:link w:val="MicroTextChar"/>
    <w:qFormat/>
    <w:rsid w:val="00141C9C"/>
    <w:rPr>
      <w:rFonts w:ascii="Arial Narrow" w:hAnsi="Arial Narrow" w:cstheme="minorBidi"/>
      <w:sz w:val="12"/>
      <w:szCs w:val="24"/>
    </w:rPr>
  </w:style>
  <w:style w:type="character" w:customStyle="1" w:styleId="Footnote2Char">
    <w:name w:val="Footnote2 Char"/>
    <w:link w:val="Footnote2"/>
    <w:locked/>
    <w:rsid w:val="00141C9C"/>
  </w:style>
  <w:style w:type="paragraph" w:customStyle="1" w:styleId="Footnote2">
    <w:name w:val="Footnote2"/>
    <w:basedOn w:val="Normal"/>
    <w:next w:val="Normal"/>
    <w:link w:val="Footnote2Char"/>
    <w:autoRedefine/>
    <w:qFormat/>
    <w:rsid w:val="00141C9C"/>
    <w:pPr>
      <w:spacing w:after="120" w:line="480" w:lineRule="auto"/>
    </w:pPr>
    <w:rPr>
      <w:rFonts w:asciiTheme="minorHAnsi" w:hAnsiTheme="minorHAnsi" w:cstheme="minorBidi"/>
    </w:rPr>
  </w:style>
  <w:style w:type="paragraph" w:customStyle="1" w:styleId="indent">
    <w:name w:val="indent"/>
    <w:basedOn w:val="Normal"/>
    <w:qFormat/>
    <w:rsid w:val="00141C9C"/>
    <w:pPr>
      <w:spacing w:before="100" w:beforeAutospacing="1" w:after="100" w:afterAutospacing="1"/>
    </w:pPr>
    <w:rPr>
      <w:rFonts w:eastAsia="Times New Roman"/>
      <w:szCs w:val="24"/>
    </w:rPr>
  </w:style>
  <w:style w:type="paragraph" w:customStyle="1" w:styleId="PageHeaderLine1">
    <w:name w:val="PageHeaderLine1"/>
    <w:basedOn w:val="Normal"/>
    <w:qFormat/>
    <w:rsid w:val="00141C9C"/>
    <w:pPr>
      <w:tabs>
        <w:tab w:val="right" w:pos="10800"/>
      </w:tabs>
    </w:pPr>
    <w:rPr>
      <w:rFonts w:eastAsia="Calibri"/>
      <w:b/>
    </w:rPr>
  </w:style>
  <w:style w:type="paragraph" w:customStyle="1" w:styleId="PageHeaderLine2">
    <w:name w:val="PageHeaderLine2"/>
    <w:basedOn w:val="Normal"/>
    <w:next w:val="Normal"/>
    <w:link w:val="PageHeaderLine2Char"/>
    <w:qFormat/>
    <w:rsid w:val="00141C9C"/>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141C9C"/>
    <w:rPr>
      <w:rFonts w:ascii="Times New Roman" w:hAnsi="Times New Roman" w:cs="Times New Roman"/>
      <w:sz w:val="20"/>
    </w:rPr>
  </w:style>
  <w:style w:type="paragraph" w:customStyle="1" w:styleId="CardText1">
    <w:name w:val="CardText"/>
    <w:basedOn w:val="Normal"/>
    <w:link w:val="CardTextChar3"/>
    <w:qFormat/>
    <w:rsid w:val="00141C9C"/>
    <w:pPr>
      <w:ind w:left="288"/>
    </w:pPr>
    <w:rPr>
      <w:sz w:val="20"/>
    </w:rPr>
  </w:style>
  <w:style w:type="character" w:customStyle="1" w:styleId="stylestylebold12pt">
    <w:name w:val="stylestylebold12pt"/>
    <w:basedOn w:val="DefaultParagraphFont"/>
    <w:rsid w:val="00141C9C"/>
  </w:style>
  <w:style w:type="character" w:customStyle="1" w:styleId="styleboldunderline">
    <w:name w:val="styleboldunderline"/>
    <w:basedOn w:val="DefaultParagraphFont"/>
    <w:rsid w:val="00141C9C"/>
  </w:style>
  <w:style w:type="character" w:customStyle="1" w:styleId="box">
    <w:name w:val="box"/>
    <w:basedOn w:val="DefaultParagraphFont"/>
    <w:rsid w:val="00141C9C"/>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141C9C"/>
    <w:rPr>
      <w:rFonts w:ascii="Arial Narrow" w:hAnsi="Arial Narrow" w:cs="Arial Narrow" w:hint="default"/>
      <w:sz w:val="18"/>
      <w:szCs w:val="18"/>
    </w:rPr>
  </w:style>
  <w:style w:type="character" w:customStyle="1" w:styleId="FontStyle14">
    <w:name w:val="Font Style14"/>
    <w:basedOn w:val="DefaultParagraphFont"/>
    <w:uiPriority w:val="99"/>
    <w:rsid w:val="00141C9C"/>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41C9C"/>
    <w:rPr>
      <w:rFonts w:ascii="Arial Narrow" w:hAnsi="Arial Narrow" w:cs="Arial Narrow" w:hint="default"/>
      <w:b/>
      <w:bCs/>
      <w:sz w:val="10"/>
      <w:szCs w:val="10"/>
    </w:rPr>
  </w:style>
  <w:style w:type="character" w:customStyle="1" w:styleId="CardTagandCiteChar">
    <w:name w:val="Card Tag and Cite Char"/>
    <w:basedOn w:val="DefaultParagraphFont"/>
    <w:rsid w:val="00141C9C"/>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141C9C"/>
    <w:rPr>
      <w:rFonts w:ascii="Arial Narrow" w:hAnsi="Arial Narrow"/>
      <w:b/>
      <w:color w:val="000000"/>
      <w:sz w:val="22"/>
      <w:szCs w:val="22"/>
      <w:u w:val="single"/>
    </w:rPr>
  </w:style>
  <w:style w:type="character" w:customStyle="1" w:styleId="SmallText1">
    <w:name w:val="SmallText"/>
    <w:rsid w:val="00141C9C"/>
    <w:rPr>
      <w:color w:val="000000"/>
    </w:rPr>
  </w:style>
  <w:style w:type="character" w:customStyle="1" w:styleId="CitesChar1">
    <w:name w:val="Cites Char1"/>
    <w:basedOn w:val="DefaultParagraphFont"/>
    <w:rsid w:val="00141C9C"/>
    <w:rPr>
      <w:b/>
      <w:bCs w:val="0"/>
      <w:szCs w:val="24"/>
      <w:u w:val="single"/>
      <w:lang w:val="en-US" w:eastAsia="en-US" w:bidi="ar-SA"/>
    </w:rPr>
  </w:style>
  <w:style w:type="character" w:customStyle="1" w:styleId="CardUnderlinedChar">
    <w:name w:val="Card Underlined Char"/>
    <w:basedOn w:val="DefaultParagraphFont"/>
    <w:rsid w:val="00141C9C"/>
    <w:rPr>
      <w:rFonts w:ascii="Arial Narrow" w:hAnsi="Arial Narrow" w:hint="default"/>
      <w:sz w:val="22"/>
      <w:szCs w:val="24"/>
      <w:u w:val="single"/>
      <w:lang w:val="en-US" w:eastAsia="en-US" w:bidi="ar-SA"/>
    </w:rPr>
  </w:style>
  <w:style w:type="character" w:customStyle="1" w:styleId="underline3">
    <w:name w:val="underline3"/>
    <w:basedOn w:val="underline2"/>
    <w:rsid w:val="00141C9C"/>
    <w:rPr>
      <w:rFonts w:ascii="Arial" w:hAnsi="Arial"/>
      <w:sz w:val="18"/>
      <w:u w:val="single"/>
      <w:bdr w:val="none" w:sz="0" w:space="0" w:color="auto" w:frame="1"/>
      <w:shd w:val="clear" w:color="auto" w:fill="FFFF00"/>
    </w:rPr>
  </w:style>
  <w:style w:type="character" w:customStyle="1" w:styleId="menu">
    <w:name w:val="menu"/>
    <w:basedOn w:val="DefaultParagraphFont"/>
    <w:rsid w:val="00141C9C"/>
  </w:style>
  <w:style w:type="character" w:customStyle="1" w:styleId="itxtrst">
    <w:name w:val="itxtrst"/>
    <w:rsid w:val="00141C9C"/>
  </w:style>
  <w:style w:type="character" w:customStyle="1" w:styleId="A-Underlining">
    <w:name w:val="A-Underlining"/>
    <w:basedOn w:val="DefaultParagraphFont"/>
    <w:rsid w:val="00141C9C"/>
    <w:rPr>
      <w:rFonts w:ascii="Garamond" w:hAnsi="Garamond" w:hint="default"/>
      <w:color w:val="auto"/>
      <w:sz w:val="24"/>
      <w:u w:val="single"/>
    </w:rPr>
  </w:style>
  <w:style w:type="character" w:customStyle="1" w:styleId="StyleUnderlineBold0">
    <w:name w:val="Style Underline + Bold"/>
    <w:rsid w:val="00141C9C"/>
    <w:rPr>
      <w:b/>
      <w:bCs/>
      <w:u w:val="single"/>
    </w:rPr>
  </w:style>
  <w:style w:type="character" w:customStyle="1" w:styleId="Underline-Highlighted">
    <w:name w:val="Underline-Highlighted"/>
    <w:uiPriority w:val="1"/>
    <w:qFormat/>
    <w:rsid w:val="00141C9C"/>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41C9C"/>
  </w:style>
  <w:style w:type="character" w:customStyle="1" w:styleId="newsmain">
    <w:name w:val="news_main"/>
    <w:basedOn w:val="DefaultParagraphFont"/>
    <w:rsid w:val="00141C9C"/>
  </w:style>
  <w:style w:type="character" w:customStyle="1" w:styleId="vitstoryheadline">
    <w:name w:val="vitstoryheadline"/>
    <w:rsid w:val="00141C9C"/>
  </w:style>
  <w:style w:type="character" w:customStyle="1" w:styleId="AuthorDate0">
    <w:name w:val="Author Date"/>
    <w:rsid w:val="00141C9C"/>
    <w:rPr>
      <w:b/>
      <w:bCs w:val="0"/>
      <w:sz w:val="24"/>
      <w:u w:val="thick"/>
    </w:rPr>
  </w:style>
  <w:style w:type="character" w:customStyle="1" w:styleId="red">
    <w:name w:val="red"/>
    <w:basedOn w:val="DefaultParagraphFont"/>
    <w:rsid w:val="00141C9C"/>
  </w:style>
  <w:style w:type="character" w:customStyle="1" w:styleId="at">
    <w:name w:val="at"/>
    <w:rsid w:val="00141C9C"/>
  </w:style>
  <w:style w:type="character" w:customStyle="1" w:styleId="org">
    <w:name w:val="org"/>
    <w:rsid w:val="00141C9C"/>
  </w:style>
  <w:style w:type="character" w:customStyle="1" w:styleId="pnumber">
    <w:name w:val="pnumber"/>
    <w:rsid w:val="00141C9C"/>
  </w:style>
  <w:style w:type="character" w:customStyle="1" w:styleId="ital">
    <w:name w:val="ital"/>
    <w:rsid w:val="00141C9C"/>
  </w:style>
  <w:style w:type="character" w:customStyle="1" w:styleId="orgdiv">
    <w:name w:val="orgdiv"/>
    <w:rsid w:val="00141C9C"/>
  </w:style>
  <w:style w:type="character" w:customStyle="1" w:styleId="orgname">
    <w:name w:val="orgname"/>
    <w:rsid w:val="00141C9C"/>
  </w:style>
  <w:style w:type="character" w:customStyle="1" w:styleId="city">
    <w:name w:val="city"/>
    <w:rsid w:val="00141C9C"/>
  </w:style>
  <w:style w:type="character" w:customStyle="1" w:styleId="state">
    <w:name w:val="state"/>
    <w:rsid w:val="00141C9C"/>
  </w:style>
  <w:style w:type="character" w:customStyle="1" w:styleId="country">
    <w:name w:val="country"/>
    <w:rsid w:val="00141C9C"/>
  </w:style>
  <w:style w:type="character" w:customStyle="1" w:styleId="articletitle">
    <w:name w:val="articletitle"/>
    <w:rsid w:val="00141C9C"/>
    <w:rPr>
      <w:rFonts w:ascii="Times New Roman" w:hAnsi="Times New Roman" w:cs="Times New Roman" w:hint="default"/>
    </w:rPr>
  </w:style>
  <w:style w:type="character" w:customStyle="1" w:styleId="6pointChar">
    <w:name w:val="6 point Char"/>
    <w:rsid w:val="00141C9C"/>
    <w:rPr>
      <w:rFonts w:ascii="Times New Roman" w:hAnsi="Times New Roman" w:cs="Times New Roman" w:hint="default"/>
      <w:sz w:val="12"/>
      <w:lang w:val="en-US" w:eastAsia="en-US"/>
    </w:rPr>
  </w:style>
  <w:style w:type="character" w:customStyle="1" w:styleId="StyleThickunderline">
    <w:name w:val="Style Thick underline"/>
    <w:qFormat/>
    <w:rsid w:val="00141C9C"/>
    <w:rPr>
      <w:u w:val="thick"/>
    </w:rPr>
  </w:style>
  <w:style w:type="character" w:customStyle="1" w:styleId="Box0">
    <w:name w:val="Box!"/>
    <w:rsid w:val="00141C9C"/>
    <w:rPr>
      <w:rFonts w:ascii="Garamond" w:hAnsi="Garamond" w:hint="default"/>
      <w:sz w:val="24"/>
      <w:u w:val="single"/>
      <w:bdr w:val="single" w:sz="4" w:space="0" w:color="auto" w:frame="1"/>
    </w:rPr>
  </w:style>
  <w:style w:type="character" w:customStyle="1" w:styleId="citechar">
    <w:name w:val="citechar"/>
    <w:basedOn w:val="DefaultParagraphFont"/>
    <w:rsid w:val="00141C9C"/>
  </w:style>
  <w:style w:type="character" w:customStyle="1" w:styleId="underlinechar2">
    <w:name w:val="underlinechar"/>
    <w:basedOn w:val="DefaultParagraphFont"/>
    <w:rsid w:val="00141C9C"/>
  </w:style>
  <w:style w:type="character" w:customStyle="1" w:styleId="CardUnderlineChar">
    <w:name w:val="Card Underline Char"/>
    <w:rsid w:val="00141C9C"/>
    <w:rPr>
      <w:szCs w:val="24"/>
      <w:u w:val="single"/>
      <w:lang w:val="en-US" w:eastAsia="en-US" w:bidi="ar-SA"/>
    </w:rPr>
  </w:style>
  <w:style w:type="character" w:customStyle="1" w:styleId="tagciteChar">
    <w:name w:val="tag/cite Char"/>
    <w:basedOn w:val="DefaultParagraphFont"/>
    <w:rsid w:val="00141C9C"/>
    <w:rPr>
      <w:b/>
      <w:bCs w:val="0"/>
      <w:sz w:val="24"/>
      <w:lang w:val="en-US" w:eastAsia="en-US" w:bidi="ar-SA"/>
    </w:rPr>
  </w:style>
  <w:style w:type="character" w:customStyle="1" w:styleId="8pointChar">
    <w:name w:val="8 point Char"/>
    <w:basedOn w:val="DefaultParagraphFont"/>
    <w:rsid w:val="00141C9C"/>
    <w:rPr>
      <w:sz w:val="16"/>
      <w:lang w:val="en-US" w:eastAsia="en-US" w:bidi="ar-SA"/>
    </w:rPr>
  </w:style>
  <w:style w:type="character" w:customStyle="1" w:styleId="BoldText12pt">
    <w:name w:val="Bold Text 12 pt"/>
    <w:rsid w:val="00141C9C"/>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41C9C"/>
  </w:style>
  <w:style w:type="table" w:styleId="TableGrid">
    <w:name w:val="Table Grid"/>
    <w:basedOn w:val="TableNormal"/>
    <w:rsid w:val="00141C9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141C9C"/>
    <w:rPr>
      <w:b/>
      <w:bCs w:val="0"/>
      <w:sz w:val="24"/>
      <w:lang w:val="en-US" w:eastAsia="en-US" w:bidi="ar-SA"/>
    </w:rPr>
  </w:style>
  <w:style w:type="character" w:customStyle="1" w:styleId="Mention11">
    <w:name w:val="Mention11"/>
    <w:basedOn w:val="DefaultParagraphFont"/>
    <w:uiPriority w:val="99"/>
    <w:semiHidden/>
    <w:unhideWhenUsed/>
    <w:rsid w:val="00141C9C"/>
    <w:rPr>
      <w:color w:val="2B579A"/>
      <w:shd w:val="clear" w:color="auto" w:fill="E6E6E6"/>
    </w:rPr>
  </w:style>
  <w:style w:type="paragraph" w:customStyle="1" w:styleId="Emphasize">
    <w:name w:val="Emphasize"/>
    <w:basedOn w:val="Normal"/>
    <w:uiPriority w:val="7"/>
    <w:qFormat/>
    <w:rsid w:val="00141C9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141C9C"/>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141C9C"/>
  </w:style>
  <w:style w:type="character" w:customStyle="1" w:styleId="Mention2">
    <w:name w:val="Mention2"/>
    <w:basedOn w:val="DefaultParagraphFont"/>
    <w:uiPriority w:val="99"/>
    <w:semiHidden/>
    <w:unhideWhenUsed/>
    <w:rsid w:val="00141C9C"/>
    <w:rPr>
      <w:color w:val="2B579A"/>
      <w:shd w:val="clear" w:color="auto" w:fill="E6E6E6"/>
    </w:rPr>
  </w:style>
  <w:style w:type="paragraph" w:customStyle="1" w:styleId="FlashTag">
    <w:name w:val="FlashTag"/>
    <w:basedOn w:val="Normal"/>
    <w:link w:val="FlashTagChar"/>
    <w:autoRedefine/>
    <w:uiPriority w:val="4"/>
    <w:qFormat/>
    <w:rsid w:val="00141C9C"/>
    <w:rPr>
      <w:rFonts w:asciiTheme="majorHAnsi" w:hAnsiTheme="majorHAnsi"/>
      <w:b/>
      <w:sz w:val="28"/>
    </w:rPr>
  </w:style>
  <w:style w:type="character" w:customStyle="1" w:styleId="FlashTagChar">
    <w:name w:val="FlashTag Char"/>
    <w:basedOn w:val="DefaultParagraphFont"/>
    <w:link w:val="FlashTag"/>
    <w:uiPriority w:val="4"/>
    <w:rsid w:val="00141C9C"/>
    <w:rPr>
      <w:rFonts w:asciiTheme="majorHAnsi" w:hAnsiTheme="majorHAnsi" w:cs="Times New Roman"/>
      <w:b/>
      <w:sz w:val="28"/>
    </w:rPr>
  </w:style>
  <w:style w:type="paragraph" w:customStyle="1" w:styleId="Warrant">
    <w:name w:val="Warrant"/>
    <w:autoRedefine/>
    <w:uiPriority w:val="4"/>
    <w:qFormat/>
    <w:rsid w:val="00141C9C"/>
    <w:pPr>
      <w:ind w:left="720"/>
    </w:pPr>
    <w:rPr>
      <w:rFonts w:ascii="Calibri" w:hAnsi="Calibri" w:cs="Arial"/>
    </w:rPr>
  </w:style>
  <w:style w:type="character" w:customStyle="1" w:styleId="m-8793234324905335251gmail-style13ptbold">
    <w:name w:val="m_-8793234324905335251gmail-style13ptbold"/>
    <w:basedOn w:val="DefaultParagraphFont"/>
    <w:rsid w:val="00141C9C"/>
  </w:style>
  <w:style w:type="character" w:customStyle="1" w:styleId="m3965771245576658108gmail-styleunderline">
    <w:name w:val="m_3965771245576658108gmail-styleunderline"/>
    <w:basedOn w:val="DefaultParagraphFont"/>
    <w:rsid w:val="00141C9C"/>
  </w:style>
  <w:style w:type="paragraph" w:customStyle="1" w:styleId="Header1">
    <w:name w:val="Header1"/>
    <w:aliases w:val="Header Char Char,Header Char Char Char Char Char Char Char Cha,Header Char2,Header Char1 Char,Char Char Char Cha"/>
    <w:basedOn w:val="Normal"/>
    <w:qFormat/>
    <w:rsid w:val="00141C9C"/>
    <w:pPr>
      <w:tabs>
        <w:tab w:val="center" w:pos="4680"/>
        <w:tab w:val="right" w:pos="9360"/>
      </w:tabs>
    </w:pPr>
  </w:style>
  <w:style w:type="character" w:customStyle="1" w:styleId="EndnoteTextChar">
    <w:name w:val="Endnote Text Char"/>
    <w:basedOn w:val="DefaultParagraphFont"/>
    <w:link w:val="EndnoteText"/>
    <w:locked/>
    <w:rsid w:val="00141C9C"/>
    <w:rPr>
      <w:rFonts w:ascii="Georgia" w:eastAsia="Times New Roman" w:hAnsi="Georgia"/>
      <w:szCs w:val="20"/>
    </w:rPr>
  </w:style>
  <w:style w:type="paragraph" w:styleId="EndnoteText">
    <w:name w:val="endnote text"/>
    <w:basedOn w:val="Normal"/>
    <w:link w:val="EndnoteTextChar"/>
    <w:unhideWhenUsed/>
    <w:rsid w:val="00141C9C"/>
    <w:rPr>
      <w:rFonts w:ascii="Georgia" w:eastAsia="Times New Roman" w:hAnsi="Georgia" w:cstheme="minorBidi"/>
      <w:szCs w:val="20"/>
    </w:rPr>
  </w:style>
  <w:style w:type="character" w:customStyle="1" w:styleId="EndnoteTextChar1">
    <w:name w:val="Endnote Text Char1"/>
    <w:basedOn w:val="DefaultParagraphFont"/>
    <w:semiHidden/>
    <w:rsid w:val="00141C9C"/>
    <w:rPr>
      <w:rFonts w:ascii="Times New Roman" w:hAnsi="Times New Roman" w:cs="Times New Roman"/>
      <w:sz w:val="20"/>
      <w:szCs w:val="20"/>
    </w:rPr>
  </w:style>
  <w:style w:type="character" w:customStyle="1" w:styleId="DateChar">
    <w:name w:val="Date Char"/>
    <w:aliases w:val="date Char"/>
    <w:basedOn w:val="DefaultParagraphFont"/>
    <w:link w:val="Date"/>
    <w:uiPriority w:val="99"/>
    <w:locked/>
    <w:rsid w:val="00141C9C"/>
    <w:rPr>
      <w:rFonts w:ascii="Georgia" w:eastAsia="Times New Roman" w:hAnsi="Georgia"/>
    </w:rPr>
  </w:style>
  <w:style w:type="paragraph" w:styleId="Date">
    <w:name w:val="Date"/>
    <w:aliases w:val="date"/>
    <w:basedOn w:val="Normal"/>
    <w:next w:val="Normal"/>
    <w:link w:val="DateChar"/>
    <w:uiPriority w:val="99"/>
    <w:unhideWhenUsed/>
    <w:rsid w:val="00141C9C"/>
    <w:rPr>
      <w:rFonts w:ascii="Georgia" w:eastAsia="Times New Roman" w:hAnsi="Georgia" w:cstheme="minorBidi"/>
    </w:rPr>
  </w:style>
  <w:style w:type="character" w:customStyle="1" w:styleId="DateChar1">
    <w:name w:val="Date Char1"/>
    <w:basedOn w:val="DefaultParagraphFont"/>
    <w:uiPriority w:val="99"/>
    <w:rsid w:val="00141C9C"/>
    <w:rPr>
      <w:rFonts w:ascii="Times New Roman" w:hAnsi="Times New Roman" w:cs="Times New Roman"/>
    </w:rPr>
  </w:style>
  <w:style w:type="character" w:customStyle="1" w:styleId="BodyTextFirstIndentChar">
    <w:name w:val="Body Text First Indent Char"/>
    <w:basedOn w:val="BodyTextChar"/>
    <w:link w:val="BodyTextFirstIndent"/>
    <w:locked/>
    <w:rsid w:val="00141C9C"/>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141C9C"/>
    <w:pPr>
      <w:spacing w:after="0"/>
      <w:ind w:firstLine="360"/>
    </w:pPr>
    <w:rPr>
      <w:rFonts w:eastAsia="Times New Roman"/>
      <w:spacing w:val="-8"/>
      <w:sz w:val="20"/>
      <w:szCs w:val="20"/>
      <w:lang w:eastAsia="ar-SA"/>
    </w:rPr>
  </w:style>
  <w:style w:type="character" w:customStyle="1" w:styleId="BodyTextFirstIndentChar1">
    <w:name w:val="Body Text First Indent Char1"/>
    <w:basedOn w:val="BodyTextChar"/>
    <w:semiHidden/>
    <w:rsid w:val="00141C9C"/>
    <w:rPr>
      <w:rFonts w:ascii="Times New Roman" w:hAnsi="Times New Roman" w:cs="Times New Roman"/>
    </w:rPr>
  </w:style>
  <w:style w:type="character" w:customStyle="1" w:styleId="BodyTextIndent2Char1">
    <w:name w:val="Body Text Indent 2 Char1"/>
    <w:basedOn w:val="DefaultParagraphFont"/>
    <w:semiHidden/>
    <w:rsid w:val="00141C9C"/>
    <w:rPr>
      <w:rFonts w:ascii="Calibri" w:hAnsi="Calibri" w:cs="Calibri"/>
    </w:rPr>
  </w:style>
  <w:style w:type="character" w:customStyle="1" w:styleId="PlainTextChar1">
    <w:name w:val="Plain Text Char1"/>
    <w:basedOn w:val="DefaultParagraphFont"/>
    <w:semiHidden/>
    <w:rsid w:val="00141C9C"/>
    <w:rPr>
      <w:rFonts w:ascii="Consolas" w:hAnsi="Consolas" w:cs="Calibri"/>
      <w:sz w:val="21"/>
      <w:szCs w:val="21"/>
    </w:rPr>
  </w:style>
  <w:style w:type="paragraph" w:customStyle="1" w:styleId="msolistparagraphcxspfirst">
    <w:name w:val="msolistparagraphcxspfirst"/>
    <w:basedOn w:val="Normal"/>
    <w:uiPriority w:val="99"/>
    <w:qFormat/>
    <w:rsid w:val="00141C9C"/>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141C9C"/>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141C9C"/>
    <w:rPr>
      <w:rFonts w:ascii="Calibri" w:hAnsi="Calibri" w:cs="Calibri"/>
      <w:i/>
      <w:iCs/>
      <w:color w:val="000000" w:themeColor="text1"/>
    </w:rPr>
  </w:style>
  <w:style w:type="paragraph" w:customStyle="1" w:styleId="CiteSpacing">
    <w:name w:val="Cite Spacing"/>
    <w:basedOn w:val="Normal"/>
    <w:uiPriority w:val="4"/>
    <w:qFormat/>
    <w:rsid w:val="00141C9C"/>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141C9C"/>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141C9C"/>
    <w:rPr>
      <w:rFonts w:ascii="Times New Roman" w:eastAsia="Calibri" w:hAnsi="Times New Roman" w:cs="Times New Roman"/>
      <w:b/>
    </w:rPr>
  </w:style>
  <w:style w:type="paragraph" w:customStyle="1" w:styleId="Heading2-Bold">
    <w:name w:val="Heading 2 - Bold"/>
    <w:basedOn w:val="Normal"/>
    <w:autoRedefine/>
    <w:uiPriority w:val="99"/>
    <w:qFormat/>
    <w:rsid w:val="00141C9C"/>
    <w:rPr>
      <w:rFonts w:ascii="Garamond" w:eastAsia="Calibri" w:hAnsi="Garamond"/>
      <w:b/>
    </w:rPr>
  </w:style>
  <w:style w:type="paragraph" w:customStyle="1" w:styleId="tag">
    <w:name w:val="%tag"/>
    <w:basedOn w:val="Normal"/>
    <w:next w:val="Normal"/>
    <w:uiPriority w:val="99"/>
    <w:qFormat/>
    <w:rsid w:val="00141C9C"/>
    <w:rPr>
      <w:rFonts w:ascii="Garamond" w:eastAsia="Calibri" w:hAnsi="Garamond"/>
      <w:bCs/>
      <w:sz w:val="18"/>
    </w:rPr>
  </w:style>
  <w:style w:type="character" w:customStyle="1" w:styleId="Style2Char">
    <w:name w:val="Style 2 Char"/>
    <w:link w:val="Style20"/>
    <w:uiPriority w:val="99"/>
    <w:locked/>
    <w:rsid w:val="00141C9C"/>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141C9C"/>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141C9C"/>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141C9C"/>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141C9C"/>
    <w:rPr>
      <w:rFonts w:ascii="Georgia" w:eastAsia="Times New Roman" w:hAnsi="Georgia"/>
      <w:sz w:val="18"/>
      <w:szCs w:val="20"/>
      <w:lang w:val="x-none" w:eastAsia="x-none"/>
    </w:rPr>
  </w:style>
  <w:style w:type="paragraph" w:customStyle="1" w:styleId="textsmall0">
    <w:name w:val="textsmall"/>
    <w:basedOn w:val="Normal"/>
    <w:link w:val="textsmallChar0"/>
    <w:qFormat/>
    <w:rsid w:val="00141C9C"/>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141C9C"/>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141C9C"/>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141C9C"/>
    <w:rPr>
      <w:rFonts w:ascii="Arial" w:eastAsia="Times New Roman" w:hAnsi="Arial" w:cs="Arial"/>
      <w:sz w:val="12"/>
    </w:rPr>
  </w:style>
  <w:style w:type="paragraph" w:customStyle="1" w:styleId="Micro">
    <w:name w:val="Micro"/>
    <w:basedOn w:val="Normal"/>
    <w:next w:val="Normal"/>
    <w:link w:val="MicroChar"/>
    <w:qFormat/>
    <w:rsid w:val="00141C9C"/>
    <w:rPr>
      <w:rFonts w:ascii="Arial" w:eastAsia="Times New Roman" w:hAnsi="Arial" w:cs="Arial"/>
      <w:sz w:val="12"/>
    </w:rPr>
  </w:style>
  <w:style w:type="character" w:customStyle="1" w:styleId="CardNotUnderlinedChar1">
    <w:name w:val="Card Not Underlined Char1"/>
    <w:link w:val="CardNotUnderlined"/>
    <w:locked/>
    <w:rsid w:val="00141C9C"/>
    <w:rPr>
      <w:rFonts w:ascii="Bell MT" w:eastAsia="Calibri" w:hAnsi="Bell MT"/>
      <w:szCs w:val="20"/>
    </w:rPr>
  </w:style>
  <w:style w:type="paragraph" w:customStyle="1" w:styleId="CardNotUnderlined">
    <w:name w:val="Card Not Underlined"/>
    <w:basedOn w:val="Normal"/>
    <w:link w:val="CardNotUnderlinedChar1"/>
    <w:autoRedefine/>
    <w:qFormat/>
    <w:rsid w:val="00141C9C"/>
    <w:rPr>
      <w:rFonts w:ascii="Bell MT" w:eastAsia="Calibri" w:hAnsi="Bell MT" w:cstheme="minorBidi"/>
      <w:szCs w:val="20"/>
    </w:rPr>
  </w:style>
  <w:style w:type="paragraph" w:customStyle="1" w:styleId="h-lead">
    <w:name w:val="h-lead"/>
    <w:basedOn w:val="Normal"/>
    <w:uiPriority w:val="99"/>
    <w:qFormat/>
    <w:rsid w:val="00141C9C"/>
    <w:pPr>
      <w:spacing w:before="100" w:beforeAutospacing="1" w:after="100" w:afterAutospacing="1"/>
    </w:pPr>
    <w:rPr>
      <w:rFonts w:eastAsia="Times New Roman"/>
      <w:sz w:val="24"/>
    </w:rPr>
  </w:style>
  <w:style w:type="paragraph" w:customStyle="1" w:styleId="intro">
    <w:name w:val="intro"/>
    <w:basedOn w:val="Normal"/>
    <w:uiPriority w:val="99"/>
    <w:qFormat/>
    <w:rsid w:val="00141C9C"/>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141C9C"/>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141C9C"/>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141C9C"/>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141C9C"/>
    <w:rPr>
      <w:rFonts w:eastAsia="Calibri"/>
    </w:rPr>
  </w:style>
  <w:style w:type="paragraph" w:customStyle="1" w:styleId="F3-TagAuthor">
    <w:name w:val="F3 - Tag/Author"/>
    <w:basedOn w:val="Normal"/>
    <w:uiPriority w:val="99"/>
    <w:qFormat/>
    <w:rsid w:val="00141C9C"/>
    <w:rPr>
      <w:rFonts w:eastAsia="Times New Roman"/>
      <w:b/>
    </w:rPr>
  </w:style>
  <w:style w:type="paragraph" w:customStyle="1" w:styleId="F5-UnderlineNormal">
    <w:name w:val="F5 - Underline Normal"/>
    <w:basedOn w:val="Normal"/>
    <w:uiPriority w:val="99"/>
    <w:qFormat/>
    <w:rsid w:val="00141C9C"/>
    <w:rPr>
      <w:rFonts w:eastAsia="Calibri"/>
      <w:u w:val="single"/>
    </w:rPr>
  </w:style>
  <w:style w:type="paragraph" w:customStyle="1" w:styleId="Brief-PrimarySource">
    <w:name w:val="Brief - Primary Source"/>
    <w:basedOn w:val="Normal"/>
    <w:uiPriority w:val="99"/>
    <w:qFormat/>
    <w:rsid w:val="00141C9C"/>
    <w:rPr>
      <w:rFonts w:eastAsia="Times New Roman"/>
      <w:b/>
      <w:sz w:val="24"/>
      <w:u w:val="single"/>
    </w:rPr>
  </w:style>
  <w:style w:type="paragraph" w:customStyle="1" w:styleId="Brief-Underline">
    <w:name w:val="Brief - Underline"/>
    <w:basedOn w:val="Normal"/>
    <w:uiPriority w:val="99"/>
    <w:qFormat/>
    <w:rsid w:val="00141C9C"/>
    <w:rPr>
      <w:rFonts w:eastAsia="Times New Roman"/>
      <w:u w:val="single"/>
    </w:rPr>
  </w:style>
  <w:style w:type="paragraph" w:customStyle="1" w:styleId="Brief">
    <w:name w:val="Brief"/>
    <w:basedOn w:val="Brief-PrimarySource"/>
    <w:uiPriority w:val="99"/>
    <w:qFormat/>
    <w:rsid w:val="00141C9C"/>
    <w:rPr>
      <w:b w:val="0"/>
    </w:rPr>
  </w:style>
  <w:style w:type="paragraph" w:customStyle="1" w:styleId="CM2">
    <w:name w:val="CM2"/>
    <w:basedOn w:val="Normal"/>
    <w:next w:val="Normal"/>
    <w:uiPriority w:val="99"/>
    <w:qFormat/>
    <w:rsid w:val="00141C9C"/>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141C9C"/>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141C9C"/>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141C9C"/>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141C9C"/>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141C9C"/>
    <w:pPr>
      <w:widowControl w:val="0"/>
      <w:spacing w:line="276" w:lineRule="atLeast"/>
    </w:pPr>
    <w:rPr>
      <w:color w:val="auto"/>
    </w:rPr>
  </w:style>
  <w:style w:type="paragraph" w:customStyle="1" w:styleId="CM34">
    <w:name w:val="CM34"/>
    <w:basedOn w:val="Default"/>
    <w:next w:val="Default"/>
    <w:uiPriority w:val="99"/>
    <w:qFormat/>
    <w:rsid w:val="00141C9C"/>
    <w:pPr>
      <w:widowControl w:val="0"/>
    </w:pPr>
    <w:rPr>
      <w:color w:val="auto"/>
    </w:rPr>
  </w:style>
  <w:style w:type="paragraph" w:customStyle="1" w:styleId="CM56">
    <w:name w:val="CM56"/>
    <w:basedOn w:val="Default"/>
    <w:next w:val="Default"/>
    <w:uiPriority w:val="99"/>
    <w:qFormat/>
    <w:rsid w:val="00141C9C"/>
    <w:pPr>
      <w:widowControl w:val="0"/>
    </w:pPr>
    <w:rPr>
      <w:rFonts w:eastAsia="Calibri"/>
      <w:color w:val="auto"/>
    </w:rPr>
  </w:style>
  <w:style w:type="paragraph" w:customStyle="1" w:styleId="CM58">
    <w:name w:val="CM58"/>
    <w:basedOn w:val="Default"/>
    <w:next w:val="Default"/>
    <w:uiPriority w:val="99"/>
    <w:qFormat/>
    <w:rsid w:val="00141C9C"/>
    <w:pPr>
      <w:widowControl w:val="0"/>
    </w:pPr>
    <w:rPr>
      <w:rFonts w:eastAsia="Calibri"/>
      <w:color w:val="auto"/>
    </w:rPr>
  </w:style>
  <w:style w:type="paragraph" w:customStyle="1" w:styleId="CM57">
    <w:name w:val="CM57"/>
    <w:basedOn w:val="Default"/>
    <w:next w:val="Default"/>
    <w:uiPriority w:val="99"/>
    <w:qFormat/>
    <w:rsid w:val="00141C9C"/>
    <w:pPr>
      <w:widowControl w:val="0"/>
    </w:pPr>
    <w:rPr>
      <w:rFonts w:eastAsia="Calibri"/>
      <w:color w:val="auto"/>
    </w:rPr>
  </w:style>
  <w:style w:type="paragraph" w:customStyle="1" w:styleId="CM1">
    <w:name w:val="CM1"/>
    <w:basedOn w:val="Default"/>
    <w:next w:val="Default"/>
    <w:uiPriority w:val="99"/>
    <w:qFormat/>
    <w:rsid w:val="00141C9C"/>
    <w:pPr>
      <w:widowControl w:val="0"/>
    </w:pPr>
    <w:rPr>
      <w:rFonts w:eastAsia="Calibri"/>
      <w:color w:val="auto"/>
    </w:rPr>
  </w:style>
  <w:style w:type="paragraph" w:customStyle="1" w:styleId="CM49">
    <w:name w:val="CM49"/>
    <w:basedOn w:val="Default"/>
    <w:next w:val="Default"/>
    <w:uiPriority w:val="99"/>
    <w:qFormat/>
    <w:rsid w:val="00141C9C"/>
    <w:pPr>
      <w:widowControl w:val="0"/>
    </w:pPr>
    <w:rPr>
      <w:rFonts w:eastAsia="Calibri"/>
      <w:color w:val="auto"/>
    </w:rPr>
  </w:style>
  <w:style w:type="paragraph" w:customStyle="1" w:styleId="CM41">
    <w:name w:val="CM41"/>
    <w:basedOn w:val="Default"/>
    <w:next w:val="Default"/>
    <w:uiPriority w:val="99"/>
    <w:qFormat/>
    <w:rsid w:val="00141C9C"/>
    <w:pPr>
      <w:widowControl w:val="0"/>
    </w:pPr>
    <w:rPr>
      <w:rFonts w:eastAsia="Calibri"/>
      <w:color w:val="auto"/>
    </w:rPr>
  </w:style>
  <w:style w:type="paragraph" w:customStyle="1" w:styleId="3rdOrderPara">
    <w:name w:val="3rd Order Para"/>
    <w:basedOn w:val="Default"/>
    <w:next w:val="Default"/>
    <w:qFormat/>
    <w:rsid w:val="00141C9C"/>
    <w:pPr>
      <w:widowControl w:val="0"/>
    </w:pPr>
    <w:rPr>
      <w:rFonts w:eastAsia="Calibri"/>
      <w:color w:val="auto"/>
    </w:rPr>
  </w:style>
  <w:style w:type="paragraph" w:customStyle="1" w:styleId="2ndOrderPara">
    <w:name w:val="2nd Order Para"/>
    <w:basedOn w:val="Default"/>
    <w:next w:val="Default"/>
    <w:qFormat/>
    <w:rsid w:val="00141C9C"/>
    <w:pPr>
      <w:widowControl w:val="0"/>
    </w:pPr>
    <w:rPr>
      <w:rFonts w:eastAsia="Calibri"/>
      <w:color w:val="auto"/>
    </w:rPr>
  </w:style>
  <w:style w:type="paragraph" w:customStyle="1" w:styleId="Normal-SIGN2">
    <w:name w:val="Normal-SIGN2"/>
    <w:basedOn w:val="Default"/>
    <w:next w:val="Default"/>
    <w:qFormat/>
    <w:rsid w:val="00141C9C"/>
    <w:pPr>
      <w:widowControl w:val="0"/>
    </w:pPr>
    <w:rPr>
      <w:rFonts w:eastAsia="Calibri"/>
      <w:color w:val="auto"/>
    </w:rPr>
  </w:style>
  <w:style w:type="paragraph" w:customStyle="1" w:styleId="Normal-SIGN1">
    <w:name w:val="Normal-SIGN1"/>
    <w:basedOn w:val="Default"/>
    <w:next w:val="Default"/>
    <w:uiPriority w:val="99"/>
    <w:qFormat/>
    <w:rsid w:val="00141C9C"/>
    <w:pPr>
      <w:widowControl w:val="0"/>
    </w:pPr>
    <w:rPr>
      <w:rFonts w:eastAsia="Calibri"/>
      <w:color w:val="auto"/>
    </w:rPr>
  </w:style>
  <w:style w:type="paragraph" w:customStyle="1" w:styleId="CM3">
    <w:name w:val="CM3"/>
    <w:basedOn w:val="Default"/>
    <w:next w:val="Default"/>
    <w:uiPriority w:val="99"/>
    <w:qFormat/>
    <w:rsid w:val="00141C9C"/>
    <w:pPr>
      <w:widowControl w:val="0"/>
      <w:spacing w:line="553" w:lineRule="atLeast"/>
    </w:pPr>
    <w:rPr>
      <w:rFonts w:eastAsia="Calibri"/>
      <w:color w:val="auto"/>
    </w:rPr>
  </w:style>
  <w:style w:type="paragraph" w:customStyle="1" w:styleId="CM33">
    <w:name w:val="CM33"/>
    <w:basedOn w:val="Default"/>
    <w:next w:val="Default"/>
    <w:uiPriority w:val="99"/>
    <w:qFormat/>
    <w:rsid w:val="00141C9C"/>
    <w:pPr>
      <w:widowControl w:val="0"/>
    </w:pPr>
    <w:rPr>
      <w:rFonts w:eastAsia="Calibri"/>
      <w:color w:val="auto"/>
    </w:rPr>
  </w:style>
  <w:style w:type="paragraph" w:customStyle="1" w:styleId="CM37">
    <w:name w:val="CM37"/>
    <w:basedOn w:val="Default"/>
    <w:next w:val="Default"/>
    <w:uiPriority w:val="99"/>
    <w:qFormat/>
    <w:rsid w:val="00141C9C"/>
    <w:pPr>
      <w:widowControl w:val="0"/>
    </w:pPr>
    <w:rPr>
      <w:rFonts w:eastAsia="Calibri"/>
      <w:color w:val="auto"/>
    </w:rPr>
  </w:style>
  <w:style w:type="paragraph" w:customStyle="1" w:styleId="CM7">
    <w:name w:val="CM7"/>
    <w:basedOn w:val="Default"/>
    <w:next w:val="Default"/>
    <w:uiPriority w:val="99"/>
    <w:qFormat/>
    <w:rsid w:val="00141C9C"/>
    <w:pPr>
      <w:widowControl w:val="0"/>
      <w:spacing w:line="553" w:lineRule="atLeast"/>
    </w:pPr>
    <w:rPr>
      <w:rFonts w:eastAsia="Calibri"/>
      <w:color w:val="auto"/>
    </w:rPr>
  </w:style>
  <w:style w:type="paragraph" w:customStyle="1" w:styleId="Brief-SecondarySource">
    <w:name w:val="Brief - Secondary Source"/>
    <w:basedOn w:val="Normal"/>
    <w:qFormat/>
    <w:rsid w:val="00141C9C"/>
    <w:rPr>
      <w:rFonts w:eastAsia="Times New Roman"/>
      <w:sz w:val="14"/>
      <w:szCs w:val="20"/>
    </w:rPr>
  </w:style>
  <w:style w:type="paragraph" w:customStyle="1" w:styleId="Brief-Card">
    <w:name w:val="Brief - Card"/>
    <w:basedOn w:val="Normal"/>
    <w:uiPriority w:val="99"/>
    <w:qFormat/>
    <w:rsid w:val="00141C9C"/>
    <w:rPr>
      <w:rFonts w:eastAsia="Times New Roman"/>
    </w:rPr>
  </w:style>
  <w:style w:type="paragraph" w:customStyle="1" w:styleId="Pa2">
    <w:name w:val="Pa2"/>
    <w:basedOn w:val="Default"/>
    <w:next w:val="Default"/>
    <w:uiPriority w:val="99"/>
    <w:qFormat/>
    <w:rsid w:val="00141C9C"/>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41C9C"/>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141C9C"/>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141C9C"/>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141C9C"/>
    <w:pPr>
      <w:widowControl w:val="0"/>
    </w:pPr>
    <w:rPr>
      <w:rFonts w:ascii="Arial Black" w:hAnsi="Arial Black"/>
      <w:color w:val="auto"/>
    </w:rPr>
  </w:style>
  <w:style w:type="paragraph" w:customStyle="1" w:styleId="Cover1">
    <w:name w:val="Cover 1"/>
    <w:basedOn w:val="Normal"/>
    <w:next w:val="Normal"/>
    <w:uiPriority w:val="99"/>
    <w:qFormat/>
    <w:rsid w:val="00141C9C"/>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141C9C"/>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141C9C"/>
    <w:pPr>
      <w:widowControl w:val="0"/>
    </w:pPr>
    <w:rPr>
      <w:color w:val="auto"/>
    </w:rPr>
  </w:style>
  <w:style w:type="paragraph" w:customStyle="1" w:styleId="Pa11">
    <w:name w:val="Pa11"/>
    <w:basedOn w:val="Normal"/>
    <w:next w:val="Normal"/>
    <w:uiPriority w:val="99"/>
    <w:qFormat/>
    <w:rsid w:val="00141C9C"/>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141C9C"/>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141C9C"/>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141C9C"/>
    <w:pPr>
      <w:widowControl w:val="0"/>
    </w:pPr>
    <w:rPr>
      <w:rFonts w:eastAsia="Calibri"/>
      <w:color w:val="auto"/>
    </w:rPr>
  </w:style>
  <w:style w:type="paragraph" w:customStyle="1" w:styleId="CM5">
    <w:name w:val="CM5"/>
    <w:basedOn w:val="Default"/>
    <w:next w:val="Default"/>
    <w:qFormat/>
    <w:rsid w:val="00141C9C"/>
    <w:pPr>
      <w:widowControl w:val="0"/>
      <w:spacing w:line="553" w:lineRule="atLeast"/>
    </w:pPr>
    <w:rPr>
      <w:rFonts w:eastAsia="Calibri"/>
      <w:color w:val="auto"/>
    </w:rPr>
  </w:style>
  <w:style w:type="paragraph" w:customStyle="1" w:styleId="CM28">
    <w:name w:val="CM28"/>
    <w:basedOn w:val="Default"/>
    <w:next w:val="Default"/>
    <w:uiPriority w:val="99"/>
    <w:qFormat/>
    <w:rsid w:val="00141C9C"/>
    <w:pPr>
      <w:widowControl w:val="0"/>
    </w:pPr>
    <w:rPr>
      <w:rFonts w:eastAsia="Calibri"/>
      <w:color w:val="auto"/>
    </w:rPr>
  </w:style>
  <w:style w:type="paragraph" w:customStyle="1" w:styleId="CM8">
    <w:name w:val="CM8"/>
    <w:basedOn w:val="Default"/>
    <w:next w:val="Default"/>
    <w:uiPriority w:val="99"/>
    <w:qFormat/>
    <w:rsid w:val="00141C9C"/>
    <w:pPr>
      <w:widowControl w:val="0"/>
    </w:pPr>
    <w:rPr>
      <w:rFonts w:eastAsia="Calibri"/>
      <w:color w:val="auto"/>
    </w:rPr>
  </w:style>
  <w:style w:type="paragraph" w:customStyle="1" w:styleId="CM6">
    <w:name w:val="CM6"/>
    <w:basedOn w:val="Default"/>
    <w:next w:val="Default"/>
    <w:uiPriority w:val="99"/>
    <w:qFormat/>
    <w:rsid w:val="00141C9C"/>
    <w:pPr>
      <w:widowControl w:val="0"/>
      <w:spacing w:line="553" w:lineRule="atLeast"/>
    </w:pPr>
    <w:rPr>
      <w:rFonts w:eastAsia="Calibri"/>
      <w:color w:val="auto"/>
    </w:rPr>
  </w:style>
  <w:style w:type="paragraph" w:customStyle="1" w:styleId="CM22">
    <w:name w:val="CM22"/>
    <w:basedOn w:val="Default"/>
    <w:next w:val="Default"/>
    <w:uiPriority w:val="99"/>
    <w:qFormat/>
    <w:rsid w:val="00141C9C"/>
    <w:pPr>
      <w:widowControl w:val="0"/>
    </w:pPr>
    <w:rPr>
      <w:rFonts w:eastAsia="Calibri"/>
      <w:color w:val="auto"/>
    </w:rPr>
  </w:style>
  <w:style w:type="paragraph" w:customStyle="1" w:styleId="DoubleUnderlined">
    <w:name w:val="Double Underlined"/>
    <w:basedOn w:val="Heading2"/>
    <w:autoRedefine/>
    <w:uiPriority w:val="99"/>
    <w:qFormat/>
    <w:rsid w:val="00141C9C"/>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141C9C"/>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141C9C"/>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141C9C"/>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141C9C"/>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141C9C"/>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41C9C"/>
    <w:pPr>
      <w:keepLines w:val="0"/>
      <w:pageBreakBefore w:val="0"/>
      <w:suppressAutoHyphens/>
      <w:contextualSpacing/>
      <w:jc w:val="left"/>
    </w:pPr>
    <w:rPr>
      <w:rFonts w:eastAsia="Times New Roman" w:cs="Arial"/>
      <w:bCs/>
      <w:iCs/>
      <w:sz w:val="24"/>
      <w:szCs w:val="28"/>
      <w:u w:val="none"/>
    </w:rPr>
  </w:style>
  <w:style w:type="paragraph" w:customStyle="1" w:styleId="subhead">
    <w:name w:val="subhead"/>
    <w:basedOn w:val="Normal"/>
    <w:qFormat/>
    <w:rsid w:val="00141C9C"/>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141C9C"/>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rPr>
  </w:style>
  <w:style w:type="paragraph" w:customStyle="1" w:styleId="StyleStyleHeading110pt10pt">
    <w:name w:val="Style Style Heading 1 + 10 pt + 10 pt"/>
    <w:basedOn w:val="StyleHeading110pt"/>
    <w:uiPriority w:val="99"/>
    <w:qFormat/>
    <w:rsid w:val="00141C9C"/>
  </w:style>
  <w:style w:type="paragraph" w:customStyle="1" w:styleId="StyleUnderliningTimesNewRomanBoldNounderlineKernat16">
    <w:name w:val="Style Underlining + Times New Roman Bold No underline Kern at 16..."/>
    <w:basedOn w:val="Normal"/>
    <w:uiPriority w:val="99"/>
    <w:qFormat/>
    <w:rsid w:val="00141C9C"/>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41C9C"/>
    <w:rPr>
      <w:rFonts w:eastAsia="Times New Roman"/>
      <w:b/>
      <w:bCs/>
      <w:kern w:val="32"/>
      <w:sz w:val="32"/>
      <w:szCs w:val="32"/>
    </w:rPr>
  </w:style>
  <w:style w:type="paragraph" w:customStyle="1" w:styleId="StyleBoldUnderliningKernat16pt">
    <w:name w:val="Style Bold Underlining + Kern at 16 pt"/>
    <w:uiPriority w:val="99"/>
    <w:qFormat/>
    <w:rsid w:val="00141C9C"/>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141C9C"/>
    <w:pPr>
      <w:keepLines w:val="0"/>
      <w:pageBreakBefore w:val="0"/>
      <w:suppressAutoHyphens/>
      <w:contextualSpacing/>
      <w:jc w:val="left"/>
    </w:pPr>
    <w:rPr>
      <w:rFonts w:eastAsia="Times New Roman" w:cs="Arial"/>
      <w:bCs/>
      <w:iCs/>
      <w:sz w:val="22"/>
      <w:szCs w:val="20"/>
      <w:u w:val="none"/>
    </w:rPr>
  </w:style>
  <w:style w:type="paragraph" w:customStyle="1" w:styleId="CardsFont6pt">
    <w:name w:val="Cards + Font: 6 pt"/>
    <w:basedOn w:val="Cards"/>
    <w:link w:val="CardsFont6ptChar1"/>
    <w:autoRedefine/>
    <w:qFormat/>
    <w:rsid w:val="00141C9C"/>
    <w:pPr>
      <w:spacing w:line="256" w:lineRule="auto"/>
      <w:ind w:left="0" w:right="0"/>
      <w:jc w:val="left"/>
    </w:pPr>
    <w:rPr>
      <w:sz w:val="12"/>
      <w:szCs w:val="24"/>
    </w:rPr>
  </w:style>
  <w:style w:type="paragraph" w:customStyle="1" w:styleId="TxBr6p1">
    <w:name w:val="TxBr_6p1"/>
    <w:basedOn w:val="Normal"/>
    <w:uiPriority w:val="99"/>
    <w:qFormat/>
    <w:rsid w:val="00141C9C"/>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41C9C"/>
    <w:pPr>
      <w:ind w:left="400"/>
    </w:pPr>
    <w:rPr>
      <w:rFonts w:eastAsia="Times New Roman"/>
      <w:szCs w:val="20"/>
    </w:rPr>
  </w:style>
  <w:style w:type="paragraph" w:customStyle="1" w:styleId="Paste">
    <w:name w:val="Paste"/>
    <w:basedOn w:val="Normal"/>
    <w:qFormat/>
    <w:rsid w:val="00141C9C"/>
    <w:rPr>
      <w:rFonts w:ascii="Arial Narrow" w:eastAsia="Times New Roman" w:hAnsi="Arial Narrow"/>
      <w:sz w:val="16"/>
      <w:szCs w:val="20"/>
      <w:lang w:val="x-none" w:eastAsia="x-none"/>
    </w:rPr>
  </w:style>
  <w:style w:type="character" w:customStyle="1" w:styleId="UnderlineStyleChar">
    <w:name w:val="Underline Style Char"/>
    <w:link w:val="UnderlineStyle0"/>
    <w:locked/>
    <w:rsid w:val="00141C9C"/>
    <w:rPr>
      <w:rFonts w:ascii="Georgia" w:eastAsia="Times New Roman" w:hAnsi="Georgia"/>
      <w:b/>
      <w:u w:val="single"/>
    </w:rPr>
  </w:style>
  <w:style w:type="paragraph" w:customStyle="1" w:styleId="UnderlineStyle0">
    <w:name w:val="Underline Style"/>
    <w:basedOn w:val="Normal"/>
    <w:link w:val="UnderlineStyleChar"/>
    <w:qFormat/>
    <w:rsid w:val="00141C9C"/>
    <w:rPr>
      <w:rFonts w:ascii="Georgia" w:eastAsia="Times New Roman" w:hAnsi="Georgia" w:cstheme="minorBidi"/>
      <w:b/>
      <w:u w:val="single"/>
    </w:rPr>
  </w:style>
  <w:style w:type="paragraph" w:customStyle="1" w:styleId="Normalization">
    <w:name w:val="Normalization"/>
    <w:basedOn w:val="Normal"/>
    <w:uiPriority w:val="99"/>
    <w:qFormat/>
    <w:rsid w:val="00141C9C"/>
    <w:rPr>
      <w:rFonts w:eastAsia="Times New Roman"/>
      <w:sz w:val="18"/>
    </w:rPr>
  </w:style>
  <w:style w:type="paragraph" w:customStyle="1" w:styleId="BreifTitle">
    <w:name w:val="Breif Title"/>
    <w:basedOn w:val="Normal"/>
    <w:autoRedefine/>
    <w:uiPriority w:val="99"/>
    <w:qFormat/>
    <w:rsid w:val="00141C9C"/>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141C9C"/>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141C9C"/>
    <w:pPr>
      <w:spacing w:before="0" w:after="0"/>
      <w:jc w:val="center"/>
      <w:outlineLvl w:val="0"/>
    </w:pPr>
    <w:rPr>
      <w:sz w:val="32"/>
      <w:szCs w:val="32"/>
      <w:lang w:bidi="ar-SA"/>
    </w:rPr>
  </w:style>
  <w:style w:type="paragraph" w:customStyle="1" w:styleId="Tagandcite">
    <w:name w:val="Tag and cite"/>
    <w:basedOn w:val="Normal"/>
    <w:autoRedefine/>
    <w:uiPriority w:val="99"/>
    <w:qFormat/>
    <w:rsid w:val="00141C9C"/>
    <w:rPr>
      <w:rFonts w:eastAsia="Times New Roman"/>
      <w:color w:val="333333"/>
    </w:rPr>
  </w:style>
  <w:style w:type="paragraph" w:customStyle="1" w:styleId="StyleTagandCiteFranklinGothicDemi">
    <w:name w:val="Style Tag and Cite + Franklin Gothic Demi"/>
    <w:basedOn w:val="Normal"/>
    <w:autoRedefine/>
    <w:uiPriority w:val="99"/>
    <w:qFormat/>
    <w:rsid w:val="00141C9C"/>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141C9C"/>
    <w:rPr>
      <w:bCs/>
    </w:rPr>
  </w:style>
  <w:style w:type="paragraph" w:customStyle="1" w:styleId="tagCharCharCharCharCharCharChar">
    <w:name w:val="tag Char Char Char Char Char Char Char"/>
    <w:basedOn w:val="Normal"/>
    <w:uiPriority w:val="99"/>
    <w:qFormat/>
    <w:rsid w:val="00141C9C"/>
    <w:rPr>
      <w:rFonts w:eastAsia="Times New Roman"/>
      <w:b/>
      <w:sz w:val="24"/>
      <w:szCs w:val="20"/>
    </w:rPr>
  </w:style>
  <w:style w:type="paragraph" w:customStyle="1" w:styleId="title-bold-medium">
    <w:name w:val="title-bold-medium"/>
    <w:basedOn w:val="Normal"/>
    <w:uiPriority w:val="99"/>
    <w:qFormat/>
    <w:rsid w:val="00141C9C"/>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141C9C"/>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141C9C"/>
    <w:rPr>
      <w:rFonts w:ascii="Arial Narrow" w:eastAsia="Times New Roman" w:hAnsi="Arial Narrow"/>
      <w:b/>
      <w:sz w:val="24"/>
    </w:rPr>
  </w:style>
  <w:style w:type="paragraph" w:customStyle="1" w:styleId="BLOCKTITLE1">
    <w:name w:val="BLOCK TITLE"/>
    <w:basedOn w:val="Heading1"/>
    <w:uiPriority w:val="99"/>
    <w:qFormat/>
    <w:rsid w:val="00141C9C"/>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rPr>
  </w:style>
  <w:style w:type="paragraph" w:customStyle="1" w:styleId="shellscontentions">
    <w:name w:val="shells/contentions"/>
    <w:basedOn w:val="TagCite"/>
    <w:uiPriority w:val="99"/>
    <w:qFormat/>
    <w:rsid w:val="00141C9C"/>
    <w:pPr>
      <w:widowControl w:val="0"/>
      <w:autoSpaceDE w:val="0"/>
      <w:autoSpaceDN w:val="0"/>
      <w:adjustRightInd w:val="0"/>
    </w:pPr>
    <w:rPr>
      <w:sz w:val="24"/>
      <w:szCs w:val="20"/>
    </w:rPr>
  </w:style>
  <w:style w:type="paragraph" w:customStyle="1" w:styleId="BriefTitle1">
    <w:name w:val="Brief Title 1"/>
    <w:basedOn w:val="Normal"/>
    <w:uiPriority w:val="99"/>
    <w:qFormat/>
    <w:rsid w:val="00141C9C"/>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141C9C"/>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141C9C"/>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141C9C"/>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141C9C"/>
    <w:pPr>
      <w:spacing w:before="100" w:beforeAutospacing="1" w:after="100" w:afterAutospacing="1"/>
    </w:pPr>
    <w:rPr>
      <w:rFonts w:eastAsia="Times New Roman"/>
    </w:rPr>
  </w:style>
  <w:style w:type="paragraph" w:customStyle="1" w:styleId="ToRead">
    <w:name w:val="To Read"/>
    <w:basedOn w:val="Normal"/>
    <w:uiPriority w:val="99"/>
    <w:qFormat/>
    <w:rsid w:val="00141C9C"/>
    <w:pPr>
      <w:ind w:left="720"/>
    </w:pPr>
    <w:rPr>
      <w:rFonts w:ascii="Verdana" w:eastAsia="Times New Roman" w:hAnsi="Verdana"/>
      <w:b/>
      <w:u w:val="single"/>
    </w:rPr>
  </w:style>
  <w:style w:type="paragraph" w:customStyle="1" w:styleId="Style1">
    <w:name w:val="Style 1"/>
    <w:basedOn w:val="Normal"/>
    <w:uiPriority w:val="99"/>
    <w:qFormat/>
    <w:rsid w:val="00141C9C"/>
    <w:pPr>
      <w:widowControl w:val="0"/>
      <w:ind w:firstLine="216"/>
    </w:pPr>
    <w:rPr>
      <w:rFonts w:eastAsia="Times New Roman"/>
      <w:noProof/>
      <w:color w:val="000000"/>
      <w:szCs w:val="20"/>
    </w:rPr>
  </w:style>
  <w:style w:type="paragraph" w:customStyle="1" w:styleId="Style40">
    <w:name w:val="Style 4"/>
    <w:basedOn w:val="Normal"/>
    <w:uiPriority w:val="99"/>
    <w:qFormat/>
    <w:rsid w:val="00141C9C"/>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141C9C"/>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141C9C"/>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141C9C"/>
    <w:pPr>
      <w:ind w:left="1660"/>
    </w:pPr>
  </w:style>
  <w:style w:type="paragraph" w:customStyle="1" w:styleId="PageNumber1">
    <w:name w:val="Page Number1"/>
    <w:basedOn w:val="Normal"/>
    <w:next w:val="Normal"/>
    <w:uiPriority w:val="99"/>
    <w:qFormat/>
    <w:rsid w:val="00141C9C"/>
    <w:rPr>
      <w:rFonts w:eastAsia="Times New Roman"/>
    </w:rPr>
  </w:style>
  <w:style w:type="paragraph" w:customStyle="1" w:styleId="Card1">
    <w:name w:val="Card1"/>
    <w:uiPriority w:val="99"/>
    <w:qFormat/>
    <w:rsid w:val="00141C9C"/>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141C9C"/>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141C9C"/>
    <w:pPr>
      <w:ind w:left="288" w:right="288"/>
    </w:pPr>
    <w:rPr>
      <w:rFonts w:eastAsia="Times New Roman"/>
    </w:rPr>
  </w:style>
  <w:style w:type="paragraph" w:customStyle="1" w:styleId="CaseListNormal">
    <w:name w:val="Case List Normal"/>
    <w:basedOn w:val="Normal"/>
    <w:uiPriority w:val="99"/>
    <w:qFormat/>
    <w:rsid w:val="00141C9C"/>
    <w:rPr>
      <w:rFonts w:ascii="Times" w:eastAsia="Times New Roman" w:hAnsi="Times"/>
      <w:szCs w:val="26"/>
    </w:rPr>
  </w:style>
  <w:style w:type="paragraph" w:customStyle="1" w:styleId="Body">
    <w:name w:val="Body"/>
    <w:basedOn w:val="Normal"/>
    <w:uiPriority w:val="99"/>
    <w:qFormat/>
    <w:rsid w:val="00141C9C"/>
    <w:pPr>
      <w:outlineLvl w:val="3"/>
    </w:pPr>
    <w:rPr>
      <w:rFonts w:eastAsia="Times New Roman"/>
      <w:szCs w:val="20"/>
    </w:rPr>
  </w:style>
  <w:style w:type="paragraph" w:customStyle="1" w:styleId="3text">
    <w:name w:val="3text"/>
    <w:basedOn w:val="Normal"/>
    <w:uiPriority w:val="99"/>
    <w:qFormat/>
    <w:rsid w:val="00141C9C"/>
    <w:pPr>
      <w:spacing w:before="100" w:beforeAutospacing="1" w:after="100" w:afterAutospacing="1"/>
    </w:pPr>
    <w:rPr>
      <w:rFonts w:eastAsia="Times New Roman"/>
      <w:sz w:val="24"/>
    </w:rPr>
  </w:style>
  <w:style w:type="paragraph" w:customStyle="1" w:styleId="TimesNewRoman12">
    <w:name w:val="TimesNewRoman12"/>
    <w:uiPriority w:val="99"/>
    <w:qFormat/>
    <w:rsid w:val="00141C9C"/>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141C9C"/>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141C9C"/>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141C9C"/>
    <w:rPr>
      <w:rFonts w:eastAsia="Times New Roman"/>
      <w:color w:val="000000"/>
      <w:sz w:val="18"/>
    </w:rPr>
  </w:style>
  <w:style w:type="paragraph" w:customStyle="1" w:styleId="text1">
    <w:name w:val="text1"/>
    <w:basedOn w:val="Normal"/>
    <w:autoRedefine/>
    <w:uiPriority w:val="99"/>
    <w:qFormat/>
    <w:rsid w:val="00141C9C"/>
    <w:rPr>
      <w:rFonts w:eastAsia="Times New Roman"/>
      <w:szCs w:val="20"/>
    </w:rPr>
  </w:style>
  <w:style w:type="paragraph" w:customStyle="1" w:styleId="RepeatBlockHeading">
    <w:name w:val="Repeat Block Heading"/>
    <w:basedOn w:val="Normal"/>
    <w:autoRedefine/>
    <w:uiPriority w:val="99"/>
    <w:qFormat/>
    <w:rsid w:val="00141C9C"/>
    <w:pPr>
      <w:jc w:val="center"/>
    </w:pPr>
    <w:rPr>
      <w:rFonts w:eastAsia="Times New Roman"/>
      <w:b/>
      <w:smallCaps/>
      <w:color w:val="000000"/>
      <w:sz w:val="24"/>
      <w:u w:val="thick"/>
    </w:rPr>
  </w:style>
  <w:style w:type="paragraph" w:customStyle="1" w:styleId="story-headline">
    <w:name w:val="story-headline"/>
    <w:basedOn w:val="Normal"/>
    <w:uiPriority w:val="99"/>
    <w:qFormat/>
    <w:rsid w:val="00141C9C"/>
    <w:pPr>
      <w:spacing w:before="72" w:after="72"/>
    </w:pPr>
    <w:rPr>
      <w:rFonts w:eastAsia="Times New Roman"/>
      <w:b/>
      <w:bCs/>
      <w:sz w:val="26"/>
      <w:szCs w:val="26"/>
    </w:rPr>
  </w:style>
  <w:style w:type="paragraph" w:customStyle="1" w:styleId="story-body">
    <w:name w:val="story-body"/>
    <w:basedOn w:val="Normal"/>
    <w:uiPriority w:val="99"/>
    <w:qFormat/>
    <w:rsid w:val="00141C9C"/>
    <w:pPr>
      <w:spacing w:before="100" w:beforeAutospacing="1" w:after="100" w:afterAutospacing="1"/>
    </w:pPr>
    <w:rPr>
      <w:rFonts w:eastAsia="Times New Roman"/>
    </w:rPr>
  </w:style>
  <w:style w:type="paragraph" w:customStyle="1" w:styleId="story-dateline">
    <w:name w:val="story-dateline"/>
    <w:basedOn w:val="Normal"/>
    <w:uiPriority w:val="99"/>
    <w:qFormat/>
    <w:rsid w:val="00141C9C"/>
    <w:rPr>
      <w:rFonts w:eastAsia="Times New Roman"/>
      <w:b/>
      <w:bCs/>
    </w:rPr>
  </w:style>
  <w:style w:type="paragraph" w:customStyle="1" w:styleId="TextofCards">
    <w:name w:val="Text of Cards"/>
    <w:basedOn w:val="Normal"/>
    <w:uiPriority w:val="99"/>
    <w:qFormat/>
    <w:rsid w:val="00141C9C"/>
    <w:rPr>
      <w:rFonts w:eastAsia="Times New Roman"/>
      <w:color w:val="000000"/>
      <w:spacing w:val="6"/>
      <w:szCs w:val="23"/>
    </w:rPr>
  </w:style>
  <w:style w:type="paragraph" w:customStyle="1" w:styleId="Corpotesto">
    <w:name w:val="Corpo testo"/>
    <w:basedOn w:val="Normal"/>
    <w:uiPriority w:val="99"/>
    <w:qFormat/>
    <w:rsid w:val="00141C9C"/>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141C9C"/>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141C9C"/>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141C9C"/>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141C9C"/>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141C9C"/>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141C9C"/>
    <w:rPr>
      <w:rFonts w:ascii="Arial" w:hAnsi="Arial"/>
      <w:b w:val="0"/>
      <w:caps w:val="0"/>
      <w:sz w:val="20"/>
    </w:rPr>
  </w:style>
  <w:style w:type="paragraph" w:customStyle="1" w:styleId="ProjectTitleLine">
    <w:name w:val="Project Title Line"/>
    <w:basedOn w:val="Normal"/>
    <w:next w:val="Normal"/>
    <w:autoRedefine/>
    <w:uiPriority w:val="99"/>
    <w:qFormat/>
    <w:rsid w:val="00141C9C"/>
    <w:pPr>
      <w:jc w:val="center"/>
    </w:pPr>
    <w:rPr>
      <w:rFonts w:eastAsia="Times New Roman"/>
      <w:caps/>
      <w:szCs w:val="20"/>
    </w:rPr>
  </w:style>
  <w:style w:type="paragraph" w:customStyle="1" w:styleId="LanguageStrike">
    <w:name w:val="Language Strike"/>
    <w:basedOn w:val="Normal"/>
    <w:next w:val="Normal"/>
    <w:uiPriority w:val="99"/>
    <w:qFormat/>
    <w:rsid w:val="00141C9C"/>
    <w:rPr>
      <w:rFonts w:ascii="Arial Narrow" w:eastAsia="Times New Roman" w:hAnsi="Arial Narrow"/>
      <w:strike/>
    </w:rPr>
  </w:style>
  <w:style w:type="paragraph" w:customStyle="1" w:styleId="NormalVerdana">
    <w:name w:val="Normal + Verdana"/>
    <w:aliases w:val="10 pt,White,Normal + Arial"/>
    <w:basedOn w:val="Normal"/>
    <w:uiPriority w:val="99"/>
    <w:qFormat/>
    <w:rsid w:val="00141C9C"/>
    <w:rPr>
      <w:rFonts w:eastAsia="Times New Roman"/>
      <w:szCs w:val="20"/>
      <w:u w:val="single"/>
    </w:rPr>
  </w:style>
  <w:style w:type="paragraph" w:customStyle="1" w:styleId="Normal10pt">
    <w:name w:val="Normal + 10 pt"/>
    <w:basedOn w:val="Normal"/>
    <w:uiPriority w:val="99"/>
    <w:qFormat/>
    <w:rsid w:val="00141C9C"/>
    <w:rPr>
      <w:rFonts w:eastAsia="Times New Roman"/>
      <w:szCs w:val="20"/>
    </w:rPr>
  </w:style>
  <w:style w:type="paragraph" w:customStyle="1" w:styleId="cardChar1Char">
    <w:name w:val="card Char1 Char"/>
    <w:basedOn w:val="Normal"/>
    <w:uiPriority w:val="99"/>
    <w:qFormat/>
    <w:rsid w:val="00141C9C"/>
    <w:pPr>
      <w:ind w:left="288" w:right="288"/>
    </w:pPr>
    <w:rPr>
      <w:rFonts w:eastAsia="Times New Roman"/>
      <w:szCs w:val="20"/>
    </w:rPr>
  </w:style>
  <w:style w:type="paragraph" w:customStyle="1" w:styleId="CM12">
    <w:name w:val="CM12"/>
    <w:basedOn w:val="Default"/>
    <w:next w:val="Default"/>
    <w:uiPriority w:val="99"/>
    <w:qFormat/>
    <w:rsid w:val="00141C9C"/>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41C9C"/>
    <w:pPr>
      <w:widowControl w:val="0"/>
      <w:spacing w:after="480"/>
    </w:pPr>
    <w:rPr>
      <w:rFonts w:ascii="Granjon LT Std" w:hAnsi="Granjon LT Std"/>
      <w:color w:val="auto"/>
    </w:rPr>
  </w:style>
  <w:style w:type="paragraph" w:customStyle="1" w:styleId="CM10">
    <w:name w:val="CM10"/>
    <w:basedOn w:val="Default"/>
    <w:next w:val="Default"/>
    <w:uiPriority w:val="99"/>
    <w:qFormat/>
    <w:rsid w:val="00141C9C"/>
    <w:pPr>
      <w:widowControl w:val="0"/>
      <w:spacing w:line="320" w:lineRule="atLeast"/>
    </w:pPr>
    <w:rPr>
      <w:rFonts w:ascii="Granjon LT Std" w:hAnsi="Granjon LT Std"/>
      <w:color w:val="auto"/>
    </w:rPr>
  </w:style>
  <w:style w:type="paragraph" w:customStyle="1" w:styleId="bold">
    <w:name w:val="bold"/>
    <w:basedOn w:val="Normal"/>
    <w:uiPriority w:val="99"/>
    <w:qFormat/>
    <w:rsid w:val="00141C9C"/>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141C9C"/>
    <w:rPr>
      <w:rFonts w:ascii="Arial Narrow" w:eastAsia="Times New Roman" w:hAnsi="Arial Narrow"/>
      <w:strike/>
      <w:szCs w:val="20"/>
    </w:rPr>
  </w:style>
  <w:style w:type="paragraph" w:customStyle="1" w:styleId="textbodyblack">
    <w:name w:val="textbodyblack"/>
    <w:basedOn w:val="Normal"/>
    <w:uiPriority w:val="99"/>
    <w:qFormat/>
    <w:rsid w:val="00141C9C"/>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141C9C"/>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141C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141C9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141C9C"/>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141C9C"/>
    <w:rPr>
      <w:rFonts w:ascii="Georgia" w:eastAsia="Times New Roman" w:hAnsi="Georgia"/>
      <w:b/>
      <w:bCs/>
      <w:szCs w:val="16"/>
      <w:u w:val="single"/>
    </w:rPr>
  </w:style>
  <w:style w:type="paragraph" w:customStyle="1" w:styleId="CiteCorrected">
    <w:name w:val="Cite Corrected"/>
    <w:basedOn w:val="Normal"/>
    <w:link w:val="CiteCorrectedChar"/>
    <w:qFormat/>
    <w:rsid w:val="00141C9C"/>
    <w:rPr>
      <w:rFonts w:ascii="Georgia" w:eastAsia="Times New Roman" w:hAnsi="Georgia" w:cstheme="minorBidi"/>
      <w:b/>
      <w:bCs/>
      <w:szCs w:val="16"/>
      <w:u w:val="single"/>
    </w:rPr>
  </w:style>
  <w:style w:type="paragraph" w:customStyle="1" w:styleId="CardText2">
    <w:name w:val="Card Text 2"/>
    <w:basedOn w:val="CardText10"/>
    <w:link w:val="CardText2Char"/>
    <w:qFormat/>
    <w:rsid w:val="00141C9C"/>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141C9C"/>
    <w:pPr>
      <w:ind w:left="288"/>
    </w:pPr>
    <w:rPr>
      <w:rFonts w:eastAsia="SimSun"/>
      <w:szCs w:val="20"/>
      <w:lang w:eastAsia="zh-CN"/>
    </w:rPr>
  </w:style>
  <w:style w:type="paragraph" w:customStyle="1" w:styleId="story-body-text">
    <w:name w:val="story-body-text"/>
    <w:basedOn w:val="Normal"/>
    <w:uiPriority w:val="99"/>
    <w:qFormat/>
    <w:rsid w:val="00141C9C"/>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141C9C"/>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141C9C"/>
    <w:rPr>
      <w:u w:val="single"/>
    </w:rPr>
  </w:style>
  <w:style w:type="paragraph" w:customStyle="1" w:styleId="StyleCardText11ptUnderline">
    <w:name w:val="Style Card Text + 11 pt Underline"/>
    <w:link w:val="StyleCardText11ptUnderlineChar"/>
    <w:qFormat/>
    <w:rsid w:val="00141C9C"/>
    <w:pPr>
      <w:spacing w:line="254" w:lineRule="auto"/>
    </w:pPr>
    <w:rPr>
      <w:u w:val="single"/>
    </w:rPr>
  </w:style>
  <w:style w:type="character" w:customStyle="1" w:styleId="StyleMinimizedText11ptChar">
    <w:name w:val="Style Minimized Text + 11 pt Char"/>
    <w:basedOn w:val="DefaultParagraphFont"/>
    <w:link w:val="StyleMinimizedText11pt"/>
    <w:locked/>
    <w:rsid w:val="00141C9C"/>
    <w:rPr>
      <w:rFonts w:ascii="Georgia" w:hAnsi="Georgia"/>
      <w:sz w:val="16"/>
    </w:rPr>
  </w:style>
  <w:style w:type="paragraph" w:customStyle="1" w:styleId="StyleMinimizedText11pt">
    <w:name w:val="Style Minimized Text + 11 pt"/>
    <w:basedOn w:val="Normal"/>
    <w:link w:val="StyleMinimizedText11ptChar"/>
    <w:qFormat/>
    <w:rsid w:val="00141C9C"/>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141C9C"/>
    <w:rPr>
      <w:rFonts w:ascii="Georgia" w:hAnsi="Georgia"/>
      <w:sz w:val="16"/>
    </w:rPr>
  </w:style>
  <w:style w:type="paragraph" w:customStyle="1" w:styleId="StyleMinimizedText11pt1">
    <w:name w:val="Style Minimized Text + 11 pt1"/>
    <w:basedOn w:val="Normal"/>
    <w:link w:val="StyleMinimizedText11pt1Char"/>
    <w:qFormat/>
    <w:rsid w:val="00141C9C"/>
    <w:rPr>
      <w:rFonts w:ascii="Georgia" w:hAnsi="Georgia" w:cstheme="minorBidi"/>
      <w:sz w:val="16"/>
    </w:rPr>
  </w:style>
  <w:style w:type="character" w:customStyle="1" w:styleId="Debate-CardSmalltextF2Char">
    <w:name w:val="Debate- Card Small text F2 Char"/>
    <w:link w:val="Debate-CardSmalltextF2"/>
    <w:locked/>
    <w:rsid w:val="00141C9C"/>
    <w:rPr>
      <w:rFonts w:ascii="Arial Narrow" w:hAnsi="Arial Narrow"/>
      <w:sz w:val="16"/>
    </w:rPr>
  </w:style>
  <w:style w:type="paragraph" w:customStyle="1" w:styleId="Debate-CardSmalltextF2">
    <w:name w:val="Debate- Card Small text F2"/>
    <w:basedOn w:val="Normal"/>
    <w:next w:val="Normal"/>
    <w:link w:val="Debate-CardSmalltextF2Char"/>
    <w:qFormat/>
    <w:rsid w:val="00141C9C"/>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141C9C"/>
    <w:rPr>
      <w:rFonts w:ascii="Arial Narrow" w:hAnsi="Arial Narrow"/>
      <w:b/>
      <w:sz w:val="18"/>
      <w:u w:val="single"/>
    </w:rPr>
  </w:style>
  <w:style w:type="paragraph" w:customStyle="1" w:styleId="Debate-EmphasizedText-F5">
    <w:name w:val="Debate- Emphasized Text- F5"/>
    <w:basedOn w:val="Normal"/>
    <w:link w:val="Debate-EmphasizedText-F5Char"/>
    <w:qFormat/>
    <w:rsid w:val="00141C9C"/>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141C9C"/>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41C9C"/>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141C9C"/>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41C9C"/>
    <w:rPr>
      <w:rFonts w:eastAsia="Times New Roman" w:cs="Calibri"/>
      <w:sz w:val="16"/>
    </w:rPr>
  </w:style>
  <w:style w:type="character" w:customStyle="1" w:styleId="CardStyleChar">
    <w:name w:val="Card Style Char"/>
    <w:link w:val="CardStyle"/>
    <w:locked/>
    <w:rsid w:val="00141C9C"/>
    <w:rPr>
      <w:rFonts w:ascii="Times New Roman" w:eastAsia="Times New Roman" w:hAnsi="Times New Roman" w:cs="Times New Roman"/>
      <w:szCs w:val="24"/>
    </w:rPr>
  </w:style>
  <w:style w:type="paragraph" w:customStyle="1" w:styleId="emactive">
    <w:name w:val="emactive"/>
    <w:basedOn w:val="Normal"/>
    <w:uiPriority w:val="99"/>
    <w:qFormat/>
    <w:rsid w:val="00141C9C"/>
    <w:pPr>
      <w:spacing w:before="100" w:beforeAutospacing="1" w:after="100" w:afterAutospacing="1"/>
    </w:pPr>
    <w:rPr>
      <w:rFonts w:eastAsia="Times New Roman"/>
      <w:sz w:val="24"/>
    </w:rPr>
  </w:style>
  <w:style w:type="paragraph" w:customStyle="1" w:styleId="emready">
    <w:name w:val="emready"/>
    <w:basedOn w:val="Normal"/>
    <w:uiPriority w:val="99"/>
    <w:qFormat/>
    <w:rsid w:val="00141C9C"/>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141C9C"/>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41C9C"/>
    <w:rPr>
      <w:rFonts w:ascii="Georgia" w:eastAsia="Times New Roman" w:hAnsi="Georgia"/>
      <w:b/>
      <w:u w:val="single"/>
    </w:rPr>
  </w:style>
  <w:style w:type="character" w:customStyle="1" w:styleId="CardHighlightChar">
    <w:name w:val="Card Highlight Char"/>
    <w:link w:val="CardHighlight"/>
    <w:locked/>
    <w:rsid w:val="00141C9C"/>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41C9C"/>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141C9C"/>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41C9C"/>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41C9C"/>
    <w:pPr>
      <w:spacing w:before="100" w:beforeAutospacing="1" w:after="100" w:afterAutospacing="1"/>
    </w:pPr>
    <w:rPr>
      <w:rFonts w:eastAsia="Times New Roman"/>
      <w:sz w:val="24"/>
    </w:rPr>
  </w:style>
  <w:style w:type="paragraph" w:customStyle="1" w:styleId="norma">
    <w:name w:val="norma"/>
    <w:basedOn w:val="Heading3"/>
    <w:uiPriority w:val="99"/>
    <w:qFormat/>
    <w:rsid w:val="00141C9C"/>
    <w:rPr>
      <w:rFonts w:eastAsia="MS Gothic" w:cs="Arial"/>
      <w:bCs/>
      <w:sz w:val="24"/>
    </w:rPr>
  </w:style>
  <w:style w:type="paragraph" w:customStyle="1" w:styleId="nromal">
    <w:name w:val="nromal"/>
    <w:basedOn w:val="Normal"/>
    <w:uiPriority w:val="99"/>
    <w:qFormat/>
    <w:rsid w:val="00141C9C"/>
    <w:pPr>
      <w:keepNext/>
      <w:keepLines/>
      <w:spacing w:before="200"/>
      <w:outlineLvl w:val="3"/>
    </w:pPr>
    <w:rPr>
      <w:rFonts w:eastAsia="Times New Roman" w:cs="Cambria"/>
      <w:b/>
      <w:iCs/>
    </w:rPr>
  </w:style>
  <w:style w:type="paragraph" w:customStyle="1" w:styleId="natural">
    <w:name w:val="natural"/>
    <w:basedOn w:val="Normal"/>
    <w:uiPriority w:val="99"/>
    <w:qFormat/>
    <w:rsid w:val="00141C9C"/>
    <w:pPr>
      <w:keepNext/>
      <w:keepLines/>
      <w:spacing w:before="200"/>
      <w:outlineLvl w:val="3"/>
    </w:pPr>
    <w:rPr>
      <w:rFonts w:eastAsia="Times New Roman"/>
      <w:b/>
      <w:iCs/>
    </w:rPr>
  </w:style>
  <w:style w:type="paragraph" w:customStyle="1" w:styleId="nroaml">
    <w:name w:val="nroaml"/>
    <w:basedOn w:val="Normal"/>
    <w:uiPriority w:val="99"/>
    <w:qFormat/>
    <w:rsid w:val="00141C9C"/>
    <w:pPr>
      <w:keepNext/>
      <w:keepLines/>
      <w:spacing w:before="200"/>
      <w:outlineLvl w:val="3"/>
    </w:pPr>
    <w:rPr>
      <w:rFonts w:eastAsia="Times New Roman"/>
      <w:b/>
      <w:iCs/>
    </w:rPr>
  </w:style>
  <w:style w:type="paragraph" w:customStyle="1" w:styleId="noraml">
    <w:name w:val="noraml"/>
    <w:basedOn w:val="Normal"/>
    <w:uiPriority w:val="99"/>
    <w:qFormat/>
    <w:rsid w:val="00141C9C"/>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141C9C"/>
    <w:rPr>
      <w:rFonts w:ascii="Georgia" w:eastAsia="Calibri" w:hAnsi="Georgia"/>
      <w:sz w:val="16"/>
      <w:szCs w:val="16"/>
    </w:rPr>
  </w:style>
  <w:style w:type="paragraph" w:customStyle="1" w:styleId="SmallSizeParagraph">
    <w:name w:val="Small Size Paragraph"/>
    <w:basedOn w:val="Normal"/>
    <w:link w:val="SmallSizeParagraphChar"/>
    <w:qFormat/>
    <w:rsid w:val="00141C9C"/>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41C9C"/>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41C9C"/>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szCs w:val="22"/>
      <w:bdr w:val="single" w:sz="4" w:space="0" w:color="auto" w:frame="1"/>
    </w:rPr>
  </w:style>
  <w:style w:type="character" w:customStyle="1" w:styleId="LanguageEditingChar">
    <w:name w:val="Language Editing Char"/>
    <w:link w:val="LanguageEditing"/>
    <w:locked/>
    <w:rsid w:val="00141C9C"/>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41C9C"/>
    <w:rPr>
      <w:rFonts w:eastAsia="Times New Roman"/>
      <w:strike/>
      <w:sz w:val="20"/>
    </w:rPr>
  </w:style>
  <w:style w:type="character" w:customStyle="1" w:styleId="CardT1Char">
    <w:name w:val="CardT1 Char"/>
    <w:link w:val="CardT1"/>
    <w:locked/>
    <w:rsid w:val="00141C9C"/>
    <w:rPr>
      <w:rFonts w:ascii="Arial" w:eastAsia="Calibri" w:hAnsi="Arial" w:cs="Arial"/>
      <w:kern w:val="2"/>
      <w:sz w:val="14"/>
      <w:szCs w:val="14"/>
      <w:lang w:eastAsia="zh-TW"/>
    </w:rPr>
  </w:style>
  <w:style w:type="paragraph" w:customStyle="1" w:styleId="CardT1">
    <w:name w:val="CardT1"/>
    <w:basedOn w:val="Normal"/>
    <w:link w:val="CardT1Char"/>
    <w:qFormat/>
    <w:rsid w:val="00141C9C"/>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141C9C"/>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41C9C"/>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141C9C"/>
    <w:pPr>
      <w:spacing w:before="100" w:beforeAutospacing="1" w:after="100" w:afterAutospacing="1"/>
    </w:pPr>
    <w:rPr>
      <w:rFonts w:eastAsia="Times New Roman"/>
      <w:sz w:val="24"/>
    </w:rPr>
  </w:style>
  <w:style w:type="paragraph" w:customStyle="1" w:styleId="CiteReal">
    <w:name w:val="Cite Real"/>
    <w:basedOn w:val="Normal"/>
    <w:next w:val="Normal"/>
    <w:qFormat/>
    <w:rsid w:val="00141C9C"/>
    <w:rPr>
      <w:rFonts w:eastAsia="MS Mincho"/>
      <w:b/>
      <w:sz w:val="24"/>
      <w:u w:val="single"/>
    </w:rPr>
  </w:style>
  <w:style w:type="paragraph" w:customStyle="1" w:styleId="2909F619802848F09E01365C32F34654">
    <w:name w:val="2909F619802848F09E01365C32F34654"/>
    <w:uiPriority w:val="99"/>
    <w:qFormat/>
    <w:rsid w:val="00141C9C"/>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141C9C"/>
    <w:rPr>
      <w:rFonts w:ascii="Georgia" w:eastAsia="Calibri" w:hAnsi="Georgia"/>
      <w:u w:val="single"/>
      <w:lang w:val="x-none" w:eastAsia="zh-CN"/>
    </w:rPr>
  </w:style>
  <w:style w:type="paragraph" w:customStyle="1" w:styleId="UnderlineS">
    <w:name w:val="Underline S"/>
    <w:basedOn w:val="Normal"/>
    <w:link w:val="UnderlineSChar"/>
    <w:qFormat/>
    <w:rsid w:val="00141C9C"/>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141C9C"/>
    <w:rPr>
      <w:rFonts w:ascii="Georgia" w:eastAsia="SimSun" w:hAnsi="Georgia"/>
      <w:sz w:val="12"/>
    </w:rPr>
  </w:style>
  <w:style w:type="paragraph" w:customStyle="1" w:styleId="Ununderlined">
    <w:name w:val="Ununderlined"/>
    <w:basedOn w:val="Normal"/>
    <w:link w:val="UnunderlinedChar"/>
    <w:qFormat/>
    <w:rsid w:val="00141C9C"/>
    <w:rPr>
      <w:rFonts w:ascii="Georgia" w:eastAsia="SimSun" w:hAnsi="Georgia" w:cstheme="minorBidi"/>
      <w:sz w:val="12"/>
    </w:rPr>
  </w:style>
  <w:style w:type="character" w:customStyle="1" w:styleId="HighlightingChar">
    <w:name w:val="Highlighting Char"/>
    <w:link w:val="Highlighting"/>
    <w:locked/>
    <w:rsid w:val="00141C9C"/>
    <w:rPr>
      <w:rFonts w:ascii="Georgia" w:eastAsia="SimSun" w:hAnsi="Georgia"/>
      <w:u w:val="thick"/>
    </w:rPr>
  </w:style>
  <w:style w:type="paragraph" w:customStyle="1" w:styleId="Highlighting">
    <w:name w:val="Highlighting"/>
    <w:basedOn w:val="Normal"/>
    <w:link w:val="HighlightingChar"/>
    <w:autoRedefine/>
    <w:qFormat/>
    <w:rsid w:val="00141C9C"/>
    <w:rPr>
      <w:rFonts w:ascii="Georgia" w:eastAsia="SimSun" w:hAnsi="Georgia" w:cstheme="minorBidi"/>
      <w:u w:val="thick"/>
    </w:rPr>
  </w:style>
  <w:style w:type="character" w:customStyle="1" w:styleId="CITEChar0">
    <w:name w:val="CITE Char"/>
    <w:link w:val="CITE"/>
    <w:locked/>
    <w:rsid w:val="00141C9C"/>
    <w:rPr>
      <w:rFonts w:ascii="Arial" w:eastAsia="Times New Roman" w:hAnsi="Arial" w:cs="Arial"/>
      <w:iCs/>
      <w:smallCaps/>
      <w:sz w:val="20"/>
      <w:szCs w:val="20"/>
      <w:u w:val="double"/>
    </w:rPr>
  </w:style>
  <w:style w:type="paragraph" w:customStyle="1" w:styleId="CITE">
    <w:name w:val="CITE"/>
    <w:basedOn w:val="Heading2"/>
    <w:link w:val="CITEChar0"/>
    <w:autoRedefine/>
    <w:qFormat/>
    <w:rsid w:val="00141C9C"/>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141C9C"/>
    <w:pPr>
      <w:spacing w:before="100" w:beforeAutospacing="1" w:after="100" w:afterAutospacing="1"/>
    </w:pPr>
    <w:rPr>
      <w:rFonts w:eastAsia="Times New Roman"/>
      <w:sz w:val="24"/>
      <w:lang w:eastAsia="zh-CN"/>
    </w:rPr>
  </w:style>
  <w:style w:type="paragraph" w:customStyle="1" w:styleId="Analytics">
    <w:name w:val="Analytics"/>
    <w:basedOn w:val="Normal"/>
    <w:link w:val="AnalyticsChar"/>
    <w:uiPriority w:val="4"/>
    <w:qFormat/>
    <w:rsid w:val="00141C9C"/>
    <w:rPr>
      <w:rFonts w:eastAsia="Calibri"/>
      <w:b/>
      <w:sz w:val="24"/>
    </w:rPr>
  </w:style>
  <w:style w:type="paragraph" w:customStyle="1" w:styleId="D345FF3D873148C5AE3FBF3267827368">
    <w:name w:val="D345FF3D873148C5AE3FBF3267827368"/>
    <w:uiPriority w:val="99"/>
    <w:qFormat/>
    <w:rsid w:val="00141C9C"/>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141C9C"/>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141C9C"/>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141C9C"/>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41C9C"/>
    <w:rPr>
      <w:b/>
      <w:sz w:val="28"/>
    </w:rPr>
  </w:style>
  <w:style w:type="character" w:customStyle="1" w:styleId="SourcenameChar">
    <w:name w:val="Source name Char"/>
    <w:link w:val="Sourcename"/>
    <w:locked/>
    <w:rsid w:val="00141C9C"/>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141C9C"/>
    <w:rPr>
      <w:b/>
      <w:bCs/>
      <w:sz w:val="20"/>
    </w:rPr>
  </w:style>
  <w:style w:type="character" w:customStyle="1" w:styleId="underlinedcardChar">
    <w:name w:val="underlined card Char"/>
    <w:link w:val="underlinedcard0"/>
    <w:locked/>
    <w:rsid w:val="00141C9C"/>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141C9C"/>
    <w:rPr>
      <w:sz w:val="22"/>
      <w:u w:val="single"/>
    </w:rPr>
  </w:style>
  <w:style w:type="paragraph" w:customStyle="1" w:styleId="FullText">
    <w:name w:val="Full Text"/>
    <w:basedOn w:val="Normal"/>
    <w:uiPriority w:val="99"/>
    <w:qFormat/>
    <w:rsid w:val="00141C9C"/>
    <w:rPr>
      <w:rFonts w:eastAsia="Times New Roman"/>
      <w:sz w:val="16"/>
    </w:rPr>
  </w:style>
  <w:style w:type="character" w:customStyle="1" w:styleId="TextUnderlineChar">
    <w:name w:val="Text Underline Char"/>
    <w:link w:val="TextUnderline"/>
    <w:locked/>
    <w:rsid w:val="00141C9C"/>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141C9C"/>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141C9C"/>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141C9C"/>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141C9C"/>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141C9C"/>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141C9C"/>
    <w:pPr>
      <w:spacing w:before="240"/>
      <w:outlineLvl w:val="2"/>
    </w:pPr>
    <w:rPr>
      <w:rFonts w:eastAsia="Times New Roman"/>
      <w:b/>
    </w:rPr>
  </w:style>
  <w:style w:type="character" w:customStyle="1" w:styleId="CiteCardChar">
    <w:name w:val="Cite_Card Char"/>
    <w:link w:val="CiteCard0"/>
    <w:locked/>
    <w:rsid w:val="00141C9C"/>
    <w:rPr>
      <w:rFonts w:ascii="Times New Roman" w:eastAsia="Times New Roman" w:hAnsi="Times New Roman" w:cs="Arial"/>
      <w:bCs/>
      <w:sz w:val="20"/>
      <w:szCs w:val="20"/>
    </w:rPr>
  </w:style>
  <w:style w:type="paragraph" w:customStyle="1" w:styleId="CiteCard0">
    <w:name w:val="Cite_Card"/>
    <w:link w:val="CiteCardChar"/>
    <w:qFormat/>
    <w:rsid w:val="00141C9C"/>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141C9C"/>
    <w:pPr>
      <w:widowControl w:val="0"/>
    </w:pPr>
    <w:rPr>
      <w:rFonts w:eastAsia="MS Mincho"/>
      <w:color w:val="auto"/>
    </w:rPr>
  </w:style>
  <w:style w:type="paragraph" w:customStyle="1" w:styleId="dropcap">
    <w:name w:val="dropcap"/>
    <w:basedOn w:val="Normal"/>
    <w:uiPriority w:val="99"/>
    <w:qFormat/>
    <w:rsid w:val="00141C9C"/>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141C9C"/>
    <w:rPr>
      <w:rFonts w:ascii="Georgia" w:eastAsia="Times New Roman" w:hAnsi="Georgia" w:cs="Times New Roman"/>
      <w:szCs w:val="24"/>
      <w:u w:val="single"/>
    </w:rPr>
  </w:style>
  <w:style w:type="paragraph" w:customStyle="1" w:styleId="StyleStyle49pt6">
    <w:name w:val="Style Style4 + 9 pt6"/>
    <w:basedOn w:val="Style4"/>
    <w:link w:val="StyleStyle49pt6Char"/>
    <w:qFormat/>
    <w:rsid w:val="00141C9C"/>
    <w:rPr>
      <w:rFonts w:ascii="Georgia" w:hAnsi="Georgia"/>
    </w:rPr>
  </w:style>
  <w:style w:type="character" w:customStyle="1" w:styleId="UnderlineCharCharCharCharChar">
    <w:name w:val="Underline Char Char Char Char Char"/>
    <w:link w:val="UnderlineCharCharCharChar"/>
    <w:locked/>
    <w:rsid w:val="00141C9C"/>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41C9C"/>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141C9C"/>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41C9C"/>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41C9C"/>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41C9C"/>
    <w:rPr>
      <w:rFonts w:ascii="Georgia" w:hAnsi="Georgia" w:cs="Calibri"/>
      <w:b/>
      <w:bCs/>
      <w:u w:val="single"/>
    </w:rPr>
  </w:style>
  <w:style w:type="character" w:customStyle="1" w:styleId="DebatenoramlChar">
    <w:name w:val="Debatenoraml Char"/>
    <w:link w:val="Debatenoraml"/>
    <w:locked/>
    <w:rsid w:val="00141C9C"/>
    <w:rPr>
      <w:rFonts w:ascii="Times New Roman" w:hAnsi="Times New Roman" w:cs="Times New Roman"/>
    </w:rPr>
  </w:style>
  <w:style w:type="paragraph" w:customStyle="1" w:styleId="Debatenoraml">
    <w:name w:val="Debatenoraml"/>
    <w:basedOn w:val="NoSpacing"/>
    <w:link w:val="DebatenoramlChar"/>
    <w:qFormat/>
    <w:rsid w:val="00141C9C"/>
    <w:pPr>
      <w:spacing w:line="240" w:lineRule="auto"/>
    </w:pPr>
    <w:rPr>
      <w:rFonts w:ascii="Times New Roman" w:hAnsi="Times New Roman" w:cs="Times New Roman"/>
    </w:rPr>
  </w:style>
  <w:style w:type="paragraph" w:customStyle="1" w:styleId="SynergyTag">
    <w:name w:val="SynergyTag"/>
    <w:basedOn w:val="Normal"/>
    <w:uiPriority w:val="99"/>
    <w:qFormat/>
    <w:rsid w:val="00141C9C"/>
    <w:rPr>
      <w:rFonts w:eastAsia="Calibri"/>
      <w:b/>
    </w:rPr>
  </w:style>
  <w:style w:type="character" w:customStyle="1" w:styleId="QualsChar">
    <w:name w:val="Quals Char"/>
    <w:link w:val="Quals"/>
    <w:locked/>
    <w:rsid w:val="00141C9C"/>
    <w:rPr>
      <w:rFonts w:ascii="Georgia" w:eastAsia="Calibri" w:hAnsi="Georgia"/>
      <w:sz w:val="18"/>
    </w:rPr>
  </w:style>
  <w:style w:type="paragraph" w:customStyle="1" w:styleId="Quals">
    <w:name w:val="Quals"/>
    <w:basedOn w:val="Normal"/>
    <w:link w:val="QualsChar"/>
    <w:qFormat/>
    <w:rsid w:val="00141C9C"/>
    <w:rPr>
      <w:rFonts w:ascii="Georgia" w:eastAsia="Calibri" w:hAnsi="Georgia" w:cstheme="minorBidi"/>
      <w:sz w:val="18"/>
    </w:rPr>
  </w:style>
  <w:style w:type="paragraph" w:customStyle="1" w:styleId="times">
    <w:name w:val="times"/>
    <w:basedOn w:val="Normal"/>
    <w:qFormat/>
    <w:rsid w:val="00141C9C"/>
    <w:pPr>
      <w:spacing w:before="100" w:beforeAutospacing="1" w:after="100" w:afterAutospacing="1"/>
    </w:pPr>
    <w:rPr>
      <w:rFonts w:eastAsia="Times New Roman"/>
      <w:sz w:val="24"/>
    </w:rPr>
  </w:style>
  <w:style w:type="paragraph" w:customStyle="1" w:styleId="BodyA">
    <w:name w:val="Body A"/>
    <w:uiPriority w:val="99"/>
    <w:qFormat/>
    <w:rsid w:val="00141C9C"/>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141C9C"/>
    <w:rPr>
      <w:rFonts w:ascii="Georgia" w:eastAsia="Times New Roman" w:hAnsi="Georgia"/>
      <w:b/>
      <w:caps/>
      <w:szCs w:val="28"/>
      <w:u w:val="single"/>
    </w:rPr>
  </w:style>
  <w:style w:type="paragraph" w:customStyle="1" w:styleId="Starred">
    <w:name w:val="Starred"/>
    <w:basedOn w:val="Normal"/>
    <w:link w:val="StarredChar"/>
    <w:qFormat/>
    <w:rsid w:val="00141C9C"/>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141C9C"/>
    <w:rPr>
      <w:rFonts w:ascii="Georgia" w:eastAsia="Times New Roman" w:hAnsi="Georgia"/>
      <w:b/>
      <w:caps/>
      <w:szCs w:val="28"/>
      <w:u w:val="single"/>
    </w:rPr>
  </w:style>
  <w:style w:type="paragraph" w:customStyle="1" w:styleId="NotStarred">
    <w:name w:val="NotStarred"/>
    <w:basedOn w:val="Normal"/>
    <w:link w:val="NotStarredChar"/>
    <w:qFormat/>
    <w:rsid w:val="00141C9C"/>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141C9C"/>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141C9C"/>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41C9C"/>
    <w:pPr>
      <w:pBdr>
        <w:top w:val="single" w:sz="4" w:space="0" w:color="auto"/>
        <w:left w:val="single" w:sz="4" w:space="0" w:color="auto"/>
        <w:bottom w:val="single" w:sz="4" w:space="0" w:color="auto"/>
        <w:right w:val="single" w:sz="4" w:space="0" w:color="auto"/>
      </w:pBdr>
    </w:pPr>
    <w:rPr>
      <w:rFonts w:eastAsiaTheme="minorHAnsi"/>
      <w:szCs w:val="22"/>
      <w:bdr w:val="single" w:sz="4" w:space="0" w:color="auto" w:frame="1"/>
    </w:rPr>
  </w:style>
  <w:style w:type="character" w:customStyle="1" w:styleId="H4TagChar1">
    <w:name w:val="H4 (Tag) Char1"/>
    <w:link w:val="H4Tag"/>
    <w:locked/>
    <w:rsid w:val="00141C9C"/>
    <w:rPr>
      <w:rFonts w:ascii="Georgia" w:eastAsia="Calibri" w:hAnsi="Georgia"/>
      <w:b/>
    </w:rPr>
  </w:style>
  <w:style w:type="paragraph" w:customStyle="1" w:styleId="H4Tag">
    <w:name w:val="H4 (Tag)"/>
    <w:basedOn w:val="Normal"/>
    <w:link w:val="H4TagChar1"/>
    <w:qFormat/>
    <w:rsid w:val="00141C9C"/>
    <w:rPr>
      <w:rFonts w:ascii="Georgia" w:eastAsia="Calibri" w:hAnsi="Georgia" w:cstheme="minorBidi"/>
      <w:b/>
    </w:rPr>
  </w:style>
  <w:style w:type="paragraph" w:customStyle="1" w:styleId="CM25">
    <w:name w:val="CM25"/>
    <w:basedOn w:val="Default"/>
    <w:next w:val="Default"/>
    <w:qFormat/>
    <w:rsid w:val="00141C9C"/>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141C9C"/>
    <w:rPr>
      <w:rFonts w:ascii="Georgia" w:hAnsi="Georgia"/>
      <w:b/>
    </w:rPr>
  </w:style>
  <w:style w:type="paragraph" w:customStyle="1" w:styleId="Debate-CardTagandCite-F6">
    <w:name w:val="Debate- Card Tag and Cite- F6"/>
    <w:basedOn w:val="Normal"/>
    <w:link w:val="Debate-CardTagandCite-F6Char"/>
    <w:qFormat/>
    <w:rsid w:val="00141C9C"/>
    <w:pPr>
      <w:contextualSpacing/>
    </w:pPr>
    <w:rPr>
      <w:rFonts w:ascii="Georgia" w:hAnsi="Georgia" w:cstheme="minorBidi"/>
      <w:b/>
    </w:rPr>
  </w:style>
  <w:style w:type="character" w:customStyle="1" w:styleId="CardtextChar4">
    <w:name w:val="Card text Char"/>
    <w:link w:val="Cardtext3"/>
    <w:locked/>
    <w:rsid w:val="00141C9C"/>
    <w:rPr>
      <w:rFonts w:ascii="Arial Narrow" w:hAnsi="Arial Narrow"/>
      <w:u w:val="single"/>
    </w:rPr>
  </w:style>
  <w:style w:type="paragraph" w:customStyle="1" w:styleId="Cardtext3">
    <w:name w:val="Card text"/>
    <w:link w:val="CardtextChar4"/>
    <w:qFormat/>
    <w:rsid w:val="00141C9C"/>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141C9C"/>
    <w:rPr>
      <w:rFonts w:ascii="Georgia" w:eastAsia="Times New Roman" w:hAnsi="Georgia"/>
      <w:b/>
      <w:szCs w:val="28"/>
      <w:u w:val="single"/>
    </w:rPr>
  </w:style>
  <w:style w:type="paragraph" w:customStyle="1" w:styleId="NewHeading2">
    <w:name w:val="NewHeading2"/>
    <w:basedOn w:val="Normal"/>
    <w:link w:val="NewHeading2Char"/>
    <w:qFormat/>
    <w:rsid w:val="00141C9C"/>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141C9C"/>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141C9C"/>
    <w:rPr>
      <w:rFonts w:eastAsia="Calibri"/>
    </w:rPr>
  </w:style>
  <w:style w:type="paragraph" w:customStyle="1" w:styleId="TagLine">
    <w:name w:val="Tag Line"/>
    <w:basedOn w:val="Normal"/>
    <w:next w:val="FullText"/>
    <w:uiPriority w:val="99"/>
    <w:qFormat/>
    <w:rsid w:val="00141C9C"/>
    <w:rPr>
      <w:rFonts w:ascii="Arial Narrow" w:eastAsia="Times New Roman" w:hAnsi="Arial Narrow"/>
      <w:b/>
      <w:sz w:val="28"/>
    </w:rPr>
  </w:style>
  <w:style w:type="paragraph" w:customStyle="1" w:styleId="Card6pt">
    <w:name w:val="Card 6pt"/>
    <w:basedOn w:val="Normal"/>
    <w:uiPriority w:val="99"/>
    <w:qFormat/>
    <w:rsid w:val="00141C9C"/>
    <w:pPr>
      <w:ind w:left="288" w:right="288"/>
    </w:pPr>
    <w:rPr>
      <w:rFonts w:ascii="Georgia" w:eastAsia="Calibri" w:hAnsi="Georgia"/>
      <w:color w:val="000000"/>
      <w:sz w:val="12"/>
      <w:szCs w:val="20"/>
    </w:rPr>
  </w:style>
  <w:style w:type="character" w:customStyle="1" w:styleId="FullCiteChar">
    <w:name w:val="Full Cite Char"/>
    <w:link w:val="FullCite"/>
    <w:locked/>
    <w:rsid w:val="00141C9C"/>
    <w:rPr>
      <w:rFonts w:ascii="Garamond" w:eastAsia="Calibri" w:hAnsi="Garamond"/>
    </w:rPr>
  </w:style>
  <w:style w:type="paragraph" w:customStyle="1" w:styleId="FullCite">
    <w:name w:val="Full Cite"/>
    <w:basedOn w:val="Normal"/>
    <w:next w:val="Normal"/>
    <w:link w:val="FullCiteChar"/>
    <w:qFormat/>
    <w:rsid w:val="00141C9C"/>
    <w:rPr>
      <w:rFonts w:ascii="Garamond" w:eastAsia="Calibri" w:hAnsi="Garamond" w:cstheme="minorBidi"/>
    </w:rPr>
  </w:style>
  <w:style w:type="character" w:customStyle="1" w:styleId="StyleCardStyleBlackUnderlineChar">
    <w:name w:val="Style Card Style + Black Underline Char"/>
    <w:link w:val="StyleCardStyleBlackUnderline"/>
    <w:locked/>
    <w:rsid w:val="00141C9C"/>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41C9C"/>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141C9C"/>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141C9C"/>
    <w:rPr>
      <w:rFonts w:ascii="Century Gothic" w:eastAsia="Times New Roman" w:hAnsi="Century Gothic"/>
      <w:sz w:val="16"/>
    </w:rPr>
  </w:style>
  <w:style w:type="character" w:customStyle="1" w:styleId="StylecardThickunderlineChar">
    <w:name w:val="Style card + Thick underline Char"/>
    <w:link w:val="StylecardThickunderline"/>
    <w:locked/>
    <w:rsid w:val="00141C9C"/>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141C9C"/>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141C9C"/>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141C9C"/>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141C9C"/>
    <w:pPr>
      <w:spacing w:after="200" w:line="276" w:lineRule="auto"/>
    </w:pPr>
    <w:rPr>
      <w:rFonts w:eastAsia="Calibri"/>
      <w:color w:val="auto"/>
      <w:sz w:val="22"/>
    </w:rPr>
  </w:style>
  <w:style w:type="paragraph" w:customStyle="1" w:styleId="font-null">
    <w:name w:val="font-null"/>
    <w:basedOn w:val="Normal"/>
    <w:uiPriority w:val="99"/>
    <w:qFormat/>
    <w:rsid w:val="00141C9C"/>
    <w:pPr>
      <w:spacing w:before="100" w:beforeAutospacing="1" w:after="100" w:afterAutospacing="1"/>
    </w:pPr>
    <w:rPr>
      <w:rFonts w:eastAsia="Times New Roman"/>
      <w:sz w:val="24"/>
    </w:rPr>
  </w:style>
  <w:style w:type="paragraph" w:customStyle="1" w:styleId="rteindent1">
    <w:name w:val="rteindent1"/>
    <w:basedOn w:val="Normal"/>
    <w:uiPriority w:val="99"/>
    <w:qFormat/>
    <w:rsid w:val="00141C9C"/>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141C9C"/>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141C9C"/>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141C9C"/>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141C9C"/>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141C9C"/>
    <w:pPr>
      <w:spacing w:before="100" w:beforeAutospacing="1" w:after="100" w:afterAutospacing="1"/>
    </w:pPr>
    <w:rPr>
      <w:rFonts w:eastAsia="Times New Roman"/>
      <w:sz w:val="24"/>
    </w:rPr>
  </w:style>
  <w:style w:type="paragraph" w:customStyle="1" w:styleId="class">
    <w:name w:val="class"/>
    <w:basedOn w:val="Normal"/>
    <w:uiPriority w:val="99"/>
    <w:qFormat/>
    <w:rsid w:val="00141C9C"/>
    <w:pPr>
      <w:spacing w:before="100" w:beforeAutospacing="1" w:after="100" w:afterAutospacing="1"/>
    </w:pPr>
    <w:rPr>
      <w:rFonts w:eastAsia="Times New Roman"/>
      <w:sz w:val="24"/>
    </w:rPr>
  </w:style>
  <w:style w:type="character" w:customStyle="1" w:styleId="blocktitleChar0">
    <w:name w:val="block title Char"/>
    <w:link w:val="blocktitle0"/>
    <w:locked/>
    <w:rsid w:val="00141C9C"/>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141C9C"/>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141C9C"/>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141C9C"/>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141C9C"/>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141C9C"/>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141C9C"/>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141C9C"/>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41C9C"/>
    <w:rPr>
      <w:rFonts w:ascii="Georgia" w:eastAsia="SimSun" w:hAnsi="Georgia" w:cstheme="minorBidi"/>
      <w:b/>
      <w:bCs/>
      <w:szCs w:val="22"/>
    </w:rPr>
  </w:style>
  <w:style w:type="paragraph" w:customStyle="1" w:styleId="summary">
    <w:name w:val="summary"/>
    <w:basedOn w:val="Normal"/>
    <w:uiPriority w:val="99"/>
    <w:qFormat/>
    <w:rsid w:val="00141C9C"/>
    <w:pPr>
      <w:spacing w:before="100" w:beforeAutospacing="1" w:after="100" w:afterAutospacing="1"/>
    </w:pPr>
    <w:rPr>
      <w:rFonts w:eastAsia="Times New Roman"/>
      <w:sz w:val="24"/>
    </w:rPr>
  </w:style>
  <w:style w:type="paragraph" w:customStyle="1" w:styleId="Caption2">
    <w:name w:val="Caption2"/>
    <w:basedOn w:val="Normal"/>
    <w:uiPriority w:val="99"/>
    <w:qFormat/>
    <w:rsid w:val="00141C9C"/>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141C9C"/>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41C9C"/>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141C9C"/>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141C9C"/>
    <w:pPr>
      <w:keepNext/>
      <w:ind w:left="288" w:right="288"/>
    </w:pPr>
    <w:rPr>
      <w:rFonts w:ascii="Georgia" w:eastAsia="MS Gothic" w:hAnsi="Georgia"/>
      <w:szCs w:val="20"/>
    </w:rPr>
  </w:style>
  <w:style w:type="paragraph" w:customStyle="1" w:styleId="Little">
    <w:name w:val="Little"/>
    <w:basedOn w:val="Normal"/>
    <w:next w:val="Normal"/>
    <w:link w:val="LittleChar"/>
    <w:qFormat/>
    <w:rsid w:val="00141C9C"/>
    <w:pPr>
      <w:ind w:left="288"/>
    </w:pPr>
    <w:rPr>
      <w:rFonts w:ascii="Garamond" w:eastAsia="Times New Roman" w:hAnsi="Garamond"/>
      <w:sz w:val="16"/>
    </w:rPr>
  </w:style>
  <w:style w:type="paragraph" w:customStyle="1" w:styleId="AAAcard">
    <w:name w:val="AAAcard"/>
    <w:basedOn w:val="Normal"/>
    <w:uiPriority w:val="99"/>
    <w:qFormat/>
    <w:rsid w:val="00141C9C"/>
    <w:pPr>
      <w:ind w:left="288" w:right="288"/>
    </w:pPr>
    <w:rPr>
      <w:rFonts w:eastAsia="Times New Roman"/>
    </w:rPr>
  </w:style>
  <w:style w:type="paragraph" w:customStyle="1" w:styleId="Caption3">
    <w:name w:val="Caption3"/>
    <w:basedOn w:val="Normal"/>
    <w:uiPriority w:val="99"/>
    <w:qFormat/>
    <w:rsid w:val="00141C9C"/>
    <w:pPr>
      <w:spacing w:before="100" w:beforeAutospacing="1" w:after="100" w:afterAutospacing="1"/>
    </w:pPr>
    <w:rPr>
      <w:rFonts w:eastAsia="Times New Roman"/>
      <w:sz w:val="24"/>
    </w:rPr>
  </w:style>
  <w:style w:type="paragraph" w:customStyle="1" w:styleId="body-12-5">
    <w:name w:val="body-12-5"/>
    <w:basedOn w:val="Normal"/>
    <w:uiPriority w:val="99"/>
    <w:qFormat/>
    <w:rsid w:val="00141C9C"/>
    <w:pPr>
      <w:spacing w:before="100" w:beforeAutospacing="1" w:after="100" w:afterAutospacing="1"/>
    </w:pPr>
    <w:rPr>
      <w:rFonts w:eastAsia="Times New Roman"/>
      <w:sz w:val="24"/>
    </w:rPr>
  </w:style>
  <w:style w:type="paragraph" w:customStyle="1" w:styleId="infuse">
    <w:name w:val="infuse"/>
    <w:basedOn w:val="Normal"/>
    <w:uiPriority w:val="99"/>
    <w:qFormat/>
    <w:rsid w:val="00141C9C"/>
    <w:pPr>
      <w:spacing w:before="100" w:beforeAutospacing="1" w:after="100" w:afterAutospacing="1"/>
    </w:pPr>
    <w:rPr>
      <w:rFonts w:eastAsia="Times New Roman"/>
      <w:sz w:val="24"/>
    </w:rPr>
  </w:style>
  <w:style w:type="paragraph" w:customStyle="1" w:styleId="fontreg">
    <w:name w:val="font_reg"/>
    <w:basedOn w:val="Normal"/>
    <w:uiPriority w:val="99"/>
    <w:qFormat/>
    <w:rsid w:val="00141C9C"/>
    <w:pPr>
      <w:spacing w:before="100" w:beforeAutospacing="1" w:after="100" w:afterAutospacing="1"/>
    </w:pPr>
    <w:rPr>
      <w:rFonts w:eastAsia="Times New Roman"/>
      <w:sz w:val="24"/>
    </w:rPr>
  </w:style>
  <w:style w:type="paragraph" w:customStyle="1" w:styleId="CITEF3">
    <w:name w:val="CITE F3"/>
    <w:uiPriority w:val="99"/>
    <w:qFormat/>
    <w:rsid w:val="00141C9C"/>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141C9C"/>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41C9C"/>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41C9C"/>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41C9C"/>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141C9C"/>
    <w:pPr>
      <w:ind w:left="144"/>
    </w:pPr>
    <w:rPr>
      <w:rFonts w:ascii="Cambria" w:eastAsia="Calibri" w:hAnsi="Cambria"/>
      <w:sz w:val="24"/>
    </w:rPr>
  </w:style>
  <w:style w:type="paragraph" w:customStyle="1" w:styleId="FreeFormA">
    <w:name w:val="Free Form A"/>
    <w:autoRedefine/>
    <w:uiPriority w:val="99"/>
    <w:qFormat/>
    <w:rsid w:val="00141C9C"/>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141C9C"/>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141C9C"/>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141C9C"/>
    <w:rPr>
      <w:rFonts w:eastAsia="Times New Roman"/>
      <w:sz w:val="10"/>
    </w:rPr>
  </w:style>
  <w:style w:type="paragraph" w:customStyle="1" w:styleId="subheader">
    <w:name w:val="subheader"/>
    <w:basedOn w:val="Normal"/>
    <w:uiPriority w:val="99"/>
    <w:qFormat/>
    <w:rsid w:val="00141C9C"/>
    <w:pPr>
      <w:spacing w:before="100" w:beforeAutospacing="1" w:after="100" w:afterAutospacing="1"/>
    </w:pPr>
    <w:rPr>
      <w:rFonts w:eastAsia="Times New Roman"/>
      <w:sz w:val="24"/>
    </w:rPr>
  </w:style>
  <w:style w:type="paragraph" w:customStyle="1" w:styleId="firstletter">
    <w:name w:val="firstletter"/>
    <w:basedOn w:val="Normal"/>
    <w:uiPriority w:val="99"/>
    <w:qFormat/>
    <w:rsid w:val="00141C9C"/>
    <w:pPr>
      <w:spacing w:before="100" w:beforeAutospacing="1" w:after="100" w:afterAutospacing="1"/>
    </w:pPr>
    <w:rPr>
      <w:rFonts w:eastAsia="Times New Roman"/>
      <w:sz w:val="24"/>
    </w:rPr>
  </w:style>
  <w:style w:type="paragraph" w:customStyle="1" w:styleId="more">
    <w:name w:val="more"/>
    <w:basedOn w:val="Normal"/>
    <w:uiPriority w:val="99"/>
    <w:qFormat/>
    <w:rsid w:val="00141C9C"/>
    <w:pPr>
      <w:spacing w:before="100" w:beforeAutospacing="1" w:after="100" w:afterAutospacing="1"/>
    </w:pPr>
    <w:rPr>
      <w:rFonts w:eastAsia="Times New Roman"/>
      <w:sz w:val="24"/>
    </w:rPr>
  </w:style>
  <w:style w:type="paragraph" w:customStyle="1" w:styleId="story">
    <w:name w:val="story"/>
    <w:basedOn w:val="Normal"/>
    <w:uiPriority w:val="99"/>
    <w:qFormat/>
    <w:rsid w:val="00141C9C"/>
    <w:pPr>
      <w:spacing w:before="100" w:beforeAutospacing="1" w:after="100" w:afterAutospacing="1"/>
    </w:pPr>
    <w:rPr>
      <w:rFonts w:eastAsia="Times New Roman"/>
      <w:sz w:val="24"/>
    </w:rPr>
  </w:style>
  <w:style w:type="paragraph" w:customStyle="1" w:styleId="H1numbered">
    <w:name w:val="H1 numbered"/>
    <w:basedOn w:val="Normal"/>
    <w:uiPriority w:val="99"/>
    <w:qFormat/>
    <w:rsid w:val="00141C9C"/>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141C9C"/>
    <w:pPr>
      <w:widowControl w:val="0"/>
      <w:numPr>
        <w:ilvl w:val="1"/>
        <w:numId w:val="1"/>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141C9C"/>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141C9C"/>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141C9C"/>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141C9C"/>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141C9C"/>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141C9C"/>
    <w:pPr>
      <w:widowControl w:val="0"/>
      <w:spacing w:after="63"/>
    </w:pPr>
    <w:rPr>
      <w:rFonts w:ascii="Arial" w:hAnsi="Arial"/>
      <w:color w:val="auto"/>
    </w:rPr>
  </w:style>
  <w:style w:type="paragraph" w:customStyle="1" w:styleId="CM35">
    <w:name w:val="CM35"/>
    <w:basedOn w:val="Default"/>
    <w:next w:val="Default"/>
    <w:uiPriority w:val="99"/>
    <w:qFormat/>
    <w:rsid w:val="00141C9C"/>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41C9C"/>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141C9C"/>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41C9C"/>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41C9C"/>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41C9C"/>
    <w:rPr>
      <w:rFonts w:ascii="Georgia" w:hAnsi="Georgia"/>
      <w:sz w:val="22"/>
      <w:szCs w:val="22"/>
      <w:lang w:val="x-none" w:eastAsia="x-none"/>
    </w:rPr>
  </w:style>
  <w:style w:type="character" w:customStyle="1" w:styleId="StyleCards11ptUnderlineChar">
    <w:name w:val="Style Cards + 11 pt Underline Char"/>
    <w:link w:val="StyleCards11ptUnderline"/>
    <w:locked/>
    <w:rsid w:val="00141C9C"/>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41C9C"/>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141C9C"/>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41C9C"/>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41C9C"/>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41C9C"/>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141C9C"/>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41C9C"/>
    <w:rPr>
      <w:rFonts w:ascii="Georgia" w:hAnsi="Georgia" w:cstheme="minorBidi"/>
      <w:lang w:val="x-none" w:eastAsia="x-none"/>
    </w:rPr>
  </w:style>
  <w:style w:type="character" w:customStyle="1" w:styleId="NormalFontChar">
    <w:name w:val="Normal Font Char"/>
    <w:link w:val="NormalFont"/>
    <w:locked/>
    <w:rsid w:val="00141C9C"/>
    <w:rPr>
      <w:rFonts w:ascii="Times New Roman" w:eastAsia="Times New Roman" w:hAnsi="Times New Roman" w:cs="Times New Roman"/>
      <w:sz w:val="20"/>
      <w:szCs w:val="20"/>
    </w:rPr>
  </w:style>
  <w:style w:type="paragraph" w:customStyle="1" w:styleId="NormalFont">
    <w:name w:val="Normal Font"/>
    <w:link w:val="NormalFontChar"/>
    <w:qFormat/>
    <w:rsid w:val="00141C9C"/>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141C9C"/>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141C9C"/>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41C9C"/>
    <w:rPr>
      <w:u w:val="single"/>
      <w:lang w:val="x-none" w:eastAsia="x-none"/>
    </w:rPr>
  </w:style>
  <w:style w:type="character" w:customStyle="1" w:styleId="StyleNormalFont11ptBoldUnderlineChar">
    <w:name w:val="Style Normal Font + 11 pt Bold Underline Char"/>
    <w:link w:val="StyleNormalFont11ptBoldUnderline"/>
    <w:locked/>
    <w:rsid w:val="00141C9C"/>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41C9C"/>
    <w:rPr>
      <w:b/>
      <w:bCs/>
      <w:u w:val="single"/>
      <w:lang w:val="x-none" w:eastAsia="x-none"/>
    </w:rPr>
  </w:style>
  <w:style w:type="paragraph" w:customStyle="1" w:styleId="Smallfont0">
    <w:name w:val="Smallfont"/>
    <w:basedOn w:val="Normal"/>
    <w:uiPriority w:val="99"/>
    <w:qFormat/>
    <w:rsid w:val="00141C9C"/>
    <w:rPr>
      <w:rFonts w:eastAsia="Times New Roman"/>
      <w:sz w:val="15"/>
    </w:rPr>
  </w:style>
  <w:style w:type="paragraph" w:customStyle="1" w:styleId="formatvorlage2">
    <w:name w:val="formatvorlage2"/>
    <w:basedOn w:val="Normal"/>
    <w:uiPriority w:val="99"/>
    <w:qFormat/>
    <w:rsid w:val="00141C9C"/>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141C9C"/>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41C9C"/>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141C9C"/>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41C9C"/>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141C9C"/>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141C9C"/>
    <w:pPr>
      <w:ind w:left="144"/>
    </w:pPr>
    <w:rPr>
      <w:rFonts w:ascii="Georgia" w:eastAsia="Times New Roman" w:hAnsi="Georgia" w:cstheme="minorBidi"/>
      <w:lang w:val="x-none" w:eastAsia="x-none"/>
    </w:rPr>
  </w:style>
  <w:style w:type="paragraph" w:customStyle="1" w:styleId="deck">
    <w:name w:val="deck"/>
    <w:basedOn w:val="Normal"/>
    <w:uiPriority w:val="99"/>
    <w:qFormat/>
    <w:rsid w:val="00141C9C"/>
    <w:pPr>
      <w:spacing w:before="100" w:beforeAutospacing="1" w:after="100" w:afterAutospacing="1"/>
    </w:pPr>
    <w:rPr>
      <w:rFonts w:eastAsia="Times New Roman"/>
      <w:sz w:val="24"/>
    </w:rPr>
  </w:style>
  <w:style w:type="paragraph" w:customStyle="1" w:styleId="i1">
    <w:name w:val="i1"/>
    <w:basedOn w:val="Normal"/>
    <w:uiPriority w:val="99"/>
    <w:qFormat/>
    <w:rsid w:val="00141C9C"/>
    <w:pPr>
      <w:spacing w:before="100" w:beforeAutospacing="1" w:after="100" w:afterAutospacing="1"/>
    </w:pPr>
    <w:rPr>
      <w:rFonts w:eastAsia="Times New Roman"/>
      <w:sz w:val="24"/>
    </w:rPr>
  </w:style>
  <w:style w:type="paragraph" w:customStyle="1" w:styleId="question">
    <w:name w:val="question"/>
    <w:basedOn w:val="Normal"/>
    <w:uiPriority w:val="99"/>
    <w:qFormat/>
    <w:rsid w:val="00141C9C"/>
    <w:pPr>
      <w:spacing w:before="100" w:beforeAutospacing="1" w:after="100" w:afterAutospacing="1"/>
    </w:pPr>
    <w:rPr>
      <w:rFonts w:eastAsia="Times New Roman"/>
      <w:sz w:val="24"/>
    </w:rPr>
  </w:style>
  <w:style w:type="paragraph" w:customStyle="1" w:styleId="bodycopy">
    <w:name w:val="bodycopy"/>
    <w:basedOn w:val="Normal"/>
    <w:uiPriority w:val="99"/>
    <w:qFormat/>
    <w:rsid w:val="00141C9C"/>
    <w:pPr>
      <w:spacing w:before="100" w:beforeAutospacing="1" w:after="100" w:afterAutospacing="1"/>
    </w:pPr>
    <w:rPr>
      <w:rFonts w:eastAsia="Times New Roman"/>
      <w:sz w:val="24"/>
    </w:rPr>
  </w:style>
  <w:style w:type="paragraph" w:customStyle="1" w:styleId="Fifth">
    <w:name w:val="Fifth"/>
    <w:basedOn w:val="Normal"/>
    <w:link w:val="FifthChar"/>
    <w:qFormat/>
    <w:rsid w:val="00141C9C"/>
    <w:rPr>
      <w:rFonts w:eastAsia="Calibri"/>
    </w:rPr>
  </w:style>
  <w:style w:type="paragraph" w:customStyle="1" w:styleId="NoteLevel22">
    <w:name w:val="Note Level 22"/>
    <w:basedOn w:val="Normal"/>
    <w:next w:val="Normal"/>
    <w:uiPriority w:val="99"/>
    <w:qFormat/>
    <w:rsid w:val="00141C9C"/>
    <w:pPr>
      <w:keepNext/>
      <w:ind w:left="288" w:right="288"/>
    </w:pPr>
    <w:rPr>
      <w:rFonts w:ascii="Georgia" w:eastAsia="MS Gothic" w:hAnsi="Georgia"/>
      <w:szCs w:val="20"/>
    </w:rPr>
  </w:style>
  <w:style w:type="paragraph" w:customStyle="1" w:styleId="wp-caption-text">
    <w:name w:val="wp-caption-text"/>
    <w:basedOn w:val="Normal"/>
    <w:qFormat/>
    <w:rsid w:val="00141C9C"/>
    <w:pPr>
      <w:spacing w:before="100" w:beforeAutospacing="1" w:after="100" w:afterAutospacing="1"/>
    </w:pPr>
    <w:rPr>
      <w:rFonts w:eastAsia="Times New Roman"/>
      <w:sz w:val="24"/>
    </w:rPr>
  </w:style>
  <w:style w:type="paragraph" w:customStyle="1" w:styleId="svarticle">
    <w:name w:val="svarticle"/>
    <w:basedOn w:val="Normal"/>
    <w:uiPriority w:val="99"/>
    <w:qFormat/>
    <w:rsid w:val="00141C9C"/>
    <w:pPr>
      <w:spacing w:before="100" w:beforeAutospacing="1" w:after="100" w:afterAutospacing="1"/>
    </w:pPr>
    <w:rPr>
      <w:rFonts w:eastAsia="Times New Roman"/>
      <w:sz w:val="24"/>
    </w:rPr>
  </w:style>
  <w:style w:type="paragraph" w:customStyle="1" w:styleId="canvas-atom">
    <w:name w:val="canvas-atom"/>
    <w:basedOn w:val="Normal"/>
    <w:uiPriority w:val="99"/>
    <w:qFormat/>
    <w:rsid w:val="00141C9C"/>
    <w:pPr>
      <w:spacing w:before="100" w:beforeAutospacing="1" w:after="100" w:afterAutospacing="1"/>
    </w:pPr>
    <w:rPr>
      <w:sz w:val="24"/>
    </w:rPr>
  </w:style>
  <w:style w:type="paragraph" w:customStyle="1" w:styleId="tweet-text">
    <w:name w:val="tweet-text"/>
    <w:basedOn w:val="Normal"/>
    <w:uiPriority w:val="99"/>
    <w:qFormat/>
    <w:rsid w:val="00141C9C"/>
    <w:pPr>
      <w:spacing w:before="100" w:beforeAutospacing="1" w:after="100" w:afterAutospacing="1"/>
    </w:pPr>
  </w:style>
  <w:style w:type="paragraph" w:customStyle="1" w:styleId="description">
    <w:name w:val="description"/>
    <w:basedOn w:val="Normal"/>
    <w:uiPriority w:val="99"/>
    <w:qFormat/>
    <w:rsid w:val="00141C9C"/>
    <w:pPr>
      <w:spacing w:before="100" w:beforeAutospacing="1" w:after="100" w:afterAutospacing="1"/>
    </w:pPr>
  </w:style>
  <w:style w:type="paragraph" w:customStyle="1" w:styleId="graf">
    <w:name w:val="graf"/>
    <w:basedOn w:val="Normal"/>
    <w:uiPriority w:val="99"/>
    <w:qFormat/>
    <w:rsid w:val="00141C9C"/>
    <w:pPr>
      <w:spacing w:before="100" w:beforeAutospacing="1" w:after="100" w:afterAutospacing="1"/>
    </w:pPr>
  </w:style>
  <w:style w:type="paragraph" w:customStyle="1" w:styleId="column">
    <w:name w:val="column"/>
    <w:basedOn w:val="Normal"/>
    <w:uiPriority w:val="99"/>
    <w:qFormat/>
    <w:rsid w:val="00141C9C"/>
    <w:pPr>
      <w:spacing w:before="100" w:beforeAutospacing="1" w:after="100" w:afterAutospacing="1"/>
    </w:pPr>
  </w:style>
  <w:style w:type="paragraph" w:customStyle="1" w:styleId="recirc-container">
    <w:name w:val="recirc-container"/>
    <w:basedOn w:val="Normal"/>
    <w:uiPriority w:val="99"/>
    <w:qFormat/>
    <w:rsid w:val="00141C9C"/>
    <w:pPr>
      <w:spacing w:before="100" w:beforeAutospacing="1" w:after="100" w:afterAutospacing="1"/>
    </w:pPr>
    <w:rPr>
      <w:sz w:val="24"/>
    </w:rPr>
  </w:style>
  <w:style w:type="paragraph" w:customStyle="1" w:styleId="selectionshareable">
    <w:name w:val="selectionshareable"/>
    <w:basedOn w:val="Normal"/>
    <w:uiPriority w:val="99"/>
    <w:qFormat/>
    <w:rsid w:val="00141C9C"/>
    <w:pPr>
      <w:spacing w:before="100" w:beforeAutospacing="1" w:after="100" w:afterAutospacing="1"/>
    </w:pPr>
    <w:rPr>
      <w:sz w:val="24"/>
    </w:rPr>
  </w:style>
  <w:style w:type="paragraph" w:customStyle="1" w:styleId="interstitial-link">
    <w:name w:val="interstitial-link"/>
    <w:basedOn w:val="Normal"/>
    <w:uiPriority w:val="99"/>
    <w:qFormat/>
    <w:rsid w:val="00141C9C"/>
    <w:pPr>
      <w:spacing w:before="100" w:beforeAutospacing="1" w:after="100" w:afterAutospacing="1"/>
    </w:pPr>
    <w:rPr>
      <w:sz w:val="24"/>
    </w:rPr>
  </w:style>
  <w:style w:type="paragraph" w:customStyle="1" w:styleId="see-also">
    <w:name w:val="see-also"/>
    <w:basedOn w:val="Normal"/>
    <w:uiPriority w:val="99"/>
    <w:qFormat/>
    <w:rsid w:val="00141C9C"/>
    <w:pPr>
      <w:spacing w:before="100" w:beforeAutospacing="1" w:after="100" w:afterAutospacing="1"/>
    </w:pPr>
    <w:rPr>
      <w:sz w:val="24"/>
    </w:rPr>
  </w:style>
  <w:style w:type="character" w:styleId="SubtleEmphasis">
    <w:name w:val="Subtle Emphasis"/>
    <w:uiPriority w:val="19"/>
    <w:qFormat/>
    <w:rsid w:val="00141C9C"/>
    <w:rPr>
      <w:rFonts w:ascii="Georgia" w:hAnsi="Georgia" w:hint="default"/>
      <w:i/>
      <w:iCs/>
      <w:color w:val="808080"/>
    </w:rPr>
  </w:style>
  <w:style w:type="character" w:customStyle="1" w:styleId="cardchar00">
    <w:name w:val="cardchar0"/>
    <w:basedOn w:val="DefaultParagraphFont"/>
    <w:rsid w:val="00141C9C"/>
  </w:style>
  <w:style w:type="character" w:customStyle="1" w:styleId="UnderlineNon-bold">
    <w:name w:val="Underline Non - bold"/>
    <w:rsid w:val="00141C9C"/>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141C9C"/>
  </w:style>
  <w:style w:type="character" w:customStyle="1" w:styleId="StyleHeading4UnderlinedsmalltextGaramondChar">
    <w:name w:val="Style Heading 4Underlinedsmall text + Garamond Char"/>
    <w:link w:val="StyleHeading4UnderlinedsmalltextGaramond"/>
    <w:locked/>
    <w:rsid w:val="00141C9C"/>
    <w:rPr>
      <w:rFonts w:ascii="Times New Roman" w:hAnsi="Times New Roman" w:cs="Times New Roman"/>
    </w:rPr>
  </w:style>
  <w:style w:type="character" w:customStyle="1" w:styleId="Heading5Char2">
    <w:name w:val="Heading 5 Char2"/>
    <w:rsid w:val="00141C9C"/>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141C9C"/>
    <w:rPr>
      <w:rFonts w:ascii="Arial" w:hAnsi="Arial" w:cs="Arial"/>
      <w:vanish/>
      <w:sz w:val="16"/>
      <w:szCs w:val="16"/>
    </w:rPr>
  </w:style>
  <w:style w:type="paragraph" w:styleId="z-TopofForm">
    <w:name w:val="HTML Top of Form"/>
    <w:basedOn w:val="Normal"/>
    <w:next w:val="Normal"/>
    <w:link w:val="z-TopofFormChar"/>
    <w:hidden/>
    <w:uiPriority w:val="99"/>
    <w:unhideWhenUsed/>
    <w:rsid w:val="00141C9C"/>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141C9C"/>
    <w:rPr>
      <w:rFonts w:ascii="Arial" w:hAnsi="Arial" w:cs="Arial"/>
      <w:vanish/>
      <w:sz w:val="16"/>
      <w:szCs w:val="16"/>
    </w:rPr>
  </w:style>
  <w:style w:type="character" w:customStyle="1" w:styleId="z-BottomofFormChar">
    <w:name w:val="z-Bottom of Form Char"/>
    <w:basedOn w:val="DefaultParagraphFont"/>
    <w:link w:val="z-BottomofForm"/>
    <w:uiPriority w:val="99"/>
    <w:rsid w:val="00141C9C"/>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141C9C"/>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141C9C"/>
    <w:rPr>
      <w:rFonts w:ascii="Arial" w:hAnsi="Arial" w:cs="Arial"/>
      <w:vanish/>
      <w:sz w:val="16"/>
      <w:szCs w:val="16"/>
    </w:rPr>
  </w:style>
  <w:style w:type="character" w:customStyle="1" w:styleId="Style2CharChar">
    <w:name w:val="Style2 Char Char"/>
    <w:rsid w:val="00141C9C"/>
    <w:rPr>
      <w:u w:val="thick"/>
      <w:lang w:val="en-US" w:eastAsia="en-US" w:bidi="ar-SA"/>
    </w:rPr>
  </w:style>
  <w:style w:type="character" w:customStyle="1" w:styleId="authordate1">
    <w:name w:val="authordate"/>
    <w:rsid w:val="00141C9C"/>
  </w:style>
  <w:style w:type="character" w:customStyle="1" w:styleId="underline0">
    <w:name w:val="%underline"/>
    <w:qFormat/>
    <w:rsid w:val="00141C9C"/>
    <w:rPr>
      <w:rFonts w:ascii="Times New Roman" w:hAnsi="Times New Roman" w:cs="Times New Roman" w:hint="default"/>
      <w:strike w:val="0"/>
      <w:dstrike w:val="0"/>
      <w:sz w:val="16"/>
      <w:u w:val="none"/>
      <w:effect w:val="none"/>
    </w:rPr>
  </w:style>
  <w:style w:type="character" w:customStyle="1" w:styleId="AUNDERLINE0">
    <w:name w:val="AUNDERLINE"/>
    <w:qFormat/>
    <w:rsid w:val="00141C9C"/>
    <w:rPr>
      <w:rFonts w:ascii="Times New Roman" w:hAnsi="Times New Roman" w:cs="Times New Roman" w:hint="default"/>
      <w:sz w:val="20"/>
      <w:u w:val="single"/>
    </w:rPr>
  </w:style>
  <w:style w:type="character" w:customStyle="1" w:styleId="UnderlinedCharChar">
    <w:name w:val="Underlined Char Char"/>
    <w:rsid w:val="00141C9C"/>
    <w:rPr>
      <w:rFonts w:ascii="Garamond" w:hAnsi="Garamond" w:hint="default"/>
      <w:szCs w:val="28"/>
      <w:u w:val="single"/>
      <w:lang w:val="en-US" w:eastAsia="en-US" w:bidi="ar-SA"/>
    </w:rPr>
  </w:style>
  <w:style w:type="character" w:customStyle="1" w:styleId="slug-doi">
    <w:name w:val="slug-doi"/>
    <w:basedOn w:val="DefaultParagraphFont"/>
    <w:rsid w:val="00141C9C"/>
  </w:style>
  <w:style w:type="character" w:customStyle="1" w:styleId="af">
    <w:name w:val="af"/>
    <w:basedOn w:val="DefaultParagraphFont"/>
    <w:rsid w:val="00141C9C"/>
  </w:style>
  <w:style w:type="character" w:customStyle="1" w:styleId="ab">
    <w:name w:val="ab"/>
    <w:basedOn w:val="DefaultParagraphFont"/>
    <w:rsid w:val="00141C9C"/>
  </w:style>
  <w:style w:type="character" w:customStyle="1" w:styleId="em">
    <w:name w:val="em"/>
    <w:basedOn w:val="DefaultParagraphFont"/>
    <w:rsid w:val="00141C9C"/>
  </w:style>
  <w:style w:type="character" w:customStyle="1" w:styleId="au">
    <w:name w:val="au"/>
    <w:basedOn w:val="DefaultParagraphFont"/>
    <w:rsid w:val="00141C9C"/>
  </w:style>
  <w:style w:type="character" w:customStyle="1" w:styleId="ti">
    <w:name w:val="ti"/>
    <w:basedOn w:val="DefaultParagraphFont"/>
    <w:rsid w:val="00141C9C"/>
  </w:style>
  <w:style w:type="character" w:customStyle="1" w:styleId="subheadblue">
    <w:name w:val="subhead_blue"/>
    <w:basedOn w:val="DefaultParagraphFont"/>
    <w:rsid w:val="00141C9C"/>
  </w:style>
  <w:style w:type="character" w:customStyle="1" w:styleId="affiliation">
    <w:name w:val="affiliation"/>
    <w:basedOn w:val="DefaultParagraphFont"/>
    <w:rsid w:val="00141C9C"/>
  </w:style>
  <w:style w:type="character" w:customStyle="1" w:styleId="slug-doi-wrapper">
    <w:name w:val="slug-doi-wrapper"/>
    <w:basedOn w:val="DefaultParagraphFont"/>
    <w:rsid w:val="00141C9C"/>
  </w:style>
  <w:style w:type="character" w:customStyle="1" w:styleId="slug-metadata-noteahead-of-print">
    <w:name w:val="slug-metadata-note ahead-of-print"/>
    <w:basedOn w:val="DefaultParagraphFont"/>
    <w:rsid w:val="00141C9C"/>
  </w:style>
  <w:style w:type="character" w:customStyle="1" w:styleId="slug-ahead-of-print-date">
    <w:name w:val="slug-ahead-of-print-date"/>
    <w:basedOn w:val="DefaultParagraphFont"/>
    <w:rsid w:val="00141C9C"/>
  </w:style>
  <w:style w:type="character" w:customStyle="1" w:styleId="medium-bold">
    <w:name w:val="medium-bold"/>
    <w:basedOn w:val="DefaultParagraphFont"/>
    <w:rsid w:val="00141C9C"/>
  </w:style>
  <w:style w:type="character" w:customStyle="1" w:styleId="updated-short-citation">
    <w:name w:val="updated-short-citation"/>
    <w:basedOn w:val="DefaultParagraphFont"/>
    <w:rsid w:val="00141C9C"/>
  </w:style>
  <w:style w:type="character" w:customStyle="1" w:styleId="goohl0">
    <w:name w:val="goohl0"/>
    <w:basedOn w:val="DefaultParagraphFont"/>
    <w:rsid w:val="00141C9C"/>
  </w:style>
  <w:style w:type="character" w:customStyle="1" w:styleId="CharChar6">
    <w:name w:val="Char Char6"/>
    <w:rsid w:val="00141C9C"/>
    <w:rPr>
      <w:rFonts w:ascii="Arial" w:hAnsi="Arial" w:cs="Arial" w:hint="default"/>
      <w:bCs/>
      <w:sz w:val="16"/>
      <w:szCs w:val="26"/>
      <w:lang w:val="en-US" w:eastAsia="en-US" w:bidi="ar-SA"/>
    </w:rPr>
  </w:style>
  <w:style w:type="character" w:customStyle="1" w:styleId="TagCharChar1">
    <w:name w:val="Tag Char Char1"/>
    <w:rsid w:val="00141C9C"/>
    <w:rPr>
      <w:b/>
      <w:bCs w:val="0"/>
      <w:sz w:val="24"/>
      <w:szCs w:val="24"/>
      <w:lang w:val="en-US" w:eastAsia="en-US" w:bidi="ar-SA"/>
    </w:rPr>
  </w:style>
  <w:style w:type="character" w:customStyle="1" w:styleId="12TimesNewRoman">
    <w:name w:val="12 Times New Roman"/>
    <w:rsid w:val="00141C9C"/>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41C9C"/>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41C9C"/>
    <w:rPr>
      <w:rFonts w:ascii="Times New Roman" w:hAnsi="Times New Roman" w:cs="Times New Roman" w:hint="default"/>
      <w:strike w:val="0"/>
      <w:dstrike w:val="0"/>
      <w:sz w:val="14"/>
      <w:u w:val="none"/>
      <w:effect w:val="none"/>
    </w:rPr>
  </w:style>
  <w:style w:type="character" w:customStyle="1" w:styleId="F8-UnderlineBold">
    <w:name w:val="F8 - Underline/Bold"/>
    <w:rsid w:val="00141C9C"/>
    <w:rPr>
      <w:rFonts w:ascii="Times New Roman" w:hAnsi="Times New Roman" w:cs="Times New Roman" w:hint="default"/>
      <w:b/>
      <w:bCs w:val="0"/>
      <w:sz w:val="20"/>
      <w:u w:val="single"/>
    </w:rPr>
  </w:style>
  <w:style w:type="character" w:customStyle="1" w:styleId="F7-SmallFont">
    <w:name w:val="F7 - Small Font"/>
    <w:rsid w:val="00141C9C"/>
    <w:rPr>
      <w:rFonts w:ascii="Times New Roman" w:hAnsi="Times New Roman" w:cs="Times New Roman" w:hint="default"/>
      <w:sz w:val="14"/>
    </w:rPr>
  </w:style>
  <w:style w:type="character" w:customStyle="1" w:styleId="Brief-Bold">
    <w:name w:val="Brief - Bold"/>
    <w:rsid w:val="00141C9C"/>
    <w:rPr>
      <w:rFonts w:ascii="Times New Roman" w:hAnsi="Times New Roman" w:cs="Times New Roman" w:hint="default"/>
      <w:b/>
      <w:bCs w:val="0"/>
    </w:rPr>
  </w:style>
  <w:style w:type="character" w:customStyle="1" w:styleId="Card-Underline">
    <w:name w:val="Card - Underline"/>
    <w:rsid w:val="00141C9C"/>
    <w:rPr>
      <w:rFonts w:ascii="Times New Roman" w:hAnsi="Times New Roman" w:cs="Times New Roman" w:hint="default"/>
      <w:u w:val="single"/>
    </w:rPr>
  </w:style>
  <w:style w:type="character" w:customStyle="1" w:styleId="beriefunderline">
    <w:name w:val="berief = underline"/>
    <w:rsid w:val="00141C9C"/>
    <w:rPr>
      <w:rFonts w:ascii="Times New Roman" w:eastAsia="Times New Roman" w:hAnsi="Times New Roman" w:cs="Times New Roman" w:hint="default"/>
      <w:sz w:val="20"/>
      <w:u w:val="single"/>
    </w:rPr>
  </w:style>
  <w:style w:type="character" w:customStyle="1" w:styleId="BoldText10pt">
    <w:name w:val="Bold Text 10 pt"/>
    <w:rsid w:val="00141C9C"/>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141C9C"/>
    <w:rPr>
      <w:i/>
      <w:iCs w:val="0"/>
    </w:rPr>
  </w:style>
  <w:style w:type="character" w:customStyle="1" w:styleId="eoeaheader">
    <w:name w:val="eoea_header"/>
    <w:basedOn w:val="DefaultParagraphFont"/>
    <w:rsid w:val="00141C9C"/>
  </w:style>
  <w:style w:type="character" w:customStyle="1" w:styleId="SC4208902">
    <w:name w:val="SC.4.208902"/>
    <w:rsid w:val="00141C9C"/>
    <w:rPr>
      <w:rFonts w:ascii="Century" w:hAnsi="Century" w:cs="Century" w:hint="default"/>
      <w:color w:val="000000"/>
      <w:sz w:val="22"/>
      <w:szCs w:val="22"/>
    </w:rPr>
  </w:style>
  <w:style w:type="character" w:customStyle="1" w:styleId="SC4208915">
    <w:name w:val="SC.4.208915"/>
    <w:rsid w:val="00141C9C"/>
    <w:rPr>
      <w:rFonts w:ascii="Century" w:hAnsi="Century" w:cs="Century" w:hint="default"/>
      <w:color w:val="000000"/>
      <w:sz w:val="13"/>
      <w:szCs w:val="13"/>
    </w:rPr>
  </w:style>
  <w:style w:type="character" w:customStyle="1" w:styleId="SC273764">
    <w:name w:val="SC.2.73764"/>
    <w:rsid w:val="00141C9C"/>
    <w:rPr>
      <w:rFonts w:ascii="Century" w:hAnsi="Century" w:cs="Century" w:hint="default"/>
      <w:color w:val="000000"/>
      <w:sz w:val="72"/>
      <w:szCs w:val="72"/>
    </w:rPr>
  </w:style>
  <w:style w:type="character" w:customStyle="1" w:styleId="SC273779">
    <w:name w:val="SC.2.73779"/>
    <w:rsid w:val="00141C9C"/>
    <w:rPr>
      <w:rFonts w:ascii="Century" w:hAnsi="Century" w:cs="Century" w:hint="default"/>
      <w:color w:val="000000"/>
      <w:sz w:val="40"/>
      <w:szCs w:val="40"/>
    </w:rPr>
  </w:style>
  <w:style w:type="character" w:customStyle="1" w:styleId="SC273763">
    <w:name w:val="SC.2.73763"/>
    <w:rsid w:val="00141C9C"/>
    <w:rPr>
      <w:rFonts w:ascii="Century" w:hAnsi="Century" w:cs="Century" w:hint="default"/>
      <w:b/>
      <w:bCs/>
      <w:color w:val="000000"/>
    </w:rPr>
  </w:style>
  <w:style w:type="character" w:customStyle="1" w:styleId="SC4208910">
    <w:name w:val="SC.4.208910"/>
    <w:rsid w:val="00141C9C"/>
    <w:rPr>
      <w:rFonts w:ascii="Century" w:hAnsi="Century" w:cs="Century" w:hint="default"/>
      <w:color w:val="000000"/>
      <w:sz w:val="28"/>
      <w:szCs w:val="28"/>
    </w:rPr>
  </w:style>
  <w:style w:type="character" w:customStyle="1" w:styleId="SC4208911">
    <w:name w:val="SC.4.208911"/>
    <w:rsid w:val="00141C9C"/>
    <w:rPr>
      <w:rFonts w:ascii="Century" w:hAnsi="Century" w:cs="Century" w:hint="default"/>
      <w:color w:val="000000"/>
    </w:rPr>
  </w:style>
  <w:style w:type="character" w:customStyle="1" w:styleId="articlesubtitle">
    <w:name w:val="article_sub_title"/>
    <w:basedOn w:val="DefaultParagraphFont"/>
    <w:rsid w:val="00141C9C"/>
  </w:style>
  <w:style w:type="character" w:customStyle="1" w:styleId="newsdate2">
    <w:name w:val="news_date2"/>
    <w:basedOn w:val="DefaultParagraphFont"/>
    <w:rsid w:val="00141C9C"/>
  </w:style>
  <w:style w:type="character" w:customStyle="1" w:styleId="readarticleheader">
    <w:name w:val="readarticleheader"/>
    <w:basedOn w:val="DefaultParagraphFont"/>
    <w:rsid w:val="00141C9C"/>
  </w:style>
  <w:style w:type="character" w:customStyle="1" w:styleId="UnderlineChar20">
    <w:name w:val="Underline Char2"/>
    <w:rsid w:val="00141C9C"/>
    <w:rPr>
      <w:rFonts w:ascii="Trebuchet MS" w:hAnsi="Trebuchet MS" w:hint="default"/>
      <w:u w:val="thick"/>
      <w:lang w:val="en-US" w:eastAsia="zh-CN" w:bidi="ar-SA"/>
    </w:rPr>
  </w:style>
  <w:style w:type="character" w:customStyle="1" w:styleId="BoldUnderliningChar">
    <w:name w:val="Bold Underlining Char"/>
    <w:rsid w:val="00141C9C"/>
    <w:rPr>
      <w:rFonts w:ascii="Arial Narrow" w:eastAsia="Times New Roman" w:hAnsi="Arial Narrow" w:hint="default"/>
      <w:b/>
      <w:bCs w:val="0"/>
      <w:szCs w:val="24"/>
      <w:u w:val="single"/>
      <w:lang w:val="en-GB" w:eastAsia="en-US" w:bidi="ar-SA"/>
    </w:rPr>
  </w:style>
  <w:style w:type="character" w:customStyle="1" w:styleId="medium-normal1">
    <w:name w:val="medium-normal1"/>
    <w:rsid w:val="00141C9C"/>
    <w:rPr>
      <w:rFonts w:ascii="Arial" w:hAnsi="Arial" w:cs="Arial" w:hint="default"/>
      <w:b w:val="0"/>
      <w:bCs w:val="0"/>
      <w:i w:val="0"/>
      <w:iCs w:val="0"/>
      <w:sz w:val="20"/>
      <w:szCs w:val="20"/>
    </w:rPr>
  </w:style>
  <w:style w:type="character" w:customStyle="1" w:styleId="UnderlinedCardChar0">
    <w:name w:val="Underlined Card Char"/>
    <w:rsid w:val="00141C9C"/>
    <w:rPr>
      <w:rFonts w:ascii="Palatino Linotype" w:hAnsi="Palatino Linotype" w:hint="default"/>
      <w:u w:val="single"/>
      <w:lang w:val="en-US" w:eastAsia="en-US" w:bidi="ar-SA"/>
    </w:rPr>
  </w:style>
  <w:style w:type="character" w:customStyle="1" w:styleId="char">
    <w:name w:val="char"/>
    <w:basedOn w:val="DefaultParagraphFont"/>
    <w:rsid w:val="00141C9C"/>
  </w:style>
  <w:style w:type="character" w:customStyle="1" w:styleId="UnderlineCharCharCharCharCharChar">
    <w:name w:val="Underline Char Char Char Char Char Char"/>
    <w:rsid w:val="00141C9C"/>
    <w:rPr>
      <w:rFonts w:ascii="Arial Narrow" w:hAnsi="Arial Narrow" w:hint="default"/>
      <w:szCs w:val="24"/>
      <w:u w:val="single"/>
      <w:lang w:val="en-US" w:eastAsia="en-US" w:bidi="ar-SA"/>
    </w:rPr>
  </w:style>
  <w:style w:type="character" w:customStyle="1" w:styleId="klink">
    <w:name w:val="klink"/>
    <w:basedOn w:val="DefaultParagraphFont"/>
    <w:rsid w:val="00141C9C"/>
  </w:style>
  <w:style w:type="character" w:customStyle="1" w:styleId="date10">
    <w:name w:val="date1"/>
    <w:basedOn w:val="DefaultParagraphFont"/>
    <w:rsid w:val="00141C9C"/>
  </w:style>
  <w:style w:type="character" w:customStyle="1" w:styleId="bolding1">
    <w:name w:val="bolding1"/>
    <w:rsid w:val="00141C9C"/>
    <w:rPr>
      <w:b/>
      <w:bCs/>
    </w:rPr>
  </w:style>
  <w:style w:type="character" w:customStyle="1" w:styleId="bookoptions1">
    <w:name w:val="book_options1"/>
    <w:rsid w:val="00141C9C"/>
    <w:rPr>
      <w:b/>
      <w:bCs/>
      <w:color w:val="333366"/>
    </w:rPr>
  </w:style>
  <w:style w:type="character" w:customStyle="1" w:styleId="descriptionblock">
    <w:name w:val="description block"/>
    <w:basedOn w:val="DefaultParagraphFont"/>
    <w:rsid w:val="00141C9C"/>
  </w:style>
  <w:style w:type="character" w:customStyle="1" w:styleId="detailsboxblock">
    <w:name w:val="detailsbox block"/>
    <w:basedOn w:val="DefaultParagraphFont"/>
    <w:rsid w:val="00141C9C"/>
  </w:style>
  <w:style w:type="character" w:customStyle="1" w:styleId="Char3">
    <w:name w:val="Char3"/>
    <w:rsid w:val="00141C9C"/>
    <w:rPr>
      <w:rFonts w:ascii="Arial" w:hAnsi="Arial" w:cs="Arial" w:hint="default"/>
      <w:bCs/>
      <w:u w:val="thick"/>
      <w:lang w:val="en-US" w:eastAsia="en-US" w:bidi="ar-SA"/>
    </w:rPr>
  </w:style>
  <w:style w:type="character" w:customStyle="1" w:styleId="texto11">
    <w:name w:val="texto11"/>
    <w:rsid w:val="00141C9C"/>
    <w:rPr>
      <w:rFonts w:ascii="Arial" w:hAnsi="Arial" w:cs="Arial" w:hint="default"/>
      <w:b w:val="0"/>
      <w:bCs w:val="0"/>
      <w:i w:val="0"/>
      <w:iCs w:val="0"/>
      <w:caps w:val="0"/>
      <w:color w:val="000000"/>
      <w:sz w:val="26"/>
      <w:szCs w:val="26"/>
    </w:rPr>
  </w:style>
  <w:style w:type="character" w:customStyle="1" w:styleId="CardTagChar">
    <w:name w:val="Card Tag Char"/>
    <w:rsid w:val="00141C9C"/>
    <w:rPr>
      <w:rFonts w:ascii="Arial Narrow" w:hAnsi="Arial Narrow" w:hint="default"/>
      <w:b/>
      <w:bCs w:val="0"/>
      <w:sz w:val="24"/>
      <w:szCs w:val="24"/>
      <w:lang w:val="en-US" w:eastAsia="en-US" w:bidi="ar-SA"/>
    </w:rPr>
  </w:style>
  <w:style w:type="character" w:customStyle="1" w:styleId="DebateCiteCharCharChar">
    <w:name w:val="Debate Cite Char Char Char"/>
    <w:rsid w:val="00141C9C"/>
    <w:rPr>
      <w:b/>
      <w:bCs w:val="0"/>
      <w:sz w:val="32"/>
      <w:szCs w:val="32"/>
      <w:lang w:val="en-US" w:eastAsia="en-US" w:bidi="ar-SA"/>
    </w:rPr>
  </w:style>
  <w:style w:type="character" w:customStyle="1" w:styleId="TagChar3">
    <w:name w:val="Tag Char3"/>
    <w:rsid w:val="00141C9C"/>
    <w:rPr>
      <w:rFonts w:ascii="Palatino Linotype" w:hAnsi="Palatino Linotype" w:hint="default"/>
      <w:b/>
      <w:bCs w:val="0"/>
      <w:sz w:val="24"/>
      <w:szCs w:val="24"/>
      <w:lang w:val="en-US" w:eastAsia="en-US" w:bidi="ar-SA"/>
    </w:rPr>
  </w:style>
  <w:style w:type="character" w:customStyle="1" w:styleId="Style10ptBold">
    <w:name w:val="Style 10 pt Bold"/>
    <w:rsid w:val="00141C9C"/>
    <w:rPr>
      <w:b/>
      <w:bCs/>
      <w:sz w:val="20"/>
    </w:rPr>
  </w:style>
  <w:style w:type="character" w:customStyle="1" w:styleId="text9">
    <w:name w:val="text9"/>
    <w:basedOn w:val="DefaultParagraphFont"/>
    <w:rsid w:val="00141C9C"/>
  </w:style>
  <w:style w:type="character" w:customStyle="1" w:styleId="text21">
    <w:name w:val="text21"/>
    <w:basedOn w:val="DefaultParagraphFont"/>
    <w:rsid w:val="00141C9C"/>
  </w:style>
  <w:style w:type="character" w:customStyle="1" w:styleId="text19">
    <w:name w:val="text19"/>
    <w:basedOn w:val="DefaultParagraphFont"/>
    <w:rsid w:val="00141C9C"/>
  </w:style>
  <w:style w:type="character" w:customStyle="1" w:styleId="term2">
    <w:name w:val="term2"/>
    <w:rsid w:val="00141C9C"/>
    <w:rPr>
      <w:b/>
      <w:bCs/>
    </w:rPr>
  </w:style>
  <w:style w:type="character" w:customStyle="1" w:styleId="pmterms12">
    <w:name w:val="pmterms12"/>
    <w:rsid w:val="00141C9C"/>
    <w:rPr>
      <w:b/>
      <w:bCs/>
      <w:i w:val="0"/>
      <w:iCs w:val="0"/>
      <w:color w:val="000000"/>
    </w:rPr>
  </w:style>
  <w:style w:type="character" w:customStyle="1" w:styleId="ToReadChar">
    <w:name w:val="To Read Char"/>
    <w:rsid w:val="00141C9C"/>
    <w:rPr>
      <w:rFonts w:ascii="Verdana" w:hAnsi="Verdana" w:hint="default"/>
      <w:b/>
      <w:bCs w:val="0"/>
      <w:szCs w:val="24"/>
      <w:u w:val="single"/>
      <w:lang w:val="en-US" w:eastAsia="en-US" w:bidi="ar-SA"/>
    </w:rPr>
  </w:style>
  <w:style w:type="character" w:customStyle="1" w:styleId="ToReadCharChar">
    <w:name w:val="To Read Char Char"/>
    <w:rsid w:val="00141C9C"/>
    <w:rPr>
      <w:rFonts w:ascii="Verdana" w:hAnsi="Verdana" w:hint="default"/>
      <w:b/>
      <w:bCs w:val="0"/>
      <w:szCs w:val="24"/>
      <w:u w:val="single"/>
      <w:lang w:val="en-US" w:eastAsia="en-US" w:bidi="ar-SA"/>
    </w:rPr>
  </w:style>
  <w:style w:type="character" w:customStyle="1" w:styleId="bio">
    <w:name w:val="bio"/>
    <w:basedOn w:val="DefaultParagraphFont"/>
    <w:rsid w:val="00141C9C"/>
  </w:style>
  <w:style w:type="character" w:customStyle="1" w:styleId="storytextstyle">
    <w:name w:val="storytextstyle"/>
    <w:basedOn w:val="DefaultParagraphFont"/>
    <w:rsid w:val="00141C9C"/>
  </w:style>
  <w:style w:type="character" w:customStyle="1" w:styleId="cardunderlinedCharChar">
    <w:name w:val="card underlined Char Char"/>
    <w:rsid w:val="00141C9C"/>
    <w:rPr>
      <w:rFonts w:ascii="Arial" w:hAnsi="Arial" w:cs="Arial" w:hint="default"/>
      <w:sz w:val="22"/>
      <w:szCs w:val="24"/>
      <w:u w:val="single"/>
      <w:lang w:val="en-US" w:eastAsia="en-US" w:bidi="ar-SA"/>
    </w:rPr>
  </w:style>
  <w:style w:type="character" w:customStyle="1" w:styleId="Style2Char0">
    <w:name w:val="Style2 Char"/>
    <w:rsid w:val="00141C9C"/>
    <w:rPr>
      <w:rFonts w:ascii="Book Antiqua" w:hAnsi="Book Antiqua" w:hint="default"/>
      <w:u w:val="thick"/>
      <w:lang w:val="en-US" w:eastAsia="en-US" w:bidi="ar-SA"/>
    </w:rPr>
  </w:style>
  <w:style w:type="character" w:customStyle="1" w:styleId="Style2Char1">
    <w:name w:val="Style2 Char1"/>
    <w:rsid w:val="00141C9C"/>
    <w:rPr>
      <w:rFonts w:ascii="Book Antiqua" w:hAnsi="Book Antiqua" w:hint="default"/>
      <w:szCs w:val="24"/>
      <w:u w:val="thick"/>
      <w:lang w:val="en-US" w:eastAsia="en-US" w:bidi="ar-SA"/>
    </w:rPr>
  </w:style>
  <w:style w:type="character" w:customStyle="1" w:styleId="articlehead21">
    <w:name w:val="articlehead21"/>
    <w:rsid w:val="00141C9C"/>
    <w:rPr>
      <w:rFonts w:ascii="Arial" w:hAnsi="Arial" w:cs="Arial" w:hint="default"/>
      <w:b/>
      <w:bCs/>
      <w:color w:val="660000"/>
      <w:sz w:val="20"/>
      <w:szCs w:val="20"/>
    </w:rPr>
  </w:style>
  <w:style w:type="character" w:customStyle="1" w:styleId="TagCiteChar1">
    <w:name w:val="Tag/Cite Char1"/>
    <w:rsid w:val="00141C9C"/>
    <w:rPr>
      <w:b/>
      <w:bCs w:val="0"/>
      <w:lang w:val="en-US" w:eastAsia="en-US" w:bidi="ar-SA"/>
    </w:rPr>
  </w:style>
  <w:style w:type="character" w:customStyle="1" w:styleId="goohl2">
    <w:name w:val="goohl2"/>
    <w:basedOn w:val="DefaultParagraphFont"/>
    <w:rsid w:val="00141C9C"/>
  </w:style>
  <w:style w:type="character" w:customStyle="1" w:styleId="CardCharChar0">
    <w:name w:val="Card Char Char"/>
    <w:rsid w:val="00141C9C"/>
    <w:rPr>
      <w:lang w:val="en-US" w:eastAsia="en-US" w:bidi="ar-SA"/>
    </w:rPr>
  </w:style>
  <w:style w:type="character" w:customStyle="1" w:styleId="BriefTitle1Char">
    <w:name w:val="Brief Title 1 Char"/>
    <w:rsid w:val="00141C9C"/>
    <w:rPr>
      <w:b/>
      <w:bCs w:val="0"/>
      <w:u w:val="single"/>
      <w:lang w:val="en-US" w:eastAsia="en-US" w:bidi="ar-SA"/>
    </w:rPr>
  </w:style>
  <w:style w:type="character" w:customStyle="1" w:styleId="TagCiteCharChar">
    <w:name w:val="Tag/Cite Char Char"/>
    <w:rsid w:val="00141C9C"/>
    <w:rPr>
      <w:b/>
      <w:bCs w:val="0"/>
      <w:lang w:val="en-US" w:eastAsia="en-US" w:bidi="ar-SA"/>
    </w:rPr>
  </w:style>
  <w:style w:type="character" w:customStyle="1" w:styleId="btx">
    <w:name w:val="btx"/>
    <w:basedOn w:val="DefaultParagraphFont"/>
    <w:rsid w:val="00141C9C"/>
  </w:style>
  <w:style w:type="character" w:customStyle="1" w:styleId="prodgeneral1">
    <w:name w:val="prodgeneral1"/>
    <w:rsid w:val="00141C9C"/>
    <w:rPr>
      <w:rFonts w:ascii="Verdana" w:hAnsi="Verdana" w:hint="default"/>
      <w:b w:val="0"/>
      <w:bCs w:val="0"/>
      <w:caps w:val="0"/>
      <w:color w:val="000000"/>
      <w:spacing w:val="0"/>
      <w:sz w:val="16"/>
      <w:szCs w:val="16"/>
    </w:rPr>
  </w:style>
  <w:style w:type="character" w:customStyle="1" w:styleId="summary1">
    <w:name w:val="summary1"/>
    <w:rsid w:val="00141C9C"/>
    <w:rPr>
      <w:rFonts w:ascii="Arial" w:hAnsi="Arial" w:cs="Arial" w:hint="default"/>
      <w:sz w:val="18"/>
      <w:szCs w:val="18"/>
    </w:rPr>
  </w:style>
  <w:style w:type="character" w:customStyle="1" w:styleId="text3">
    <w:name w:val="text3"/>
    <w:basedOn w:val="DefaultParagraphFont"/>
    <w:rsid w:val="00141C9C"/>
  </w:style>
  <w:style w:type="character" w:customStyle="1" w:styleId="cardtextsmallChar">
    <w:name w:val="card text small Char"/>
    <w:rsid w:val="00141C9C"/>
    <w:rPr>
      <w:rFonts w:ascii="Arial Narrow" w:hAnsi="Arial Narrow" w:hint="default"/>
      <w:sz w:val="16"/>
      <w:szCs w:val="24"/>
      <w:lang w:val="en-US" w:eastAsia="en-US" w:bidi="ar-SA"/>
    </w:rPr>
  </w:style>
  <w:style w:type="character" w:customStyle="1" w:styleId="countrytitle1">
    <w:name w:val="countrytitle1"/>
    <w:rsid w:val="00141C9C"/>
    <w:rPr>
      <w:rFonts w:ascii="Verdana" w:hAnsi="Verdana" w:hint="default"/>
      <w:b/>
      <w:bCs/>
      <w:color w:val="293643"/>
      <w:sz w:val="24"/>
      <w:szCs w:val="24"/>
    </w:rPr>
  </w:style>
  <w:style w:type="character" w:customStyle="1" w:styleId="storyheader1">
    <w:name w:val="storyheader1"/>
    <w:rsid w:val="00141C9C"/>
    <w:rPr>
      <w:rFonts w:ascii="Verdana" w:hAnsi="Verdana" w:hint="default"/>
      <w:b/>
      <w:bCs/>
      <w:color w:val="000000"/>
      <w:sz w:val="21"/>
      <w:szCs w:val="21"/>
    </w:rPr>
  </w:style>
  <w:style w:type="character" w:customStyle="1" w:styleId="cardunderlinedChar0">
    <w:name w:val="card underlined Char"/>
    <w:rsid w:val="00141C9C"/>
    <w:rPr>
      <w:rFonts w:ascii="Arial" w:hAnsi="Arial" w:cs="Arial" w:hint="default"/>
      <w:sz w:val="22"/>
      <w:szCs w:val="24"/>
      <w:u w:val="single"/>
      <w:lang w:val="en-US" w:eastAsia="en-US" w:bidi="ar-SA"/>
    </w:rPr>
  </w:style>
  <w:style w:type="character" w:customStyle="1" w:styleId="article1">
    <w:name w:val="article1"/>
    <w:rsid w:val="00141C9C"/>
    <w:rPr>
      <w:rFonts w:ascii="Verdana" w:hAnsi="Verdana" w:hint="default"/>
      <w:color w:val="333333"/>
      <w:sz w:val="16"/>
      <w:szCs w:val="16"/>
    </w:rPr>
  </w:style>
  <w:style w:type="character" w:customStyle="1" w:styleId="story-posted-date1">
    <w:name w:val="story-posted-date1"/>
    <w:rsid w:val="00141C9C"/>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41C9C"/>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141C9C"/>
  </w:style>
  <w:style w:type="character" w:customStyle="1" w:styleId="textmedium">
    <w:name w:val="textmedium"/>
    <w:basedOn w:val="DefaultParagraphFont"/>
    <w:rsid w:val="00141C9C"/>
  </w:style>
  <w:style w:type="character" w:customStyle="1" w:styleId="citation1">
    <w:name w:val="citation1"/>
    <w:rsid w:val="00141C9C"/>
    <w:rPr>
      <w:rFonts w:ascii="Verdana" w:hAnsi="Verdana" w:hint="default"/>
      <w:sz w:val="17"/>
      <w:szCs w:val="17"/>
    </w:rPr>
  </w:style>
  <w:style w:type="character" w:customStyle="1" w:styleId="hithighlite">
    <w:name w:val="hithighlite"/>
    <w:basedOn w:val="DefaultParagraphFont"/>
    <w:rsid w:val="00141C9C"/>
  </w:style>
  <w:style w:type="character" w:customStyle="1" w:styleId="articlecontent">
    <w:name w:val="articlecontent"/>
    <w:basedOn w:val="DefaultParagraphFont"/>
    <w:rsid w:val="00141C9C"/>
  </w:style>
  <w:style w:type="character" w:customStyle="1" w:styleId="fource1">
    <w:name w:val="fource1"/>
    <w:rsid w:val="00141C9C"/>
    <w:rPr>
      <w:sz w:val="34"/>
      <w:szCs w:val="34"/>
    </w:rPr>
  </w:style>
  <w:style w:type="character" w:customStyle="1" w:styleId="LanguageStrikeChar">
    <w:name w:val="Language Strike Char"/>
    <w:rsid w:val="00141C9C"/>
    <w:rPr>
      <w:rFonts w:ascii="Arial Narrow" w:hAnsi="Arial Narrow" w:hint="default"/>
      <w:strike/>
      <w:szCs w:val="24"/>
      <w:lang w:val="en-US" w:eastAsia="en-US" w:bidi="ar-SA"/>
    </w:rPr>
  </w:style>
  <w:style w:type="character" w:customStyle="1" w:styleId="normal11">
    <w:name w:val="normal1"/>
    <w:basedOn w:val="DefaultParagraphFont"/>
    <w:rsid w:val="00141C9C"/>
  </w:style>
  <w:style w:type="character" w:customStyle="1" w:styleId="ds">
    <w:name w:val="ds"/>
    <w:basedOn w:val="DefaultParagraphFont"/>
    <w:rsid w:val="00141C9C"/>
  </w:style>
  <w:style w:type="character" w:customStyle="1" w:styleId="UnderliningChar1">
    <w:name w:val="Underlining Char1"/>
    <w:rsid w:val="00141C9C"/>
    <w:rPr>
      <w:rFonts w:ascii="Arial Narrow" w:hAnsi="Arial Narrow" w:hint="default"/>
      <w:szCs w:val="24"/>
      <w:u w:val="single"/>
      <w:lang w:val="en-US" w:eastAsia="en-US" w:bidi="ar-SA"/>
    </w:rPr>
  </w:style>
  <w:style w:type="character" w:customStyle="1" w:styleId="UnderliningChar2">
    <w:name w:val="Underlining Char2"/>
    <w:rsid w:val="00141C9C"/>
    <w:rPr>
      <w:rFonts w:ascii="Arial Narrow" w:hAnsi="Arial Narrow" w:hint="default"/>
      <w:szCs w:val="24"/>
      <w:u w:val="single"/>
      <w:lang w:val="en-US" w:eastAsia="en-US" w:bidi="ar-SA"/>
    </w:rPr>
  </w:style>
  <w:style w:type="character" w:customStyle="1" w:styleId="MicroTextChar1">
    <w:name w:val="MicroText Char1"/>
    <w:rsid w:val="00141C9C"/>
    <w:rPr>
      <w:rFonts w:ascii="Arial Narrow" w:hAnsi="Arial Narrow" w:hint="default"/>
      <w:sz w:val="12"/>
      <w:szCs w:val="24"/>
      <w:lang w:val="en-US" w:eastAsia="en-US" w:bidi="ar-SA"/>
    </w:rPr>
  </w:style>
  <w:style w:type="character" w:customStyle="1" w:styleId="DefaultPara">
    <w:name w:val="Default Para"/>
    <w:rsid w:val="00141C9C"/>
    <w:rPr>
      <w:sz w:val="20"/>
    </w:rPr>
  </w:style>
  <w:style w:type="character" w:customStyle="1" w:styleId="SYSHYPERTEXT">
    <w:name w:val="SYS_HYPERTEXT"/>
    <w:rsid w:val="00141C9C"/>
    <w:rPr>
      <w:color w:val="0000FF"/>
      <w:u w:val="single"/>
    </w:rPr>
  </w:style>
  <w:style w:type="character" w:customStyle="1" w:styleId="Hyperlink1">
    <w:name w:val="Hyperlink1"/>
    <w:rsid w:val="00141C9C"/>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41C9C"/>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41C9C"/>
    <w:rPr>
      <w:rFonts w:ascii="Arial Narrow" w:hAnsi="Arial Narrow" w:hint="default"/>
      <w:noProof w:val="0"/>
      <w:szCs w:val="24"/>
      <w:u w:val="single"/>
      <w:lang w:val="en-US" w:eastAsia="en-US" w:bidi="ar-SA"/>
    </w:rPr>
  </w:style>
  <w:style w:type="character" w:customStyle="1" w:styleId="BlockHeading1Char">
    <w:name w:val="Block Heading 1 Char"/>
    <w:rsid w:val="00141C9C"/>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141C9C"/>
    <w:rPr>
      <w:b/>
      <w:bCs w:val="0"/>
      <w:sz w:val="24"/>
      <w:szCs w:val="24"/>
      <w:u w:val="single"/>
      <w:lang w:val="en-US" w:eastAsia="en-US" w:bidi="ar-SA"/>
    </w:rPr>
  </w:style>
  <w:style w:type="character" w:customStyle="1" w:styleId="StyleTagTimesNewRomanChar">
    <w:name w:val="Style Tag + Times New Roman Char"/>
    <w:rsid w:val="00141C9C"/>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41C9C"/>
    <w:rPr>
      <w:rFonts w:ascii="Arial Narrow" w:hAnsi="Arial Narrow" w:cs="Arial" w:hint="default"/>
      <w:b/>
      <w:bCs/>
      <w:iCs/>
      <w:sz w:val="24"/>
      <w:szCs w:val="28"/>
      <w:lang w:val="en-US" w:eastAsia="en-US" w:bidi="ar-SA"/>
    </w:rPr>
  </w:style>
  <w:style w:type="character" w:customStyle="1" w:styleId="UnderliningCharChar">
    <w:name w:val="Underlining Char Char"/>
    <w:rsid w:val="00141C9C"/>
    <w:rPr>
      <w:rFonts w:ascii="Arial Narrow" w:hAnsi="Arial Narrow" w:hint="default"/>
      <w:szCs w:val="24"/>
      <w:u w:val="single"/>
      <w:lang w:val="en-US" w:eastAsia="en-US" w:bidi="ar-SA"/>
    </w:rPr>
  </w:style>
  <w:style w:type="character" w:customStyle="1" w:styleId="StyleArialNarrow12ptBold">
    <w:name w:val="Style Arial Narrow 12 pt Bold"/>
    <w:rsid w:val="00141C9C"/>
    <w:rPr>
      <w:rFonts w:ascii="Arial Narrow" w:hAnsi="Arial Narrow" w:hint="default"/>
      <w:b/>
      <w:bCs/>
      <w:sz w:val="24"/>
    </w:rPr>
  </w:style>
  <w:style w:type="character" w:customStyle="1" w:styleId="Style1CharChar">
    <w:name w:val="Style1 Char Char"/>
    <w:rsid w:val="00141C9C"/>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141C9C"/>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141C9C"/>
    <w:rPr>
      <w:u w:val="single"/>
    </w:rPr>
  </w:style>
  <w:style w:type="character" w:customStyle="1" w:styleId="UnderlinedCharChar1">
    <w:name w:val="Underlined Char Char1"/>
    <w:rsid w:val="00141C9C"/>
    <w:rPr>
      <w:rFonts w:ascii="Bell MT" w:eastAsia="Times New Roman" w:hAnsi="Bell MT" w:hint="default"/>
      <w:bCs/>
      <w:iCs/>
      <w:sz w:val="22"/>
      <w:u w:val="single"/>
    </w:rPr>
  </w:style>
  <w:style w:type="character" w:customStyle="1" w:styleId="Heading2CharChar2">
    <w:name w:val="Heading 2 Char Char2"/>
    <w:rsid w:val="00141C9C"/>
    <w:rPr>
      <w:rFonts w:ascii="Arial" w:hAnsi="Arial" w:cs="Arial" w:hint="default"/>
      <w:b/>
      <w:bCs/>
      <w:iCs/>
      <w:sz w:val="22"/>
      <w:szCs w:val="28"/>
      <w:lang w:val="en-US" w:eastAsia="en-US" w:bidi="ar-SA"/>
    </w:rPr>
  </w:style>
  <w:style w:type="character" w:customStyle="1" w:styleId="doctitle">
    <w:name w:val="doctitle"/>
    <w:rsid w:val="00141C9C"/>
  </w:style>
  <w:style w:type="character" w:customStyle="1" w:styleId="cardtext-underlined0">
    <w:name w:val="card text- underlined"/>
    <w:rsid w:val="00141C9C"/>
    <w:rPr>
      <w:rFonts w:ascii="Garamond" w:hAnsi="Garamond" w:hint="default"/>
      <w:u w:val="single"/>
    </w:rPr>
  </w:style>
  <w:style w:type="character" w:customStyle="1" w:styleId="BodyText1">
    <w:name w:val="Body Text1"/>
    <w:basedOn w:val="DefaultParagraphFont"/>
    <w:rsid w:val="00141C9C"/>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141C9C"/>
  </w:style>
  <w:style w:type="character" w:customStyle="1" w:styleId="BriefTitleChar">
    <w:name w:val="Brief Title Char"/>
    <w:basedOn w:val="DefaultParagraphFont"/>
    <w:rsid w:val="00141C9C"/>
    <w:rPr>
      <w:b/>
      <w:bCs w:val="0"/>
      <w:sz w:val="24"/>
      <w:szCs w:val="24"/>
      <w:u w:val="single"/>
      <w:lang w:val="en-US" w:eastAsia="en-US" w:bidi="ar-SA"/>
    </w:rPr>
  </w:style>
  <w:style w:type="character" w:customStyle="1" w:styleId="BriefTitle2Char">
    <w:name w:val="Brief Title 2 Char"/>
    <w:basedOn w:val="BriefTitleChar"/>
    <w:rsid w:val="00141C9C"/>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41C9C"/>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141C9C"/>
    <w:rPr>
      <w:rFonts w:ascii="Georgia" w:hAnsi="Georgia" w:hint="default"/>
      <w:b/>
      <w:bCs w:val="0"/>
      <w:sz w:val="24"/>
    </w:rPr>
  </w:style>
  <w:style w:type="character" w:customStyle="1" w:styleId="Emphasis20">
    <w:name w:val="Emphasis 2"/>
    <w:uiPriority w:val="1"/>
    <w:qFormat/>
    <w:rsid w:val="00141C9C"/>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141C9C"/>
    <w:rPr>
      <w:rFonts w:ascii="AGaramond" w:hAnsi="AGaramond" w:cs="AGaramond" w:hint="default"/>
      <w:color w:val="211D1E"/>
      <w:sz w:val="14"/>
      <w:szCs w:val="14"/>
    </w:rPr>
  </w:style>
  <w:style w:type="character" w:customStyle="1" w:styleId="CharacterStyle2">
    <w:name w:val="Character Style 2"/>
    <w:uiPriority w:val="99"/>
    <w:rsid w:val="00141C9C"/>
    <w:rPr>
      <w:sz w:val="20"/>
      <w:szCs w:val="20"/>
    </w:rPr>
  </w:style>
  <w:style w:type="character" w:customStyle="1" w:styleId="cross-head">
    <w:name w:val="cross-head"/>
    <w:rsid w:val="00141C9C"/>
  </w:style>
  <w:style w:type="character" w:customStyle="1" w:styleId="dateline">
    <w:name w:val="dateline"/>
    <w:rsid w:val="00141C9C"/>
  </w:style>
  <w:style w:type="character" w:customStyle="1" w:styleId="Subtitle1">
    <w:name w:val="Subtitle1"/>
    <w:rsid w:val="00141C9C"/>
  </w:style>
  <w:style w:type="character" w:customStyle="1" w:styleId="metaorigin">
    <w:name w:val="meta_origin"/>
    <w:rsid w:val="00141C9C"/>
  </w:style>
  <w:style w:type="character" w:customStyle="1" w:styleId="mandelbrotrefrag">
    <w:name w:val="mandelbrot_refrag"/>
    <w:rsid w:val="00141C9C"/>
  </w:style>
  <w:style w:type="character" w:customStyle="1" w:styleId="eminfo">
    <w:name w:val="eminfo"/>
    <w:rsid w:val="00141C9C"/>
  </w:style>
  <w:style w:type="character" w:customStyle="1" w:styleId="emhighlight">
    <w:name w:val="emhighlight"/>
    <w:rsid w:val="00141C9C"/>
  </w:style>
  <w:style w:type="character" w:customStyle="1" w:styleId="name">
    <w:name w:val="name"/>
    <w:rsid w:val="00141C9C"/>
  </w:style>
  <w:style w:type="character" w:customStyle="1" w:styleId="tkrname">
    <w:name w:val="tkrname"/>
    <w:rsid w:val="00141C9C"/>
  </w:style>
  <w:style w:type="character" w:customStyle="1" w:styleId="tkrchange">
    <w:name w:val="tkrchange"/>
    <w:rsid w:val="00141C9C"/>
  </w:style>
  <w:style w:type="character" w:customStyle="1" w:styleId="source-org">
    <w:name w:val="source-org"/>
    <w:rsid w:val="00141C9C"/>
  </w:style>
  <w:style w:type="character" w:customStyle="1" w:styleId="updated">
    <w:name w:val="updated"/>
    <w:rsid w:val="00141C9C"/>
  </w:style>
  <w:style w:type="character" w:customStyle="1" w:styleId="last">
    <w:name w:val="last"/>
    <w:rsid w:val="00141C9C"/>
  </w:style>
  <w:style w:type="character" w:customStyle="1" w:styleId="Style11ptBoldUnderline1">
    <w:name w:val="Style 11 pt Bold Underline1"/>
    <w:rsid w:val="00141C9C"/>
    <w:rPr>
      <w:b/>
      <w:bCs/>
      <w:sz w:val="20"/>
      <w:u w:val="single"/>
    </w:rPr>
  </w:style>
  <w:style w:type="character" w:customStyle="1" w:styleId="StyleStyleunderlineBold11pt">
    <w:name w:val="Style Style underline + Bold + 11 pt"/>
    <w:rsid w:val="00141C9C"/>
    <w:rPr>
      <w:bCs/>
      <w:sz w:val="20"/>
      <w:u w:val="single"/>
    </w:rPr>
  </w:style>
  <w:style w:type="character" w:customStyle="1" w:styleId="StyleunderlineAsianTimesNewRomanBold">
    <w:name w:val="Style underline + (Asian) Times New Roman Bold"/>
    <w:rsid w:val="00141C9C"/>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41C9C"/>
    <w:rPr>
      <w:b/>
      <w:bCs/>
      <w:sz w:val="20"/>
      <w:u w:val="single"/>
      <w:bdr w:val="single" w:sz="4" w:space="0" w:color="auto" w:frame="1"/>
    </w:rPr>
  </w:style>
  <w:style w:type="character" w:customStyle="1" w:styleId="A5">
    <w:name w:val="A5"/>
    <w:uiPriority w:val="99"/>
    <w:rsid w:val="00141C9C"/>
    <w:rPr>
      <w:rFonts w:ascii="Times New Roman" w:hAnsi="Times New Roman" w:cs="Times New Roman" w:hint="default"/>
      <w:color w:val="000000"/>
      <w:sz w:val="13"/>
      <w:szCs w:val="13"/>
    </w:rPr>
  </w:style>
  <w:style w:type="character" w:customStyle="1" w:styleId="quotepeekbase">
    <w:name w:val="quotepeekbase"/>
    <w:rsid w:val="00141C9C"/>
  </w:style>
  <w:style w:type="character" w:customStyle="1" w:styleId="cardChar10">
    <w:name w:val="card Char1"/>
    <w:rsid w:val="00141C9C"/>
    <w:rPr>
      <w:rFonts w:ascii="Calibri" w:eastAsia="Calibri" w:hAnsi="Calibri" w:cs="Calibri" w:hint="default"/>
      <w:sz w:val="24"/>
      <w:szCs w:val="22"/>
      <w:lang w:val="x-none" w:eastAsia="x-none"/>
    </w:rPr>
  </w:style>
  <w:style w:type="character" w:customStyle="1" w:styleId="NormalCard">
    <w:name w:val="Normal Card"/>
    <w:uiPriority w:val="1"/>
    <w:qFormat/>
    <w:rsid w:val="00141C9C"/>
    <w:rPr>
      <w:rFonts w:ascii="Times New Roman" w:hAnsi="Times New Roman" w:cs="Times New Roman" w:hint="default"/>
      <w:sz w:val="24"/>
    </w:rPr>
  </w:style>
  <w:style w:type="character" w:customStyle="1" w:styleId="HighlightedUnderline0">
    <w:name w:val="Highlighted Underline"/>
    <w:uiPriority w:val="1"/>
    <w:qFormat/>
    <w:rsid w:val="00141C9C"/>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41C9C"/>
    <w:rPr>
      <w:rFonts w:ascii="Times New Roman" w:hAnsi="Times New Roman" w:cs="Times New Roman" w:hint="default"/>
      <w:sz w:val="16"/>
      <w:szCs w:val="16"/>
    </w:rPr>
  </w:style>
  <w:style w:type="character" w:customStyle="1" w:styleId="timebox">
    <w:name w:val="timebox"/>
    <w:rsid w:val="00141C9C"/>
  </w:style>
  <w:style w:type="character" w:customStyle="1" w:styleId="Heading2Subtext">
    <w:name w:val="Heading 2 Subtext"/>
    <w:rsid w:val="00141C9C"/>
    <w:rPr>
      <w:rFonts w:ascii="Times New Roman" w:hAnsi="Times New Roman" w:cs="Times New Roman" w:hint="default"/>
      <w:sz w:val="16"/>
    </w:rPr>
  </w:style>
  <w:style w:type="character" w:customStyle="1" w:styleId="-SmallText-">
    <w:name w:val="-Small Text-"/>
    <w:rsid w:val="00141C9C"/>
    <w:rPr>
      <w:rFonts w:ascii="Garamond" w:hAnsi="Garamond" w:hint="default"/>
      <w:sz w:val="16"/>
    </w:rPr>
  </w:style>
  <w:style w:type="character" w:customStyle="1" w:styleId="label">
    <w:name w:val="label"/>
    <w:rsid w:val="00141C9C"/>
  </w:style>
  <w:style w:type="character" w:customStyle="1" w:styleId="BoldUnderlineCharChar">
    <w:name w:val="BoldUnderline Char Char"/>
    <w:rsid w:val="00141C9C"/>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141C9C"/>
  </w:style>
  <w:style w:type="character" w:customStyle="1" w:styleId="FontStyle477">
    <w:name w:val="Font Style477"/>
    <w:basedOn w:val="DefaultParagraphFont"/>
    <w:uiPriority w:val="99"/>
    <w:rsid w:val="00141C9C"/>
    <w:rPr>
      <w:rFonts w:ascii="Times New Roman" w:hAnsi="Times New Roman" w:cs="Times New Roman" w:hint="default"/>
      <w:sz w:val="18"/>
      <w:szCs w:val="18"/>
    </w:rPr>
  </w:style>
  <w:style w:type="character" w:customStyle="1" w:styleId="FontStyle505">
    <w:name w:val="Font Style505"/>
    <w:basedOn w:val="DefaultParagraphFont"/>
    <w:uiPriority w:val="99"/>
    <w:rsid w:val="00141C9C"/>
    <w:rPr>
      <w:rFonts w:ascii="Times New Roman" w:hAnsi="Times New Roman" w:cs="Times New Roman" w:hint="default"/>
      <w:sz w:val="18"/>
      <w:szCs w:val="18"/>
    </w:rPr>
  </w:style>
  <w:style w:type="character" w:customStyle="1" w:styleId="FontStyle514">
    <w:name w:val="Font Style514"/>
    <w:basedOn w:val="DefaultParagraphFont"/>
    <w:uiPriority w:val="99"/>
    <w:rsid w:val="00141C9C"/>
    <w:rPr>
      <w:rFonts w:ascii="Times New Roman" w:hAnsi="Times New Roman" w:cs="Times New Roman" w:hint="default"/>
      <w:sz w:val="14"/>
      <w:szCs w:val="14"/>
    </w:rPr>
  </w:style>
  <w:style w:type="character" w:customStyle="1" w:styleId="FontStyle500">
    <w:name w:val="Font Style500"/>
    <w:basedOn w:val="DefaultParagraphFont"/>
    <w:uiPriority w:val="99"/>
    <w:rsid w:val="00141C9C"/>
    <w:rPr>
      <w:rFonts w:ascii="Times New Roman" w:hAnsi="Times New Roman" w:cs="Times New Roman" w:hint="default"/>
      <w:b/>
      <w:bCs/>
      <w:sz w:val="16"/>
      <w:szCs w:val="16"/>
    </w:rPr>
  </w:style>
  <w:style w:type="character" w:customStyle="1" w:styleId="CardCite1">
    <w:name w:val="CardCite1"/>
    <w:qFormat/>
    <w:rsid w:val="00141C9C"/>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41C9C"/>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41C9C"/>
    <w:rPr>
      <w:rFonts w:ascii="Times New Roman" w:hAnsi="Times New Roman" w:cs="Times New Roman" w:hint="default"/>
      <w:b/>
      <w:bCs/>
      <w:sz w:val="22"/>
      <w:szCs w:val="22"/>
    </w:rPr>
  </w:style>
  <w:style w:type="character" w:customStyle="1" w:styleId="CharacterStyle3">
    <w:name w:val="Character Style 3"/>
    <w:uiPriority w:val="99"/>
    <w:rsid w:val="00141C9C"/>
    <w:rPr>
      <w:rFonts w:ascii="Bookman Old Style" w:hAnsi="Bookman Old Style" w:cs="Bookman Old Style" w:hint="default"/>
      <w:spacing w:val="-5"/>
      <w:sz w:val="18"/>
      <w:szCs w:val="18"/>
    </w:rPr>
  </w:style>
  <w:style w:type="character" w:customStyle="1" w:styleId="Style8pt1">
    <w:name w:val="Style 8 pt1"/>
    <w:rsid w:val="00141C9C"/>
    <w:rPr>
      <w:rFonts w:ascii="Georgia" w:hAnsi="Georgia" w:hint="default"/>
      <w:sz w:val="16"/>
    </w:rPr>
  </w:style>
  <w:style w:type="character" w:customStyle="1" w:styleId="UnderlineStyleChar7">
    <w:name w:val="Underline Style Char7"/>
    <w:rsid w:val="00141C9C"/>
    <w:rPr>
      <w:rFonts w:ascii="Garamond" w:hAnsi="Garamond" w:hint="default"/>
      <w:sz w:val="22"/>
      <w:szCs w:val="24"/>
      <w:u w:val="single"/>
      <w:lang w:val="en-US" w:eastAsia="en-US" w:bidi="ar-SA"/>
    </w:rPr>
  </w:style>
  <w:style w:type="character" w:customStyle="1" w:styleId="StyleArial6ptBold">
    <w:name w:val="Style Arial 6 pt Bold"/>
    <w:rsid w:val="00141C9C"/>
    <w:rPr>
      <w:rFonts w:ascii="Arial" w:hAnsi="Arial" w:cs="Arial" w:hint="default"/>
      <w:bCs/>
      <w:sz w:val="12"/>
    </w:rPr>
  </w:style>
  <w:style w:type="character" w:customStyle="1" w:styleId="Heading2Char5">
    <w:name w:val="Heading 2 Char5"/>
    <w:rsid w:val="00141C9C"/>
    <w:rPr>
      <w:rFonts w:ascii="Garamond" w:hAnsi="Garamond" w:cs="Arial" w:hint="default"/>
      <w:b/>
      <w:bCs/>
      <w:iCs/>
      <w:sz w:val="24"/>
      <w:szCs w:val="28"/>
      <w:lang w:val="en-US" w:eastAsia="en-US" w:bidi="ar-SA"/>
    </w:rPr>
  </w:style>
  <w:style w:type="character" w:customStyle="1" w:styleId="TagGreg">
    <w:name w:val="TagGreg"/>
    <w:uiPriority w:val="1"/>
    <w:qFormat/>
    <w:rsid w:val="00141C9C"/>
    <w:rPr>
      <w:b/>
      <w:bCs w:val="0"/>
      <w:sz w:val="24"/>
    </w:rPr>
  </w:style>
  <w:style w:type="character" w:customStyle="1" w:styleId="StyleDebateUnderline10pt">
    <w:name w:val="Style Debate Underline + 10 pt"/>
    <w:rsid w:val="00141C9C"/>
    <w:rPr>
      <w:rFonts w:ascii="Times New Roman" w:hAnsi="Times New Roman" w:cs="Times New Roman" w:hint="default"/>
      <w:sz w:val="20"/>
      <w:szCs w:val="20"/>
      <w:u w:val="single"/>
    </w:rPr>
  </w:style>
  <w:style w:type="character" w:customStyle="1" w:styleId="underlinedCharChar0">
    <w:name w:val="underlined Char Char"/>
    <w:locked/>
    <w:rsid w:val="00141C9C"/>
    <w:rPr>
      <w:u w:val="single"/>
    </w:rPr>
  </w:style>
  <w:style w:type="character" w:customStyle="1" w:styleId="SourceBold">
    <w:name w:val="Source Bold"/>
    <w:rsid w:val="00141C9C"/>
    <w:rPr>
      <w:rFonts w:ascii="Arial Narrow" w:hAnsi="Arial Narrow" w:hint="default"/>
      <w:b/>
      <w:bCs w:val="0"/>
      <w:strike w:val="0"/>
      <w:dstrike w:val="0"/>
      <w:sz w:val="24"/>
      <w:u w:val="none"/>
      <w:effect w:val="none"/>
    </w:rPr>
  </w:style>
  <w:style w:type="character" w:customStyle="1" w:styleId="2xBoldUnderline">
    <w:name w:val="2x_Bold_Underline"/>
    <w:rsid w:val="00141C9C"/>
    <w:rPr>
      <w:b/>
      <w:bCs/>
      <w:sz w:val="24"/>
      <w:u w:val="thick"/>
    </w:rPr>
  </w:style>
  <w:style w:type="character" w:customStyle="1" w:styleId="Dottedunderline">
    <w:name w:val="Dotted underline"/>
    <w:rsid w:val="00141C9C"/>
    <w:rPr>
      <w:u w:val="dotted"/>
    </w:rPr>
  </w:style>
  <w:style w:type="character" w:customStyle="1" w:styleId="readChar">
    <w:name w:val="read Char"/>
    <w:rsid w:val="00141C9C"/>
    <w:rPr>
      <w:szCs w:val="22"/>
      <w:u w:val="single"/>
      <w:lang w:val="en-US" w:eastAsia="en-US" w:bidi="ar-SA"/>
    </w:rPr>
  </w:style>
  <w:style w:type="character" w:customStyle="1" w:styleId="underlining0">
    <w:name w:val="underlining"/>
    <w:rsid w:val="00141C9C"/>
    <w:rPr>
      <w:u w:val="single"/>
    </w:rPr>
  </w:style>
  <w:style w:type="character" w:customStyle="1" w:styleId="btitle">
    <w:name w:val="btitle"/>
    <w:rsid w:val="00141C9C"/>
  </w:style>
  <w:style w:type="character" w:customStyle="1" w:styleId="green">
    <w:name w:val="green"/>
    <w:rsid w:val="00141C9C"/>
  </w:style>
  <w:style w:type="character" w:customStyle="1" w:styleId="BodyText20">
    <w:name w:val="Body Text2"/>
    <w:rsid w:val="00141C9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Not Bold,Small Caps,Body text (4) + 9 pt,Body text (4) + 10 pt"/>
    <w:uiPriority w:val="99"/>
    <w:rsid w:val="00141C9C"/>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41C9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41C9C"/>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41C9C"/>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41C9C"/>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41C9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141C9C"/>
    <w:rPr>
      <w:rFonts w:ascii="Sylfaen" w:hAnsi="Sylfaen" w:cs="Sylfaen" w:hint="default"/>
      <w:i/>
      <w:iCs/>
      <w:strike w:val="0"/>
      <w:dstrike w:val="0"/>
      <w:sz w:val="19"/>
      <w:szCs w:val="19"/>
      <w:u w:val="none"/>
      <w:effect w:val="none"/>
      <w:shd w:val="clear" w:color="auto" w:fill="FFFFFF"/>
    </w:rPr>
  </w:style>
  <w:style w:type="character" w:customStyle="1" w:styleId="1">
    <w:name w:val="1"/>
    <w:rsid w:val="00141C9C"/>
    <w:rPr>
      <w:rFonts w:ascii="Arial" w:hAnsi="Arial" w:cs="Arial" w:hint="default"/>
      <w:bCs/>
      <w:sz w:val="20"/>
      <w:u w:val="single"/>
      <w:lang w:val="en-US" w:eastAsia="en-US" w:bidi="ar-SA"/>
    </w:rPr>
  </w:style>
  <w:style w:type="character" w:customStyle="1" w:styleId="CharChar31">
    <w:name w:val="Char Char31"/>
    <w:rsid w:val="00141C9C"/>
    <w:rPr>
      <w:rFonts w:ascii="Arial" w:hAnsi="Arial" w:cs="Arial" w:hint="default"/>
      <w:b/>
      <w:bCs/>
      <w:iCs/>
      <w:lang w:val="en-US" w:eastAsia="en-US" w:bidi="ar-SA"/>
    </w:rPr>
  </w:style>
  <w:style w:type="character" w:customStyle="1" w:styleId="Subtitle2">
    <w:name w:val="Subtitle2"/>
    <w:rsid w:val="00141C9C"/>
  </w:style>
  <w:style w:type="character" w:customStyle="1" w:styleId="drop">
    <w:name w:val="drop"/>
    <w:rsid w:val="00141C9C"/>
  </w:style>
  <w:style w:type="character" w:customStyle="1" w:styleId="bioline">
    <w:name w:val="bioline"/>
    <w:rsid w:val="00141C9C"/>
  </w:style>
  <w:style w:type="character" w:customStyle="1" w:styleId="articletitle0">
    <w:name w:val="article_title"/>
    <w:rsid w:val="00141C9C"/>
  </w:style>
  <w:style w:type="character" w:customStyle="1" w:styleId="A4">
    <w:name w:val="A4"/>
    <w:uiPriority w:val="99"/>
    <w:rsid w:val="00141C9C"/>
    <w:rPr>
      <w:color w:val="000000"/>
    </w:rPr>
  </w:style>
  <w:style w:type="character" w:customStyle="1" w:styleId="s2">
    <w:name w:val="s2"/>
    <w:rsid w:val="00141C9C"/>
  </w:style>
  <w:style w:type="character" w:customStyle="1" w:styleId="s4">
    <w:name w:val="s4"/>
    <w:rsid w:val="00141C9C"/>
  </w:style>
  <w:style w:type="character" w:customStyle="1" w:styleId="s5">
    <w:name w:val="s5"/>
    <w:rsid w:val="00141C9C"/>
  </w:style>
  <w:style w:type="character" w:customStyle="1" w:styleId="cap">
    <w:name w:val="cap"/>
    <w:rsid w:val="00141C9C"/>
  </w:style>
  <w:style w:type="character" w:customStyle="1" w:styleId="rightsnotice">
    <w:name w:val="rightsnotice"/>
    <w:rsid w:val="00141C9C"/>
  </w:style>
  <w:style w:type="character" w:customStyle="1" w:styleId="Caption1">
    <w:name w:val="Caption1"/>
    <w:rsid w:val="00141C9C"/>
  </w:style>
  <w:style w:type="character" w:customStyle="1" w:styleId="credit">
    <w:name w:val="credit"/>
    <w:rsid w:val="00141C9C"/>
  </w:style>
  <w:style w:type="character" w:customStyle="1" w:styleId="scaps">
    <w:name w:val="scaps"/>
    <w:rsid w:val="00141C9C"/>
  </w:style>
  <w:style w:type="character" w:customStyle="1" w:styleId="current-article">
    <w:name w:val="current-article"/>
    <w:rsid w:val="00141C9C"/>
  </w:style>
  <w:style w:type="character" w:customStyle="1" w:styleId="related-current-indicator">
    <w:name w:val="related-current-indicator"/>
    <w:rsid w:val="00141C9C"/>
  </w:style>
  <w:style w:type="character" w:customStyle="1" w:styleId="bylclear">
    <w:name w:val="bylclear"/>
    <w:rsid w:val="00141C9C"/>
  </w:style>
  <w:style w:type="character" w:customStyle="1" w:styleId="timestamp">
    <w:name w:val="timestamp"/>
    <w:rsid w:val="00141C9C"/>
  </w:style>
  <w:style w:type="character" w:customStyle="1" w:styleId="comments">
    <w:name w:val="comments"/>
    <w:rsid w:val="00141C9C"/>
  </w:style>
  <w:style w:type="character" w:customStyle="1" w:styleId="essaytext">
    <w:name w:val="essaytext"/>
    <w:rsid w:val="00141C9C"/>
  </w:style>
  <w:style w:type="character" w:customStyle="1" w:styleId="username">
    <w:name w:val="username"/>
    <w:rsid w:val="00141C9C"/>
  </w:style>
  <w:style w:type="character" w:customStyle="1" w:styleId="toplinks">
    <w:name w:val="toplinks"/>
    <w:rsid w:val="00141C9C"/>
  </w:style>
  <w:style w:type="character" w:customStyle="1" w:styleId="A3">
    <w:name w:val="A3"/>
    <w:uiPriority w:val="99"/>
    <w:rsid w:val="00141C9C"/>
    <w:rPr>
      <w:rFonts w:ascii="Perpetua" w:hAnsi="Perpetua" w:cs="Perpetua" w:hint="default"/>
      <w:color w:val="000000"/>
      <w:sz w:val="15"/>
      <w:szCs w:val="15"/>
    </w:rPr>
  </w:style>
  <w:style w:type="character" w:customStyle="1" w:styleId="see">
    <w:name w:val="see"/>
    <w:rsid w:val="00141C9C"/>
  </w:style>
  <w:style w:type="character" w:customStyle="1" w:styleId="first-letter">
    <w:name w:val="first-letter"/>
    <w:rsid w:val="00141C9C"/>
  </w:style>
  <w:style w:type="character" w:customStyle="1" w:styleId="focusparagraph">
    <w:name w:val="focusparagraph"/>
    <w:rsid w:val="00141C9C"/>
  </w:style>
  <w:style w:type="character" w:customStyle="1" w:styleId="lightblue">
    <w:name w:val="lightblue"/>
    <w:rsid w:val="00141C9C"/>
  </w:style>
  <w:style w:type="character" w:customStyle="1" w:styleId="StyleUnderlineCharChar9pt">
    <w:name w:val="Style Underline Char Char + 9 pt"/>
    <w:rsid w:val="00141C9C"/>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41C9C"/>
  </w:style>
  <w:style w:type="character" w:customStyle="1" w:styleId="Title10">
    <w:name w:val="Title1"/>
    <w:rsid w:val="00141C9C"/>
  </w:style>
  <w:style w:type="character" w:customStyle="1" w:styleId="BoldandUnderlineCharCharCharChar">
    <w:name w:val="Bold and Underline Char Char Char Char"/>
    <w:rsid w:val="00141C9C"/>
    <w:rPr>
      <w:b/>
      <w:bCs w:val="0"/>
      <w:noProof w:val="0"/>
      <w:u w:val="single"/>
      <w:lang w:val="en-US" w:eastAsia="en-US" w:bidi="ar-SA"/>
    </w:rPr>
  </w:style>
  <w:style w:type="character" w:customStyle="1" w:styleId="FontStyle29">
    <w:name w:val="Font Style29"/>
    <w:uiPriority w:val="99"/>
    <w:rsid w:val="00141C9C"/>
    <w:rPr>
      <w:rFonts w:ascii="Arial" w:hAnsi="Arial" w:cs="Arial" w:hint="default"/>
      <w:sz w:val="14"/>
      <w:szCs w:val="14"/>
    </w:rPr>
  </w:style>
  <w:style w:type="character" w:customStyle="1" w:styleId="CardsUnderlined">
    <w:name w:val="Cards Underlined"/>
    <w:qFormat/>
    <w:rsid w:val="00141C9C"/>
    <w:rPr>
      <w:rFonts w:ascii="Helvetica" w:hAnsi="Helvetica" w:cs="Helvetica" w:hint="default"/>
      <w:sz w:val="22"/>
      <w:szCs w:val="24"/>
      <w:u w:val="thick"/>
    </w:rPr>
  </w:style>
  <w:style w:type="character" w:customStyle="1" w:styleId="titles">
    <w:name w:val="titles"/>
    <w:rsid w:val="00141C9C"/>
  </w:style>
  <w:style w:type="character" w:customStyle="1" w:styleId="articletext0">
    <w:name w:val="article_text"/>
    <w:rsid w:val="00141C9C"/>
  </w:style>
  <w:style w:type="character" w:customStyle="1" w:styleId="contentauthor">
    <w:name w:val="contentauthor"/>
    <w:rsid w:val="00141C9C"/>
  </w:style>
  <w:style w:type="character" w:customStyle="1" w:styleId="subarticleheader">
    <w:name w:val="subarticleheader"/>
    <w:rsid w:val="00141C9C"/>
  </w:style>
  <w:style w:type="character" w:customStyle="1" w:styleId="spelle">
    <w:name w:val="spelle"/>
    <w:rsid w:val="00141C9C"/>
  </w:style>
  <w:style w:type="character" w:customStyle="1" w:styleId="grame">
    <w:name w:val="grame"/>
    <w:rsid w:val="00141C9C"/>
  </w:style>
  <w:style w:type="character" w:customStyle="1" w:styleId="newstitle1">
    <w:name w:val="newstitle1"/>
    <w:rsid w:val="00141C9C"/>
  </w:style>
  <w:style w:type="character" w:customStyle="1" w:styleId="copy">
    <w:name w:val="copy"/>
    <w:rsid w:val="00141C9C"/>
  </w:style>
  <w:style w:type="character" w:customStyle="1" w:styleId="topheadline">
    <w:name w:val="topheadline"/>
    <w:rsid w:val="00141C9C"/>
  </w:style>
  <w:style w:type="character" w:customStyle="1" w:styleId="Stylereduce27pt">
    <w:name w:val="Style reduce2 + 7 pt"/>
    <w:rsid w:val="00141C9C"/>
    <w:rPr>
      <w:rFonts w:ascii="Times New Roman" w:hAnsi="Times New Roman" w:cs="Arial" w:hint="default"/>
      <w:color w:val="000000"/>
      <w:sz w:val="14"/>
      <w:szCs w:val="22"/>
    </w:rPr>
  </w:style>
  <w:style w:type="character" w:customStyle="1" w:styleId="srtitle">
    <w:name w:val="srtitle"/>
    <w:rsid w:val="00141C9C"/>
  </w:style>
  <w:style w:type="character" w:customStyle="1" w:styleId="st1">
    <w:name w:val="st1"/>
    <w:rsid w:val="00141C9C"/>
  </w:style>
  <w:style w:type="character" w:customStyle="1" w:styleId="StyleStyleGaramond">
    <w:name w:val="Style Style Garamond +"/>
    <w:rsid w:val="00141C9C"/>
    <w:rPr>
      <w:rFonts w:ascii="Garamond" w:hAnsi="Garamond" w:cs="Times New Roman" w:hint="default"/>
      <w:sz w:val="20"/>
    </w:rPr>
  </w:style>
  <w:style w:type="character" w:customStyle="1" w:styleId="quotechar0">
    <w:name w:val="quotechar"/>
    <w:rsid w:val="00141C9C"/>
  </w:style>
  <w:style w:type="character" w:customStyle="1" w:styleId="boldunderline0">
    <w:name w:val="boldunderline"/>
    <w:rsid w:val="00141C9C"/>
  </w:style>
  <w:style w:type="character" w:customStyle="1" w:styleId="A8">
    <w:name w:val="A8"/>
    <w:rsid w:val="00141C9C"/>
    <w:rPr>
      <w:rFonts w:ascii="Scala" w:hAnsi="Scala" w:cs="Scala" w:hint="default"/>
      <w:color w:val="000000"/>
      <w:sz w:val="15"/>
      <w:szCs w:val="15"/>
    </w:rPr>
  </w:style>
  <w:style w:type="character" w:customStyle="1" w:styleId="A0">
    <w:name w:val="A0"/>
    <w:uiPriority w:val="99"/>
    <w:rsid w:val="00141C9C"/>
    <w:rPr>
      <w:rFonts w:ascii="Scala" w:hAnsi="Scala" w:cs="Scala" w:hint="default"/>
      <w:color w:val="000000"/>
      <w:sz w:val="16"/>
      <w:szCs w:val="16"/>
    </w:rPr>
  </w:style>
  <w:style w:type="character" w:customStyle="1" w:styleId="Date11">
    <w:name w:val="Date11"/>
    <w:rsid w:val="00141C9C"/>
  </w:style>
  <w:style w:type="character" w:customStyle="1" w:styleId="Boxout">
    <w:name w:val="Box out"/>
    <w:uiPriority w:val="1"/>
    <w:qFormat/>
    <w:rsid w:val="00141C9C"/>
    <w:rPr>
      <w:rFonts w:ascii="Tahoma" w:hAnsi="Tahoma" w:cs="Tahoma" w:hint="default"/>
      <w:b/>
      <w:bCs w:val="0"/>
      <w:sz w:val="20"/>
      <w:u w:val="single"/>
      <w:bdr w:val="none" w:sz="0" w:space="0" w:color="auto" w:frame="1"/>
      <w:shd w:val="clear" w:color="auto" w:fill="A9E8F5"/>
    </w:rPr>
  </w:style>
  <w:style w:type="character" w:customStyle="1" w:styleId="metad">
    <w:name w:val="metad"/>
    <w:rsid w:val="00141C9C"/>
  </w:style>
  <w:style w:type="character" w:customStyle="1" w:styleId="sifr-alternate">
    <w:name w:val="sifr-alternate"/>
    <w:rsid w:val="00141C9C"/>
  </w:style>
  <w:style w:type="character" w:customStyle="1" w:styleId="justify1">
    <w:name w:val="justify1"/>
    <w:rsid w:val="00141C9C"/>
  </w:style>
  <w:style w:type="character" w:customStyle="1" w:styleId="artbody1">
    <w:name w:val="art_body1"/>
    <w:rsid w:val="00141C9C"/>
    <w:rPr>
      <w:rFonts w:ascii="Arial" w:hAnsi="Arial" w:cs="Arial" w:hint="default"/>
    </w:rPr>
  </w:style>
  <w:style w:type="character" w:customStyle="1" w:styleId="A1">
    <w:name w:val="A1"/>
    <w:uiPriority w:val="99"/>
    <w:rsid w:val="00141C9C"/>
    <w:rPr>
      <w:rFonts w:ascii="Book Antiqua" w:hAnsi="Book Antiqua" w:cs="Book Antiqua" w:hint="default"/>
      <w:color w:val="221E1F"/>
      <w:sz w:val="22"/>
      <w:szCs w:val="22"/>
    </w:rPr>
  </w:style>
  <w:style w:type="character" w:customStyle="1" w:styleId="reality">
    <w:name w:val="reality"/>
    <w:rsid w:val="00141C9C"/>
  </w:style>
  <w:style w:type="character" w:customStyle="1" w:styleId="text2">
    <w:name w:val="text2"/>
    <w:rsid w:val="00141C9C"/>
  </w:style>
  <w:style w:type="character" w:customStyle="1" w:styleId="StyleUnderlineChar2CharChar11pt">
    <w:name w:val="Style Underline Char2 Char Char + 11 pt"/>
    <w:rsid w:val="00141C9C"/>
    <w:rPr>
      <w:rFonts w:ascii="Times New Roman" w:hAnsi="Times New Roman" w:cs="Times New Roman" w:hint="default"/>
      <w:sz w:val="20"/>
      <w:u w:val="single"/>
    </w:rPr>
  </w:style>
  <w:style w:type="character" w:customStyle="1" w:styleId="StyleStyleBoldUnderline11pt">
    <w:name w:val="Style Style Bold Underline + 11 pt"/>
    <w:rsid w:val="00141C9C"/>
    <w:rPr>
      <w:b/>
      <w:bCs/>
      <w:sz w:val="20"/>
      <w:u w:val="single"/>
    </w:rPr>
  </w:style>
  <w:style w:type="character" w:customStyle="1" w:styleId="articlehead2">
    <w:name w:val="articlehead2"/>
    <w:rsid w:val="00141C9C"/>
  </w:style>
  <w:style w:type="character" w:customStyle="1" w:styleId="pronset">
    <w:name w:val="pronset"/>
    <w:rsid w:val="00141C9C"/>
  </w:style>
  <w:style w:type="character" w:customStyle="1" w:styleId="prondelim">
    <w:name w:val="prondelim"/>
    <w:rsid w:val="00141C9C"/>
  </w:style>
  <w:style w:type="character" w:customStyle="1" w:styleId="prontoggle">
    <w:name w:val="pron_toggle"/>
    <w:rsid w:val="00141C9C"/>
  </w:style>
  <w:style w:type="character" w:customStyle="1" w:styleId="boldface">
    <w:name w:val="boldface"/>
    <w:rsid w:val="00141C9C"/>
  </w:style>
  <w:style w:type="character" w:customStyle="1" w:styleId="secondary-bf">
    <w:name w:val="secondary-bf"/>
    <w:rsid w:val="00141C9C"/>
  </w:style>
  <w:style w:type="table" w:styleId="ColorfulGrid-Accent1">
    <w:name w:val="Colorful Grid Accent 1"/>
    <w:basedOn w:val="TableNormal"/>
    <w:link w:val="ColorfulGrid-Accent1Char"/>
    <w:uiPriority w:val="29"/>
    <w:unhideWhenUsed/>
    <w:rsid w:val="00141C9C"/>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141C9C"/>
    <w:rPr>
      <w:rFonts w:ascii="Times New Roman" w:hAnsi="Times New Roman" w:cs="Times New Roman" w:hint="default"/>
      <w:iCs/>
      <w:color w:val="000000"/>
      <w:sz w:val="16"/>
    </w:rPr>
  </w:style>
  <w:style w:type="character" w:customStyle="1" w:styleId="Boxout0">
    <w:name w:val="Boxout"/>
    <w:uiPriority w:val="1"/>
    <w:qFormat/>
    <w:rsid w:val="00141C9C"/>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41C9C"/>
  </w:style>
  <w:style w:type="character" w:customStyle="1" w:styleId="pg">
    <w:name w:val="pg"/>
    <w:qFormat/>
    <w:rsid w:val="00141C9C"/>
  </w:style>
  <w:style w:type="character" w:customStyle="1" w:styleId="detailtitle">
    <w:name w:val="detailtitle"/>
    <w:rsid w:val="00141C9C"/>
  </w:style>
  <w:style w:type="character" w:customStyle="1" w:styleId="storydate">
    <w:name w:val="storydate"/>
    <w:rsid w:val="00141C9C"/>
  </w:style>
  <w:style w:type="character" w:customStyle="1" w:styleId="preloadwrap">
    <w:name w:val="preloadwrap"/>
    <w:rsid w:val="00141C9C"/>
  </w:style>
  <w:style w:type="character" w:customStyle="1" w:styleId="creditwrap">
    <w:name w:val="creditwrap"/>
    <w:rsid w:val="00141C9C"/>
  </w:style>
  <w:style w:type="character" w:customStyle="1" w:styleId="DefaultChar1">
    <w:name w:val="Default Char1"/>
    <w:rsid w:val="00141C9C"/>
    <w:rPr>
      <w:noProof w:val="0"/>
      <w:color w:val="000000"/>
      <w:lang w:val="en-US" w:eastAsia="en-US" w:bidi="ar-SA"/>
    </w:rPr>
  </w:style>
  <w:style w:type="character" w:customStyle="1" w:styleId="textunderlineChar0">
    <w:name w:val="text underline Char"/>
    <w:link w:val="textunderline0"/>
    <w:rsid w:val="00141C9C"/>
    <w:rPr>
      <w:sz w:val="24"/>
      <w:u w:val="thick"/>
    </w:rPr>
  </w:style>
  <w:style w:type="character" w:customStyle="1" w:styleId="BoldChar">
    <w:name w:val="Bold Char"/>
    <w:rsid w:val="00141C9C"/>
    <w:rPr>
      <w:rFonts w:ascii="Times New Roman" w:eastAsia="Times New Roman" w:hAnsi="Times New Roman" w:cs="Times New Roman" w:hint="default"/>
      <w:b/>
      <w:bCs w:val="0"/>
      <w:szCs w:val="24"/>
    </w:rPr>
  </w:style>
  <w:style w:type="character" w:customStyle="1" w:styleId="pmterms31">
    <w:name w:val="pmterms31"/>
    <w:rsid w:val="00141C9C"/>
    <w:rPr>
      <w:b/>
      <w:bCs/>
      <w:i w:val="0"/>
      <w:iCs w:val="0"/>
      <w:color w:val="000000"/>
    </w:rPr>
  </w:style>
  <w:style w:type="character" w:customStyle="1" w:styleId="copyrightdescription">
    <w:name w:val="copyrightdescription"/>
    <w:qFormat/>
    <w:rsid w:val="00141C9C"/>
  </w:style>
  <w:style w:type="character" w:customStyle="1" w:styleId="ft01">
    <w:name w:val="ft01"/>
    <w:rsid w:val="00141C9C"/>
    <w:rPr>
      <w:rFonts w:ascii="Times" w:hAnsi="Times" w:cs="Times" w:hint="default"/>
      <w:color w:val="000000"/>
      <w:sz w:val="14"/>
      <w:szCs w:val="14"/>
    </w:rPr>
  </w:style>
  <w:style w:type="character" w:customStyle="1" w:styleId="ft11">
    <w:name w:val="ft11"/>
    <w:rsid w:val="00141C9C"/>
    <w:rPr>
      <w:rFonts w:ascii="Times" w:hAnsi="Times" w:cs="Times" w:hint="default"/>
      <w:color w:val="000000"/>
      <w:sz w:val="17"/>
      <w:szCs w:val="17"/>
    </w:rPr>
  </w:style>
  <w:style w:type="character" w:customStyle="1" w:styleId="ft21">
    <w:name w:val="ft21"/>
    <w:rsid w:val="00141C9C"/>
    <w:rPr>
      <w:rFonts w:ascii="Times" w:hAnsi="Times" w:cs="Times" w:hint="default"/>
      <w:color w:val="000000"/>
      <w:sz w:val="15"/>
      <w:szCs w:val="15"/>
    </w:rPr>
  </w:style>
  <w:style w:type="character" w:customStyle="1" w:styleId="ft31">
    <w:name w:val="ft31"/>
    <w:rsid w:val="00141C9C"/>
    <w:rPr>
      <w:rFonts w:ascii="Times" w:hAnsi="Times" w:cs="Times" w:hint="default"/>
      <w:color w:val="000000"/>
      <w:sz w:val="15"/>
      <w:szCs w:val="15"/>
    </w:rPr>
  </w:style>
  <w:style w:type="character" w:customStyle="1" w:styleId="dquo">
    <w:name w:val="dquo"/>
    <w:rsid w:val="00141C9C"/>
  </w:style>
  <w:style w:type="character" w:customStyle="1" w:styleId="caps2">
    <w:name w:val="caps2"/>
    <w:rsid w:val="00141C9C"/>
  </w:style>
  <w:style w:type="character" w:customStyle="1" w:styleId="CardsFont12ptCharCharCharChar">
    <w:name w:val="Cards + Font: 12 pt Char Char Char Char"/>
    <w:rsid w:val="00141C9C"/>
    <w:rPr>
      <w:sz w:val="24"/>
      <w:szCs w:val="24"/>
      <w:u w:val="thick"/>
      <w:lang w:val="en-US" w:eastAsia="en-US" w:bidi="ar-SA"/>
    </w:rPr>
  </w:style>
  <w:style w:type="character" w:customStyle="1" w:styleId="ccs">
    <w:name w:val="c cs"/>
    <w:rsid w:val="00141C9C"/>
  </w:style>
  <w:style w:type="character" w:customStyle="1" w:styleId="UnderlinedEvChar">
    <w:name w:val="Underlined Ev Char"/>
    <w:link w:val="UnderlinedEv"/>
    <w:rsid w:val="00141C9C"/>
    <w:rPr>
      <w:rFonts w:ascii="Times New Roman" w:eastAsia="Times New Roman" w:hAnsi="Times New Roman" w:cs="Times New Roman"/>
      <w:szCs w:val="24"/>
      <w:u w:val="single"/>
    </w:rPr>
  </w:style>
  <w:style w:type="character" w:customStyle="1" w:styleId="dropshadow">
    <w:name w:val="dropshadow"/>
    <w:rsid w:val="00141C9C"/>
  </w:style>
  <w:style w:type="character" w:customStyle="1" w:styleId="d05ws">
    <w:name w:val="d05ws"/>
    <w:rsid w:val="00141C9C"/>
  </w:style>
  <w:style w:type="character" w:customStyle="1" w:styleId="rzibod">
    <w:name w:val="rzibod"/>
    <w:rsid w:val="00141C9C"/>
  </w:style>
  <w:style w:type="character" w:customStyle="1" w:styleId="StyleBold1">
    <w:name w:val="Style Bold1"/>
    <w:rsid w:val="00141C9C"/>
    <w:rPr>
      <w:rFonts w:ascii="Georgia" w:hAnsi="Georgia" w:hint="default"/>
      <w:b/>
      <w:bCs/>
      <w:sz w:val="22"/>
    </w:rPr>
  </w:style>
  <w:style w:type="character" w:customStyle="1" w:styleId="headertext">
    <w:name w:val="headertext"/>
    <w:rsid w:val="00141C9C"/>
  </w:style>
  <w:style w:type="character" w:customStyle="1" w:styleId="endnote-reference">
    <w:name w:val="endnote-reference"/>
    <w:rsid w:val="00141C9C"/>
  </w:style>
  <w:style w:type="character" w:customStyle="1" w:styleId="officialsname">
    <w:name w:val="official_s_name"/>
    <w:rsid w:val="00141C9C"/>
  </w:style>
  <w:style w:type="character" w:customStyle="1" w:styleId="audience">
    <w:name w:val="audience"/>
    <w:rsid w:val="00141C9C"/>
  </w:style>
  <w:style w:type="character" w:customStyle="1" w:styleId="A7">
    <w:name w:val="A7"/>
    <w:uiPriority w:val="99"/>
    <w:rsid w:val="00141C9C"/>
    <w:rPr>
      <w:rFonts w:ascii="Myriad Pro" w:hAnsi="Myriad Pro" w:cs="Myriad Pro" w:hint="default"/>
      <w:color w:val="0066B1"/>
      <w:sz w:val="22"/>
      <w:szCs w:val="22"/>
    </w:rPr>
  </w:style>
  <w:style w:type="character" w:customStyle="1" w:styleId="normalchar">
    <w:name w:val="normal__char"/>
    <w:rsid w:val="00141C9C"/>
  </w:style>
  <w:style w:type="character" w:customStyle="1" w:styleId="hyperlink002cheading0020100200028block0020title0029char">
    <w:name w:val="hyperlink_002cheading_00201_0020_0028block_0020title_0029__char"/>
    <w:rsid w:val="00141C9C"/>
  </w:style>
  <w:style w:type="character" w:customStyle="1" w:styleId="underline002cstyle0020bold0020underlinechar">
    <w:name w:val="underline_002cstyle_0020bold_0020underline__char"/>
    <w:rsid w:val="00141C9C"/>
  </w:style>
  <w:style w:type="character" w:customStyle="1" w:styleId="copyboldblack">
    <w:name w:val="copyboldblack"/>
    <w:rsid w:val="00141C9C"/>
  </w:style>
  <w:style w:type="character" w:customStyle="1" w:styleId="copybold">
    <w:name w:val="copybold"/>
    <w:rsid w:val="00141C9C"/>
  </w:style>
  <w:style w:type="character" w:customStyle="1" w:styleId="author-date0">
    <w:name w:val="author-date"/>
    <w:rsid w:val="00141C9C"/>
  </w:style>
  <w:style w:type="character" w:customStyle="1" w:styleId="hidden">
    <w:name w:val="hidden"/>
    <w:rsid w:val="00141C9C"/>
  </w:style>
  <w:style w:type="character" w:customStyle="1" w:styleId="articlebegin">
    <w:name w:val="articlebegin"/>
    <w:rsid w:val="00141C9C"/>
  </w:style>
  <w:style w:type="character" w:customStyle="1" w:styleId="mediaoverlay">
    <w:name w:val="mediaoverlay"/>
    <w:rsid w:val="00141C9C"/>
  </w:style>
  <w:style w:type="character" w:customStyle="1" w:styleId="blogcaption">
    <w:name w:val="blog_caption"/>
    <w:rsid w:val="00141C9C"/>
  </w:style>
  <w:style w:type="character" w:customStyle="1" w:styleId="commnet-abuzz">
    <w:name w:val="commnet-abuzz"/>
    <w:rsid w:val="00141C9C"/>
  </w:style>
  <w:style w:type="character" w:customStyle="1" w:styleId="fbconnectbuttontext">
    <w:name w:val="fbconnectbutton_text"/>
    <w:rsid w:val="00141C9C"/>
  </w:style>
  <w:style w:type="character" w:customStyle="1" w:styleId="fbsharecountinner">
    <w:name w:val="fb_share_count_inner"/>
    <w:rsid w:val="00141C9C"/>
  </w:style>
  <w:style w:type="character" w:customStyle="1" w:styleId="stbuttontext">
    <w:name w:val="stbuttontext"/>
    <w:rsid w:val="00141C9C"/>
  </w:style>
  <w:style w:type="character" w:customStyle="1" w:styleId="source">
    <w:name w:val="source"/>
    <w:rsid w:val="00141C9C"/>
  </w:style>
  <w:style w:type="character" w:customStyle="1" w:styleId="pubdate">
    <w:name w:val="pubdate"/>
    <w:rsid w:val="00141C9C"/>
  </w:style>
  <w:style w:type="character" w:customStyle="1" w:styleId="grey">
    <w:name w:val="grey"/>
    <w:rsid w:val="00141C9C"/>
  </w:style>
  <w:style w:type="character" w:customStyle="1" w:styleId="postdate">
    <w:name w:val="post_date"/>
    <w:rsid w:val="00141C9C"/>
  </w:style>
  <w:style w:type="character" w:customStyle="1" w:styleId="bdx">
    <w:name w:val="bdx"/>
    <w:rsid w:val="00141C9C"/>
  </w:style>
  <w:style w:type="character" w:customStyle="1" w:styleId="bdl">
    <w:name w:val="bdl"/>
    <w:rsid w:val="00141C9C"/>
  </w:style>
  <w:style w:type="character" w:customStyle="1" w:styleId="breadcrumbitemcurrent">
    <w:name w:val="breadcrumbitemcurrent"/>
    <w:rsid w:val="00141C9C"/>
  </w:style>
  <w:style w:type="character" w:customStyle="1" w:styleId="bbl">
    <w:name w:val="bbl"/>
    <w:rsid w:val="00141C9C"/>
  </w:style>
  <w:style w:type="character" w:customStyle="1" w:styleId="Date2">
    <w:name w:val="Date2"/>
    <w:rsid w:val="00141C9C"/>
  </w:style>
  <w:style w:type="character" w:customStyle="1" w:styleId="company">
    <w:name w:val="company"/>
    <w:rsid w:val="00141C9C"/>
  </w:style>
  <w:style w:type="character" w:customStyle="1" w:styleId="itxtnewhookspan">
    <w:name w:val="itxtnewhookspan"/>
    <w:rsid w:val="00141C9C"/>
  </w:style>
  <w:style w:type="character" w:customStyle="1" w:styleId="gstxthlt">
    <w:name w:val="gstxt_hlt"/>
    <w:rsid w:val="00141C9C"/>
  </w:style>
  <w:style w:type="character" w:customStyle="1" w:styleId="SubtleEmphasis1">
    <w:name w:val="Subtle Emphasis1"/>
    <w:uiPriority w:val="19"/>
    <w:qFormat/>
    <w:rsid w:val="00141C9C"/>
    <w:rPr>
      <w:rFonts w:ascii="Times New Roman" w:hAnsi="Times New Roman" w:cs="Times New Roman" w:hint="default"/>
      <w:b/>
      <w:bCs w:val="0"/>
      <w:iCs/>
      <w:color w:val="auto"/>
      <w:sz w:val="22"/>
    </w:rPr>
  </w:style>
  <w:style w:type="character" w:customStyle="1" w:styleId="StyleBoldRed">
    <w:name w:val="Style Bold Red"/>
    <w:rsid w:val="00141C9C"/>
    <w:rPr>
      <w:b/>
      <w:bCs/>
      <w:color w:val="auto"/>
    </w:rPr>
  </w:style>
  <w:style w:type="character" w:customStyle="1" w:styleId="StyleTimesNewRoman8pt">
    <w:name w:val="Style Times New Roman 8 pt"/>
    <w:rsid w:val="00141C9C"/>
    <w:rPr>
      <w:rFonts w:ascii="Georgia" w:hAnsi="Georgia" w:hint="default"/>
      <w:sz w:val="16"/>
    </w:rPr>
  </w:style>
  <w:style w:type="character" w:customStyle="1" w:styleId="StyleStyle7pt8pt">
    <w:name w:val="Style Style 7 pt + 8 pt"/>
    <w:rsid w:val="00141C9C"/>
    <w:rPr>
      <w:sz w:val="16"/>
    </w:rPr>
  </w:style>
  <w:style w:type="character" w:customStyle="1" w:styleId="StyleStyleThickunderlineBold1">
    <w:name w:val="Style Style Thick underline + Bold1"/>
    <w:rsid w:val="00141C9C"/>
    <w:rPr>
      <w:b/>
      <w:bCs/>
      <w:u w:val="thick"/>
    </w:rPr>
  </w:style>
  <w:style w:type="character" w:customStyle="1" w:styleId="StyleUnderline2">
    <w:name w:val="Style Underline2"/>
    <w:rsid w:val="00141C9C"/>
    <w:rPr>
      <w:u w:val="single"/>
    </w:rPr>
  </w:style>
  <w:style w:type="character" w:customStyle="1" w:styleId="ShrinkText">
    <w:name w:val="Shrink Text"/>
    <w:rsid w:val="00141C9C"/>
    <w:rPr>
      <w:sz w:val="16"/>
    </w:rPr>
  </w:style>
  <w:style w:type="character" w:customStyle="1" w:styleId="smallcaps">
    <w:name w:val="smallcaps"/>
    <w:rsid w:val="00141C9C"/>
  </w:style>
  <w:style w:type="character" w:customStyle="1" w:styleId="goldbldtext">
    <w:name w:val="goldbldtext"/>
    <w:rsid w:val="00141C9C"/>
  </w:style>
  <w:style w:type="character" w:customStyle="1" w:styleId="cardshighlight0">
    <w:name w:val="cardshighlight"/>
    <w:rsid w:val="00141C9C"/>
  </w:style>
  <w:style w:type="character" w:customStyle="1" w:styleId="cardsfont12pt1">
    <w:name w:val="cardsfont12pt"/>
    <w:rsid w:val="00141C9C"/>
  </w:style>
  <w:style w:type="character" w:customStyle="1" w:styleId="ft1">
    <w:name w:val="ft1"/>
    <w:rsid w:val="00141C9C"/>
  </w:style>
  <w:style w:type="character" w:customStyle="1" w:styleId="ft6">
    <w:name w:val="ft6"/>
    <w:rsid w:val="00141C9C"/>
  </w:style>
  <w:style w:type="character" w:customStyle="1" w:styleId="kicker">
    <w:name w:val="kicker"/>
    <w:rsid w:val="00141C9C"/>
  </w:style>
  <w:style w:type="character" w:customStyle="1" w:styleId="backcontent">
    <w:name w:val="backcontent"/>
    <w:rsid w:val="00141C9C"/>
  </w:style>
  <w:style w:type="character" w:customStyle="1" w:styleId="daystmp">
    <w:name w:val="daystmp"/>
    <w:rsid w:val="00141C9C"/>
  </w:style>
  <w:style w:type="character" w:customStyle="1" w:styleId="cardsfont12ptchar">
    <w:name w:val="cardsfont12ptchar"/>
    <w:rsid w:val="00141C9C"/>
  </w:style>
  <w:style w:type="character" w:customStyle="1" w:styleId="gal">
    <w:name w:val="gal"/>
    <w:rsid w:val="00141C9C"/>
  </w:style>
  <w:style w:type="character" w:customStyle="1" w:styleId="submitted">
    <w:name w:val="submitted"/>
    <w:rsid w:val="00141C9C"/>
  </w:style>
  <w:style w:type="character" w:customStyle="1" w:styleId="imagedateline">
    <w:name w:val="image_dateline"/>
    <w:rsid w:val="00141C9C"/>
  </w:style>
  <w:style w:type="character" w:customStyle="1" w:styleId="authordatecharchar">
    <w:name w:val="authordatecharchar"/>
    <w:rsid w:val="00141C9C"/>
  </w:style>
  <w:style w:type="character" w:customStyle="1" w:styleId="style1char0">
    <w:name w:val="style1char"/>
    <w:rsid w:val="00141C9C"/>
  </w:style>
  <w:style w:type="character" w:customStyle="1" w:styleId="tagcharchar0">
    <w:name w:val="tagcharchar"/>
    <w:rsid w:val="00141C9C"/>
  </w:style>
  <w:style w:type="character" w:customStyle="1" w:styleId="underlinedcharchar2">
    <w:name w:val="underlinedcharchar"/>
    <w:rsid w:val="00141C9C"/>
  </w:style>
  <w:style w:type="character" w:customStyle="1" w:styleId="BoxedChar">
    <w:name w:val="Boxed Char"/>
    <w:rsid w:val="00141C9C"/>
    <w:rPr>
      <w:rFonts w:ascii="Arial Narrow" w:hAnsi="Arial Narrow" w:hint="default"/>
      <w:b/>
      <w:bCs w:val="0"/>
      <w:sz w:val="18"/>
      <w:bdr w:val="single" w:sz="6" w:space="0" w:color="auto" w:frame="1"/>
    </w:rPr>
  </w:style>
  <w:style w:type="character" w:customStyle="1" w:styleId="Style11ptUnderline2">
    <w:name w:val="Style 11 pt Underline2"/>
    <w:rsid w:val="00141C9C"/>
    <w:rPr>
      <w:sz w:val="20"/>
      <w:u w:val="single"/>
    </w:rPr>
  </w:style>
  <w:style w:type="character" w:customStyle="1" w:styleId="Style11ptBoldUnderline2">
    <w:name w:val="Style 11 pt Bold Underline2"/>
    <w:rsid w:val="00141C9C"/>
    <w:rPr>
      <w:b/>
      <w:bCs/>
      <w:sz w:val="20"/>
      <w:u w:val="single"/>
    </w:rPr>
  </w:style>
  <w:style w:type="character" w:customStyle="1" w:styleId="nw">
    <w:name w:val="nw"/>
    <w:rsid w:val="00141C9C"/>
  </w:style>
  <w:style w:type="character" w:customStyle="1" w:styleId="Styleunderline11ptBoldBorderSinglesolidlineAuto">
    <w:name w:val="Style underline + 11 pt Bold Border: : (Single solid line Auto ..."/>
    <w:rsid w:val="00141C9C"/>
    <w:rPr>
      <w:b/>
      <w:bCs/>
      <w:sz w:val="20"/>
      <w:u w:val="single"/>
      <w:bdr w:val="single" w:sz="4" w:space="0" w:color="auto" w:frame="1"/>
    </w:rPr>
  </w:style>
  <w:style w:type="character" w:customStyle="1" w:styleId="cardCharCharChar1">
    <w:name w:val="card Char Char Char1"/>
    <w:rsid w:val="00141C9C"/>
    <w:rPr>
      <w:lang w:val="en-US" w:eastAsia="en-US" w:bidi="ar-SA"/>
    </w:rPr>
  </w:style>
  <w:style w:type="character" w:customStyle="1" w:styleId="authors1">
    <w:name w:val="authors1"/>
    <w:rsid w:val="00141C9C"/>
    <w:rPr>
      <w:rFonts w:ascii="Verdana" w:hAnsi="Verdana" w:hint="default"/>
      <w:b/>
      <w:bCs/>
      <w:color w:val="006699"/>
      <w:sz w:val="20"/>
      <w:szCs w:val="20"/>
    </w:rPr>
  </w:style>
  <w:style w:type="character" w:customStyle="1" w:styleId="headlinesectionlarge">
    <w:name w:val="headline_section_large"/>
    <w:rsid w:val="00141C9C"/>
  </w:style>
  <w:style w:type="character" w:customStyle="1" w:styleId="Styleunderline11ptBlack">
    <w:name w:val="Style underline + 11 pt Black"/>
    <w:rsid w:val="00141C9C"/>
    <w:rPr>
      <w:color w:val="000000"/>
      <w:sz w:val="20"/>
      <w:u w:val="single"/>
    </w:rPr>
  </w:style>
  <w:style w:type="character" w:customStyle="1" w:styleId="Styleunderline11ptBoldBlack">
    <w:name w:val="Style underline + 11 pt Bold Black"/>
    <w:rsid w:val="00141C9C"/>
    <w:rPr>
      <w:b/>
      <w:bCs/>
      <w:color w:val="000000"/>
      <w:sz w:val="20"/>
      <w:u w:val="single"/>
    </w:rPr>
  </w:style>
  <w:style w:type="character" w:customStyle="1" w:styleId="Style11ptBoldBlackUnderline">
    <w:name w:val="Style 11 pt Bold Black Underline"/>
    <w:rsid w:val="00141C9C"/>
    <w:rPr>
      <w:b/>
      <w:bCs/>
      <w:color w:val="000000"/>
      <w:sz w:val="20"/>
      <w:u w:val="single"/>
    </w:rPr>
  </w:style>
  <w:style w:type="character" w:customStyle="1" w:styleId="Style11ptBoldBlackUnderlineBorderSinglesolidline">
    <w:name w:val="Style 11 pt Bold Black Underline Border: : (Single solid line ..."/>
    <w:rsid w:val="00141C9C"/>
    <w:rPr>
      <w:b/>
      <w:bCs/>
      <w:color w:val="000000"/>
      <w:sz w:val="20"/>
      <w:u w:val="single"/>
      <w:bdr w:val="single" w:sz="4" w:space="0" w:color="auto" w:frame="1"/>
    </w:rPr>
  </w:style>
  <w:style w:type="character" w:customStyle="1" w:styleId="StyleLatinMeridien-Italic11ptItalicUnderline">
    <w:name w:val="Style (Latin) Meridien-Italic 11 pt Italic Underline"/>
    <w:rsid w:val="00141C9C"/>
    <w:rPr>
      <w:rFonts w:ascii="Meridien-Italic" w:hAnsi="Meridien-Italic" w:hint="default"/>
      <w:i/>
      <w:iCs/>
      <w:sz w:val="20"/>
      <w:u w:val="single"/>
    </w:rPr>
  </w:style>
  <w:style w:type="character" w:customStyle="1" w:styleId="Citation-AuthorDate">
    <w:name w:val="Citation - Author/Date"/>
    <w:rsid w:val="00141C9C"/>
    <w:rPr>
      <w:b/>
      <w:bCs w:val="0"/>
      <w:smallCaps/>
      <w:sz w:val="24"/>
      <w:u w:val="single"/>
    </w:rPr>
  </w:style>
  <w:style w:type="character" w:customStyle="1" w:styleId="underlinestylechar0">
    <w:name w:val="underlinestylechar"/>
    <w:rsid w:val="00141C9C"/>
  </w:style>
  <w:style w:type="character" w:customStyle="1" w:styleId="highlight">
    <w:name w:val="highlight"/>
    <w:rsid w:val="00141C9C"/>
  </w:style>
  <w:style w:type="character" w:customStyle="1" w:styleId="DottedUnderline0">
    <w:name w:val="Dotted Underline"/>
    <w:rsid w:val="00141C9C"/>
    <w:rPr>
      <w:rFonts w:ascii="Times New Roman" w:hAnsi="Times New Roman" w:cs="Times New Roman" w:hint="default"/>
      <w:sz w:val="20"/>
      <w:u w:val="dottedHeavy"/>
    </w:rPr>
  </w:style>
  <w:style w:type="character" w:customStyle="1" w:styleId="titleauthoretc">
    <w:name w:val="titleauthoretc"/>
    <w:rsid w:val="00141C9C"/>
  </w:style>
  <w:style w:type="character" w:customStyle="1" w:styleId="labeltext">
    <w:name w:val="labeltext"/>
    <w:rsid w:val="00141C9C"/>
  </w:style>
  <w:style w:type="character" w:customStyle="1" w:styleId="viewlink">
    <w:name w:val="viewlink"/>
    <w:rsid w:val="00141C9C"/>
  </w:style>
  <w:style w:type="character" w:customStyle="1" w:styleId="share">
    <w:name w:val="share"/>
    <w:rsid w:val="00141C9C"/>
  </w:style>
  <w:style w:type="character" w:customStyle="1" w:styleId="inlinkchart">
    <w:name w:val="inlink_chart"/>
    <w:rsid w:val="00141C9C"/>
  </w:style>
  <w:style w:type="character" w:customStyle="1" w:styleId="underLight">
    <w:name w:val="underLight"/>
    <w:uiPriority w:val="1"/>
    <w:qFormat/>
    <w:rsid w:val="00141C9C"/>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41C9C"/>
  </w:style>
  <w:style w:type="character" w:customStyle="1" w:styleId="author-rss">
    <w:name w:val="author-rss"/>
    <w:rsid w:val="00141C9C"/>
  </w:style>
  <w:style w:type="character" w:customStyle="1" w:styleId="fbsharecountwrapper">
    <w:name w:val="fb_share_count_wrapper"/>
    <w:rsid w:val="00141C9C"/>
  </w:style>
  <w:style w:type="character" w:customStyle="1" w:styleId="fbbuttontext">
    <w:name w:val="fb_button_text"/>
    <w:rsid w:val="00141C9C"/>
  </w:style>
  <w:style w:type="character" w:customStyle="1" w:styleId="hw">
    <w:name w:val="hw"/>
    <w:rsid w:val="00141C9C"/>
  </w:style>
  <w:style w:type="character" w:customStyle="1" w:styleId="linktotop">
    <w:name w:val="linktotop"/>
    <w:rsid w:val="00141C9C"/>
  </w:style>
  <w:style w:type="character" w:customStyle="1" w:styleId="maintextbldleft">
    <w:name w:val="maintextbldleft"/>
    <w:rsid w:val="00141C9C"/>
  </w:style>
  <w:style w:type="character" w:customStyle="1" w:styleId="maintextleft">
    <w:name w:val="maintextleft"/>
    <w:rsid w:val="00141C9C"/>
  </w:style>
  <w:style w:type="character" w:customStyle="1" w:styleId="descriptionstyle1block">
    <w:name w:val="description style1 block"/>
    <w:rsid w:val="00141C9C"/>
  </w:style>
  <w:style w:type="character" w:customStyle="1" w:styleId="gutter-right-1">
    <w:name w:val="gutter-right-1"/>
    <w:basedOn w:val="DefaultParagraphFont"/>
    <w:rsid w:val="00141C9C"/>
  </w:style>
  <w:style w:type="character" w:customStyle="1" w:styleId="ssl3">
    <w:name w:val="ss_l3"/>
    <w:rsid w:val="00141C9C"/>
  </w:style>
  <w:style w:type="character" w:customStyle="1" w:styleId="FontStyle39">
    <w:name w:val="Font Style39"/>
    <w:uiPriority w:val="99"/>
    <w:rsid w:val="00141C9C"/>
    <w:rPr>
      <w:rFonts w:ascii="Constantia" w:hAnsi="Constantia" w:cs="Constantia" w:hint="default"/>
      <w:b/>
      <w:bCs/>
      <w:sz w:val="18"/>
      <w:szCs w:val="18"/>
    </w:rPr>
  </w:style>
  <w:style w:type="character" w:customStyle="1" w:styleId="6">
    <w:name w:val="6"/>
    <w:rsid w:val="00141C9C"/>
    <w:rPr>
      <w:rFonts w:ascii="Arial" w:hAnsi="Arial" w:cs="Arial" w:hint="default"/>
      <w:bCs/>
      <w:sz w:val="20"/>
      <w:u w:val="single"/>
      <w:lang w:val="en-US" w:eastAsia="en-US" w:bidi="ar-SA"/>
    </w:rPr>
  </w:style>
  <w:style w:type="character" w:customStyle="1" w:styleId="Header11">
    <w:name w:val="Header11"/>
    <w:rsid w:val="00141C9C"/>
  </w:style>
  <w:style w:type="character" w:customStyle="1" w:styleId="posa">
    <w:name w:val="pos(a)"/>
    <w:basedOn w:val="DefaultParagraphFont"/>
    <w:rsid w:val="00141C9C"/>
  </w:style>
  <w:style w:type="character" w:customStyle="1" w:styleId="u-hiddeninnarrowenv">
    <w:name w:val="u-hiddeninnarrowenv"/>
    <w:basedOn w:val="DefaultParagraphFont"/>
    <w:rsid w:val="00141C9C"/>
  </w:style>
  <w:style w:type="character" w:customStyle="1" w:styleId="followbutton-bird">
    <w:name w:val="followbutton-bird"/>
    <w:basedOn w:val="DefaultParagraphFont"/>
    <w:rsid w:val="00141C9C"/>
  </w:style>
  <w:style w:type="character" w:customStyle="1" w:styleId="tweetauthor-name">
    <w:name w:val="tweetauthor-name"/>
    <w:basedOn w:val="DefaultParagraphFont"/>
    <w:rsid w:val="00141C9C"/>
  </w:style>
  <w:style w:type="character" w:customStyle="1" w:styleId="tweetauthor-verifiedbadge">
    <w:name w:val="tweetauthor-verifiedbadge"/>
    <w:basedOn w:val="DefaultParagraphFont"/>
    <w:rsid w:val="00141C9C"/>
  </w:style>
  <w:style w:type="character" w:customStyle="1" w:styleId="tweetauthor-screenname">
    <w:name w:val="tweetauthor-screenname"/>
    <w:basedOn w:val="DefaultParagraphFont"/>
    <w:rsid w:val="00141C9C"/>
  </w:style>
  <w:style w:type="character" w:customStyle="1" w:styleId="u-hiddenvisually">
    <w:name w:val="u-hiddenvisually"/>
    <w:basedOn w:val="DefaultParagraphFont"/>
    <w:rsid w:val="00141C9C"/>
  </w:style>
  <w:style w:type="character" w:customStyle="1" w:styleId="tweetaction-stat">
    <w:name w:val="tweetaction-stat"/>
    <w:basedOn w:val="DefaultParagraphFont"/>
    <w:rsid w:val="00141C9C"/>
  </w:style>
  <w:style w:type="character" w:customStyle="1" w:styleId="related">
    <w:name w:val="related"/>
    <w:basedOn w:val="DefaultParagraphFont"/>
    <w:rsid w:val="00141C9C"/>
  </w:style>
  <w:style w:type="character" w:customStyle="1" w:styleId="related-content">
    <w:name w:val="related-content"/>
    <w:basedOn w:val="DefaultParagraphFont"/>
    <w:rsid w:val="00141C9C"/>
  </w:style>
  <w:style w:type="character" w:customStyle="1" w:styleId="name-of-author">
    <w:name w:val="name-of-author"/>
    <w:basedOn w:val="DefaultParagraphFont"/>
    <w:rsid w:val="00141C9C"/>
  </w:style>
  <w:style w:type="character" w:customStyle="1" w:styleId="first-name">
    <w:name w:val="first-name"/>
    <w:basedOn w:val="DefaultParagraphFont"/>
    <w:rsid w:val="00141C9C"/>
  </w:style>
  <w:style w:type="character" w:customStyle="1" w:styleId="last-name">
    <w:name w:val="last-name"/>
    <w:basedOn w:val="DefaultParagraphFont"/>
    <w:rsid w:val="00141C9C"/>
  </w:style>
  <w:style w:type="character" w:customStyle="1" w:styleId="caption10">
    <w:name w:val="caption1"/>
    <w:basedOn w:val="DefaultParagraphFont"/>
    <w:rsid w:val="00141C9C"/>
  </w:style>
  <w:style w:type="character" w:customStyle="1" w:styleId="recirc-text">
    <w:name w:val="&quot;recirc-text”"/>
    <w:basedOn w:val="DefaultParagraphFont"/>
    <w:rsid w:val="00141C9C"/>
  </w:style>
  <w:style w:type="character" w:customStyle="1" w:styleId="video-icon">
    <w:name w:val="video-icon"/>
    <w:basedOn w:val="DefaultParagraphFont"/>
    <w:rsid w:val="00141C9C"/>
  </w:style>
  <w:style w:type="character" w:customStyle="1" w:styleId="powa-shot-play-btn-text">
    <w:name w:val="powa-shot-play-btn-text"/>
    <w:basedOn w:val="DefaultParagraphFont"/>
    <w:rsid w:val="00141C9C"/>
  </w:style>
  <w:style w:type="character" w:customStyle="1" w:styleId="powa-shot-click">
    <w:name w:val="powa-shot-click"/>
    <w:basedOn w:val="DefaultParagraphFont"/>
    <w:rsid w:val="00141C9C"/>
  </w:style>
  <w:style w:type="character" w:customStyle="1" w:styleId="wpv-blurb">
    <w:name w:val="wpv-blurb"/>
    <w:basedOn w:val="DefaultParagraphFont"/>
    <w:rsid w:val="00141C9C"/>
  </w:style>
  <w:style w:type="character" w:customStyle="1" w:styleId="pb-caption">
    <w:name w:val="pb-caption"/>
    <w:basedOn w:val="DefaultParagraphFont"/>
    <w:rsid w:val="00141C9C"/>
  </w:style>
  <w:style w:type="character" w:customStyle="1" w:styleId="Heading5Char1">
    <w:name w:val="Heading 5 Char1"/>
    <w:aliases w:val="Text Char1"/>
    <w:basedOn w:val="DefaultParagraphFont"/>
    <w:semiHidden/>
    <w:rsid w:val="00141C9C"/>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141C9C"/>
    <w:rPr>
      <w:vertAlign w:val="baseline"/>
    </w:rPr>
  </w:style>
  <w:style w:type="character" w:customStyle="1" w:styleId="Heading7Char1">
    <w:name w:val="Heading 7 Char1"/>
    <w:basedOn w:val="DefaultParagraphFont"/>
    <w:semiHidden/>
    <w:rsid w:val="00141C9C"/>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141C9C"/>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141C9C"/>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141C9C"/>
    <w:rPr>
      <w:rFonts w:ascii="Calibri" w:hAnsi="Calibri" w:cs="Calibri"/>
    </w:rPr>
  </w:style>
  <w:style w:type="numbering" w:customStyle="1" w:styleId="NoList2">
    <w:name w:val="No List2"/>
    <w:next w:val="NoList"/>
    <w:uiPriority w:val="99"/>
    <w:semiHidden/>
    <w:unhideWhenUsed/>
    <w:rsid w:val="00141C9C"/>
  </w:style>
  <w:style w:type="numbering" w:customStyle="1" w:styleId="NoList3">
    <w:name w:val="No List3"/>
    <w:next w:val="NoList"/>
    <w:uiPriority w:val="99"/>
    <w:semiHidden/>
    <w:unhideWhenUsed/>
    <w:rsid w:val="00141C9C"/>
  </w:style>
  <w:style w:type="numbering" w:customStyle="1" w:styleId="NoList4">
    <w:name w:val="No List4"/>
    <w:next w:val="NoList"/>
    <w:uiPriority w:val="99"/>
    <w:semiHidden/>
    <w:unhideWhenUsed/>
    <w:rsid w:val="00141C9C"/>
  </w:style>
  <w:style w:type="numbering" w:customStyle="1" w:styleId="NoList5">
    <w:name w:val="No List5"/>
    <w:next w:val="NoList"/>
    <w:semiHidden/>
    <w:unhideWhenUsed/>
    <w:rsid w:val="00141C9C"/>
  </w:style>
  <w:style w:type="paragraph" w:styleId="BlockText">
    <w:name w:val="Block Text"/>
    <w:basedOn w:val="Normal"/>
    <w:rsid w:val="00141C9C"/>
    <w:pPr>
      <w:ind w:left="229" w:right="229"/>
    </w:pPr>
    <w:rPr>
      <w:rFonts w:ascii="Verdana" w:eastAsia="Times New Roman" w:hAnsi="Verdana"/>
      <w:sz w:val="16"/>
      <w:szCs w:val="20"/>
    </w:rPr>
  </w:style>
  <w:style w:type="paragraph" w:styleId="NormalIndent">
    <w:name w:val="Normal Indent"/>
    <w:basedOn w:val="Normal"/>
    <w:rsid w:val="00141C9C"/>
    <w:pPr>
      <w:ind w:left="720"/>
    </w:pPr>
    <w:rPr>
      <w:rFonts w:eastAsia="Times New Roman"/>
      <w:szCs w:val="20"/>
    </w:rPr>
  </w:style>
  <w:style w:type="paragraph" w:styleId="EnvelopeReturn">
    <w:name w:val="envelope return"/>
    <w:basedOn w:val="Normal"/>
    <w:rsid w:val="00141C9C"/>
    <w:rPr>
      <w:rFonts w:eastAsia="Times New Roman"/>
      <w:sz w:val="24"/>
      <w:szCs w:val="20"/>
    </w:rPr>
  </w:style>
  <w:style w:type="paragraph" w:styleId="EnvelopeAddress">
    <w:name w:val="envelope address"/>
    <w:basedOn w:val="Normal"/>
    <w:rsid w:val="00141C9C"/>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141C9C"/>
  </w:style>
  <w:style w:type="numbering" w:customStyle="1" w:styleId="NoList7">
    <w:name w:val="No List7"/>
    <w:next w:val="NoList"/>
    <w:semiHidden/>
    <w:unhideWhenUsed/>
    <w:rsid w:val="00141C9C"/>
  </w:style>
  <w:style w:type="paragraph" w:styleId="ListBullet">
    <w:name w:val="List Bullet"/>
    <w:basedOn w:val="Normal"/>
    <w:link w:val="ListBulletChar"/>
    <w:uiPriority w:val="99"/>
    <w:unhideWhenUsed/>
    <w:rsid w:val="00141C9C"/>
    <w:pPr>
      <w:tabs>
        <w:tab w:val="num" w:pos="360"/>
      </w:tabs>
      <w:ind w:left="360" w:hanging="360"/>
      <w:contextualSpacing/>
    </w:pPr>
    <w:rPr>
      <w:rFonts w:eastAsia="Calibri"/>
    </w:rPr>
  </w:style>
  <w:style w:type="table" w:styleId="MediumGrid1">
    <w:name w:val="Medium Grid 1"/>
    <w:basedOn w:val="TableNormal"/>
    <w:uiPriority w:val="67"/>
    <w:rsid w:val="00141C9C"/>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141C9C"/>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141C9C"/>
  </w:style>
  <w:style w:type="numbering" w:customStyle="1" w:styleId="NoList111">
    <w:name w:val="No List111"/>
    <w:next w:val="NoList"/>
    <w:uiPriority w:val="99"/>
    <w:semiHidden/>
    <w:unhideWhenUsed/>
    <w:rsid w:val="00141C9C"/>
  </w:style>
  <w:style w:type="numbering" w:customStyle="1" w:styleId="NoList1111">
    <w:name w:val="No List1111"/>
    <w:next w:val="NoList"/>
    <w:uiPriority w:val="99"/>
    <w:semiHidden/>
    <w:unhideWhenUsed/>
    <w:rsid w:val="00141C9C"/>
  </w:style>
  <w:style w:type="numbering" w:customStyle="1" w:styleId="NoList11111">
    <w:name w:val="No List11111"/>
    <w:next w:val="NoList"/>
    <w:uiPriority w:val="99"/>
    <w:semiHidden/>
    <w:unhideWhenUsed/>
    <w:rsid w:val="00141C9C"/>
  </w:style>
  <w:style w:type="numbering" w:customStyle="1" w:styleId="NoList111111">
    <w:name w:val="No List111111"/>
    <w:next w:val="NoList"/>
    <w:uiPriority w:val="99"/>
    <w:semiHidden/>
    <w:unhideWhenUsed/>
    <w:rsid w:val="00141C9C"/>
  </w:style>
  <w:style w:type="numbering" w:customStyle="1" w:styleId="NoList1111111">
    <w:name w:val="No List1111111"/>
    <w:next w:val="NoList"/>
    <w:uiPriority w:val="99"/>
    <w:semiHidden/>
    <w:unhideWhenUsed/>
    <w:rsid w:val="00141C9C"/>
  </w:style>
  <w:style w:type="numbering" w:customStyle="1" w:styleId="NoList11111111">
    <w:name w:val="No List11111111"/>
    <w:next w:val="NoList"/>
    <w:uiPriority w:val="99"/>
    <w:semiHidden/>
    <w:unhideWhenUsed/>
    <w:rsid w:val="00141C9C"/>
  </w:style>
  <w:style w:type="numbering" w:customStyle="1" w:styleId="NoList111111111">
    <w:name w:val="No List111111111"/>
    <w:next w:val="NoList"/>
    <w:uiPriority w:val="99"/>
    <w:semiHidden/>
    <w:unhideWhenUsed/>
    <w:rsid w:val="00141C9C"/>
  </w:style>
  <w:style w:type="numbering" w:customStyle="1" w:styleId="NoList1111111111">
    <w:name w:val="No List1111111111"/>
    <w:next w:val="NoList"/>
    <w:uiPriority w:val="99"/>
    <w:semiHidden/>
    <w:unhideWhenUsed/>
    <w:rsid w:val="00141C9C"/>
  </w:style>
  <w:style w:type="numbering" w:customStyle="1" w:styleId="NoList11111111111">
    <w:name w:val="No List11111111111"/>
    <w:next w:val="NoList"/>
    <w:uiPriority w:val="99"/>
    <w:semiHidden/>
    <w:unhideWhenUsed/>
    <w:rsid w:val="00141C9C"/>
  </w:style>
  <w:style w:type="numbering" w:customStyle="1" w:styleId="NoList111111111111">
    <w:name w:val="No List111111111111"/>
    <w:next w:val="NoList"/>
    <w:uiPriority w:val="99"/>
    <w:semiHidden/>
    <w:unhideWhenUsed/>
    <w:rsid w:val="00141C9C"/>
  </w:style>
  <w:style w:type="numbering" w:customStyle="1" w:styleId="NoList1111111111111">
    <w:name w:val="No List1111111111111"/>
    <w:next w:val="NoList"/>
    <w:uiPriority w:val="99"/>
    <w:semiHidden/>
    <w:unhideWhenUsed/>
    <w:rsid w:val="00141C9C"/>
  </w:style>
  <w:style w:type="numbering" w:customStyle="1" w:styleId="NoList11111111111111">
    <w:name w:val="No List11111111111111"/>
    <w:next w:val="NoList"/>
    <w:uiPriority w:val="99"/>
    <w:semiHidden/>
    <w:unhideWhenUsed/>
    <w:rsid w:val="00141C9C"/>
  </w:style>
  <w:style w:type="numbering" w:customStyle="1" w:styleId="NoList111111111111111">
    <w:name w:val="No List111111111111111"/>
    <w:next w:val="NoList"/>
    <w:uiPriority w:val="99"/>
    <w:semiHidden/>
    <w:unhideWhenUsed/>
    <w:rsid w:val="00141C9C"/>
  </w:style>
  <w:style w:type="numbering" w:customStyle="1" w:styleId="NoList1111111111111111">
    <w:name w:val="No List1111111111111111"/>
    <w:next w:val="NoList"/>
    <w:uiPriority w:val="99"/>
    <w:semiHidden/>
    <w:unhideWhenUsed/>
    <w:rsid w:val="00141C9C"/>
  </w:style>
  <w:style w:type="numbering" w:customStyle="1" w:styleId="NoList11111111111111111">
    <w:name w:val="No List11111111111111111"/>
    <w:next w:val="NoList"/>
    <w:uiPriority w:val="99"/>
    <w:semiHidden/>
    <w:unhideWhenUsed/>
    <w:rsid w:val="00141C9C"/>
  </w:style>
  <w:style w:type="character" w:customStyle="1" w:styleId="FontStyle220">
    <w:name w:val="Font Style220"/>
    <w:basedOn w:val="DefaultParagraphFont"/>
    <w:uiPriority w:val="99"/>
    <w:rsid w:val="00141C9C"/>
    <w:rPr>
      <w:rFonts w:ascii="Candara" w:hAnsi="Candara" w:cs="Candara" w:hint="default"/>
      <w:i/>
      <w:iCs/>
      <w:sz w:val="18"/>
      <w:szCs w:val="18"/>
    </w:rPr>
  </w:style>
  <w:style w:type="character" w:customStyle="1" w:styleId="FontStyle290">
    <w:name w:val="Font Style290"/>
    <w:basedOn w:val="DefaultParagraphFont"/>
    <w:uiPriority w:val="99"/>
    <w:rsid w:val="00141C9C"/>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41C9C"/>
    <w:rPr>
      <w:rFonts w:ascii="Arial" w:hAnsi="Arial" w:cs="Arial"/>
      <w:b/>
      <w:bCs/>
      <w:sz w:val="16"/>
      <w:szCs w:val="16"/>
    </w:rPr>
  </w:style>
  <w:style w:type="paragraph" w:customStyle="1" w:styleId="analytic0">
    <w:name w:val="analytic"/>
    <w:basedOn w:val="Normal"/>
    <w:link w:val="analyticChar0"/>
    <w:uiPriority w:val="4"/>
    <w:qFormat/>
    <w:rsid w:val="00141C9C"/>
    <w:pPr>
      <w:spacing w:before="120"/>
    </w:pPr>
    <w:rPr>
      <w:b/>
      <w:sz w:val="20"/>
    </w:rPr>
  </w:style>
  <w:style w:type="character" w:customStyle="1" w:styleId="analyticChar0">
    <w:name w:val="analytic Char"/>
    <w:basedOn w:val="DefaultParagraphFont"/>
    <w:link w:val="analytic0"/>
    <w:uiPriority w:val="4"/>
    <w:rsid w:val="00141C9C"/>
    <w:rPr>
      <w:rFonts w:ascii="Times New Roman" w:hAnsi="Times New Roman" w:cs="Times New Roman"/>
      <w:b/>
      <w:sz w:val="20"/>
    </w:rPr>
  </w:style>
  <w:style w:type="character" w:customStyle="1" w:styleId="m-5498913268213319940gmail-styleunderline">
    <w:name w:val="m_-5498913268213319940gmail-styleunderline"/>
    <w:basedOn w:val="DefaultParagraphFont"/>
    <w:rsid w:val="00141C9C"/>
  </w:style>
  <w:style w:type="paragraph" w:customStyle="1" w:styleId="speakable">
    <w:name w:val="speakable"/>
    <w:basedOn w:val="Normal"/>
    <w:uiPriority w:val="99"/>
    <w:qFormat/>
    <w:rsid w:val="00141C9C"/>
    <w:pPr>
      <w:spacing w:before="100" w:beforeAutospacing="1" w:after="100" w:afterAutospacing="1"/>
    </w:pPr>
    <w:rPr>
      <w:rFonts w:eastAsia="Times New Roman"/>
      <w:sz w:val="24"/>
      <w:szCs w:val="24"/>
    </w:rPr>
  </w:style>
  <w:style w:type="character" w:customStyle="1" w:styleId="overlay">
    <w:name w:val="overlay"/>
    <w:basedOn w:val="DefaultParagraphFont"/>
    <w:rsid w:val="00141C9C"/>
  </w:style>
  <w:style w:type="character" w:customStyle="1" w:styleId="copyright">
    <w:name w:val="copyright"/>
    <w:basedOn w:val="DefaultParagraphFont"/>
    <w:rsid w:val="00141C9C"/>
  </w:style>
  <w:style w:type="character" w:customStyle="1" w:styleId="TagCharCharCharChar">
    <w:name w:val="Tag Char Char Char Char"/>
    <w:basedOn w:val="DefaultParagraphFont"/>
    <w:rsid w:val="00141C9C"/>
    <w:rPr>
      <w:rFonts w:ascii="Calibri" w:hAnsi="Calibri" w:cs="Calibri"/>
      <w:b/>
      <w:sz w:val="24"/>
    </w:rPr>
  </w:style>
  <w:style w:type="paragraph" w:customStyle="1" w:styleId="g-body">
    <w:name w:val="g-body"/>
    <w:basedOn w:val="Normal"/>
    <w:uiPriority w:val="99"/>
    <w:qFormat/>
    <w:rsid w:val="00141C9C"/>
    <w:pPr>
      <w:spacing w:before="100" w:beforeAutospacing="1" w:after="100" w:afterAutospacing="1"/>
    </w:pPr>
    <w:rPr>
      <w:rFonts w:eastAsia="Times New Roman"/>
      <w:sz w:val="24"/>
      <w:szCs w:val="24"/>
    </w:rPr>
  </w:style>
  <w:style w:type="paragraph" w:customStyle="1" w:styleId="g-pstyle0">
    <w:name w:val="g-pstyle0"/>
    <w:basedOn w:val="Normal"/>
    <w:uiPriority w:val="99"/>
    <w:qFormat/>
    <w:rsid w:val="00141C9C"/>
    <w:pPr>
      <w:spacing w:before="100" w:beforeAutospacing="1" w:after="100" w:afterAutospacing="1"/>
    </w:pPr>
    <w:rPr>
      <w:rFonts w:eastAsia="Times New Roman"/>
      <w:sz w:val="24"/>
      <w:szCs w:val="24"/>
    </w:rPr>
  </w:style>
  <w:style w:type="paragraph" w:customStyle="1" w:styleId="g-pstyle1">
    <w:name w:val="g-pstyle1"/>
    <w:basedOn w:val="Normal"/>
    <w:uiPriority w:val="99"/>
    <w:qFormat/>
    <w:rsid w:val="00141C9C"/>
    <w:pPr>
      <w:spacing w:before="100" w:beforeAutospacing="1" w:after="100" w:afterAutospacing="1"/>
    </w:pPr>
    <w:rPr>
      <w:rFonts w:eastAsia="Times New Roman"/>
      <w:sz w:val="24"/>
      <w:szCs w:val="24"/>
    </w:rPr>
  </w:style>
  <w:style w:type="paragraph" w:customStyle="1" w:styleId="g-asset-hed">
    <w:name w:val="g-asset-hed"/>
    <w:basedOn w:val="Normal"/>
    <w:uiPriority w:val="99"/>
    <w:qFormat/>
    <w:rsid w:val="00141C9C"/>
    <w:pPr>
      <w:spacing w:before="100" w:beforeAutospacing="1" w:after="100" w:afterAutospacing="1"/>
    </w:pPr>
    <w:rPr>
      <w:rFonts w:eastAsia="Times New Roman"/>
      <w:sz w:val="24"/>
      <w:szCs w:val="24"/>
    </w:rPr>
  </w:style>
  <w:style w:type="paragraph" w:customStyle="1" w:styleId="js-tweet-text">
    <w:name w:val="js-tweet-text"/>
    <w:basedOn w:val="Normal"/>
    <w:uiPriority w:val="99"/>
    <w:qFormat/>
    <w:rsid w:val="00141C9C"/>
    <w:pPr>
      <w:spacing w:before="100" w:beforeAutospacing="1" w:after="100" w:afterAutospacing="1"/>
    </w:pPr>
    <w:rPr>
      <w:sz w:val="24"/>
    </w:rPr>
  </w:style>
  <w:style w:type="paragraph" w:customStyle="1" w:styleId="style41">
    <w:name w:val="style4"/>
    <w:basedOn w:val="Normal"/>
    <w:uiPriority w:val="99"/>
    <w:qFormat/>
    <w:rsid w:val="00141C9C"/>
    <w:pPr>
      <w:spacing w:before="100" w:beforeAutospacing="1" w:after="100" w:afterAutospacing="1"/>
    </w:pPr>
    <w:rPr>
      <w:sz w:val="24"/>
    </w:rPr>
  </w:style>
  <w:style w:type="paragraph" w:customStyle="1" w:styleId="speech">
    <w:name w:val="speech"/>
    <w:basedOn w:val="Normal"/>
    <w:uiPriority w:val="99"/>
    <w:qFormat/>
    <w:rsid w:val="00141C9C"/>
    <w:pPr>
      <w:spacing w:before="100" w:beforeAutospacing="1" w:after="100" w:afterAutospacing="1"/>
    </w:pPr>
    <w:rPr>
      <w:sz w:val="24"/>
    </w:rPr>
  </w:style>
  <w:style w:type="character" w:customStyle="1" w:styleId="adtext">
    <w:name w:val="adtext"/>
    <w:basedOn w:val="DefaultParagraphFont"/>
    <w:rsid w:val="00141C9C"/>
  </w:style>
  <w:style w:type="character" w:customStyle="1" w:styleId="UL-Bold">
    <w:name w:val="UL-Bold"/>
    <w:basedOn w:val="DefaultParagraphFont"/>
    <w:rsid w:val="00141C9C"/>
    <w:rPr>
      <w:u w:val="thick"/>
    </w:rPr>
  </w:style>
  <w:style w:type="character" w:customStyle="1" w:styleId="UL-None">
    <w:name w:val="UL-None"/>
    <w:basedOn w:val="DefaultParagraphFont"/>
    <w:rsid w:val="00141C9C"/>
    <w:rPr>
      <w:strike w:val="0"/>
      <w:dstrike w:val="0"/>
      <w:u w:val="none"/>
      <w:effect w:val="none"/>
    </w:rPr>
  </w:style>
  <w:style w:type="character" w:customStyle="1" w:styleId="gl">
    <w:name w:val="gl"/>
    <w:basedOn w:val="DefaultParagraphFont"/>
    <w:rsid w:val="00141C9C"/>
  </w:style>
  <w:style w:type="character" w:customStyle="1" w:styleId="qu730rj69h">
    <w:name w:val="qu730rj69h"/>
    <w:basedOn w:val="DefaultParagraphFont"/>
    <w:rsid w:val="00141C9C"/>
  </w:style>
  <w:style w:type="paragraph" w:customStyle="1" w:styleId="optext">
    <w:name w:val="optext"/>
    <w:basedOn w:val="Normal"/>
    <w:uiPriority w:val="99"/>
    <w:qFormat/>
    <w:rsid w:val="00141C9C"/>
    <w:pPr>
      <w:spacing w:before="100" w:beforeAutospacing="1" w:after="100" w:afterAutospacing="1"/>
    </w:pPr>
    <w:rPr>
      <w:sz w:val="24"/>
    </w:rPr>
  </w:style>
  <w:style w:type="character" w:customStyle="1" w:styleId="lmy74qr12z">
    <w:name w:val="lmy74qr12z"/>
    <w:basedOn w:val="DefaultParagraphFont"/>
    <w:rsid w:val="00141C9C"/>
  </w:style>
  <w:style w:type="character" w:customStyle="1" w:styleId="icr880">
    <w:name w:val="icr880"/>
    <w:basedOn w:val="DefaultParagraphFont"/>
    <w:rsid w:val="00141C9C"/>
  </w:style>
  <w:style w:type="character" w:customStyle="1" w:styleId="hx23q54">
    <w:name w:val="hx23q54"/>
    <w:basedOn w:val="DefaultParagraphFont"/>
    <w:rsid w:val="00141C9C"/>
  </w:style>
  <w:style w:type="character" w:customStyle="1" w:styleId="m-5348258726587825636gmail-style13ptbold">
    <w:name w:val="m_-5348258726587825636gmail-style13ptbold"/>
    <w:basedOn w:val="DefaultParagraphFont"/>
    <w:rsid w:val="00141C9C"/>
  </w:style>
  <w:style w:type="character" w:customStyle="1" w:styleId="m-5348258726587825636gmail-styleunderline">
    <w:name w:val="m_-5348258726587825636gmail-styleunderline"/>
    <w:basedOn w:val="DefaultParagraphFont"/>
    <w:rsid w:val="00141C9C"/>
  </w:style>
  <w:style w:type="character" w:customStyle="1" w:styleId="UnderlineCharChar1">
    <w:name w:val="Underline Char Char1"/>
    <w:aliases w:val="tag Char,Heading 2 Char Char Char Char Char1,Heading 2 Char Char1 Char Char,Heading 2 Char2 Char1,TAG Char1,Char Ch"/>
    <w:basedOn w:val="DefaultParagraphFont"/>
    <w:qFormat/>
    <w:rsid w:val="00141C9C"/>
    <w:rPr>
      <w:u w:val="single"/>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141C9C"/>
    <w:rPr>
      <w:rFonts w:asciiTheme="majorHAnsi" w:eastAsiaTheme="majorEastAsia" w:hAnsiTheme="majorHAnsi" w:cstheme="majorBidi"/>
      <w:b/>
      <w:bCs/>
      <w:color w:val="5B9BD5" w:themeColor="accent1"/>
      <w:sz w:val="26"/>
      <w:szCs w:val="26"/>
    </w:rPr>
  </w:style>
  <w:style w:type="character" w:customStyle="1" w:styleId="m4385445901877740177gmail-styleunderline">
    <w:name w:val="m_4385445901877740177gmail-styleunderline"/>
    <w:basedOn w:val="DefaultParagraphFont"/>
    <w:rsid w:val="00141C9C"/>
  </w:style>
  <w:style w:type="character" w:customStyle="1" w:styleId="CardsFont12ptCharChar">
    <w:name w:val="Cards + Font: 12 pt Char Char"/>
    <w:basedOn w:val="DefaultParagraphFont"/>
    <w:rsid w:val="00141C9C"/>
    <w:rPr>
      <w:sz w:val="24"/>
      <w:szCs w:val="24"/>
      <w:u w:val="thick"/>
      <w:lang w:val="en-US" w:eastAsia="en-US" w:bidi="ar-SA"/>
    </w:rPr>
  </w:style>
  <w:style w:type="character" w:customStyle="1" w:styleId="NothingChar1">
    <w:name w:val="Nothing Char1"/>
    <w:basedOn w:val="DefaultParagraphFont"/>
    <w:rsid w:val="00141C9C"/>
    <w:rPr>
      <w:lang w:val="en-US" w:eastAsia="en-US" w:bidi="ar-SA"/>
    </w:rPr>
  </w:style>
  <w:style w:type="paragraph" w:customStyle="1" w:styleId="useless">
    <w:name w:val="useless"/>
    <w:basedOn w:val="Normal"/>
    <w:uiPriority w:val="99"/>
    <w:qFormat/>
    <w:rsid w:val="00141C9C"/>
    <w:rPr>
      <w:rFonts w:eastAsia="Times New Roman"/>
      <w:sz w:val="12"/>
      <w:szCs w:val="24"/>
    </w:rPr>
  </w:style>
  <w:style w:type="character" w:customStyle="1" w:styleId="DDIUnderline">
    <w:name w:val="DDI Underline"/>
    <w:qFormat/>
    <w:rsid w:val="00141C9C"/>
    <w:rPr>
      <w:rFonts w:ascii="Times New Roman" w:hAnsi="Times New Roman"/>
      <w:sz w:val="24"/>
      <w:u w:val="single"/>
    </w:rPr>
  </w:style>
  <w:style w:type="paragraph" w:customStyle="1" w:styleId="ALLCAPS">
    <w:name w:val="ALL CAPS"/>
    <w:basedOn w:val="Normal"/>
    <w:link w:val="ALLCAPSChar"/>
    <w:qFormat/>
    <w:rsid w:val="00141C9C"/>
    <w:rPr>
      <w:rFonts w:eastAsia="Times New Roman"/>
      <w:b/>
      <w:caps/>
    </w:rPr>
  </w:style>
  <w:style w:type="character" w:customStyle="1" w:styleId="ALLCAPSChar">
    <w:name w:val="ALL CAPS Char"/>
    <w:basedOn w:val="DefaultParagraphFont"/>
    <w:link w:val="ALLCAPS"/>
    <w:rsid w:val="00141C9C"/>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141C9C"/>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141C9C"/>
    <w:rPr>
      <w:rFonts w:ascii="Times New Roman" w:eastAsia="Times New Roman" w:hAnsi="Times New Roman" w:cs="Times New Roman"/>
      <w:b/>
      <w:sz w:val="24"/>
    </w:rPr>
  </w:style>
  <w:style w:type="character" w:customStyle="1" w:styleId="10ptnotbold">
    <w:name w:val="10ptnotbold"/>
    <w:basedOn w:val="DefaultParagraphFont"/>
    <w:rsid w:val="00141C9C"/>
    <w:rPr>
      <w:sz w:val="20"/>
    </w:rPr>
  </w:style>
  <w:style w:type="character" w:customStyle="1" w:styleId="Cites-AuthorDate">
    <w:name w:val="Cites-Author/Date"/>
    <w:rsid w:val="00141C9C"/>
    <w:rPr>
      <w:rFonts w:ascii="Helvetica" w:hAnsi="Helvetica"/>
      <w:b/>
      <w:sz w:val="22"/>
      <w:szCs w:val="24"/>
      <w:u w:val="thick"/>
    </w:rPr>
  </w:style>
  <w:style w:type="paragraph" w:customStyle="1" w:styleId="CiteTag">
    <w:name w:val="Cite/Tag"/>
    <w:basedOn w:val="Normal"/>
    <w:uiPriority w:val="99"/>
    <w:qFormat/>
    <w:rsid w:val="00141C9C"/>
    <w:rPr>
      <w:rFonts w:eastAsia="Cambria"/>
      <w:b/>
      <w:szCs w:val="24"/>
    </w:rPr>
  </w:style>
  <w:style w:type="character" w:customStyle="1" w:styleId="CardsFont6ptChar1">
    <w:name w:val="Cards + Font: 6 pt Char1"/>
    <w:basedOn w:val="CardsChar"/>
    <w:link w:val="CardsFont6pt"/>
    <w:rsid w:val="00141C9C"/>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141C9C"/>
  </w:style>
  <w:style w:type="character" w:customStyle="1" w:styleId="m489902567989944824gmail-styleunderline">
    <w:name w:val="m_489902567989944824gmail-styleunderline"/>
    <w:basedOn w:val="DefaultParagraphFont"/>
    <w:rsid w:val="00141C9C"/>
  </w:style>
  <w:style w:type="character" w:customStyle="1" w:styleId="UnresolvedMention2">
    <w:name w:val="Unresolved Mention2"/>
    <w:basedOn w:val="DefaultParagraphFont"/>
    <w:uiPriority w:val="99"/>
    <w:rsid w:val="00141C9C"/>
    <w:rPr>
      <w:color w:val="808080"/>
      <w:shd w:val="clear" w:color="auto" w:fill="E6E6E6"/>
    </w:rPr>
  </w:style>
  <w:style w:type="character" w:customStyle="1" w:styleId="swauthor">
    <w:name w:val="sw_author"/>
    <w:rsid w:val="00141C9C"/>
  </w:style>
  <w:style w:type="character" w:customStyle="1" w:styleId="UnderlineCharChar3">
    <w:name w:val="Underline Char Char3"/>
    <w:rsid w:val="00141C9C"/>
    <w:rPr>
      <w:szCs w:val="24"/>
      <w:u w:val="single"/>
      <w:lang w:val="en-US" w:eastAsia="en-US" w:bidi="ar-SA"/>
    </w:rPr>
  </w:style>
  <w:style w:type="character" w:customStyle="1" w:styleId="tl8wme">
    <w:name w:val="tl8wme"/>
    <w:basedOn w:val="DefaultParagraphFont"/>
    <w:rsid w:val="00141C9C"/>
  </w:style>
  <w:style w:type="character" w:customStyle="1" w:styleId="Mention3">
    <w:name w:val="Mention3"/>
    <w:basedOn w:val="DefaultParagraphFont"/>
    <w:uiPriority w:val="99"/>
    <w:semiHidden/>
    <w:unhideWhenUsed/>
    <w:rsid w:val="00141C9C"/>
    <w:rPr>
      <w:color w:val="2B579A"/>
      <w:shd w:val="clear" w:color="auto" w:fill="E6E6E6"/>
    </w:rPr>
  </w:style>
  <w:style w:type="character" w:customStyle="1" w:styleId="m-5251091010484660064gmail-style13ptbold">
    <w:name w:val="m_-5251091010484660064gmail-style13ptbold"/>
    <w:basedOn w:val="DefaultParagraphFont"/>
    <w:rsid w:val="00141C9C"/>
  </w:style>
  <w:style w:type="character" w:customStyle="1" w:styleId="m-5251091010484660064gmail-styleunderline">
    <w:name w:val="m_-5251091010484660064gmail-styleunderline"/>
    <w:basedOn w:val="DefaultParagraphFont"/>
    <w:rsid w:val="00141C9C"/>
  </w:style>
  <w:style w:type="character" w:customStyle="1" w:styleId="tablecaption">
    <w:name w:val="tablecaption"/>
    <w:basedOn w:val="DefaultParagraphFont"/>
    <w:rsid w:val="00141C9C"/>
  </w:style>
  <w:style w:type="character" w:customStyle="1" w:styleId="StyleLatinHelvetica105ptBlack">
    <w:name w:val="Style (Latin) Helvetica 10.5 pt Black"/>
    <w:basedOn w:val="DefaultParagraphFont"/>
    <w:rsid w:val="00141C9C"/>
    <w:rPr>
      <w:rFonts w:ascii="Times New Roman" w:hAnsi="Times New Roman"/>
      <w:color w:val="000000"/>
      <w:sz w:val="21"/>
    </w:rPr>
  </w:style>
  <w:style w:type="character" w:customStyle="1" w:styleId="m-413333960618644972gmail-style13ptbold">
    <w:name w:val="m_-413333960618644972gmail-style13ptbold"/>
    <w:basedOn w:val="DefaultParagraphFont"/>
    <w:rsid w:val="00141C9C"/>
  </w:style>
  <w:style w:type="character" w:customStyle="1" w:styleId="m-413333960618644972gmail-styleunderline">
    <w:name w:val="m_-413333960618644972gmail-styleunderline"/>
    <w:basedOn w:val="DefaultParagraphFont"/>
    <w:rsid w:val="00141C9C"/>
  </w:style>
  <w:style w:type="character" w:customStyle="1" w:styleId="m8314098763611656848gmail-stylestylebold12pt">
    <w:name w:val="m_8314098763611656848gmail-stylestylebold12pt"/>
    <w:basedOn w:val="DefaultParagraphFont"/>
    <w:rsid w:val="00141C9C"/>
  </w:style>
  <w:style w:type="character" w:customStyle="1" w:styleId="m8314098763611656848gmail-styleboldunderline">
    <w:name w:val="m_8314098763611656848gmail-styleboldunderline"/>
    <w:basedOn w:val="DefaultParagraphFont"/>
    <w:rsid w:val="00141C9C"/>
  </w:style>
  <w:style w:type="paragraph" w:customStyle="1" w:styleId="Spacer">
    <w:name w:val="Spacer"/>
    <w:basedOn w:val="Heading1"/>
    <w:link w:val="SpacerChar"/>
    <w:autoRedefine/>
    <w:uiPriority w:val="4"/>
    <w:qFormat/>
    <w:rsid w:val="00141C9C"/>
    <w:pPr>
      <w:pBdr>
        <w:top w:val="none" w:sz="0" w:space="0" w:color="auto"/>
        <w:left w:val="none" w:sz="0" w:space="0" w:color="auto"/>
        <w:bottom w:val="none" w:sz="0" w:space="0" w:color="auto"/>
        <w:right w:val="none" w:sz="0" w:space="0" w:color="auto"/>
      </w:pBdr>
    </w:pPr>
    <w:rPr>
      <w:rFonts w:ascii="Georgia" w:hAnsi="Georgia"/>
      <w:bCs/>
      <w:sz w:val="24"/>
    </w:rPr>
  </w:style>
  <w:style w:type="character" w:customStyle="1" w:styleId="SpacerChar">
    <w:name w:val="Spacer Char"/>
    <w:basedOn w:val="DefaultParagraphFont"/>
    <w:link w:val="Spacer"/>
    <w:uiPriority w:val="4"/>
    <w:rsid w:val="00141C9C"/>
    <w:rPr>
      <w:rFonts w:ascii="Georgia" w:eastAsiaTheme="majorEastAsia" w:hAnsi="Georgia" w:cstheme="majorBidi"/>
      <w:b/>
      <w:bCs/>
      <w:sz w:val="24"/>
      <w:szCs w:val="32"/>
    </w:rPr>
  </w:style>
  <w:style w:type="paragraph" w:customStyle="1" w:styleId="msonormal0">
    <w:name w:val="msonormal"/>
    <w:basedOn w:val="Normal"/>
    <w:qFormat/>
    <w:rsid w:val="00141C9C"/>
    <w:pPr>
      <w:spacing w:before="100" w:beforeAutospacing="1" w:after="100" w:afterAutospacing="1"/>
    </w:pPr>
    <w:rPr>
      <w:rFonts w:eastAsia="Times New Roman"/>
      <w:sz w:val="24"/>
    </w:rPr>
  </w:style>
  <w:style w:type="paragraph" w:customStyle="1" w:styleId="TxBr41p1">
    <w:name w:val="TxBr_41p1"/>
    <w:basedOn w:val="Normal"/>
    <w:qFormat/>
    <w:rsid w:val="00141C9C"/>
    <w:pPr>
      <w:tabs>
        <w:tab w:val="left" w:pos="204"/>
      </w:tabs>
      <w:autoSpaceDE w:val="0"/>
      <w:autoSpaceDN w:val="0"/>
      <w:adjustRightInd w:val="0"/>
      <w:spacing w:line="238" w:lineRule="atLeast"/>
      <w:jc w:val="both"/>
    </w:pPr>
    <w:rPr>
      <w:rFonts w:eastAsia="Times New Roman" w:cstheme="minorBidi"/>
      <w:sz w:val="24"/>
    </w:rPr>
  </w:style>
  <w:style w:type="character" w:customStyle="1" w:styleId="BlockTitleCharChar">
    <w:name w:val="Block Title Char Char"/>
    <w:rsid w:val="00141C9C"/>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Read stuff Char,Very Small Text Char"/>
    <w:qFormat/>
    <w:rsid w:val="00141C9C"/>
    <w:rPr>
      <w:rFonts w:ascii="Arial Narrow" w:hAnsi="Arial Narrow" w:cs="Times New Roman"/>
      <w:color w:val="000000"/>
      <w:sz w:val="16"/>
    </w:rPr>
  </w:style>
  <w:style w:type="character" w:customStyle="1" w:styleId="CiteReal0">
    <w:name w:val="CiteReal"/>
    <w:uiPriority w:val="1"/>
    <w:qFormat/>
    <w:rsid w:val="00141C9C"/>
    <w:rPr>
      <w:rFonts w:ascii="Arial" w:hAnsi="Arial"/>
      <w:b/>
      <w:sz w:val="24"/>
      <w:u w:val="single"/>
    </w:rPr>
  </w:style>
  <w:style w:type="character" w:customStyle="1" w:styleId="dropcap1">
    <w:name w:val="dropcap1"/>
    <w:rsid w:val="00141C9C"/>
  </w:style>
  <w:style w:type="paragraph" w:customStyle="1" w:styleId="Style31">
    <w:name w:val="Style31"/>
    <w:basedOn w:val="Normal"/>
    <w:uiPriority w:val="99"/>
    <w:rsid w:val="00141C9C"/>
    <w:pPr>
      <w:spacing w:line="197" w:lineRule="exact"/>
      <w:jc w:val="both"/>
    </w:pPr>
    <w:rPr>
      <w:rFonts w:ascii="Palatino Linotype" w:hAnsi="Palatino Linotype" w:cs="Palatino Linotype"/>
    </w:rPr>
  </w:style>
  <w:style w:type="paragraph" w:customStyle="1" w:styleId="Style42">
    <w:name w:val="Style42"/>
    <w:basedOn w:val="Normal"/>
    <w:uiPriority w:val="99"/>
    <w:rsid w:val="00141C9C"/>
    <w:pPr>
      <w:spacing w:line="202" w:lineRule="exact"/>
      <w:jc w:val="both"/>
    </w:pPr>
    <w:rPr>
      <w:rFonts w:ascii="Palatino Linotype" w:hAnsi="Palatino Linotype" w:cs="Palatino Linotype"/>
    </w:rPr>
  </w:style>
  <w:style w:type="paragraph" w:customStyle="1" w:styleId="Style51">
    <w:name w:val="Style51"/>
    <w:basedOn w:val="Normal"/>
    <w:uiPriority w:val="99"/>
    <w:rsid w:val="00141C9C"/>
    <w:pPr>
      <w:spacing w:line="200" w:lineRule="exact"/>
      <w:jc w:val="both"/>
    </w:pPr>
    <w:rPr>
      <w:rFonts w:ascii="Palatino Linotype" w:hAnsi="Palatino Linotype" w:cs="Palatino Linotype"/>
    </w:rPr>
  </w:style>
  <w:style w:type="character" w:customStyle="1" w:styleId="FontStyle72">
    <w:name w:val="Font Style72"/>
    <w:uiPriority w:val="99"/>
    <w:rsid w:val="00141C9C"/>
    <w:rPr>
      <w:rFonts w:ascii="Cambria" w:hAnsi="Cambria" w:cs="Cambria" w:hint="default"/>
      <w:sz w:val="16"/>
      <w:szCs w:val="16"/>
    </w:rPr>
  </w:style>
  <w:style w:type="character" w:customStyle="1" w:styleId="FontStyle73">
    <w:name w:val="Font Style73"/>
    <w:uiPriority w:val="99"/>
    <w:rsid w:val="00141C9C"/>
    <w:rPr>
      <w:rFonts w:ascii="Cambria" w:hAnsi="Cambria" w:cs="Cambria" w:hint="default"/>
      <w:i/>
      <w:iCs/>
      <w:sz w:val="16"/>
      <w:szCs w:val="16"/>
    </w:rPr>
  </w:style>
  <w:style w:type="character" w:customStyle="1" w:styleId="UnderlinestyleChar2">
    <w:name w:val="Underline style Char2"/>
    <w:rsid w:val="00141C9C"/>
    <w:rPr>
      <w:sz w:val="22"/>
      <w:szCs w:val="24"/>
      <w:u w:val="single"/>
      <w:lang w:val="en-US" w:eastAsia="en-US" w:bidi="ar-SA"/>
    </w:rPr>
  </w:style>
  <w:style w:type="paragraph" w:customStyle="1" w:styleId="CitationCharChar">
    <w:name w:val="Citation Char Char"/>
    <w:basedOn w:val="Normal"/>
    <w:uiPriority w:val="6"/>
    <w:qFormat/>
    <w:rsid w:val="00141C9C"/>
    <w:pPr>
      <w:ind w:left="1440" w:right="1440"/>
    </w:pPr>
    <w:rPr>
      <w:rFonts w:ascii="Cambria" w:eastAsia="Verdana" w:hAnsi="Cambria" w:cs="Cambria"/>
      <w:szCs w:val="20"/>
      <w:u w:val="single"/>
    </w:rPr>
  </w:style>
  <w:style w:type="character" w:customStyle="1" w:styleId="FontStyle49">
    <w:name w:val="Font Style49"/>
    <w:uiPriority w:val="99"/>
    <w:rsid w:val="00141C9C"/>
    <w:rPr>
      <w:rFonts w:ascii="Cambria" w:hAnsi="Cambria" w:cs="Cambria"/>
      <w:sz w:val="20"/>
      <w:szCs w:val="20"/>
    </w:rPr>
  </w:style>
  <w:style w:type="character" w:customStyle="1" w:styleId="FontStyle50">
    <w:name w:val="Font Style50"/>
    <w:uiPriority w:val="99"/>
    <w:rsid w:val="00141C9C"/>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141C9C"/>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141C9C"/>
    <w:rPr>
      <w:rFonts w:ascii="Cambria" w:eastAsia="Cambria" w:hAnsi="Cambria" w:cs="Cambria"/>
      <w:spacing w:val="-3"/>
      <w:szCs w:val="20"/>
    </w:rPr>
  </w:style>
  <w:style w:type="character" w:customStyle="1" w:styleId="kn">
    <w:name w:val="kn"/>
    <w:basedOn w:val="DefaultParagraphFont"/>
    <w:rsid w:val="00141C9C"/>
  </w:style>
  <w:style w:type="character" w:customStyle="1" w:styleId="StyleStyleUnderlineUnderlineStyleBoldUnderlineIntenseEmphas">
    <w:name w:val="Style Style UnderlineUnderlineStyle Bold UnderlineIntense Emphas..."/>
    <w:basedOn w:val="DefaultParagraphFont"/>
    <w:rsid w:val="00141C9C"/>
    <w:rPr>
      <w:b/>
      <w:bCs/>
      <w:sz w:val="26"/>
      <w:u w:val="single"/>
    </w:rPr>
  </w:style>
  <w:style w:type="character" w:customStyle="1" w:styleId="articoloinside">
    <w:name w:val="articolo_inside"/>
    <w:rsid w:val="00141C9C"/>
  </w:style>
  <w:style w:type="paragraph" w:customStyle="1" w:styleId="pagetools">
    <w:name w:val="pagetools"/>
    <w:basedOn w:val="Normal"/>
    <w:rsid w:val="00141C9C"/>
    <w:pPr>
      <w:spacing w:before="100" w:beforeAutospacing="1" w:after="100" w:afterAutospacing="1"/>
    </w:pPr>
    <w:rPr>
      <w:rFonts w:ascii="Cambria" w:eastAsia="Cambria" w:hAnsi="Cambria" w:cstheme="minorBidi"/>
      <w:sz w:val="24"/>
    </w:rPr>
  </w:style>
  <w:style w:type="character" w:customStyle="1" w:styleId="desc">
    <w:name w:val="desc"/>
    <w:basedOn w:val="DefaultParagraphFont"/>
    <w:rsid w:val="00141C9C"/>
  </w:style>
  <w:style w:type="character" w:customStyle="1" w:styleId="job">
    <w:name w:val="job"/>
    <w:basedOn w:val="DefaultParagraphFont"/>
    <w:rsid w:val="00141C9C"/>
  </w:style>
  <w:style w:type="character" w:customStyle="1" w:styleId="publisher">
    <w:name w:val="publisher"/>
    <w:basedOn w:val="DefaultParagraphFont"/>
    <w:rsid w:val="00141C9C"/>
  </w:style>
  <w:style w:type="character" w:customStyle="1" w:styleId="pubyear">
    <w:name w:val="pubyear"/>
    <w:basedOn w:val="DefaultParagraphFont"/>
    <w:rsid w:val="00141C9C"/>
  </w:style>
  <w:style w:type="character" w:customStyle="1" w:styleId="pubcity">
    <w:name w:val="pubcity"/>
    <w:basedOn w:val="DefaultParagraphFont"/>
    <w:rsid w:val="00141C9C"/>
  </w:style>
  <w:style w:type="character" w:customStyle="1" w:styleId="bodycontentlink">
    <w:name w:val="bodycontentlink"/>
    <w:basedOn w:val="DefaultParagraphFont"/>
    <w:rsid w:val="00141C9C"/>
  </w:style>
  <w:style w:type="paragraph" w:customStyle="1" w:styleId="C-Text">
    <w:name w:val="C-Text"/>
    <w:basedOn w:val="Normal"/>
    <w:rsid w:val="00141C9C"/>
    <w:pPr>
      <w:tabs>
        <w:tab w:val="num" w:pos="720"/>
      </w:tabs>
      <w:ind w:left="720" w:hanging="360"/>
    </w:pPr>
    <w:rPr>
      <w:rFonts w:ascii="Book Antiqua" w:hAnsi="Book Antiqua" w:cstheme="minorBidi"/>
      <w:sz w:val="24"/>
    </w:rPr>
  </w:style>
  <w:style w:type="character" w:customStyle="1" w:styleId="ecdate">
    <w:name w:val="ec_date"/>
    <w:basedOn w:val="DefaultParagraphFont"/>
    <w:rsid w:val="00141C9C"/>
    <w:rPr>
      <w:rFonts w:ascii="Symbol" w:hAnsi="Symbol" w:hint="default"/>
      <w:sz w:val="20"/>
      <w:szCs w:val="20"/>
      <w:shd w:val="clear" w:color="auto" w:fill="FFFFFF"/>
    </w:rPr>
  </w:style>
  <w:style w:type="paragraph" w:customStyle="1" w:styleId="ecmsonormal">
    <w:name w:val="ec_msonormal"/>
    <w:basedOn w:val="Normal"/>
    <w:rsid w:val="00141C9C"/>
    <w:pPr>
      <w:shd w:val="clear" w:color="auto" w:fill="FFFFFF"/>
      <w:spacing w:before="100" w:beforeAutospacing="1" w:after="100" w:afterAutospacing="1"/>
      <w:textAlignment w:val="top"/>
    </w:pPr>
    <w:rPr>
      <w:rFonts w:ascii="Symbol" w:hAnsi="Symbol" w:cstheme="minorBidi"/>
    </w:rPr>
  </w:style>
  <w:style w:type="character" w:customStyle="1" w:styleId="hittermhilite">
    <w:name w:val="hittermhilite"/>
    <w:basedOn w:val="DefaultParagraphFont"/>
    <w:rsid w:val="00141C9C"/>
  </w:style>
  <w:style w:type="character" w:customStyle="1" w:styleId="articleheadline">
    <w:name w:val="articleheadline"/>
    <w:basedOn w:val="DefaultParagraphFont"/>
    <w:rsid w:val="00141C9C"/>
  </w:style>
  <w:style w:type="paragraph" w:customStyle="1" w:styleId="u-intro">
    <w:name w:val="u-intro"/>
    <w:basedOn w:val="Normal"/>
    <w:rsid w:val="00141C9C"/>
    <w:pPr>
      <w:spacing w:before="100" w:beforeAutospacing="1" w:after="100" w:afterAutospacing="1"/>
    </w:pPr>
    <w:rPr>
      <w:rFonts w:ascii="Georgia" w:hAnsi="Georgia" w:cstheme="minorBidi"/>
      <w:sz w:val="24"/>
    </w:rPr>
  </w:style>
  <w:style w:type="character" w:customStyle="1" w:styleId="u-byline">
    <w:name w:val="u-byline"/>
    <w:basedOn w:val="DefaultParagraphFont"/>
    <w:rsid w:val="00141C9C"/>
  </w:style>
  <w:style w:type="character" w:customStyle="1" w:styleId="articlebya">
    <w:name w:val="articleby_a"/>
    <w:basedOn w:val="DefaultParagraphFont"/>
    <w:rsid w:val="00141C9C"/>
  </w:style>
  <w:style w:type="character" w:customStyle="1" w:styleId="popupwinby">
    <w:name w:val="popupwinby"/>
    <w:basedOn w:val="DefaultParagraphFont"/>
    <w:rsid w:val="00141C9C"/>
  </w:style>
  <w:style w:type="character" w:customStyle="1" w:styleId="storyheader">
    <w:name w:val="storyheader"/>
    <w:basedOn w:val="DefaultParagraphFont"/>
    <w:rsid w:val="00141C9C"/>
  </w:style>
  <w:style w:type="character" w:customStyle="1" w:styleId="marron">
    <w:name w:val="marron"/>
    <w:basedOn w:val="DefaultParagraphFont"/>
    <w:rsid w:val="00141C9C"/>
  </w:style>
  <w:style w:type="paragraph" w:customStyle="1" w:styleId="StyleNormalWeb10pt">
    <w:name w:val="Style Normal (Web) + 10 pt"/>
    <w:basedOn w:val="NormalWeb"/>
    <w:next w:val="Normal"/>
    <w:rsid w:val="00141C9C"/>
    <w:rPr>
      <w:rFonts w:ascii="Bookman Old Style" w:eastAsiaTheme="minorHAnsi" w:hAnsi="Bookman Old Style" w:cstheme="minorBidi"/>
      <w:sz w:val="20"/>
      <w:szCs w:val="22"/>
      <w:lang w:bidi="ar-SA"/>
    </w:rPr>
  </w:style>
  <w:style w:type="character" w:customStyle="1" w:styleId="StyleNormalWeb10ptChar">
    <w:name w:val="Style Normal (Web) + 10 pt Char"/>
    <w:basedOn w:val="DefaultParagraphFont"/>
    <w:rsid w:val="00141C9C"/>
    <w:rPr>
      <w:szCs w:val="24"/>
      <w:lang w:val="en-US" w:eastAsia="en-US" w:bidi="ar-SA"/>
    </w:rPr>
  </w:style>
  <w:style w:type="paragraph" w:customStyle="1" w:styleId="TagCiteShells">
    <w:name w:val="Tag/Cite/Shells"/>
    <w:basedOn w:val="Normal"/>
    <w:rsid w:val="00141C9C"/>
    <w:rPr>
      <w:rFonts w:ascii="Georgia" w:hAnsi="Georgia" w:cstheme="minorBidi"/>
      <w:b/>
    </w:rPr>
  </w:style>
  <w:style w:type="paragraph" w:customStyle="1" w:styleId="DefinitionTerm">
    <w:name w:val="Definition Term"/>
    <w:basedOn w:val="Normal"/>
    <w:next w:val="Normal"/>
    <w:rsid w:val="00141C9C"/>
    <w:rPr>
      <w:rFonts w:ascii="Georgia" w:hAnsi="Georgia" w:cstheme="minorBidi"/>
      <w:snapToGrid w:val="0"/>
      <w:sz w:val="24"/>
    </w:rPr>
  </w:style>
  <w:style w:type="character" w:customStyle="1" w:styleId="Style3CharChar">
    <w:name w:val="Style3 Char Char"/>
    <w:basedOn w:val="DefaultParagraphFont"/>
    <w:rsid w:val="00141C9C"/>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141C9C"/>
    <w:pPr>
      <w:spacing w:after="60"/>
    </w:pPr>
    <w:rPr>
      <w:rFonts w:ascii="Georgia" w:eastAsia="Segoe UI" w:hAnsi="Georgia" w:cs="Cambria"/>
      <w:bCs/>
      <w:caps/>
      <w:sz w:val="20"/>
      <w:lang w:eastAsia="zh-CN"/>
    </w:rPr>
  </w:style>
  <w:style w:type="character" w:customStyle="1" w:styleId="NormalChar0">
    <w:name w:val="Normal Char"/>
    <w:basedOn w:val="DefaultParagraphFont"/>
    <w:rsid w:val="00141C9C"/>
    <w:rPr>
      <w:lang w:eastAsia="en-US"/>
    </w:rPr>
  </w:style>
  <w:style w:type="character" w:customStyle="1" w:styleId="BoldUnderlineChar2">
    <w:name w:val="Bold + Underline Char"/>
    <w:basedOn w:val="DefaultParagraphFont"/>
    <w:rsid w:val="00141C9C"/>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link w:val="CardsFont12ptCharCharCharCharCharCharCharCharCharChar"/>
    <w:rsid w:val="00141C9C"/>
    <w:pPr>
      <w:autoSpaceDE w:val="0"/>
      <w:autoSpaceDN w:val="0"/>
      <w:adjustRightInd w:val="0"/>
      <w:ind w:left="432" w:right="432"/>
      <w:jc w:val="both"/>
    </w:pPr>
    <w:rPr>
      <w:rFonts w:ascii="Georgia" w:hAnsi="Georgia" w:cstheme="minorBidi"/>
      <w:sz w:val="24"/>
      <w:u w:val="thick"/>
    </w:rPr>
  </w:style>
  <w:style w:type="character" w:customStyle="1" w:styleId="citationiacgale">
    <w:name w:val="citation iac gale"/>
    <w:basedOn w:val="DefaultParagraphFont"/>
    <w:rsid w:val="00141C9C"/>
  </w:style>
  <w:style w:type="character" w:customStyle="1" w:styleId="CharacterStyle7">
    <w:name w:val="Character Style 7"/>
    <w:rsid w:val="00141C9C"/>
    <w:rPr>
      <w:rFonts w:ascii="Trebuchet MS" w:hAnsi="Trebuchet MS" w:cs="Trebuchet MS"/>
      <w:sz w:val="20"/>
      <w:szCs w:val="20"/>
      <w:u w:val="single"/>
    </w:rPr>
  </w:style>
  <w:style w:type="character" w:customStyle="1" w:styleId="StyleStyle4Char">
    <w:name w:val="Style Style4 + Char"/>
    <w:basedOn w:val="DefaultParagraphFont"/>
    <w:rsid w:val="00141C9C"/>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141C9C"/>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141C9C"/>
    <w:rPr>
      <w:rFonts w:ascii="Symbol" w:hAnsi="Symbol" w:cstheme="minorBidi"/>
      <w:sz w:val="21"/>
      <w:szCs w:val="21"/>
      <w:u w:val="thick"/>
    </w:rPr>
  </w:style>
  <w:style w:type="character" w:customStyle="1" w:styleId="UnderlinedEvidenceCharChar">
    <w:name w:val="Underlined Evidence Char Char"/>
    <w:basedOn w:val="DefaultParagraphFont"/>
    <w:rsid w:val="00141C9C"/>
    <w:rPr>
      <w:rFonts w:ascii="Symbol" w:hAnsi="Symbol"/>
      <w:sz w:val="21"/>
      <w:szCs w:val="21"/>
      <w:u w:val="thick"/>
      <w:lang w:val="en-US" w:eastAsia="en-US" w:bidi="ar-SA"/>
    </w:rPr>
  </w:style>
  <w:style w:type="character" w:styleId="PlaceholderText">
    <w:name w:val="Placeholder Text"/>
    <w:basedOn w:val="DefaultParagraphFont"/>
    <w:uiPriority w:val="99"/>
    <w:rsid w:val="00141C9C"/>
    <w:rPr>
      <w:color w:val="808080"/>
    </w:rPr>
  </w:style>
  <w:style w:type="paragraph" w:customStyle="1" w:styleId="Cite8">
    <w:name w:val="Cite8"/>
    <w:basedOn w:val="Normal"/>
    <w:autoRedefine/>
    <w:qFormat/>
    <w:rsid w:val="00141C9C"/>
    <w:rPr>
      <w:rFonts w:ascii="Trebuchet MS" w:eastAsia="Verdana" w:hAnsi="Trebuchet MS" w:cs="Cambria"/>
      <w:sz w:val="16"/>
    </w:rPr>
  </w:style>
  <w:style w:type="paragraph" w:customStyle="1" w:styleId="8font">
    <w:name w:val="8font"/>
    <w:basedOn w:val="Normal"/>
    <w:next w:val="Normal"/>
    <w:autoRedefine/>
    <w:qFormat/>
    <w:rsid w:val="00141C9C"/>
    <w:rPr>
      <w:rFonts w:ascii="Georgia" w:eastAsia="Cambria Math" w:hAnsi="Georgia" w:cs="Cambria"/>
      <w:sz w:val="16"/>
      <w:szCs w:val="16"/>
    </w:rPr>
  </w:style>
  <w:style w:type="character" w:customStyle="1" w:styleId="NoterefInText">
    <w:name w:val="_NoterefInText"/>
    <w:uiPriority w:val="99"/>
    <w:rsid w:val="00141C9C"/>
    <w:rPr>
      <w:rFonts w:cs="AKDPE C+ Utopia"/>
      <w:color w:val="000000"/>
    </w:rPr>
  </w:style>
  <w:style w:type="character" w:customStyle="1" w:styleId="postauthor">
    <w:name w:val="postauthor"/>
    <w:basedOn w:val="DefaultParagraphFont"/>
    <w:rsid w:val="00141C9C"/>
  </w:style>
  <w:style w:type="paragraph" w:customStyle="1" w:styleId="notes-source-hasnotes">
    <w:name w:val="notes-source-hasnotes"/>
    <w:basedOn w:val="Normal"/>
    <w:rsid w:val="00141C9C"/>
    <w:pPr>
      <w:spacing w:before="100" w:beforeAutospacing="1" w:after="100" w:afterAutospacing="1"/>
    </w:pPr>
    <w:rPr>
      <w:rFonts w:ascii="Tahoma" w:hAnsi="Tahoma" w:cstheme="minorBidi"/>
      <w:szCs w:val="20"/>
    </w:rPr>
  </w:style>
  <w:style w:type="character" w:customStyle="1" w:styleId="span">
    <w:name w:val="span"/>
    <w:basedOn w:val="DefaultParagraphFont"/>
    <w:rsid w:val="00141C9C"/>
  </w:style>
  <w:style w:type="character" w:customStyle="1" w:styleId="maintitle">
    <w:name w:val="maintitle"/>
    <w:basedOn w:val="DefaultParagraphFont"/>
    <w:rsid w:val="00141C9C"/>
  </w:style>
  <w:style w:type="character" w:customStyle="1" w:styleId="thirdparty-logo">
    <w:name w:val="thirdparty-logo"/>
    <w:basedOn w:val="DefaultParagraphFont"/>
    <w:rsid w:val="00141C9C"/>
  </w:style>
  <w:style w:type="character" w:customStyle="1" w:styleId="posted">
    <w:name w:val="posted"/>
    <w:basedOn w:val="DefaultParagraphFont"/>
    <w:rsid w:val="00141C9C"/>
  </w:style>
  <w:style w:type="character" w:customStyle="1" w:styleId="ticker">
    <w:name w:val="ticker"/>
    <w:basedOn w:val="DefaultParagraphFont"/>
    <w:rsid w:val="00141C9C"/>
  </w:style>
  <w:style w:type="paragraph" w:customStyle="1" w:styleId="articlemeta">
    <w:name w:val="articlemeta"/>
    <w:basedOn w:val="Normal"/>
    <w:rsid w:val="00141C9C"/>
    <w:pPr>
      <w:spacing w:before="100" w:beforeAutospacing="1" w:after="100" w:afterAutospacing="1"/>
    </w:pPr>
    <w:rPr>
      <w:rFonts w:ascii="Tahoma" w:hAnsi="Tahoma" w:cstheme="minorBidi"/>
      <w:szCs w:val="20"/>
    </w:rPr>
  </w:style>
  <w:style w:type="character" w:customStyle="1" w:styleId="vcard">
    <w:name w:val="vcard"/>
    <w:basedOn w:val="DefaultParagraphFont"/>
    <w:rsid w:val="00141C9C"/>
  </w:style>
  <w:style w:type="character" w:customStyle="1" w:styleId="print-footnote">
    <w:name w:val="print-footnote"/>
    <w:basedOn w:val="DefaultParagraphFont"/>
    <w:rsid w:val="00141C9C"/>
  </w:style>
  <w:style w:type="character" w:customStyle="1" w:styleId="datestring">
    <w:name w:val="datestring"/>
    <w:basedOn w:val="DefaultParagraphFont"/>
    <w:rsid w:val="00141C9C"/>
  </w:style>
  <w:style w:type="paragraph" w:customStyle="1" w:styleId="noindent0">
    <w:name w:val="no_indent"/>
    <w:basedOn w:val="Normal"/>
    <w:rsid w:val="00141C9C"/>
    <w:pPr>
      <w:spacing w:before="100" w:beforeAutospacing="1" w:after="100" w:afterAutospacing="1"/>
    </w:pPr>
    <w:rPr>
      <w:rFonts w:ascii="Tahoma" w:hAnsi="Tahoma" w:cstheme="minorBidi"/>
      <w:szCs w:val="20"/>
    </w:rPr>
  </w:style>
  <w:style w:type="character" w:customStyle="1" w:styleId="email">
    <w:name w:val="email"/>
    <w:basedOn w:val="DefaultParagraphFont"/>
    <w:rsid w:val="00141C9C"/>
  </w:style>
  <w:style w:type="paragraph" w:customStyle="1" w:styleId="left">
    <w:name w:val="left"/>
    <w:basedOn w:val="Normal"/>
    <w:rsid w:val="00141C9C"/>
    <w:pPr>
      <w:spacing w:before="100" w:beforeAutospacing="1" w:after="100" w:afterAutospacing="1"/>
    </w:pPr>
    <w:rPr>
      <w:rFonts w:ascii="Tahoma" w:hAnsi="Tahoma" w:cstheme="minorBidi"/>
      <w:szCs w:val="20"/>
    </w:rPr>
  </w:style>
  <w:style w:type="paragraph" w:customStyle="1" w:styleId="right">
    <w:name w:val="right"/>
    <w:basedOn w:val="Normal"/>
    <w:rsid w:val="00141C9C"/>
    <w:pPr>
      <w:spacing w:before="100" w:beforeAutospacing="1" w:after="100" w:afterAutospacing="1"/>
    </w:pPr>
    <w:rPr>
      <w:rFonts w:ascii="Tahoma" w:hAnsi="Tahoma" w:cstheme="minorBidi"/>
      <w:szCs w:val="20"/>
    </w:rPr>
  </w:style>
  <w:style w:type="character" w:customStyle="1" w:styleId="gptad">
    <w:name w:val="gptad"/>
    <w:basedOn w:val="DefaultParagraphFont"/>
    <w:rsid w:val="00141C9C"/>
  </w:style>
  <w:style w:type="paragraph" w:customStyle="1" w:styleId="creditpostedmodified">
    <w:name w:val="credit_posted_modified"/>
    <w:basedOn w:val="Normal"/>
    <w:rsid w:val="00141C9C"/>
    <w:pPr>
      <w:spacing w:before="100" w:beforeAutospacing="1" w:after="100" w:afterAutospacing="1"/>
    </w:pPr>
    <w:rPr>
      <w:rFonts w:ascii="Tahoma" w:hAnsi="Tahoma" w:cstheme="minorBidi"/>
      <w:szCs w:val="20"/>
    </w:rPr>
  </w:style>
  <w:style w:type="character" w:customStyle="1" w:styleId="creditline">
    <w:name w:val="creditline"/>
    <w:basedOn w:val="DefaultParagraphFont"/>
    <w:rsid w:val="00141C9C"/>
  </w:style>
  <w:style w:type="character" w:customStyle="1" w:styleId="grd">
    <w:name w:val="grd"/>
    <w:basedOn w:val="DefaultParagraphFont"/>
    <w:rsid w:val="00141C9C"/>
  </w:style>
  <w:style w:type="paragraph" w:customStyle="1" w:styleId="hs-text-container">
    <w:name w:val="hs-text-container"/>
    <w:basedOn w:val="Normal"/>
    <w:rsid w:val="00141C9C"/>
    <w:pPr>
      <w:spacing w:before="100" w:beforeAutospacing="1" w:after="100" w:afterAutospacing="1"/>
    </w:pPr>
    <w:rPr>
      <w:rFonts w:ascii="Tahoma" w:hAnsi="Tahoma" w:cstheme="minorBidi"/>
      <w:szCs w:val="20"/>
    </w:rPr>
  </w:style>
  <w:style w:type="character" w:customStyle="1" w:styleId="created">
    <w:name w:val="created"/>
    <w:basedOn w:val="DefaultParagraphFont"/>
    <w:rsid w:val="00141C9C"/>
  </w:style>
  <w:style w:type="character" w:customStyle="1" w:styleId="changed">
    <w:name w:val="changed"/>
    <w:basedOn w:val="DefaultParagraphFont"/>
    <w:rsid w:val="00141C9C"/>
  </w:style>
  <w:style w:type="character" w:customStyle="1" w:styleId="article-author-name">
    <w:name w:val="article-author-name"/>
    <w:basedOn w:val="DefaultParagraphFont"/>
    <w:rsid w:val="00141C9C"/>
  </w:style>
  <w:style w:type="character" w:customStyle="1" w:styleId="bioexcerpt">
    <w:name w:val="bio_excerpt"/>
    <w:basedOn w:val="DefaultParagraphFont"/>
    <w:rsid w:val="00141C9C"/>
  </w:style>
  <w:style w:type="character" w:customStyle="1" w:styleId="commentcount">
    <w:name w:val="comment_count"/>
    <w:basedOn w:val="DefaultParagraphFont"/>
    <w:rsid w:val="00141C9C"/>
  </w:style>
  <w:style w:type="character" w:customStyle="1" w:styleId="searchtermshighlighted">
    <w:name w:val="searchtermshighlighted"/>
    <w:basedOn w:val="DefaultParagraphFont"/>
    <w:rsid w:val="00141C9C"/>
  </w:style>
  <w:style w:type="character" w:customStyle="1" w:styleId="contributornametrigger">
    <w:name w:val="contributornametrigger"/>
    <w:basedOn w:val="DefaultParagraphFont"/>
    <w:rsid w:val="00141C9C"/>
  </w:style>
  <w:style w:type="character" w:customStyle="1" w:styleId="bylinepipe">
    <w:name w:val="bylinepipe"/>
    <w:basedOn w:val="DefaultParagraphFont"/>
    <w:rsid w:val="00141C9C"/>
  </w:style>
  <w:style w:type="character" w:customStyle="1" w:styleId="lucenesearchresulturlb">
    <w:name w:val="lucene_search_result_url_b"/>
    <w:basedOn w:val="DefaultParagraphFont"/>
    <w:rsid w:val="00141C9C"/>
  </w:style>
  <w:style w:type="character" w:customStyle="1" w:styleId="faculty-title">
    <w:name w:val="faculty-title"/>
    <w:basedOn w:val="DefaultParagraphFont"/>
    <w:rsid w:val="00141C9C"/>
  </w:style>
  <w:style w:type="character" w:customStyle="1" w:styleId="count">
    <w:name w:val="count"/>
    <w:basedOn w:val="DefaultParagraphFont"/>
    <w:rsid w:val="00141C9C"/>
  </w:style>
  <w:style w:type="character" w:customStyle="1" w:styleId="volume">
    <w:name w:val="volume"/>
    <w:basedOn w:val="DefaultParagraphFont"/>
    <w:rsid w:val="00141C9C"/>
  </w:style>
  <w:style w:type="character" w:customStyle="1" w:styleId="issue">
    <w:name w:val="issue"/>
    <w:basedOn w:val="DefaultParagraphFont"/>
    <w:rsid w:val="00141C9C"/>
  </w:style>
  <w:style w:type="character" w:customStyle="1" w:styleId="pages">
    <w:name w:val="pages"/>
    <w:basedOn w:val="DefaultParagraphFont"/>
    <w:rsid w:val="00141C9C"/>
  </w:style>
  <w:style w:type="character" w:customStyle="1" w:styleId="field-content">
    <w:name w:val="field-content"/>
    <w:basedOn w:val="DefaultParagraphFont"/>
    <w:rsid w:val="00141C9C"/>
  </w:style>
  <w:style w:type="character" w:customStyle="1" w:styleId="person">
    <w:name w:val="person"/>
    <w:basedOn w:val="DefaultParagraphFont"/>
    <w:rsid w:val="00141C9C"/>
  </w:style>
  <w:style w:type="character" w:customStyle="1" w:styleId="corresponding">
    <w:name w:val="corresponding"/>
    <w:basedOn w:val="DefaultParagraphFont"/>
    <w:rsid w:val="00141C9C"/>
  </w:style>
  <w:style w:type="character" w:customStyle="1" w:styleId="entry-date">
    <w:name w:val="entry-date"/>
    <w:basedOn w:val="DefaultParagraphFont"/>
    <w:rsid w:val="00141C9C"/>
  </w:style>
  <w:style w:type="paragraph" w:customStyle="1" w:styleId="entry-meta">
    <w:name w:val="entry-meta"/>
    <w:basedOn w:val="Normal"/>
    <w:rsid w:val="00141C9C"/>
    <w:pPr>
      <w:spacing w:before="100" w:beforeAutospacing="1" w:after="100" w:afterAutospacing="1"/>
    </w:pPr>
    <w:rPr>
      <w:rFonts w:ascii="Tahoma" w:hAnsi="Tahoma" w:cstheme="minorBidi"/>
      <w:szCs w:val="20"/>
    </w:rPr>
  </w:style>
  <w:style w:type="character" w:customStyle="1" w:styleId="post-time">
    <w:name w:val="post-time"/>
    <w:basedOn w:val="DefaultParagraphFont"/>
    <w:rsid w:val="00141C9C"/>
  </w:style>
  <w:style w:type="character" w:customStyle="1" w:styleId="post-category">
    <w:name w:val="post-category"/>
    <w:basedOn w:val="DefaultParagraphFont"/>
    <w:rsid w:val="00141C9C"/>
  </w:style>
  <w:style w:type="character" w:customStyle="1" w:styleId="post-author">
    <w:name w:val="post-author"/>
    <w:basedOn w:val="DefaultParagraphFont"/>
    <w:rsid w:val="00141C9C"/>
  </w:style>
  <w:style w:type="character" w:customStyle="1" w:styleId="A10">
    <w:name w:val="A10"/>
    <w:uiPriority w:val="99"/>
    <w:rsid w:val="00141C9C"/>
    <w:rPr>
      <w:rFonts w:cs="MS Mincho"/>
      <w:color w:val="000000"/>
      <w:sz w:val="11"/>
      <w:szCs w:val="11"/>
    </w:rPr>
  </w:style>
  <w:style w:type="paragraph" w:customStyle="1" w:styleId="Pa10">
    <w:name w:val="Pa10"/>
    <w:basedOn w:val="Default"/>
    <w:next w:val="Default"/>
    <w:uiPriority w:val="99"/>
    <w:rsid w:val="00141C9C"/>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141C9C"/>
    <w:pPr>
      <w:widowControl w:val="0"/>
      <w:spacing w:line="241" w:lineRule="atLeast"/>
    </w:pPr>
    <w:rPr>
      <w:rFonts w:ascii="Verdana" w:eastAsiaTheme="minorEastAsia" w:hAnsi="Verdana" w:cs="Cambria"/>
      <w:color w:val="auto"/>
    </w:rPr>
  </w:style>
  <w:style w:type="character" w:customStyle="1" w:styleId="A9">
    <w:name w:val="A9"/>
    <w:uiPriority w:val="99"/>
    <w:rsid w:val="00141C9C"/>
    <w:rPr>
      <w:rFonts w:cs="MS Mincho"/>
      <w:color w:val="000000"/>
      <w:sz w:val="14"/>
      <w:szCs w:val="14"/>
    </w:rPr>
  </w:style>
  <w:style w:type="paragraph" w:customStyle="1" w:styleId="articledetails">
    <w:name w:val="articledetails"/>
    <w:basedOn w:val="Normal"/>
    <w:rsid w:val="00141C9C"/>
    <w:pPr>
      <w:spacing w:before="100" w:beforeAutospacing="1" w:after="100" w:afterAutospacing="1"/>
    </w:pPr>
    <w:rPr>
      <w:rFonts w:ascii="Tahoma" w:hAnsi="Tahoma" w:cstheme="minorBidi"/>
      <w:szCs w:val="20"/>
    </w:rPr>
  </w:style>
  <w:style w:type="character" w:customStyle="1" w:styleId="posted-and-updated">
    <w:name w:val="posted-and-updated"/>
    <w:basedOn w:val="DefaultParagraphFont"/>
    <w:rsid w:val="00141C9C"/>
  </w:style>
  <w:style w:type="paragraph" w:customStyle="1" w:styleId="aff">
    <w:name w:val="aff"/>
    <w:basedOn w:val="Normal"/>
    <w:rsid w:val="00141C9C"/>
    <w:pPr>
      <w:spacing w:before="100" w:beforeAutospacing="1" w:after="100" w:afterAutospacing="1"/>
    </w:pPr>
    <w:rPr>
      <w:rFonts w:ascii="Tahoma" w:hAnsi="Tahoma" w:cstheme="minorBidi"/>
      <w:szCs w:val="20"/>
    </w:rPr>
  </w:style>
  <w:style w:type="character" w:customStyle="1" w:styleId="entry-author">
    <w:name w:val="entry-author"/>
    <w:basedOn w:val="DefaultParagraphFont"/>
    <w:rsid w:val="00141C9C"/>
  </w:style>
  <w:style w:type="character" w:customStyle="1" w:styleId="entry-author-name">
    <w:name w:val="entry-author-name"/>
    <w:basedOn w:val="DefaultParagraphFont"/>
    <w:rsid w:val="00141C9C"/>
  </w:style>
  <w:style w:type="character" w:customStyle="1" w:styleId="arial11">
    <w:name w:val="arial_11"/>
    <w:basedOn w:val="DefaultParagraphFont"/>
    <w:rsid w:val="00141C9C"/>
  </w:style>
  <w:style w:type="character" w:customStyle="1" w:styleId="contrib-degrees">
    <w:name w:val="contrib-degrees"/>
    <w:basedOn w:val="DefaultParagraphFont"/>
    <w:rsid w:val="00141C9C"/>
  </w:style>
  <w:style w:type="character" w:customStyle="1" w:styleId="contrib-on-behalf-of">
    <w:name w:val="contrib-on-behalf-of"/>
    <w:basedOn w:val="DefaultParagraphFont"/>
    <w:rsid w:val="00141C9C"/>
  </w:style>
  <w:style w:type="character" w:customStyle="1" w:styleId="pubtime">
    <w:name w:val="pubtime"/>
    <w:basedOn w:val="DefaultParagraphFont"/>
    <w:rsid w:val="00141C9C"/>
  </w:style>
  <w:style w:type="character" w:customStyle="1" w:styleId="time">
    <w:name w:val="time"/>
    <w:basedOn w:val="DefaultParagraphFont"/>
    <w:rsid w:val="00141C9C"/>
  </w:style>
  <w:style w:type="character" w:customStyle="1" w:styleId="fbcommentscount">
    <w:name w:val="fb_comments_count"/>
    <w:basedOn w:val="DefaultParagraphFont"/>
    <w:rsid w:val="00141C9C"/>
  </w:style>
  <w:style w:type="character" w:customStyle="1" w:styleId="stsharethiscustom">
    <w:name w:val="st_sharethis_custom"/>
    <w:basedOn w:val="DefaultParagraphFont"/>
    <w:rsid w:val="00141C9C"/>
  </w:style>
  <w:style w:type="paragraph" w:customStyle="1" w:styleId="permalinkable">
    <w:name w:val="permalinkable"/>
    <w:basedOn w:val="Normal"/>
    <w:rsid w:val="00141C9C"/>
    <w:pPr>
      <w:spacing w:before="100" w:beforeAutospacing="1" w:after="100" w:afterAutospacing="1"/>
    </w:pPr>
    <w:rPr>
      <w:rFonts w:ascii="Tahoma" w:hAnsi="Tahoma" w:cstheme="minorBidi"/>
      <w:szCs w:val="20"/>
    </w:rPr>
  </w:style>
  <w:style w:type="character" w:customStyle="1" w:styleId="post-date">
    <w:name w:val="post-date"/>
    <w:basedOn w:val="DefaultParagraphFont"/>
    <w:rsid w:val="00141C9C"/>
  </w:style>
  <w:style w:type="character" w:customStyle="1" w:styleId="link-external">
    <w:name w:val="link-external"/>
    <w:basedOn w:val="DefaultParagraphFont"/>
    <w:rsid w:val="00141C9C"/>
  </w:style>
  <w:style w:type="character" w:customStyle="1" w:styleId="articleauthor">
    <w:name w:val="article_author"/>
    <w:basedOn w:val="DefaultParagraphFont"/>
    <w:rsid w:val="00141C9C"/>
  </w:style>
  <w:style w:type="character" w:customStyle="1" w:styleId="articleissue">
    <w:name w:val="article_issue"/>
    <w:basedOn w:val="DefaultParagraphFont"/>
    <w:rsid w:val="00141C9C"/>
  </w:style>
  <w:style w:type="character" w:customStyle="1" w:styleId="a-size-large">
    <w:name w:val="a-size-large"/>
    <w:basedOn w:val="DefaultParagraphFont"/>
    <w:rsid w:val="00141C9C"/>
  </w:style>
  <w:style w:type="character" w:customStyle="1" w:styleId="a-size-medium">
    <w:name w:val="a-size-medium"/>
    <w:basedOn w:val="DefaultParagraphFont"/>
    <w:rsid w:val="00141C9C"/>
  </w:style>
  <w:style w:type="character" w:customStyle="1" w:styleId="contribution">
    <w:name w:val="contribution"/>
    <w:basedOn w:val="DefaultParagraphFont"/>
    <w:rsid w:val="00141C9C"/>
  </w:style>
  <w:style w:type="character" w:customStyle="1" w:styleId="a-color-secondary">
    <w:name w:val="a-color-secondary"/>
    <w:basedOn w:val="DefaultParagraphFont"/>
    <w:rsid w:val="00141C9C"/>
  </w:style>
  <w:style w:type="paragraph" w:customStyle="1" w:styleId="sbyline">
    <w:name w:val="sbyline"/>
    <w:basedOn w:val="Normal"/>
    <w:rsid w:val="00141C9C"/>
    <w:pPr>
      <w:spacing w:before="100" w:beforeAutospacing="1" w:after="100" w:afterAutospacing="1"/>
    </w:pPr>
    <w:rPr>
      <w:rFonts w:ascii="Tahoma" w:hAnsi="Tahoma" w:cstheme="minorBidi"/>
      <w:szCs w:val="20"/>
    </w:rPr>
  </w:style>
  <w:style w:type="character" w:customStyle="1" w:styleId="ui-author">
    <w:name w:val="ui-author"/>
    <w:basedOn w:val="DefaultParagraphFont"/>
    <w:rsid w:val="00141C9C"/>
  </w:style>
  <w:style w:type="character" w:customStyle="1" w:styleId="ui-staffline">
    <w:name w:val="ui-staffline"/>
    <w:basedOn w:val="DefaultParagraphFont"/>
    <w:rsid w:val="00141C9C"/>
  </w:style>
  <w:style w:type="paragraph" w:customStyle="1" w:styleId="promotion-tag-p">
    <w:name w:val="promotion-tag-p"/>
    <w:basedOn w:val="Normal"/>
    <w:rsid w:val="00141C9C"/>
    <w:pPr>
      <w:spacing w:before="100" w:beforeAutospacing="1" w:after="100" w:afterAutospacing="1"/>
    </w:pPr>
    <w:rPr>
      <w:rFonts w:ascii="Tahoma" w:hAnsi="Tahoma" w:cstheme="minorBidi"/>
      <w:szCs w:val="20"/>
    </w:rPr>
  </w:style>
  <w:style w:type="paragraph" w:customStyle="1" w:styleId="heading">
    <w:name w:val="heading"/>
    <w:basedOn w:val="Normal"/>
    <w:rsid w:val="00141C9C"/>
    <w:pPr>
      <w:spacing w:before="100" w:beforeAutospacing="1" w:after="100" w:afterAutospacing="1"/>
    </w:pPr>
    <w:rPr>
      <w:rFonts w:ascii="Tahoma" w:hAnsi="Tahoma" w:cstheme="minorBidi"/>
      <w:szCs w:val="20"/>
    </w:rPr>
  </w:style>
  <w:style w:type="character" w:customStyle="1" w:styleId="value">
    <w:name w:val="value"/>
    <w:basedOn w:val="DefaultParagraphFont"/>
    <w:rsid w:val="00141C9C"/>
  </w:style>
  <w:style w:type="character" w:customStyle="1" w:styleId="specialissuelabel">
    <w:name w:val="specialissuelabel"/>
    <w:basedOn w:val="DefaultParagraphFont"/>
    <w:rsid w:val="00141C9C"/>
  </w:style>
  <w:style w:type="character" w:customStyle="1" w:styleId="referencediv">
    <w:name w:val="referencediv"/>
    <w:basedOn w:val="DefaultParagraphFont"/>
    <w:rsid w:val="00141C9C"/>
  </w:style>
  <w:style w:type="character" w:customStyle="1" w:styleId="wp-smiley">
    <w:name w:val="wp-smiley"/>
    <w:basedOn w:val="DefaultParagraphFont"/>
    <w:rsid w:val="00141C9C"/>
  </w:style>
  <w:style w:type="character" w:customStyle="1" w:styleId="meta-prep">
    <w:name w:val="meta-prep"/>
    <w:basedOn w:val="DefaultParagraphFont"/>
    <w:rsid w:val="00141C9C"/>
  </w:style>
  <w:style w:type="character" w:customStyle="1" w:styleId="artjournal">
    <w:name w:val="art_journal"/>
    <w:basedOn w:val="DefaultParagraphFont"/>
    <w:rsid w:val="00141C9C"/>
  </w:style>
  <w:style w:type="character" w:customStyle="1" w:styleId="artdatevolumeissuepart">
    <w:name w:val="art_datevolumeissuepart"/>
    <w:basedOn w:val="DefaultParagraphFont"/>
    <w:rsid w:val="00141C9C"/>
  </w:style>
  <w:style w:type="character" w:customStyle="1" w:styleId="artpages">
    <w:name w:val="art_pages"/>
    <w:basedOn w:val="DefaultParagraphFont"/>
    <w:rsid w:val="00141C9C"/>
  </w:style>
  <w:style w:type="character" w:customStyle="1" w:styleId="singlehighlightclass">
    <w:name w:val="single_highlight_class"/>
    <w:basedOn w:val="DefaultParagraphFont"/>
    <w:rsid w:val="00141C9C"/>
  </w:style>
  <w:style w:type="character" w:customStyle="1" w:styleId="degree">
    <w:name w:val="degree"/>
    <w:basedOn w:val="DefaultParagraphFont"/>
    <w:rsid w:val="00141C9C"/>
  </w:style>
  <w:style w:type="character" w:customStyle="1" w:styleId="major">
    <w:name w:val="major"/>
    <w:basedOn w:val="DefaultParagraphFont"/>
    <w:rsid w:val="00141C9C"/>
  </w:style>
  <w:style w:type="character" w:customStyle="1" w:styleId="authors">
    <w:name w:val="authors"/>
    <w:basedOn w:val="DefaultParagraphFont"/>
    <w:rsid w:val="00141C9C"/>
  </w:style>
  <w:style w:type="character" w:customStyle="1" w:styleId="views">
    <w:name w:val="views"/>
    <w:basedOn w:val="DefaultParagraphFont"/>
    <w:rsid w:val="00141C9C"/>
  </w:style>
  <w:style w:type="character" w:customStyle="1" w:styleId="stmainservices">
    <w:name w:val="stmainservices"/>
    <w:basedOn w:val="DefaultParagraphFont"/>
    <w:rsid w:val="00141C9C"/>
  </w:style>
  <w:style w:type="character" w:customStyle="1" w:styleId="stbubblehcount">
    <w:name w:val="stbubble_hcount"/>
    <w:basedOn w:val="DefaultParagraphFont"/>
    <w:rsid w:val="00141C9C"/>
  </w:style>
  <w:style w:type="paragraph" w:customStyle="1" w:styleId="Document">
    <w:name w:val="_Document"/>
    <w:basedOn w:val="Default"/>
    <w:next w:val="Default"/>
    <w:uiPriority w:val="99"/>
    <w:rsid w:val="00141C9C"/>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141C9C"/>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141C9C"/>
    <w:pPr>
      <w:widowControl w:val="0"/>
    </w:pPr>
    <w:rPr>
      <w:rFonts w:ascii="AKDPE C+ Utopia" w:eastAsiaTheme="minorEastAsia" w:hAnsi="AKDPE C+ Utopia" w:cs="Cambria"/>
      <w:color w:val="auto"/>
    </w:rPr>
  </w:style>
  <w:style w:type="paragraph" w:customStyle="1" w:styleId="collapsed-hide">
    <w:name w:val="collapsed-hide"/>
    <w:basedOn w:val="Normal"/>
    <w:rsid w:val="00141C9C"/>
    <w:pPr>
      <w:spacing w:before="100" w:beforeAutospacing="1" w:after="100" w:afterAutospacing="1"/>
    </w:pPr>
    <w:rPr>
      <w:rFonts w:ascii="Tahoma" w:hAnsi="Tahoma" w:cstheme="minorBidi"/>
      <w:szCs w:val="20"/>
    </w:rPr>
  </w:style>
  <w:style w:type="paragraph" w:customStyle="1" w:styleId="Pa7">
    <w:name w:val="Pa7"/>
    <w:basedOn w:val="Default"/>
    <w:next w:val="Default"/>
    <w:uiPriority w:val="99"/>
    <w:rsid w:val="00141C9C"/>
    <w:pPr>
      <w:widowControl w:val="0"/>
      <w:spacing w:line="211" w:lineRule="atLeast"/>
    </w:pPr>
    <w:rPr>
      <w:rFonts w:ascii="Courier New" w:eastAsiaTheme="minorEastAsia" w:hAnsi="Courier New" w:cs="Cambria"/>
      <w:color w:val="auto"/>
    </w:rPr>
  </w:style>
  <w:style w:type="paragraph" w:customStyle="1" w:styleId="odd">
    <w:name w:val="odd"/>
    <w:basedOn w:val="Normal"/>
    <w:rsid w:val="00141C9C"/>
    <w:pPr>
      <w:spacing w:before="100" w:beforeAutospacing="1" w:after="100" w:afterAutospacing="1"/>
    </w:pPr>
    <w:rPr>
      <w:rFonts w:ascii="Tahoma" w:hAnsi="Tahoma" w:cstheme="minorBidi"/>
      <w:szCs w:val="20"/>
    </w:rPr>
  </w:style>
  <w:style w:type="character" w:customStyle="1" w:styleId="article-date">
    <w:name w:val="article-date"/>
    <w:basedOn w:val="DefaultParagraphFont"/>
    <w:rsid w:val="00141C9C"/>
  </w:style>
  <w:style w:type="character" w:customStyle="1" w:styleId="article-author">
    <w:name w:val="article-author"/>
    <w:basedOn w:val="DefaultParagraphFont"/>
    <w:rsid w:val="00141C9C"/>
  </w:style>
  <w:style w:type="character" w:customStyle="1" w:styleId="tolocaltime">
    <w:name w:val="tolocaltime"/>
    <w:basedOn w:val="DefaultParagraphFont"/>
    <w:rsid w:val="00141C9C"/>
  </w:style>
  <w:style w:type="character" w:customStyle="1" w:styleId="pb-byline">
    <w:name w:val="pb-byline"/>
    <w:basedOn w:val="DefaultParagraphFont"/>
    <w:rsid w:val="00141C9C"/>
  </w:style>
  <w:style w:type="character" w:customStyle="1" w:styleId="pb-timestamp">
    <w:name w:val="pb-timestamp"/>
    <w:basedOn w:val="DefaultParagraphFont"/>
    <w:rsid w:val="00141C9C"/>
  </w:style>
  <w:style w:type="paragraph" w:customStyle="1" w:styleId="Pa8">
    <w:name w:val="Pa8"/>
    <w:basedOn w:val="Default"/>
    <w:next w:val="Default"/>
    <w:uiPriority w:val="99"/>
    <w:rsid w:val="00141C9C"/>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qFormat/>
    <w:rsid w:val="00141C9C"/>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141C9C"/>
  </w:style>
  <w:style w:type="character" w:customStyle="1" w:styleId="even">
    <w:name w:val="even"/>
    <w:basedOn w:val="DefaultParagraphFont"/>
    <w:rsid w:val="00141C9C"/>
  </w:style>
  <w:style w:type="paragraph" w:customStyle="1" w:styleId="volissue">
    <w:name w:val="volissue"/>
    <w:basedOn w:val="Normal"/>
    <w:rsid w:val="00141C9C"/>
    <w:pPr>
      <w:spacing w:before="100" w:beforeAutospacing="1" w:after="100" w:afterAutospacing="1"/>
    </w:pPr>
    <w:rPr>
      <w:rFonts w:ascii="Tahoma" w:hAnsi="Tahoma" w:cstheme="minorBidi"/>
      <w:szCs w:val="20"/>
    </w:rPr>
  </w:style>
  <w:style w:type="character" w:customStyle="1" w:styleId="view-count">
    <w:name w:val="view-count"/>
    <w:basedOn w:val="DefaultParagraphFont"/>
    <w:rsid w:val="00141C9C"/>
  </w:style>
  <w:style w:type="paragraph" w:customStyle="1" w:styleId="BoldUnderlineChar20">
    <w:name w:val="BoldUnderline Char2"/>
    <w:link w:val="BoldUnderlineChar2Char"/>
    <w:rsid w:val="00141C9C"/>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141C9C"/>
    <w:rPr>
      <w:rFonts w:ascii="Times New Roman" w:eastAsia="Times New Roman" w:hAnsi="Times New Roman" w:cs="Times New Roman"/>
      <w:b/>
      <w:sz w:val="20"/>
      <w:szCs w:val="24"/>
      <w:u w:val="single"/>
    </w:rPr>
  </w:style>
  <w:style w:type="character" w:customStyle="1" w:styleId="UnderlineCharChar4">
    <w:name w:val="Underline Char Char4"/>
    <w:rsid w:val="00141C9C"/>
    <w:rPr>
      <w:szCs w:val="24"/>
      <w:u w:val="single"/>
      <w:lang w:val="en-US" w:eastAsia="en-US" w:bidi="ar-SA"/>
    </w:rPr>
  </w:style>
  <w:style w:type="character" w:customStyle="1" w:styleId="BoldUnderlineCharChar3">
    <w:name w:val="BoldUnderline Char Char3"/>
    <w:rsid w:val="00141C9C"/>
    <w:rPr>
      <w:b/>
      <w:szCs w:val="24"/>
      <w:u w:val="single"/>
      <w:lang w:val="en-US" w:eastAsia="en-US" w:bidi="ar-SA"/>
    </w:rPr>
  </w:style>
  <w:style w:type="character" w:customStyle="1" w:styleId="BoldUnderlineCharChar2">
    <w:name w:val="BoldUnderline Char Char2"/>
    <w:rsid w:val="00141C9C"/>
    <w:rPr>
      <w:b/>
      <w:szCs w:val="24"/>
      <w:u w:val="single"/>
      <w:lang w:val="en-US" w:eastAsia="en-US" w:bidi="ar-SA"/>
    </w:rPr>
  </w:style>
  <w:style w:type="paragraph" w:customStyle="1" w:styleId="UnderlineCard0">
    <w:name w:val="UnderlineCard"/>
    <w:basedOn w:val="Heading3"/>
    <w:link w:val="UnderlineCardChar"/>
    <w:qFormat/>
    <w:rsid w:val="00141C9C"/>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141C9C"/>
    <w:rPr>
      <w:rFonts w:ascii="Georgia" w:eastAsia="Calibri" w:hAnsi="Georgia" w:cs="Times New Roman"/>
      <w:sz w:val="20"/>
      <w:szCs w:val="20"/>
      <w:u w:val="single"/>
      <w:lang w:val="x-none" w:eastAsia="x-none"/>
    </w:rPr>
  </w:style>
  <w:style w:type="character" w:customStyle="1" w:styleId="5Notunderlined">
    <w:name w:val="5 Not underlined"/>
    <w:rsid w:val="00141C9C"/>
    <w:rPr>
      <w:rFonts w:ascii="Times New Roman" w:hAnsi="Times New Roman"/>
      <w:sz w:val="16"/>
    </w:rPr>
  </w:style>
  <w:style w:type="character" w:customStyle="1" w:styleId="volume-issue">
    <w:name w:val="volume-issue"/>
    <w:rsid w:val="00141C9C"/>
    <w:rPr>
      <w:rFonts w:cs="Times New Roman"/>
    </w:rPr>
  </w:style>
  <w:style w:type="character" w:customStyle="1" w:styleId="i">
    <w:name w:val="i"/>
    <w:basedOn w:val="DefaultParagraphFont"/>
    <w:uiPriority w:val="99"/>
    <w:rsid w:val="00141C9C"/>
  </w:style>
  <w:style w:type="character" w:customStyle="1" w:styleId="storytext">
    <w:name w:val="storytext"/>
    <w:basedOn w:val="DefaultParagraphFont"/>
    <w:rsid w:val="00141C9C"/>
  </w:style>
  <w:style w:type="character" w:customStyle="1" w:styleId="heading3char0">
    <w:name w:val="heading3char"/>
    <w:rsid w:val="00141C9C"/>
  </w:style>
  <w:style w:type="character" w:customStyle="1" w:styleId="boldness1">
    <w:name w:val="boldness1"/>
    <w:rsid w:val="00141C9C"/>
  </w:style>
  <w:style w:type="paragraph" w:customStyle="1" w:styleId="Cardd">
    <w:name w:val="Cardd"/>
    <w:basedOn w:val="Normal"/>
    <w:uiPriority w:val="4"/>
    <w:qFormat/>
    <w:rsid w:val="00141C9C"/>
    <w:pPr>
      <w:ind w:left="288" w:right="288"/>
    </w:pPr>
    <w:rPr>
      <w:rFonts w:ascii="Georgia" w:hAnsi="Georgia" w:cstheme="minorBidi"/>
    </w:rPr>
  </w:style>
  <w:style w:type="paragraph" w:customStyle="1" w:styleId="document0">
    <w:name w:val="document"/>
    <w:basedOn w:val="Normal"/>
    <w:qFormat/>
    <w:rsid w:val="00141C9C"/>
    <w:pPr>
      <w:spacing w:before="100" w:beforeAutospacing="1" w:after="100" w:afterAutospacing="1"/>
    </w:pPr>
    <w:rPr>
      <w:rFonts w:ascii="Georgia" w:eastAsia="Times New Roman" w:hAnsi="Georgia" w:cstheme="minorBidi"/>
    </w:rPr>
  </w:style>
  <w:style w:type="character" w:customStyle="1" w:styleId="Heading3CharCharCharChar">
    <w:name w:val="Heading 3 Char Char Char Char"/>
    <w:basedOn w:val="DefaultParagraphFont"/>
    <w:rsid w:val="00141C9C"/>
    <w:rPr>
      <w:rFonts w:cs="Arial"/>
      <w:bCs/>
      <w:szCs w:val="26"/>
      <w:u w:val="single"/>
      <w:lang w:val="en-US" w:eastAsia="en-US" w:bidi="ar-SA"/>
    </w:rPr>
  </w:style>
  <w:style w:type="character" w:customStyle="1" w:styleId="current-selection">
    <w:name w:val="current-selection"/>
    <w:basedOn w:val="DefaultParagraphFont"/>
    <w:rsid w:val="00141C9C"/>
  </w:style>
  <w:style w:type="character" w:customStyle="1" w:styleId="a2">
    <w:name w:val="_"/>
    <w:basedOn w:val="DefaultParagraphFont"/>
    <w:rsid w:val="00141C9C"/>
  </w:style>
  <w:style w:type="paragraph" w:customStyle="1" w:styleId="Shrink6">
    <w:name w:val="Shrink 6"/>
    <w:basedOn w:val="Normal"/>
    <w:qFormat/>
    <w:rsid w:val="00141C9C"/>
    <w:rPr>
      <w:rFonts w:ascii="Georgia" w:eastAsia="Calibri" w:hAnsi="Georgia"/>
      <w:sz w:val="12"/>
    </w:rPr>
  </w:style>
  <w:style w:type="character" w:customStyle="1" w:styleId="messagecontent">
    <w:name w:val="message_content"/>
    <w:rsid w:val="00141C9C"/>
  </w:style>
  <w:style w:type="character" w:customStyle="1" w:styleId="StyleUnderlineChar">
    <w:name w:val="Style Underline Char"/>
    <w:basedOn w:val="DefaultParagraphFont"/>
    <w:rsid w:val="00141C9C"/>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141C9C"/>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kern w:val="32"/>
      <w:sz w:val="24"/>
      <w:u w:val="single"/>
    </w:rPr>
  </w:style>
  <w:style w:type="character" w:customStyle="1" w:styleId="BriefTitleWorksChar">
    <w:name w:val="Brief Title Works Char"/>
    <w:basedOn w:val="DefaultParagraphFont"/>
    <w:link w:val="BriefTitleWorks"/>
    <w:rsid w:val="00141C9C"/>
    <w:rPr>
      <w:rFonts w:ascii="Georgia" w:eastAsia="Times New Roman" w:hAnsi="Georgia" w:cs="Arial"/>
      <w:b/>
      <w:bCs/>
      <w:kern w:val="32"/>
      <w:sz w:val="24"/>
      <w:szCs w:val="32"/>
      <w:u w:val="single"/>
    </w:rPr>
  </w:style>
  <w:style w:type="character" w:customStyle="1" w:styleId="twelptblackblack1">
    <w:name w:val="twelptblackblack1"/>
    <w:basedOn w:val="DefaultParagraphFont"/>
    <w:rsid w:val="00141C9C"/>
    <w:rPr>
      <w:rFonts w:ascii="Verdana" w:hAnsi="Verdana" w:hint="default"/>
      <w:color w:val="000000"/>
      <w:sz w:val="16"/>
      <w:szCs w:val="16"/>
    </w:rPr>
  </w:style>
  <w:style w:type="character" w:customStyle="1" w:styleId="Heading3CharCharCharChar1">
    <w:name w:val="Heading 3 Char Char Char Char1"/>
    <w:rsid w:val="00141C9C"/>
    <w:rPr>
      <w:rFonts w:cs="Arial"/>
      <w:bCs/>
      <w:szCs w:val="26"/>
      <w:u w:val="single"/>
      <w:lang w:val="en-US" w:eastAsia="en-US" w:bidi="ar-SA"/>
    </w:rPr>
  </w:style>
  <w:style w:type="paragraph" w:customStyle="1" w:styleId="conintrotext">
    <w:name w:val="conintrotext"/>
    <w:basedOn w:val="Normal"/>
    <w:uiPriority w:val="99"/>
    <w:rsid w:val="00141C9C"/>
    <w:pPr>
      <w:spacing w:before="100" w:beforeAutospacing="1" w:after="100" w:afterAutospacing="1"/>
    </w:pPr>
    <w:rPr>
      <w:rFonts w:ascii="Georgia" w:eastAsia="Times New Roman" w:hAnsi="Georgia" w:cstheme="minorBidi"/>
      <w:sz w:val="24"/>
    </w:rPr>
  </w:style>
  <w:style w:type="character" w:customStyle="1" w:styleId="comment-body">
    <w:name w:val="comment-body"/>
    <w:rsid w:val="00141C9C"/>
  </w:style>
  <w:style w:type="character" w:customStyle="1" w:styleId="UnderlineCharCharChar1">
    <w:name w:val="Underline Char Char Char1"/>
    <w:rsid w:val="00141C9C"/>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41C9C"/>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141C9C"/>
    <w:rPr>
      <w:rFonts w:asciiTheme="minorHAnsi" w:eastAsia="MS Mincho" w:hAnsiTheme="minorHAnsi" w:cstheme="minorBidi"/>
      <w:b/>
      <w:u w:val="single"/>
    </w:rPr>
  </w:style>
  <w:style w:type="character" w:customStyle="1" w:styleId="mw-headline">
    <w:name w:val="mw-headline"/>
    <w:rsid w:val="00141C9C"/>
  </w:style>
  <w:style w:type="character" w:customStyle="1" w:styleId="flagicon">
    <w:name w:val="flagicon"/>
    <w:rsid w:val="00141C9C"/>
  </w:style>
  <w:style w:type="paragraph" w:customStyle="1" w:styleId="assert">
    <w:name w:val="assert"/>
    <w:basedOn w:val="Normal"/>
    <w:uiPriority w:val="99"/>
    <w:rsid w:val="00141C9C"/>
    <w:pPr>
      <w:spacing w:before="100" w:beforeAutospacing="1" w:after="100" w:afterAutospacing="1"/>
    </w:pPr>
    <w:rPr>
      <w:rFonts w:ascii="Georgia" w:eastAsia="Times New Roman" w:hAnsi="Georgia" w:cstheme="minorBidi"/>
      <w:sz w:val="24"/>
    </w:rPr>
  </w:style>
  <w:style w:type="character" w:customStyle="1" w:styleId="apturelink">
    <w:name w:val="apturelink"/>
    <w:rsid w:val="00141C9C"/>
  </w:style>
  <w:style w:type="character" w:customStyle="1" w:styleId="apturelinkicon">
    <w:name w:val="apturelinkicon"/>
    <w:rsid w:val="00141C9C"/>
  </w:style>
  <w:style w:type="paragraph" w:customStyle="1" w:styleId="Default1">
    <w:name w:val="Default1"/>
    <w:basedOn w:val="Default"/>
    <w:next w:val="Default"/>
    <w:uiPriority w:val="99"/>
    <w:rsid w:val="00141C9C"/>
    <w:rPr>
      <w:color w:val="auto"/>
    </w:rPr>
  </w:style>
  <w:style w:type="paragraph" w:customStyle="1" w:styleId="center">
    <w:name w:val="center"/>
    <w:basedOn w:val="Normal"/>
    <w:uiPriority w:val="99"/>
    <w:rsid w:val="00141C9C"/>
    <w:pPr>
      <w:spacing w:before="100" w:beforeAutospacing="1" w:after="100" w:afterAutospacing="1"/>
    </w:pPr>
    <w:rPr>
      <w:rFonts w:ascii="Georgia" w:eastAsia="Times New Roman" w:hAnsi="Georgia" w:cstheme="minorBidi"/>
      <w:sz w:val="24"/>
    </w:rPr>
  </w:style>
  <w:style w:type="character" w:customStyle="1" w:styleId="LittleChar">
    <w:name w:val="Little Char"/>
    <w:link w:val="Little"/>
    <w:rsid w:val="00141C9C"/>
    <w:rPr>
      <w:rFonts w:ascii="Garamond" w:eastAsia="Times New Roman" w:hAnsi="Garamond" w:cs="Times New Roman"/>
      <w:sz w:val="16"/>
    </w:rPr>
  </w:style>
  <w:style w:type="character" w:customStyle="1" w:styleId="UnderlineChar1Char">
    <w:name w:val="Underline Char1 Char"/>
    <w:rsid w:val="00141C9C"/>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41C9C"/>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141C9C"/>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41C9C"/>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141C9C"/>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41C9C"/>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141C9C"/>
    <w:rPr>
      <w:rFonts w:asciiTheme="minorHAnsi" w:eastAsia="MS Mincho" w:hAnsiTheme="minorHAnsi" w:cstheme="minorBidi"/>
      <w:b/>
      <w:u w:val="single"/>
    </w:rPr>
  </w:style>
  <w:style w:type="paragraph" w:customStyle="1" w:styleId="CardBody">
    <w:name w:val="Card Body"/>
    <w:basedOn w:val="Normal"/>
    <w:link w:val="CardBodyChar"/>
    <w:qFormat/>
    <w:rsid w:val="00141C9C"/>
    <w:rPr>
      <w:rFonts w:ascii="Georgia" w:eastAsia="Times New Roman" w:hAnsi="Georgia" w:cstheme="minorBidi"/>
      <w:sz w:val="16"/>
    </w:rPr>
  </w:style>
  <w:style w:type="character" w:customStyle="1" w:styleId="CardBodyChar">
    <w:name w:val="Card Body Char"/>
    <w:link w:val="CardBody"/>
    <w:rsid w:val="00141C9C"/>
    <w:rPr>
      <w:rFonts w:ascii="Georgia" w:eastAsia="Times New Roman" w:hAnsi="Georgia"/>
      <w:sz w:val="16"/>
    </w:rPr>
  </w:style>
  <w:style w:type="character" w:customStyle="1" w:styleId="ptitleinside">
    <w:name w:val="p_title_inside"/>
    <w:rsid w:val="00141C9C"/>
  </w:style>
  <w:style w:type="paragraph" w:customStyle="1" w:styleId="StyleBoldandUnderlineChar11ptBorderSinglesolidline">
    <w:name w:val="Style Bold and Underline Char + 11 pt Border: : (Single solid line..."/>
    <w:link w:val="StyleBoldandUnderlineChar11ptBorderSinglesolidlineChar"/>
    <w:qFormat/>
    <w:rsid w:val="00141C9C"/>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41C9C"/>
    <w:rPr>
      <w:rFonts w:eastAsia="Times New Roman"/>
      <w:b/>
      <w:bCs/>
      <w:szCs w:val="20"/>
      <w:u w:val="single"/>
      <w:bdr w:val="single" w:sz="4" w:space="0" w:color="auto"/>
    </w:rPr>
  </w:style>
  <w:style w:type="character" w:customStyle="1" w:styleId="Heading1CharChar1">
    <w:name w:val="Heading 1 Char Char1"/>
    <w:rsid w:val="00141C9C"/>
    <w:rPr>
      <w:rFonts w:cs="Arial"/>
      <w:b/>
      <w:bCs/>
      <w:szCs w:val="32"/>
      <w:lang w:val="en-US" w:eastAsia="en-US" w:bidi="ar-SA"/>
    </w:rPr>
  </w:style>
  <w:style w:type="paragraph" w:customStyle="1" w:styleId="Indentation">
    <w:name w:val="Indentation"/>
    <w:basedOn w:val="Normal"/>
    <w:uiPriority w:val="99"/>
    <w:rsid w:val="00141C9C"/>
    <w:pPr>
      <w:ind w:left="288" w:right="288"/>
    </w:pPr>
    <w:rPr>
      <w:rFonts w:ascii="Georgia" w:hAnsi="Georgia" w:cstheme="minorBidi"/>
    </w:rPr>
  </w:style>
  <w:style w:type="character" w:customStyle="1" w:styleId="StyleUnderlineCharChar9ptBold">
    <w:name w:val="Style Underline Char Char + 9 pt Bold"/>
    <w:rsid w:val="00141C9C"/>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141C9C"/>
    <w:rPr>
      <w:rFonts w:ascii="Georgia" w:eastAsia="Times New Roman" w:hAnsi="Georgia" w:cstheme="minorBidi"/>
      <w:u w:val="single"/>
    </w:rPr>
  </w:style>
  <w:style w:type="character" w:customStyle="1" w:styleId="StyleStyle4ArialNarrow9ptChar">
    <w:name w:val="Style Style4 + Arial Narrow 9 pt Char"/>
    <w:link w:val="StyleStyle4ArialNarrow9pt"/>
    <w:rsid w:val="00141C9C"/>
    <w:rPr>
      <w:rFonts w:ascii="Georgia" w:eastAsia="Times New Roman" w:hAnsi="Georgia"/>
      <w:u w:val="single"/>
    </w:rPr>
  </w:style>
  <w:style w:type="paragraph" w:customStyle="1" w:styleId="StyleStyle4ArialNarrow9ptBold">
    <w:name w:val="Style Style4 + Arial Narrow 9 pt Bold"/>
    <w:basedOn w:val="Normal"/>
    <w:link w:val="StyleStyle4ArialNarrow9ptBoldChar"/>
    <w:rsid w:val="00141C9C"/>
    <w:rPr>
      <w:rFonts w:ascii="Georgia" w:eastAsia="Times New Roman" w:hAnsi="Georgia" w:cstheme="minorBidi"/>
      <w:b/>
      <w:bCs/>
      <w:u w:val="single"/>
    </w:rPr>
  </w:style>
  <w:style w:type="character" w:customStyle="1" w:styleId="StyleStyle4ArialNarrow9ptBoldChar">
    <w:name w:val="Style Style4 + Arial Narrow 9 pt Bold Char"/>
    <w:link w:val="StyleStyle4ArialNarrow9ptBold"/>
    <w:rsid w:val="00141C9C"/>
    <w:rPr>
      <w:rFonts w:ascii="Georgia" w:eastAsia="Times New Roman" w:hAnsi="Georgia"/>
      <w:b/>
      <w:bCs/>
      <w:u w:val="single"/>
    </w:rPr>
  </w:style>
  <w:style w:type="character" w:customStyle="1" w:styleId="StyleBoldandUnderlineCharChar29pt">
    <w:name w:val="Style Bold and Underline Char Char2 + 9 pt"/>
    <w:rsid w:val="00141C9C"/>
    <w:rPr>
      <w:rFonts w:ascii="Times New Roman" w:hAnsi="Times New Roman"/>
      <w:b/>
      <w:bCs/>
      <w:noProof w:val="0"/>
      <w:sz w:val="20"/>
      <w:u w:val="single"/>
    </w:rPr>
  </w:style>
  <w:style w:type="character" w:customStyle="1" w:styleId="StyleUnderlineCharChar19pt">
    <w:name w:val="Style Underline Char Char1 + 9 pt"/>
    <w:rsid w:val="00141C9C"/>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41C9C"/>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41C9C"/>
    <w:rPr>
      <w:rFonts w:ascii="Georgia" w:eastAsia="Times New Roman" w:hAnsi="Georgia"/>
      <w:b/>
      <w:smallCaps/>
      <w:sz w:val="24"/>
      <w:szCs w:val="24"/>
      <w:u w:val="single"/>
    </w:rPr>
  </w:style>
  <w:style w:type="character" w:customStyle="1" w:styleId="CardTextCharChar">
    <w:name w:val="Card Text Char Char"/>
    <w:rsid w:val="00141C9C"/>
    <w:rPr>
      <w:rFonts w:ascii="Times New Roman" w:eastAsia="Times New Roman" w:hAnsi="Times New Roman" w:cs="Times New Roman"/>
      <w:sz w:val="20"/>
      <w:szCs w:val="20"/>
    </w:rPr>
  </w:style>
  <w:style w:type="character" w:customStyle="1" w:styleId="citeChar1">
    <w:name w:val="cite Char"/>
    <w:locked/>
    <w:rsid w:val="00141C9C"/>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141C9C"/>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141C9C"/>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141C9C"/>
    <w:rPr>
      <w:i/>
      <w:iCs/>
      <w:sz w:val="20"/>
      <w:u w:val="single"/>
    </w:rPr>
  </w:style>
  <w:style w:type="character" w:customStyle="1" w:styleId="HIGHLIGHT0">
    <w:name w:val="HIGHLIGHT"/>
    <w:uiPriority w:val="1"/>
    <w:qFormat/>
    <w:rsid w:val="00141C9C"/>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141C9C"/>
    <w:pPr>
      <w:widowControl w:val="0"/>
      <w:autoSpaceDE/>
      <w:autoSpaceDN/>
      <w:adjustRightInd/>
      <w:outlineLvl w:val="9"/>
    </w:pPr>
    <w:rPr>
      <w:sz w:val="28"/>
      <w:szCs w:val="24"/>
    </w:rPr>
  </w:style>
  <w:style w:type="character" w:customStyle="1" w:styleId="HiddenBlockHeaderChar">
    <w:name w:val="Hidden Block Header Char"/>
    <w:link w:val="HiddenBlockHeader"/>
    <w:rsid w:val="00141C9C"/>
    <w:rPr>
      <w:rFonts w:ascii="Times New Roman" w:eastAsia="Times New Roman" w:hAnsi="Times New Roman" w:cs="Times New Roman"/>
      <w:b/>
      <w:sz w:val="28"/>
      <w:szCs w:val="24"/>
    </w:rPr>
  </w:style>
  <w:style w:type="character" w:customStyle="1" w:styleId="FifthChar">
    <w:name w:val="Fifth Char"/>
    <w:link w:val="Fifth"/>
    <w:rsid w:val="00141C9C"/>
    <w:rPr>
      <w:rFonts w:ascii="Times New Roman" w:eastAsia="Calibri" w:hAnsi="Times New Roman" w:cs="Times New Roman"/>
    </w:rPr>
  </w:style>
  <w:style w:type="paragraph" w:customStyle="1" w:styleId="Third">
    <w:name w:val="Third"/>
    <w:basedOn w:val="Normal"/>
    <w:link w:val="ThirdChar"/>
    <w:rsid w:val="00141C9C"/>
    <w:rPr>
      <w:rFonts w:ascii="Georgia" w:eastAsia="Times New Roman" w:hAnsi="Georgia" w:cstheme="minorBidi"/>
      <w:b/>
      <w:u w:val="single"/>
      <w:lang w:val="x-none" w:eastAsia="x-none"/>
    </w:rPr>
  </w:style>
  <w:style w:type="character" w:customStyle="1" w:styleId="ThirdChar">
    <w:name w:val="Third Char"/>
    <w:link w:val="Third"/>
    <w:rsid w:val="00141C9C"/>
    <w:rPr>
      <w:rFonts w:ascii="Georgia" w:eastAsia="Times New Roman" w:hAnsi="Georgia"/>
      <w:b/>
      <w:u w:val="single"/>
      <w:lang w:val="x-none" w:eastAsia="x-none"/>
    </w:rPr>
  </w:style>
  <w:style w:type="paragraph" w:customStyle="1" w:styleId="CharCharCharCharCharChar1CharCharCharCharChar">
    <w:name w:val="Char Char Char Char Char Char1 Char Char Char Char Char"/>
    <w:aliases w:val="Char Char2"/>
    <w:next w:val="Normal"/>
    <w:rsid w:val="00141C9C"/>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141C9C"/>
    <w:rPr>
      <w:rFonts w:ascii="Times New Roman" w:eastAsia="Times New Roman" w:hAnsi="Times New Roman"/>
      <w:szCs w:val="24"/>
    </w:rPr>
  </w:style>
  <w:style w:type="character" w:customStyle="1" w:styleId="article-record-publication-volume-issue">
    <w:name w:val="article-record-publication-volume-issue"/>
    <w:rsid w:val="00141C9C"/>
  </w:style>
  <w:style w:type="character" w:customStyle="1" w:styleId="NothingCharChar">
    <w:name w:val="Nothing Char Char"/>
    <w:link w:val="NothingCharCharChar"/>
    <w:rsid w:val="00141C9C"/>
  </w:style>
  <w:style w:type="paragraph" w:customStyle="1" w:styleId="DebateUnderlineBoldChar">
    <w:name w:val="Debate Underline Bold Char"/>
    <w:basedOn w:val="Normal"/>
    <w:link w:val="DebateUnderlineBoldCharChar"/>
    <w:rsid w:val="00141C9C"/>
    <w:pPr>
      <w:jc w:val="both"/>
    </w:pPr>
    <w:rPr>
      <w:rFonts w:ascii="Georgia" w:eastAsia="Times New Roman" w:hAnsi="Georgia" w:cstheme="minorBidi"/>
      <w:b/>
      <w:u w:val="thick"/>
    </w:rPr>
  </w:style>
  <w:style w:type="character" w:customStyle="1" w:styleId="DebateUnderlineBoldCharChar">
    <w:name w:val="Debate Underline Bold Char Char"/>
    <w:link w:val="DebateUnderlineBoldChar"/>
    <w:rsid w:val="00141C9C"/>
    <w:rPr>
      <w:rFonts w:ascii="Georgia" w:eastAsia="Times New Roman" w:hAnsi="Georgia"/>
      <w:b/>
      <w:u w:val="thick"/>
    </w:rPr>
  </w:style>
  <w:style w:type="character" w:customStyle="1" w:styleId="resultbodyblack">
    <w:name w:val="resultbodyblack"/>
    <w:qFormat/>
    <w:rsid w:val="00141C9C"/>
    <w:rPr>
      <w:rFonts w:cs="Times New Roman"/>
    </w:rPr>
  </w:style>
  <w:style w:type="paragraph" w:customStyle="1" w:styleId="bloctitles">
    <w:name w:val="bloc titles"/>
    <w:basedOn w:val="Heading1"/>
    <w:next w:val="Normal"/>
    <w:link w:val="bloctitlesChar"/>
    <w:autoRedefine/>
    <w:rsid w:val="00141C9C"/>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sz w:val="28"/>
      <w:u w:val="single"/>
    </w:rPr>
  </w:style>
  <w:style w:type="character" w:customStyle="1" w:styleId="bloctitlesChar">
    <w:name w:val="bloc titles Char"/>
    <w:link w:val="bloctitles"/>
    <w:rsid w:val="00141C9C"/>
    <w:rPr>
      <w:rFonts w:ascii="Georgia" w:eastAsia="Malgun Gothic" w:hAnsi="Georgia" w:cs="Arial"/>
      <w:b/>
      <w:bCs/>
      <w:sz w:val="28"/>
      <w:szCs w:val="32"/>
      <w:u w:val="single"/>
    </w:rPr>
  </w:style>
  <w:style w:type="paragraph" w:customStyle="1" w:styleId="CiteSmallText">
    <w:name w:val="Cite Small Text"/>
    <w:basedOn w:val="Normal"/>
    <w:uiPriority w:val="99"/>
    <w:rsid w:val="00141C9C"/>
    <w:pPr>
      <w:widowControl w:val="0"/>
      <w:spacing w:after="200"/>
    </w:pPr>
    <w:rPr>
      <w:rFonts w:ascii="Helvetica Neue" w:hAnsi="Helvetica Neue" w:cstheme="minorBidi"/>
      <w:b/>
      <w:sz w:val="18"/>
    </w:rPr>
  </w:style>
  <w:style w:type="character" w:customStyle="1" w:styleId="3TagCite">
    <w:name w:val="3 Tag/Cite"/>
    <w:rsid w:val="00141C9C"/>
    <w:rPr>
      <w:rFonts w:ascii="Times New Roman" w:hAnsi="Times New Roman"/>
      <w:b/>
    </w:rPr>
  </w:style>
  <w:style w:type="character" w:customStyle="1" w:styleId="4Qualifications">
    <w:name w:val="4 Qualifications"/>
    <w:rsid w:val="00141C9C"/>
    <w:rPr>
      <w:rFonts w:ascii="Times New Roman" w:hAnsi="Times New Roman"/>
      <w:sz w:val="19"/>
    </w:rPr>
  </w:style>
  <w:style w:type="character" w:customStyle="1" w:styleId="6Underlined">
    <w:name w:val="6 Underlined"/>
    <w:rsid w:val="00141C9C"/>
    <w:rPr>
      <w:rFonts w:ascii="Times New Roman" w:hAnsi="Times New Roman"/>
      <w:b/>
      <w:sz w:val="21"/>
      <w:u w:val="single"/>
    </w:rPr>
  </w:style>
  <w:style w:type="paragraph" w:customStyle="1" w:styleId="Cards1CharChar">
    <w:name w:val="Cards1 Char Char"/>
    <w:basedOn w:val="Normal"/>
    <w:link w:val="Cards1CharCharChar"/>
    <w:rsid w:val="00141C9C"/>
    <w:pPr>
      <w:autoSpaceDE w:val="0"/>
      <w:autoSpaceDN w:val="0"/>
      <w:adjustRightInd w:val="0"/>
      <w:ind w:left="432" w:right="432"/>
      <w:jc w:val="both"/>
    </w:pPr>
    <w:rPr>
      <w:rFonts w:ascii="Georgia" w:hAnsi="Georgia" w:cstheme="minorBidi"/>
      <w:lang w:val="x-none"/>
    </w:rPr>
  </w:style>
  <w:style w:type="character" w:customStyle="1" w:styleId="Cards1CharCharChar">
    <w:name w:val="Cards1 Char Char Char"/>
    <w:link w:val="Cards1CharChar"/>
    <w:rsid w:val="00141C9C"/>
    <w:rPr>
      <w:rFonts w:ascii="Georgia" w:hAnsi="Georgia"/>
      <w:lang w:val="x-none"/>
    </w:rPr>
  </w:style>
  <w:style w:type="character" w:customStyle="1" w:styleId="UnderlineCharCharCharCharCharCharCharChar">
    <w:name w:val="Underline Char Char Char Char Char Char Char Char"/>
    <w:link w:val="UnderlineCharCharCharCharCharCharChar"/>
    <w:rsid w:val="00141C9C"/>
    <w:rPr>
      <w:u w:val="single"/>
    </w:rPr>
  </w:style>
  <w:style w:type="paragraph" w:customStyle="1" w:styleId="UnderlineCharCharCharCharCharCharChar">
    <w:name w:val="Underline Char Char Char Char Char Char Char"/>
    <w:basedOn w:val="Normal"/>
    <w:link w:val="UnderlineCharCharCharCharCharCharCharChar"/>
    <w:rsid w:val="00141C9C"/>
    <w:rPr>
      <w:rFonts w:asciiTheme="minorHAnsi" w:hAnsiTheme="minorHAnsi" w:cstheme="minorBidi"/>
      <w:u w:val="single"/>
    </w:rPr>
  </w:style>
  <w:style w:type="paragraph" w:customStyle="1" w:styleId="CitesCharChar">
    <w:name w:val="Cites Char Char"/>
    <w:next w:val="Normal"/>
    <w:link w:val="CitesCharCharChar"/>
    <w:rsid w:val="00141C9C"/>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141C9C"/>
    <w:rPr>
      <w:rFonts w:ascii="Times New Roman" w:eastAsia="Times New Roman" w:hAnsi="Times New Roman" w:cs="Times New Roman"/>
      <w:sz w:val="20"/>
      <w:szCs w:val="24"/>
    </w:rPr>
  </w:style>
  <w:style w:type="character" w:customStyle="1" w:styleId="nohighlighting">
    <w:name w:val="no highlighting"/>
    <w:rsid w:val="00141C9C"/>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141C9C"/>
    <w:rPr>
      <w:rFonts w:ascii="Cambria" w:hAnsi="Cambria" w:hint="default"/>
      <w:sz w:val="21"/>
      <w:u w:val="single"/>
    </w:rPr>
  </w:style>
  <w:style w:type="paragraph" w:customStyle="1" w:styleId="Swag">
    <w:name w:val="Swag"/>
    <w:basedOn w:val="Normal"/>
    <w:link w:val="SwagChar"/>
    <w:qFormat/>
    <w:rsid w:val="00141C9C"/>
    <w:rPr>
      <w:rFonts w:ascii="Georgia" w:hAnsi="Georgia" w:cstheme="minorBidi"/>
      <w:color w:val="0000FF"/>
      <w:sz w:val="12"/>
      <w:u w:val="single"/>
    </w:rPr>
  </w:style>
  <w:style w:type="character" w:customStyle="1" w:styleId="SwagChar">
    <w:name w:val="Swag Char"/>
    <w:link w:val="Swag"/>
    <w:rsid w:val="00141C9C"/>
    <w:rPr>
      <w:rFonts w:ascii="Georgia" w:hAnsi="Georgia"/>
      <w:color w:val="0000FF"/>
      <w:sz w:val="12"/>
      <w:u w:val="single"/>
    </w:rPr>
  </w:style>
  <w:style w:type="paragraph" w:customStyle="1" w:styleId="StyleUnderlineTimesNewRoman1">
    <w:name w:val="Style Underline + Times New Roman1"/>
    <w:link w:val="StyleUnderlineTimesNewRoman1Char"/>
    <w:rsid w:val="00141C9C"/>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141C9C"/>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141C9C"/>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141C9C"/>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141C9C"/>
    <w:rPr>
      <w:rFonts w:ascii="Garamond" w:eastAsia="MS Mincho" w:hAnsi="Garamond" w:cstheme="minorBidi"/>
    </w:rPr>
  </w:style>
  <w:style w:type="character" w:customStyle="1" w:styleId="StyleStyleCardTextLeft-075Right0Char">
    <w:name w:val="Style Style Card Text + Left:  -0.75&quot; + Right:  0&quot; Char"/>
    <w:link w:val="StyleStyleCardTextLeft-075Right0"/>
    <w:rsid w:val="00141C9C"/>
    <w:rPr>
      <w:rFonts w:ascii="Garamond" w:eastAsia="MS Mincho" w:hAnsi="Garamond"/>
    </w:rPr>
  </w:style>
  <w:style w:type="character" w:customStyle="1" w:styleId="CharChar61">
    <w:name w:val="Char Char61"/>
    <w:rsid w:val="00141C9C"/>
    <w:rPr>
      <w:rFonts w:cs="Arial"/>
      <w:bCs/>
      <w:sz w:val="16"/>
      <w:szCs w:val="26"/>
      <w:lang w:val="en-US" w:eastAsia="en-US" w:bidi="ar-SA"/>
    </w:rPr>
  </w:style>
  <w:style w:type="character" w:customStyle="1" w:styleId="ListBulletChar">
    <w:name w:val="List Bullet Char"/>
    <w:link w:val="ListBullet"/>
    <w:uiPriority w:val="99"/>
    <w:rsid w:val="00141C9C"/>
    <w:rPr>
      <w:rFonts w:ascii="Times New Roman" w:eastAsia="Calibri" w:hAnsi="Times New Roman" w:cs="Times New Roman"/>
    </w:rPr>
  </w:style>
  <w:style w:type="paragraph" w:customStyle="1" w:styleId="subhead10">
    <w:name w:val="subhead1"/>
    <w:basedOn w:val="Normal"/>
    <w:uiPriority w:val="99"/>
    <w:rsid w:val="00141C9C"/>
    <w:pPr>
      <w:spacing w:before="100" w:beforeAutospacing="1" w:after="100" w:afterAutospacing="1"/>
    </w:pPr>
    <w:rPr>
      <w:rFonts w:ascii="Georgia" w:eastAsia="Times New Roman" w:hAnsi="Georgia" w:cstheme="minorBidi"/>
      <w:sz w:val="24"/>
    </w:rPr>
  </w:style>
  <w:style w:type="character" w:customStyle="1" w:styleId="styledate">
    <w:name w:val="styledate"/>
    <w:rsid w:val="00141C9C"/>
  </w:style>
  <w:style w:type="character" w:customStyle="1" w:styleId="BoldandUnderlineChar1">
    <w:name w:val="Bold and Underline Char1"/>
    <w:rsid w:val="00141C9C"/>
    <w:rPr>
      <w:b/>
      <w:szCs w:val="24"/>
      <w:u w:val="single"/>
      <w:lang w:val="en-US" w:eastAsia="en-US" w:bidi="ar-SA"/>
    </w:rPr>
  </w:style>
  <w:style w:type="character" w:customStyle="1" w:styleId="BoldandUnderlineChar1Char2">
    <w:name w:val="Bold and Underline Char1 Char2"/>
    <w:rsid w:val="00141C9C"/>
    <w:rPr>
      <w:b/>
      <w:szCs w:val="24"/>
      <w:u w:val="single"/>
      <w:lang w:val="en-US" w:eastAsia="en-US" w:bidi="ar-SA"/>
    </w:rPr>
  </w:style>
  <w:style w:type="character" w:customStyle="1" w:styleId="BoldandUnderlineCharChar1">
    <w:name w:val="Bold and Underline Char Char1"/>
    <w:rsid w:val="00141C9C"/>
    <w:rPr>
      <w:b/>
      <w:szCs w:val="24"/>
      <w:u w:val="single"/>
      <w:lang w:val="en-US" w:eastAsia="en-US" w:bidi="ar-SA"/>
    </w:rPr>
  </w:style>
  <w:style w:type="character" w:customStyle="1" w:styleId="BoldandUnderlineChar6">
    <w:name w:val="Bold and Underline Char6"/>
    <w:rsid w:val="00141C9C"/>
    <w:rPr>
      <w:b/>
      <w:szCs w:val="24"/>
      <w:u w:val="single"/>
      <w:lang w:val="en-US" w:eastAsia="en-US" w:bidi="ar-SA"/>
    </w:rPr>
  </w:style>
  <w:style w:type="character" w:customStyle="1" w:styleId="title-link-wrapper">
    <w:name w:val="title-link-wrapper"/>
    <w:rsid w:val="00141C9C"/>
  </w:style>
  <w:style w:type="character" w:customStyle="1" w:styleId="medium-font">
    <w:name w:val="medium-font"/>
    <w:rsid w:val="00141C9C"/>
  </w:style>
  <w:style w:type="paragraph" w:customStyle="1" w:styleId="abstract">
    <w:name w:val="abstract"/>
    <w:basedOn w:val="Normal"/>
    <w:uiPriority w:val="99"/>
    <w:rsid w:val="00141C9C"/>
    <w:pPr>
      <w:spacing w:before="100" w:beforeAutospacing="1" w:after="100" w:afterAutospacing="1"/>
    </w:pPr>
    <w:rPr>
      <w:rFonts w:ascii="Georgia" w:eastAsia="Times New Roman" w:hAnsi="Georgia" w:cstheme="minorBidi"/>
      <w:sz w:val="24"/>
    </w:rPr>
  </w:style>
  <w:style w:type="paragraph" w:customStyle="1" w:styleId="StyleUnderlineChar11ptBold2">
    <w:name w:val="Style Underline Char + 11 pt Bold2"/>
    <w:basedOn w:val="Normal"/>
    <w:link w:val="StyleUnderlineChar11ptBold2Char"/>
    <w:qFormat/>
    <w:rsid w:val="00141C9C"/>
    <w:rPr>
      <w:rFonts w:ascii="Georgia" w:eastAsia="Times New Roman" w:hAnsi="Georgia" w:cstheme="minorBidi"/>
      <w:b/>
      <w:bCs/>
      <w:u w:val="single"/>
    </w:rPr>
  </w:style>
  <w:style w:type="character" w:customStyle="1" w:styleId="StyleUnderlineChar11ptBold2Char">
    <w:name w:val="Style Underline Char + 11 pt Bold2 Char"/>
    <w:link w:val="StyleUnderlineChar11ptBold2"/>
    <w:rsid w:val="00141C9C"/>
    <w:rPr>
      <w:rFonts w:ascii="Georgia" w:eastAsia="Times New Roman" w:hAnsi="Georgia"/>
      <w:b/>
      <w:bCs/>
      <w:u w:val="single"/>
    </w:rPr>
  </w:style>
  <w:style w:type="character" w:customStyle="1" w:styleId="ReallySamllTextChar">
    <w:name w:val="ReallySamllText Char"/>
    <w:link w:val="ReallySamllText"/>
    <w:rsid w:val="00141C9C"/>
    <w:rPr>
      <w:sz w:val="12"/>
      <w:szCs w:val="24"/>
    </w:rPr>
  </w:style>
  <w:style w:type="paragraph" w:customStyle="1" w:styleId="StyleStyleUnderlineTimesNewRoman11pt">
    <w:name w:val="Style Style Underline + Times New Roman + 11 pt"/>
    <w:basedOn w:val="Normal"/>
    <w:link w:val="StyleStyleUnderlineTimesNewRoman11ptChar"/>
    <w:rsid w:val="00141C9C"/>
    <w:rPr>
      <w:rFonts w:ascii="Georgia" w:eastAsia="Times New Roman" w:hAnsi="Georgia" w:cstheme="minorBidi"/>
      <w:u w:val="single"/>
    </w:rPr>
  </w:style>
  <w:style w:type="character" w:customStyle="1" w:styleId="StyleStyleUnderlineTimesNewRoman11ptChar">
    <w:name w:val="Style Style Underline + Times New Roman + 11 pt Char"/>
    <w:link w:val="StyleStyleUnderlineTimesNewRoman11pt"/>
    <w:rsid w:val="00141C9C"/>
    <w:rPr>
      <w:rFonts w:ascii="Georgia" w:eastAsia="Times New Roman"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141C9C"/>
    <w:rPr>
      <w:rFonts w:ascii="Georgia" w:eastAsia="Times New Roman" w:hAnsi="Georgia" w:cstheme="minorBidi"/>
      <w:u w:val="single"/>
    </w:rPr>
  </w:style>
  <w:style w:type="character" w:customStyle="1" w:styleId="StyleStyleUnderlineTimesNewRomanBold11ptNotBoldChar">
    <w:name w:val="Style Style Underline + Times New Roman Bold + 11 pt Not Bold Char"/>
    <w:link w:val="StyleStyleUnderlineTimesNewRomanBold11ptNotBold"/>
    <w:rsid w:val="00141C9C"/>
    <w:rPr>
      <w:rFonts w:ascii="Georgia" w:eastAsia="Times New Roman" w:hAnsi="Georgia"/>
      <w:u w:val="single"/>
    </w:rPr>
  </w:style>
  <w:style w:type="character" w:customStyle="1" w:styleId="style10">
    <w:name w:val="style1"/>
    <w:rsid w:val="00141C9C"/>
  </w:style>
  <w:style w:type="character" w:customStyle="1" w:styleId="pmtermsel">
    <w:name w:val="pmtermsel"/>
    <w:rsid w:val="00141C9C"/>
  </w:style>
  <w:style w:type="character" w:customStyle="1" w:styleId="showipapr">
    <w:name w:val="show_ipapr"/>
    <w:rsid w:val="00141C9C"/>
  </w:style>
  <w:style w:type="character" w:customStyle="1" w:styleId="dnindex">
    <w:name w:val="dnindex"/>
    <w:rsid w:val="00141C9C"/>
  </w:style>
  <w:style w:type="character" w:customStyle="1" w:styleId="23">
    <w:name w:val="23"/>
    <w:rsid w:val="00141C9C"/>
    <w:rPr>
      <w:rFonts w:ascii="Times New Roman" w:hAnsi="Times New Roman" w:cs="Arial"/>
      <w:bCs/>
      <w:sz w:val="20"/>
      <w:u w:val="single"/>
      <w:lang w:val="en-US" w:eastAsia="en-US" w:bidi="ar-SA"/>
    </w:rPr>
  </w:style>
  <w:style w:type="character" w:customStyle="1" w:styleId="33">
    <w:name w:val="33"/>
    <w:rsid w:val="00141C9C"/>
    <w:rPr>
      <w:rFonts w:ascii="Times New Roman" w:hAnsi="Times New Roman" w:cs="Arial"/>
      <w:b/>
      <w:bCs/>
      <w:sz w:val="20"/>
      <w:u w:val="single"/>
      <w:lang w:val="en-US" w:eastAsia="en-US" w:bidi="ar-SA"/>
    </w:rPr>
  </w:style>
  <w:style w:type="character" w:customStyle="1" w:styleId="55">
    <w:name w:val="55"/>
    <w:rsid w:val="00141C9C"/>
    <w:rPr>
      <w:rFonts w:cs="Arial"/>
      <w:bCs/>
      <w:sz w:val="20"/>
      <w:u w:val="single"/>
      <w:lang w:val="en-US" w:eastAsia="en-US" w:bidi="ar-SA"/>
    </w:rPr>
  </w:style>
  <w:style w:type="character" w:customStyle="1" w:styleId="authoraffil">
    <w:name w:val="authoraffil"/>
    <w:rsid w:val="00141C9C"/>
  </w:style>
  <w:style w:type="character" w:customStyle="1" w:styleId="CharChar8">
    <w:name w:val="Char Char8"/>
    <w:rsid w:val="00141C9C"/>
    <w:rPr>
      <w:rFonts w:ascii="Georgia" w:eastAsia="Times New Roman" w:hAnsi="Georgia"/>
      <w:b/>
      <w:bCs/>
      <w:sz w:val="30"/>
      <w:szCs w:val="28"/>
      <w:u w:val="single"/>
    </w:rPr>
  </w:style>
  <w:style w:type="character" w:customStyle="1" w:styleId="FontStyle13">
    <w:name w:val="Font Style13"/>
    <w:uiPriority w:val="99"/>
    <w:rsid w:val="00141C9C"/>
    <w:rPr>
      <w:rFonts w:ascii="Constantia" w:hAnsi="Constantia" w:cs="Constantia"/>
      <w:sz w:val="18"/>
      <w:szCs w:val="18"/>
    </w:rPr>
  </w:style>
  <w:style w:type="character" w:customStyle="1" w:styleId="TagsCharCharCharChar">
    <w:name w:val="Tags Char Char Char Char"/>
    <w:rsid w:val="00141C9C"/>
    <w:rPr>
      <w:rFonts w:ascii="Times New Roman" w:eastAsia="Times New Roman" w:hAnsi="Times New Roman" w:cs="Times New Roman"/>
      <w:b/>
      <w:sz w:val="24"/>
      <w:szCs w:val="24"/>
    </w:rPr>
  </w:style>
  <w:style w:type="character" w:customStyle="1" w:styleId="Citation1Char">
    <w:name w:val="Citation1 Char"/>
    <w:link w:val="Citation10"/>
    <w:locked/>
    <w:rsid w:val="00141C9C"/>
    <w:rPr>
      <w:rFonts w:ascii="Georgia" w:hAnsi="Georgia"/>
      <w:b/>
      <w:u w:val="single"/>
    </w:rPr>
  </w:style>
  <w:style w:type="paragraph" w:customStyle="1" w:styleId="Citation10">
    <w:name w:val="Citation1"/>
    <w:basedOn w:val="Normal"/>
    <w:link w:val="Citation1Char"/>
    <w:qFormat/>
    <w:rsid w:val="00141C9C"/>
    <w:rPr>
      <w:rFonts w:ascii="Georgia" w:hAnsi="Georgia" w:cstheme="minorBidi"/>
      <w:b/>
      <w:u w:val="single"/>
    </w:rPr>
  </w:style>
  <w:style w:type="character" w:customStyle="1" w:styleId="TaglineChar">
    <w:name w:val="Tagline Char"/>
    <w:link w:val="Tagline0"/>
    <w:locked/>
    <w:rsid w:val="00141C9C"/>
    <w:rPr>
      <w:rFonts w:ascii="Georgia" w:hAnsi="Georgia"/>
      <w:b/>
    </w:rPr>
  </w:style>
  <w:style w:type="paragraph" w:customStyle="1" w:styleId="Tagline0">
    <w:name w:val="Tagline"/>
    <w:basedOn w:val="Normal"/>
    <w:link w:val="TaglineChar"/>
    <w:qFormat/>
    <w:rsid w:val="00141C9C"/>
    <w:rPr>
      <w:rFonts w:ascii="Georgia" w:hAnsi="Georgia" w:cstheme="minorBidi"/>
      <w:b/>
    </w:rPr>
  </w:style>
  <w:style w:type="paragraph" w:customStyle="1" w:styleId="NothingCharCharChar">
    <w:name w:val="Nothing Char Char Char"/>
    <w:link w:val="NothingCharChar"/>
    <w:rsid w:val="00141C9C"/>
    <w:pPr>
      <w:spacing w:after="0" w:line="240" w:lineRule="auto"/>
      <w:jc w:val="both"/>
    </w:pPr>
  </w:style>
  <w:style w:type="paragraph" w:customStyle="1" w:styleId="StyleLeft021">
    <w:name w:val="Style Left:  0.2&quot;1"/>
    <w:basedOn w:val="Normal"/>
    <w:uiPriority w:val="99"/>
    <w:rsid w:val="00141C9C"/>
    <w:pPr>
      <w:ind w:left="288"/>
    </w:pPr>
    <w:rPr>
      <w:rFonts w:ascii="Georgia" w:eastAsia="SimSun" w:hAnsi="Georgia" w:cstheme="minorBidi"/>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141C9C"/>
    <w:rPr>
      <w:rFonts w:ascii="Georgia" w:eastAsia="Times New Roman" w:hAnsi="Georgia" w:cstheme="minorBidi"/>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41C9C"/>
    <w:rPr>
      <w:rFonts w:ascii="Georgia" w:eastAsia="Times New Roman" w:hAnsi="Georgia"/>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141C9C"/>
    <w:rPr>
      <w:rFonts w:ascii="Georgia" w:eastAsia="Times New Roman" w:hAnsi="Georgia" w:cstheme="minorBidi"/>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41C9C"/>
    <w:rPr>
      <w:rFonts w:ascii="Georgia" w:eastAsia="Times New Roman" w:hAnsi="Georgia"/>
      <w:u w:val="single"/>
      <w:bdr w:val="single" w:sz="4" w:space="0" w:color="auto"/>
    </w:rPr>
  </w:style>
  <w:style w:type="character" w:customStyle="1" w:styleId="boldcitationChar">
    <w:name w:val="bold citation Char"/>
    <w:rsid w:val="00141C9C"/>
    <w:rPr>
      <w:rFonts w:ascii="Arial" w:hAnsi="Arial"/>
      <w:b/>
      <w:sz w:val="28"/>
      <w:szCs w:val="24"/>
      <w:u w:val="thick"/>
      <w:lang w:val="en-US" w:eastAsia="en-US" w:bidi="ar-SA"/>
    </w:rPr>
  </w:style>
  <w:style w:type="paragraph" w:customStyle="1" w:styleId="BlockTitle20">
    <w:name w:val="Block Title #2"/>
    <w:basedOn w:val="Normal"/>
    <w:uiPriority w:val="99"/>
    <w:rsid w:val="00141C9C"/>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cstheme="minorBidi"/>
      <w:b/>
      <w:bCs/>
      <w:color w:val="000000"/>
      <w:kern w:val="32"/>
      <w:sz w:val="32"/>
      <w:szCs w:val="32"/>
    </w:rPr>
  </w:style>
  <w:style w:type="paragraph" w:customStyle="1" w:styleId="Tagstyle">
    <w:name w:val="Tagstyle"/>
    <w:basedOn w:val="Normal"/>
    <w:next w:val="Normal"/>
    <w:rsid w:val="00141C9C"/>
    <w:rPr>
      <w:rFonts w:ascii="Georgia" w:hAnsi="Georgia" w:cstheme="minorBidi"/>
      <w:b/>
    </w:rPr>
  </w:style>
  <w:style w:type="character" w:customStyle="1" w:styleId="BoldunderlineChar3">
    <w:name w:val="Bold/underline Char"/>
    <w:rsid w:val="00141C9C"/>
    <w:rPr>
      <w:rFonts w:eastAsia="SimSun"/>
      <w:b/>
      <w:noProof w:val="0"/>
      <w:sz w:val="24"/>
      <w:szCs w:val="24"/>
      <w:u w:val="single"/>
      <w:lang w:val="en-US" w:eastAsia="zh-CN" w:bidi="ar-SA"/>
    </w:rPr>
  </w:style>
  <w:style w:type="character" w:customStyle="1" w:styleId="underlinetextchar0">
    <w:name w:val="underlinetextchar"/>
    <w:rsid w:val="00141C9C"/>
  </w:style>
  <w:style w:type="character" w:customStyle="1" w:styleId="boldciteChar1">
    <w:name w:val="bold cite Char1"/>
    <w:rsid w:val="00141C9C"/>
    <w:rPr>
      <w:b/>
      <w:sz w:val="28"/>
      <w:u w:val="thick" w:color="000000"/>
    </w:rPr>
  </w:style>
  <w:style w:type="character" w:customStyle="1" w:styleId="tagCharCharChar1">
    <w:name w:val="tag Char Char Char1"/>
    <w:rsid w:val="00141C9C"/>
    <w:rPr>
      <w:b/>
      <w:sz w:val="24"/>
      <w:lang w:val="en-US" w:eastAsia="en-US" w:bidi="ar-SA"/>
    </w:rPr>
  </w:style>
  <w:style w:type="character" w:customStyle="1" w:styleId="underlinecardChar0">
    <w:name w:val="underline card Char"/>
    <w:rsid w:val="00141C9C"/>
    <w:rPr>
      <w:rFonts w:ascii="Arial" w:hAnsi="Arial"/>
      <w:sz w:val="18"/>
      <w:szCs w:val="24"/>
      <w:u w:val="single"/>
      <w:lang w:val="en-US" w:eastAsia="en-US" w:bidi="ar-SA"/>
    </w:rPr>
  </w:style>
  <w:style w:type="paragraph" w:customStyle="1" w:styleId="date-comments">
    <w:name w:val="date-comments"/>
    <w:basedOn w:val="Normal"/>
    <w:uiPriority w:val="99"/>
    <w:rsid w:val="00141C9C"/>
    <w:pPr>
      <w:spacing w:before="100" w:beforeAutospacing="1" w:after="100" w:afterAutospacing="1"/>
    </w:pPr>
    <w:rPr>
      <w:rFonts w:ascii="Times" w:hAnsi="Times" w:cstheme="minorBidi"/>
      <w:szCs w:val="20"/>
    </w:rPr>
  </w:style>
  <w:style w:type="character" w:customStyle="1" w:styleId="articleauthor0">
    <w:name w:val="articleauthor"/>
    <w:rsid w:val="00141C9C"/>
  </w:style>
  <w:style w:type="character" w:customStyle="1" w:styleId="bodysubtoc">
    <w:name w:val="bodysubtoc"/>
    <w:rsid w:val="00141C9C"/>
  </w:style>
  <w:style w:type="character" w:customStyle="1" w:styleId="lefttitlesmaller">
    <w:name w:val="lefttitlesmaller"/>
    <w:rsid w:val="00141C9C"/>
  </w:style>
  <w:style w:type="character" w:customStyle="1" w:styleId="mb">
    <w:name w:val="mb"/>
    <w:rsid w:val="00141C9C"/>
  </w:style>
  <w:style w:type="character" w:customStyle="1" w:styleId="submitted-date">
    <w:name w:val="submitted-date"/>
    <w:rsid w:val="00141C9C"/>
  </w:style>
  <w:style w:type="character" w:customStyle="1" w:styleId="submitted-time">
    <w:name w:val="submitted-time"/>
    <w:rsid w:val="00141C9C"/>
  </w:style>
  <w:style w:type="character" w:customStyle="1" w:styleId="A20">
    <w:name w:val="A2"/>
    <w:uiPriority w:val="99"/>
    <w:rsid w:val="00141C9C"/>
    <w:rPr>
      <w:rFonts w:ascii="Sabon LT Std" w:hAnsi="Sabon LT Std" w:cs="Sabon LT Std" w:hint="default"/>
      <w:color w:val="000000"/>
      <w:sz w:val="15"/>
      <w:szCs w:val="15"/>
    </w:rPr>
  </w:style>
  <w:style w:type="character" w:customStyle="1" w:styleId="searchword">
    <w:name w:val="searchword"/>
    <w:rsid w:val="00141C9C"/>
  </w:style>
  <w:style w:type="paragraph" w:customStyle="1" w:styleId="Heading2Char2CharChar12">
    <w:name w:val="Heading 2 Char2 Char Char12"/>
    <w:aliases w:val="Char Char Char Char Char Char1 Char Char Char Char Char1,Char Char22"/>
    <w:next w:val="Normal"/>
    <w:uiPriority w:val="99"/>
    <w:rsid w:val="00141C9C"/>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141C9C"/>
    <w:rPr>
      <w:rFonts w:ascii="Times New Roman" w:hAnsi="Times New Roman" w:cs="Times New Roman"/>
      <w:sz w:val="18"/>
      <w:szCs w:val="18"/>
    </w:rPr>
  </w:style>
  <w:style w:type="character" w:customStyle="1" w:styleId="bylines">
    <w:name w:val="bylines"/>
    <w:basedOn w:val="DefaultParagraphFont"/>
    <w:rsid w:val="00141C9C"/>
  </w:style>
  <w:style w:type="character" w:customStyle="1" w:styleId="StyleStyleBoldUnderlineUnderlineIntenseEmphasis1apple-style-2">
    <w:name w:val="Style Style Bold UnderlineUnderlineIntense Emphasis1apple-style-...2"/>
    <w:basedOn w:val="DefaultParagraphFont"/>
    <w:rsid w:val="00141C9C"/>
    <w:rPr>
      <w:b w:val="0"/>
      <w:bCs/>
      <w:sz w:val="22"/>
      <w:u w:val="single"/>
    </w:rPr>
  </w:style>
  <w:style w:type="character" w:customStyle="1" w:styleId="FontStyle57">
    <w:name w:val="Font Style57"/>
    <w:rsid w:val="00141C9C"/>
    <w:rPr>
      <w:rFonts w:ascii="Georgia" w:hAnsi="Georgia" w:cs="Georgia"/>
      <w:b/>
      <w:bCs/>
      <w:sz w:val="14"/>
      <w:szCs w:val="14"/>
    </w:rPr>
  </w:style>
  <w:style w:type="character" w:customStyle="1" w:styleId="FontStyle89">
    <w:name w:val="Font Style89"/>
    <w:rsid w:val="00141C9C"/>
    <w:rPr>
      <w:rFonts w:ascii="Times New Roman" w:hAnsi="Times New Roman" w:cs="Times New Roman"/>
      <w:b/>
      <w:bCs/>
      <w:smallCaps/>
      <w:spacing w:val="40"/>
      <w:sz w:val="16"/>
      <w:szCs w:val="16"/>
    </w:rPr>
  </w:style>
  <w:style w:type="character" w:customStyle="1" w:styleId="style3Char0">
    <w:name w:val="style 3 Char"/>
    <w:rsid w:val="00141C9C"/>
    <w:rPr>
      <w:sz w:val="18"/>
      <w:szCs w:val="24"/>
      <w:lang w:val="en-US" w:eastAsia="en-US" w:bidi="ar-SA"/>
    </w:rPr>
  </w:style>
  <w:style w:type="paragraph" w:customStyle="1" w:styleId="003Cite">
    <w:name w:val="003Cite"/>
    <w:basedOn w:val="Normal"/>
    <w:qFormat/>
    <w:rsid w:val="00141C9C"/>
    <w:rPr>
      <w:rFonts w:eastAsia="Calibri"/>
      <w:sz w:val="16"/>
      <w:szCs w:val="16"/>
    </w:rPr>
  </w:style>
  <w:style w:type="paragraph" w:customStyle="1" w:styleId="NormalBold">
    <w:name w:val="Normal + Bold"/>
    <w:aliases w:val="Double Underline"/>
    <w:basedOn w:val="Normal"/>
    <w:link w:val="NormalBoldChar"/>
    <w:rsid w:val="00141C9C"/>
    <w:pPr>
      <w:jc w:val="both"/>
    </w:pPr>
    <w:rPr>
      <w:rFonts w:ascii="Georgia" w:hAnsi="Georgia" w:cstheme="minorBidi"/>
      <w:b/>
      <w:color w:val="000000"/>
      <w:u w:val="single"/>
    </w:rPr>
  </w:style>
  <w:style w:type="character" w:customStyle="1" w:styleId="NormalBoldChar">
    <w:name w:val="Normal + Bold Char"/>
    <w:aliases w:val="Double Underline Char"/>
    <w:basedOn w:val="DefaultParagraphFont"/>
    <w:link w:val="NormalBold"/>
    <w:rsid w:val="00141C9C"/>
    <w:rPr>
      <w:rFonts w:ascii="Georgia" w:hAnsi="Georgia"/>
      <w:b/>
      <w:color w:val="000000"/>
      <w:u w:val="single"/>
    </w:rPr>
  </w:style>
  <w:style w:type="paragraph" w:customStyle="1" w:styleId="StyleCards12ptThickunderline">
    <w:name w:val="Style Cards + 12 pt Thick underline"/>
    <w:basedOn w:val="Normal"/>
    <w:link w:val="StyleCards12ptThickunderlineChar2"/>
    <w:rsid w:val="00141C9C"/>
    <w:pPr>
      <w:autoSpaceDE w:val="0"/>
      <w:autoSpaceDN w:val="0"/>
      <w:adjustRightInd w:val="0"/>
      <w:ind w:left="432" w:right="432"/>
      <w:jc w:val="both"/>
    </w:pPr>
    <w:rPr>
      <w:rFonts w:eastAsia="Times New Roman"/>
      <w:sz w:val="24"/>
      <w:u w:val="thick"/>
      <w:lang w:val="x-none" w:eastAsia="x-none"/>
    </w:rPr>
  </w:style>
  <w:style w:type="character" w:customStyle="1" w:styleId="StyleCards12ptThickunderlineChar2">
    <w:name w:val="Style Cards + 12 pt Thick underline Char2"/>
    <w:link w:val="StyleCards12ptThickunderline"/>
    <w:rsid w:val="00141C9C"/>
    <w:rPr>
      <w:rFonts w:ascii="Times New Roman" w:eastAsia="Times New Roman" w:hAnsi="Times New Roman" w:cs="Times New Roman"/>
      <w:sz w:val="24"/>
      <w:u w:val="thick"/>
      <w:lang w:val="x-none" w:eastAsia="x-none"/>
    </w:rPr>
  </w:style>
  <w:style w:type="character" w:customStyle="1" w:styleId="BlockHeadingsChar1">
    <w:name w:val="Block Headings Char1"/>
    <w:rsid w:val="00141C9C"/>
    <w:rPr>
      <w:b/>
      <w:caps/>
    </w:rPr>
  </w:style>
  <w:style w:type="character" w:customStyle="1" w:styleId="Longcite">
    <w:name w:val="Longcite"/>
    <w:rsid w:val="00141C9C"/>
    <w:rPr>
      <w:sz w:val="16"/>
    </w:rPr>
  </w:style>
  <w:style w:type="paragraph" w:customStyle="1" w:styleId="NormalUnderline0">
    <w:name w:val="Normal + Underline"/>
    <w:basedOn w:val="Normal"/>
    <w:link w:val="NormalUnderlineChar0"/>
    <w:rsid w:val="00141C9C"/>
    <w:pPr>
      <w:ind w:left="720"/>
    </w:pPr>
    <w:rPr>
      <w:rFonts w:eastAsia="Times New Roman"/>
      <w:b/>
      <w:sz w:val="24"/>
      <w:u w:val="single"/>
      <w:lang w:val="x-none" w:eastAsia="x-none"/>
    </w:rPr>
  </w:style>
  <w:style w:type="character" w:customStyle="1" w:styleId="NormalUnderlineChar0">
    <w:name w:val="Normal + Underline Char"/>
    <w:link w:val="NormalUnderline0"/>
    <w:rsid w:val="00141C9C"/>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141C9C"/>
    <w:rPr>
      <w:rFonts w:ascii="Bookman Old Style" w:hAnsi="Bookman Old Style" w:cs="Bookman Old Style"/>
      <w:sz w:val="16"/>
      <w:szCs w:val="16"/>
    </w:rPr>
  </w:style>
  <w:style w:type="character" w:customStyle="1" w:styleId="FontStyle17">
    <w:name w:val="Font Style17"/>
    <w:uiPriority w:val="99"/>
    <w:rsid w:val="00141C9C"/>
    <w:rPr>
      <w:rFonts w:ascii="Book Antiqua" w:hAnsi="Book Antiqua" w:cs="Book Antiqua"/>
      <w:i/>
      <w:iCs/>
      <w:spacing w:val="10"/>
      <w:sz w:val="22"/>
      <w:szCs w:val="22"/>
    </w:rPr>
  </w:style>
  <w:style w:type="character" w:customStyle="1" w:styleId="FontStyle329">
    <w:name w:val="Font Style329"/>
    <w:basedOn w:val="DefaultParagraphFont"/>
    <w:uiPriority w:val="99"/>
    <w:rsid w:val="00141C9C"/>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141C9C"/>
  </w:style>
  <w:style w:type="character" w:customStyle="1" w:styleId="DateTimeChar">
    <w:name w:val="DateTime Char"/>
    <w:basedOn w:val="DefaultParagraphFont"/>
    <w:link w:val="DateTime"/>
    <w:uiPriority w:val="4"/>
    <w:rsid w:val="00141C9C"/>
    <w:rPr>
      <w:rFonts w:ascii="Times New Roman" w:hAnsi="Times New Roman" w:cs="Times New Roman"/>
    </w:rPr>
  </w:style>
  <w:style w:type="paragraph" w:customStyle="1" w:styleId="Lecture">
    <w:name w:val="Lecture"/>
    <w:next w:val="BodyText"/>
    <w:link w:val="LectureChar"/>
    <w:autoRedefine/>
    <w:uiPriority w:val="4"/>
    <w:qFormat/>
    <w:rsid w:val="00141C9C"/>
    <w:pPr>
      <w:spacing w:after="0"/>
      <w:outlineLvl w:val="5"/>
    </w:pPr>
    <w:rPr>
      <w:rFonts w:ascii="Arial" w:hAnsi="Arial" w:cs="Arial"/>
      <w:spacing w:val="-10"/>
    </w:rPr>
  </w:style>
  <w:style w:type="character" w:customStyle="1" w:styleId="LectureChar">
    <w:name w:val="Lecture Char"/>
    <w:basedOn w:val="DateTimeChar"/>
    <w:link w:val="Lecture"/>
    <w:uiPriority w:val="4"/>
    <w:rsid w:val="00141C9C"/>
    <w:rPr>
      <w:rFonts w:ascii="Arial" w:hAnsi="Arial" w:cs="Arial"/>
      <w:spacing w:val="-10"/>
    </w:rPr>
  </w:style>
  <w:style w:type="character" w:customStyle="1" w:styleId="Mention4">
    <w:name w:val="Mention4"/>
    <w:basedOn w:val="DefaultParagraphFont"/>
    <w:uiPriority w:val="99"/>
    <w:semiHidden/>
    <w:unhideWhenUsed/>
    <w:rsid w:val="00141C9C"/>
    <w:rPr>
      <w:color w:val="2B579A"/>
      <w:shd w:val="clear" w:color="auto" w:fill="E6E6E6"/>
    </w:rPr>
  </w:style>
  <w:style w:type="character" w:customStyle="1" w:styleId="UnresolvedMention3">
    <w:name w:val="Unresolved Mention3"/>
    <w:basedOn w:val="DefaultParagraphFont"/>
    <w:uiPriority w:val="99"/>
    <w:unhideWhenUsed/>
    <w:rsid w:val="00141C9C"/>
    <w:rPr>
      <w:color w:val="808080"/>
      <w:shd w:val="clear" w:color="auto" w:fill="E6E6E6"/>
    </w:rPr>
  </w:style>
  <w:style w:type="character" w:customStyle="1" w:styleId="m-895152127622952443gmail-style13ptbold">
    <w:name w:val="m_-895152127622952443gmail-style13ptbold"/>
    <w:basedOn w:val="DefaultParagraphFont"/>
    <w:rsid w:val="00141C9C"/>
  </w:style>
  <w:style w:type="character" w:customStyle="1" w:styleId="m4133802843404377303gmail-style13ptbold">
    <w:name w:val="m_4133802843404377303gmail-style13ptbold"/>
    <w:basedOn w:val="DefaultParagraphFont"/>
    <w:rsid w:val="00141C9C"/>
  </w:style>
  <w:style w:type="character" w:customStyle="1" w:styleId="m4133802843404377303gmail-styleunderline">
    <w:name w:val="m_4133802843404377303gmail-styleunderline"/>
    <w:basedOn w:val="DefaultParagraphFont"/>
    <w:rsid w:val="00141C9C"/>
  </w:style>
  <w:style w:type="character" w:customStyle="1" w:styleId="m1864609289044096952gmail-style13ptbold">
    <w:name w:val="m_1864609289044096952gmail-style13ptbold"/>
    <w:basedOn w:val="DefaultParagraphFont"/>
    <w:rsid w:val="00141C9C"/>
  </w:style>
  <w:style w:type="character" w:customStyle="1" w:styleId="m-2434640214339110092gmail-style13ptbold">
    <w:name w:val="m_-2434640214339110092gmail-style13ptbold"/>
    <w:basedOn w:val="DefaultParagraphFont"/>
    <w:rsid w:val="00141C9C"/>
  </w:style>
  <w:style w:type="character" w:customStyle="1" w:styleId="m-2434640214339110092gmail-styleunderline">
    <w:name w:val="m_-2434640214339110092gmail-styleunderline"/>
    <w:basedOn w:val="DefaultParagraphFont"/>
    <w:rsid w:val="00141C9C"/>
  </w:style>
  <w:style w:type="character" w:customStyle="1" w:styleId="articlepage-articlebody-firstletter">
    <w:name w:val="articlepage-articlebody-firstletter"/>
    <w:basedOn w:val="DefaultParagraphFont"/>
    <w:rsid w:val="00141C9C"/>
  </w:style>
  <w:style w:type="character" w:customStyle="1" w:styleId="UnresolvedMention32">
    <w:name w:val="Unresolved Mention32"/>
    <w:basedOn w:val="DefaultParagraphFont"/>
    <w:uiPriority w:val="99"/>
    <w:semiHidden/>
    <w:unhideWhenUsed/>
    <w:rsid w:val="00141C9C"/>
    <w:rPr>
      <w:color w:val="605E5C"/>
      <w:shd w:val="clear" w:color="auto" w:fill="E1DFDD"/>
    </w:rPr>
  </w:style>
  <w:style w:type="character" w:customStyle="1" w:styleId="AnalyticsChar">
    <w:name w:val="Analytics Char"/>
    <w:basedOn w:val="DefaultParagraphFont"/>
    <w:link w:val="Analytics"/>
    <w:uiPriority w:val="4"/>
    <w:rsid w:val="00141C9C"/>
    <w:rPr>
      <w:rFonts w:ascii="Times New Roman" w:eastAsia="Calibri" w:hAnsi="Times New Roman" w:cs="Times New Roman"/>
      <w:b/>
      <w:sz w:val="24"/>
    </w:rPr>
  </w:style>
  <w:style w:type="character" w:customStyle="1" w:styleId="m-2745674872889869693gmail-style13ptbold">
    <w:name w:val="m_-2745674872889869693gmail-style13ptbold"/>
    <w:basedOn w:val="DefaultParagraphFont"/>
    <w:rsid w:val="00141C9C"/>
  </w:style>
  <w:style w:type="character" w:customStyle="1" w:styleId="m-2745674872889869693gmail-styleunderline">
    <w:name w:val="m_-2745674872889869693gmail-styleunderline"/>
    <w:basedOn w:val="DefaultParagraphFont"/>
    <w:rsid w:val="00141C9C"/>
  </w:style>
  <w:style w:type="character" w:customStyle="1" w:styleId="UnresolvedMention31">
    <w:name w:val="Unresolved Mention31"/>
    <w:basedOn w:val="DefaultParagraphFont"/>
    <w:uiPriority w:val="99"/>
    <w:semiHidden/>
    <w:unhideWhenUsed/>
    <w:rsid w:val="00141C9C"/>
    <w:rPr>
      <w:color w:val="808080"/>
      <w:shd w:val="clear" w:color="auto" w:fill="E6E6E6"/>
    </w:rPr>
  </w:style>
  <w:style w:type="character" w:customStyle="1" w:styleId="UnresolvedMention4">
    <w:name w:val="Unresolved Mention4"/>
    <w:basedOn w:val="DefaultParagraphFont"/>
    <w:uiPriority w:val="99"/>
    <w:semiHidden/>
    <w:unhideWhenUsed/>
    <w:rsid w:val="00141C9C"/>
    <w:rPr>
      <w:color w:val="808080"/>
      <w:shd w:val="clear" w:color="auto" w:fill="E6E6E6"/>
    </w:rPr>
  </w:style>
  <w:style w:type="character" w:customStyle="1" w:styleId="m-8082899869479211226gmail-styleunderline">
    <w:name w:val="m_-8082899869479211226gmail-styleunderline"/>
    <w:basedOn w:val="DefaultParagraphFont"/>
    <w:rsid w:val="00141C9C"/>
  </w:style>
  <w:style w:type="paragraph" w:customStyle="1" w:styleId="NoteLevel23">
    <w:name w:val="Note Level 23"/>
    <w:basedOn w:val="Normal"/>
    <w:next w:val="Normal"/>
    <w:uiPriority w:val="99"/>
    <w:qFormat/>
    <w:rsid w:val="00141C9C"/>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141C9C"/>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141C9C"/>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141C9C"/>
    <w:rPr>
      <w:color w:val="605E5C"/>
      <w:shd w:val="clear" w:color="auto" w:fill="E1DFDD"/>
    </w:rPr>
  </w:style>
  <w:style w:type="character" w:customStyle="1" w:styleId="UnresolvedMention6">
    <w:name w:val="Unresolved Mention6"/>
    <w:basedOn w:val="DefaultParagraphFont"/>
    <w:uiPriority w:val="99"/>
    <w:semiHidden/>
    <w:unhideWhenUsed/>
    <w:rsid w:val="00141C9C"/>
    <w:rPr>
      <w:color w:val="605E5C"/>
      <w:shd w:val="clear" w:color="auto" w:fill="E1DFDD"/>
    </w:rPr>
  </w:style>
  <w:style w:type="character" w:customStyle="1" w:styleId="footnote">
    <w:name w:val="footnote"/>
    <w:basedOn w:val="DefaultParagraphFont"/>
    <w:rsid w:val="00141C9C"/>
  </w:style>
  <w:style w:type="character" w:customStyle="1" w:styleId="hubidentifier">
    <w:name w:val="hub_identifier"/>
    <w:basedOn w:val="DefaultParagraphFont"/>
    <w:rsid w:val="00141C9C"/>
  </w:style>
  <w:style w:type="paragraph" w:customStyle="1" w:styleId="standardeinzug">
    <w:name w:val="standardeinzug"/>
    <w:basedOn w:val="Normal"/>
    <w:rsid w:val="00141C9C"/>
    <w:pPr>
      <w:spacing w:before="100" w:beforeAutospacing="1" w:after="100" w:afterAutospacing="1"/>
    </w:pPr>
    <w:rPr>
      <w:rFonts w:eastAsia="Times New Roman"/>
      <w:sz w:val="24"/>
      <w:szCs w:val="24"/>
    </w:rPr>
  </w:style>
  <w:style w:type="paragraph" w:customStyle="1" w:styleId="aufzhlungnormal">
    <w:name w:val="aufzhlungnormal"/>
    <w:basedOn w:val="Normal"/>
    <w:rsid w:val="00141C9C"/>
    <w:pPr>
      <w:spacing w:before="100" w:beforeAutospacing="1" w:after="100" w:afterAutospacing="1"/>
    </w:pPr>
    <w:rPr>
      <w:rFonts w:eastAsia="Times New Roman"/>
      <w:sz w:val="24"/>
      <w:szCs w:val="24"/>
    </w:rPr>
  </w:style>
  <w:style w:type="character" w:customStyle="1" w:styleId="auszeichnungkursiv">
    <w:name w:val="auszeichnungkursiv"/>
    <w:basedOn w:val="DefaultParagraphFont"/>
    <w:rsid w:val="00141C9C"/>
  </w:style>
  <w:style w:type="paragraph" w:customStyle="1" w:styleId="entrefilet">
    <w:name w:val="entrefilet"/>
    <w:basedOn w:val="Normal"/>
    <w:rsid w:val="00141C9C"/>
    <w:pPr>
      <w:spacing w:before="100" w:beforeAutospacing="1" w:after="100" w:afterAutospacing="1"/>
    </w:pPr>
    <w:rPr>
      <w:rFonts w:eastAsia="Times New Roman"/>
      <w:sz w:val="24"/>
      <w:szCs w:val="24"/>
    </w:rPr>
  </w:style>
  <w:style w:type="paragraph" w:customStyle="1" w:styleId="kapitelreferenzkopf">
    <w:name w:val="kapitelreferenzkopf"/>
    <w:basedOn w:val="Normal"/>
    <w:rsid w:val="00141C9C"/>
    <w:pPr>
      <w:spacing w:before="100" w:beforeAutospacing="1" w:after="100" w:afterAutospacing="1"/>
    </w:pPr>
    <w:rPr>
      <w:rFonts w:eastAsia="Times New Roman"/>
      <w:sz w:val="24"/>
      <w:szCs w:val="24"/>
    </w:rPr>
  </w:style>
  <w:style w:type="paragraph" w:customStyle="1" w:styleId="tabberschrift">
    <w:name w:val="tabberschrift"/>
    <w:basedOn w:val="Normal"/>
    <w:rsid w:val="00141C9C"/>
    <w:pPr>
      <w:spacing w:before="100" w:beforeAutospacing="1" w:after="100" w:afterAutospacing="1"/>
    </w:pPr>
    <w:rPr>
      <w:rFonts w:eastAsia="Times New Roman"/>
      <w:sz w:val="24"/>
      <w:szCs w:val="24"/>
    </w:rPr>
  </w:style>
  <w:style w:type="character" w:customStyle="1" w:styleId="tabgrafikformalbezeichnungnr">
    <w:name w:val="tabgrafikformalbezeichnungnr"/>
    <w:basedOn w:val="DefaultParagraphFont"/>
    <w:rsid w:val="00141C9C"/>
  </w:style>
  <w:style w:type="character" w:customStyle="1" w:styleId="m-268162420547309261gmail-stylestylebold12pt">
    <w:name w:val="m_-268162420547309261gmail-stylestylebold12pt"/>
    <w:basedOn w:val="DefaultParagraphFont"/>
    <w:rsid w:val="00141C9C"/>
  </w:style>
  <w:style w:type="character" w:customStyle="1" w:styleId="m-268162420547309261gmail-styleboldunderline">
    <w:name w:val="m_-268162420547309261gmail-styleboldunderline"/>
    <w:basedOn w:val="DefaultParagraphFont"/>
    <w:rsid w:val="00141C9C"/>
  </w:style>
  <w:style w:type="character" w:customStyle="1" w:styleId="m-5621139387307470627gmail-style13ptbold">
    <w:name w:val="m_-5621139387307470627gmail-style13ptbold"/>
    <w:basedOn w:val="DefaultParagraphFont"/>
    <w:rsid w:val="00141C9C"/>
  </w:style>
  <w:style w:type="character" w:customStyle="1" w:styleId="m-5621139387307470627gmail-styleunderline">
    <w:name w:val="m_-5621139387307470627gmail-styleunderline"/>
    <w:basedOn w:val="DefaultParagraphFont"/>
    <w:rsid w:val="00141C9C"/>
  </w:style>
  <w:style w:type="character" w:customStyle="1" w:styleId="m-4930835733434609408gmail-style13ptbold">
    <w:name w:val="m_-4930835733434609408gmail-style13ptbold"/>
    <w:basedOn w:val="DefaultParagraphFont"/>
    <w:rsid w:val="00141C9C"/>
  </w:style>
  <w:style w:type="character" w:customStyle="1" w:styleId="m-4930835733434609408gmail-styleunderline">
    <w:name w:val="m_-4930835733434609408gmail-styleunderline"/>
    <w:basedOn w:val="DefaultParagraphFont"/>
    <w:rsid w:val="00141C9C"/>
  </w:style>
  <w:style w:type="character" w:customStyle="1" w:styleId="m-2456650549122369157gmail-style13ptbold">
    <w:name w:val="m_-2456650549122369157gmail-style13ptbold"/>
    <w:basedOn w:val="DefaultParagraphFont"/>
    <w:rsid w:val="00141C9C"/>
  </w:style>
  <w:style w:type="character" w:customStyle="1" w:styleId="m-2456650549122369157gmail-styleunderline">
    <w:name w:val="m_-2456650549122369157gmail-styleunderline"/>
    <w:basedOn w:val="DefaultParagraphFont"/>
    <w:rsid w:val="00141C9C"/>
  </w:style>
  <w:style w:type="character" w:customStyle="1" w:styleId="hvr">
    <w:name w:val="hvr"/>
    <w:basedOn w:val="DefaultParagraphFont"/>
    <w:rsid w:val="00141C9C"/>
  </w:style>
  <w:style w:type="character" w:customStyle="1" w:styleId="m-3350902899047358468gmail-styleunderline">
    <w:name w:val="m_-3350902899047358468gmail-styleunderline"/>
    <w:basedOn w:val="DefaultParagraphFont"/>
    <w:rsid w:val="00141C9C"/>
  </w:style>
  <w:style w:type="paragraph" w:customStyle="1" w:styleId="Style5pt">
    <w:name w:val="Style 5 pt"/>
    <w:basedOn w:val="Normal"/>
    <w:link w:val="Style5ptChar"/>
    <w:rsid w:val="00141C9C"/>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141C9C"/>
    <w:rPr>
      <w:rFonts w:ascii="Times New Roman" w:eastAsia="Times New Roman" w:hAnsi="Times New Roman" w:cs="Times New Roman"/>
      <w:sz w:val="10"/>
      <w:szCs w:val="10"/>
    </w:rPr>
  </w:style>
  <w:style w:type="character" w:customStyle="1" w:styleId="m462447500549623171gmail-style13ptbold">
    <w:name w:val="m_462447500549623171gmail-style13ptbold"/>
    <w:basedOn w:val="DefaultParagraphFont"/>
    <w:rsid w:val="00141C9C"/>
  </w:style>
  <w:style w:type="paragraph" w:customStyle="1" w:styleId="m462447500549623171gmail-msonormal">
    <w:name w:val="m_462447500549623171gmail-msonormal"/>
    <w:basedOn w:val="Normal"/>
    <w:uiPriority w:val="99"/>
    <w:rsid w:val="00141C9C"/>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141C9C"/>
  </w:style>
  <w:style w:type="character" w:customStyle="1" w:styleId="SmallerReal">
    <w:name w:val="SmallerReal"/>
    <w:basedOn w:val="DefaultParagraphFont"/>
    <w:uiPriority w:val="1"/>
    <w:qFormat/>
    <w:rsid w:val="00141C9C"/>
    <w:rPr>
      <w:rFonts w:ascii="Garamond" w:hAnsi="Garamond" w:hint="default"/>
      <w:sz w:val="16"/>
    </w:rPr>
  </w:style>
  <w:style w:type="paragraph" w:styleId="HTMLAddress">
    <w:name w:val="HTML Address"/>
    <w:basedOn w:val="Normal"/>
    <w:link w:val="HTMLAddressChar"/>
    <w:uiPriority w:val="99"/>
    <w:unhideWhenUsed/>
    <w:rsid w:val="00141C9C"/>
    <w:pPr>
      <w:spacing w:after="0" w:line="240" w:lineRule="auto"/>
    </w:pPr>
    <w:rPr>
      <w:rFonts w:eastAsia="Times New Roman"/>
      <w:i/>
      <w:iCs/>
      <w:sz w:val="24"/>
      <w:szCs w:val="24"/>
    </w:rPr>
  </w:style>
  <w:style w:type="character" w:customStyle="1" w:styleId="HTMLAddressChar">
    <w:name w:val="HTML Address Char"/>
    <w:basedOn w:val="DefaultParagraphFont"/>
    <w:link w:val="HTMLAddress"/>
    <w:uiPriority w:val="99"/>
    <w:rsid w:val="00141C9C"/>
    <w:rPr>
      <w:rFonts w:ascii="Times New Roman" w:eastAsia="Times New Roman" w:hAnsi="Times New Roman" w:cs="Times New Roman"/>
      <w:i/>
      <w:iCs/>
      <w:sz w:val="24"/>
      <w:szCs w:val="24"/>
    </w:rPr>
  </w:style>
  <w:style w:type="character" w:customStyle="1" w:styleId="separator">
    <w:name w:val="separator"/>
    <w:basedOn w:val="DefaultParagraphFont"/>
    <w:rsid w:val="00141C9C"/>
  </w:style>
  <w:style w:type="paragraph" w:customStyle="1" w:styleId="dek">
    <w:name w:val="dek"/>
    <w:basedOn w:val="Normal"/>
    <w:uiPriority w:val="99"/>
    <w:rsid w:val="00141C9C"/>
    <w:pPr>
      <w:spacing w:before="100" w:beforeAutospacing="1" w:after="100" w:afterAutospacing="1" w:line="240" w:lineRule="auto"/>
    </w:pPr>
    <w:rPr>
      <w:rFonts w:eastAsia="Times New Roman"/>
      <w:sz w:val="24"/>
      <w:szCs w:val="24"/>
    </w:rPr>
  </w:style>
  <w:style w:type="character" w:customStyle="1" w:styleId="arttitle">
    <w:name w:val="art_title"/>
    <w:basedOn w:val="DefaultParagraphFont"/>
    <w:rsid w:val="00141C9C"/>
  </w:style>
  <w:style w:type="character" w:customStyle="1" w:styleId="serialtitle">
    <w:name w:val="serial_title"/>
    <w:basedOn w:val="DefaultParagraphFont"/>
    <w:rsid w:val="00141C9C"/>
  </w:style>
  <w:style w:type="character" w:customStyle="1" w:styleId="volumeissue">
    <w:name w:val="volume_issue"/>
    <w:basedOn w:val="DefaultParagraphFont"/>
    <w:rsid w:val="00141C9C"/>
  </w:style>
  <w:style w:type="character" w:customStyle="1" w:styleId="pagerange">
    <w:name w:val="page_range"/>
    <w:basedOn w:val="DefaultParagraphFont"/>
    <w:rsid w:val="00141C9C"/>
  </w:style>
  <w:style w:type="character" w:customStyle="1" w:styleId="doilink">
    <w:name w:val="doi_link"/>
    <w:basedOn w:val="DefaultParagraphFont"/>
    <w:rsid w:val="00141C9C"/>
  </w:style>
  <w:style w:type="paragraph" w:customStyle="1" w:styleId="para">
    <w:name w:val="para"/>
    <w:basedOn w:val="Normal"/>
    <w:rsid w:val="00141C9C"/>
    <w:pPr>
      <w:spacing w:before="100" w:beforeAutospacing="1" w:after="100" w:afterAutospacing="1" w:line="256" w:lineRule="auto"/>
    </w:pPr>
    <w:rPr>
      <w:rFonts w:eastAsia="Times New Roman"/>
      <w:sz w:val="24"/>
      <w:szCs w:val="24"/>
    </w:rPr>
  </w:style>
  <w:style w:type="character" w:customStyle="1" w:styleId="headingnumber">
    <w:name w:val="headingnumber"/>
    <w:basedOn w:val="DefaultParagraphFont"/>
    <w:rsid w:val="00141C9C"/>
  </w:style>
  <w:style w:type="character" w:customStyle="1" w:styleId="internalref">
    <w:name w:val="internalref"/>
    <w:basedOn w:val="DefaultParagraphFont"/>
    <w:rsid w:val="00141C9C"/>
  </w:style>
  <w:style w:type="paragraph" w:customStyle="1" w:styleId="Analyitc">
    <w:name w:val="Analyitc"/>
    <w:basedOn w:val="Normal"/>
    <w:uiPriority w:val="4"/>
    <w:qFormat/>
    <w:rsid w:val="00141C9C"/>
    <w:rPr>
      <w:b/>
      <w:color w:val="0070C0"/>
      <w:sz w:val="28"/>
    </w:rPr>
  </w:style>
  <w:style w:type="character" w:customStyle="1" w:styleId="l7">
    <w:name w:val="l7"/>
    <w:basedOn w:val="DefaultParagraphFont"/>
    <w:rsid w:val="00141C9C"/>
  </w:style>
  <w:style w:type="character" w:customStyle="1" w:styleId="l6">
    <w:name w:val="l6"/>
    <w:basedOn w:val="DefaultParagraphFont"/>
    <w:rsid w:val="00141C9C"/>
  </w:style>
  <w:style w:type="character" w:customStyle="1" w:styleId="l8">
    <w:name w:val="l8"/>
    <w:basedOn w:val="DefaultParagraphFont"/>
    <w:rsid w:val="00141C9C"/>
  </w:style>
  <w:style w:type="character" w:customStyle="1" w:styleId="l9">
    <w:name w:val="l9"/>
    <w:basedOn w:val="DefaultParagraphFont"/>
    <w:rsid w:val="00141C9C"/>
  </w:style>
  <w:style w:type="character" w:customStyle="1" w:styleId="m-134349766280542120gmail-style13ptbold">
    <w:name w:val="m_-134349766280542120gmail-style13ptbold"/>
    <w:basedOn w:val="DefaultParagraphFont"/>
    <w:rsid w:val="00141C9C"/>
  </w:style>
  <w:style w:type="character" w:customStyle="1" w:styleId="m-134349766280542120gmail-msohyperlink">
    <w:name w:val="m_-134349766280542120gmail-msohyperlink"/>
    <w:basedOn w:val="DefaultParagraphFont"/>
    <w:rsid w:val="00141C9C"/>
  </w:style>
  <w:style w:type="character" w:customStyle="1" w:styleId="m-134349766280542120gmail-styleunderline">
    <w:name w:val="m_-134349766280542120gmail-styleunderline"/>
    <w:basedOn w:val="DefaultParagraphFont"/>
    <w:rsid w:val="00141C9C"/>
  </w:style>
  <w:style w:type="character" w:customStyle="1" w:styleId="m-134349766280542120gmail-cite">
    <w:name w:val="m_-134349766280542120gmail-cite"/>
    <w:basedOn w:val="DefaultParagraphFont"/>
    <w:rsid w:val="00141C9C"/>
  </w:style>
  <w:style w:type="character" w:customStyle="1" w:styleId="m-134349766280542120gmail-underline">
    <w:name w:val="m_-134349766280542120gmail-underline"/>
    <w:basedOn w:val="DefaultParagraphFont"/>
    <w:rsid w:val="00141C9C"/>
  </w:style>
  <w:style w:type="character" w:customStyle="1" w:styleId="m-134349766280542120gmail-underline0">
    <w:name w:val="m_-134349766280542120gmail-underline0"/>
    <w:basedOn w:val="DefaultParagraphFont"/>
    <w:rsid w:val="00141C9C"/>
  </w:style>
  <w:style w:type="paragraph" w:customStyle="1" w:styleId="element">
    <w:name w:val="element"/>
    <w:basedOn w:val="Normal"/>
    <w:rsid w:val="00141C9C"/>
    <w:pPr>
      <w:spacing w:before="100" w:beforeAutospacing="1" w:after="100" w:afterAutospacing="1" w:line="240" w:lineRule="auto"/>
    </w:pPr>
    <w:rPr>
      <w:rFonts w:eastAsia="Times New Roman"/>
      <w:sz w:val="24"/>
      <w:szCs w:val="24"/>
      <w:lang w:eastAsia="zh-CN"/>
    </w:rPr>
  </w:style>
  <w:style w:type="paragraph" w:customStyle="1" w:styleId="p1">
    <w:name w:val="p1"/>
    <w:basedOn w:val="Normal"/>
    <w:rsid w:val="00141C9C"/>
    <w:pPr>
      <w:spacing w:before="100" w:beforeAutospacing="1" w:after="100" w:afterAutospacing="1" w:line="240" w:lineRule="auto"/>
    </w:pPr>
    <w:rPr>
      <w:rFonts w:eastAsia="Times New Roman"/>
      <w:sz w:val="24"/>
      <w:szCs w:val="24"/>
      <w:lang w:eastAsia="zh-CN"/>
    </w:rPr>
  </w:style>
  <w:style w:type="paragraph" w:customStyle="1" w:styleId="p3">
    <w:name w:val="p3"/>
    <w:basedOn w:val="Normal"/>
    <w:rsid w:val="00141C9C"/>
    <w:pPr>
      <w:spacing w:before="100" w:beforeAutospacing="1" w:after="100" w:afterAutospacing="1" w:line="240" w:lineRule="auto"/>
    </w:pPr>
    <w:rPr>
      <w:rFonts w:eastAsia="Times New Roman"/>
      <w:sz w:val="24"/>
      <w:szCs w:val="24"/>
      <w:lang w:eastAsia="zh-CN"/>
    </w:rPr>
  </w:style>
  <w:style w:type="paragraph" w:customStyle="1" w:styleId="p5">
    <w:name w:val="p5"/>
    <w:basedOn w:val="Normal"/>
    <w:rsid w:val="00141C9C"/>
    <w:pPr>
      <w:spacing w:before="100" w:beforeAutospacing="1" w:after="100" w:afterAutospacing="1" w:line="240" w:lineRule="auto"/>
    </w:pPr>
    <w:rPr>
      <w:rFonts w:eastAsia="Times New Roman"/>
      <w:sz w:val="24"/>
      <w:szCs w:val="24"/>
      <w:lang w:eastAsia="zh-CN"/>
    </w:rPr>
  </w:style>
  <w:style w:type="paragraph" w:customStyle="1" w:styleId="p7">
    <w:name w:val="p7"/>
    <w:basedOn w:val="Normal"/>
    <w:rsid w:val="00141C9C"/>
    <w:pPr>
      <w:spacing w:before="100" w:beforeAutospacing="1" w:after="100" w:afterAutospacing="1" w:line="240" w:lineRule="auto"/>
    </w:pPr>
    <w:rPr>
      <w:rFonts w:eastAsia="Times New Roman"/>
      <w:sz w:val="24"/>
      <w:szCs w:val="24"/>
      <w:lang w:eastAsia="zh-CN"/>
    </w:rPr>
  </w:style>
  <w:style w:type="paragraph" w:customStyle="1" w:styleId="p9">
    <w:name w:val="p9"/>
    <w:basedOn w:val="Normal"/>
    <w:rsid w:val="00141C9C"/>
    <w:pPr>
      <w:spacing w:before="100" w:beforeAutospacing="1" w:after="100" w:afterAutospacing="1" w:line="240" w:lineRule="auto"/>
    </w:pPr>
    <w:rPr>
      <w:rFonts w:eastAsia="Times New Roman"/>
      <w:sz w:val="24"/>
      <w:szCs w:val="24"/>
      <w:lang w:eastAsia="zh-CN"/>
    </w:rPr>
  </w:style>
  <w:style w:type="paragraph" w:customStyle="1" w:styleId="p11">
    <w:name w:val="p11"/>
    <w:basedOn w:val="Normal"/>
    <w:rsid w:val="00141C9C"/>
    <w:pPr>
      <w:spacing w:before="100" w:beforeAutospacing="1" w:after="100" w:afterAutospacing="1" w:line="240" w:lineRule="auto"/>
    </w:pPr>
    <w:rPr>
      <w:rFonts w:eastAsia="Times New Roman"/>
      <w:sz w:val="24"/>
      <w:szCs w:val="24"/>
      <w:lang w:eastAsia="zh-CN"/>
    </w:rPr>
  </w:style>
  <w:style w:type="paragraph" w:customStyle="1" w:styleId="p2">
    <w:name w:val="p2"/>
    <w:basedOn w:val="Normal"/>
    <w:rsid w:val="00141C9C"/>
    <w:pPr>
      <w:spacing w:before="100" w:beforeAutospacing="1" w:after="100" w:afterAutospacing="1" w:line="240" w:lineRule="auto"/>
    </w:pPr>
    <w:rPr>
      <w:rFonts w:eastAsia="Times New Roman"/>
      <w:sz w:val="24"/>
      <w:szCs w:val="24"/>
      <w:lang w:eastAsia="zh-CN"/>
    </w:rPr>
  </w:style>
  <w:style w:type="paragraph" w:customStyle="1" w:styleId="p4">
    <w:name w:val="p4"/>
    <w:basedOn w:val="Normal"/>
    <w:rsid w:val="00141C9C"/>
    <w:pPr>
      <w:spacing w:before="100" w:beforeAutospacing="1" w:after="100" w:afterAutospacing="1" w:line="240" w:lineRule="auto"/>
    </w:pPr>
    <w:rPr>
      <w:rFonts w:eastAsia="Times New Roman"/>
      <w:sz w:val="24"/>
      <w:szCs w:val="24"/>
      <w:lang w:eastAsia="zh-CN"/>
    </w:rPr>
  </w:style>
  <w:style w:type="paragraph" w:customStyle="1" w:styleId="p6">
    <w:name w:val="p6"/>
    <w:basedOn w:val="Normal"/>
    <w:rsid w:val="00141C9C"/>
    <w:pPr>
      <w:spacing w:before="100" w:beforeAutospacing="1" w:after="100" w:afterAutospacing="1" w:line="240" w:lineRule="auto"/>
    </w:pPr>
    <w:rPr>
      <w:rFonts w:eastAsia="Times New Roman"/>
      <w:sz w:val="24"/>
      <w:szCs w:val="24"/>
      <w:lang w:eastAsia="zh-CN"/>
    </w:rPr>
  </w:style>
  <w:style w:type="paragraph" w:customStyle="1" w:styleId="p8">
    <w:name w:val="p8"/>
    <w:basedOn w:val="Normal"/>
    <w:rsid w:val="00141C9C"/>
    <w:pPr>
      <w:spacing w:before="100" w:beforeAutospacing="1" w:after="100" w:afterAutospacing="1" w:line="240" w:lineRule="auto"/>
    </w:pPr>
    <w:rPr>
      <w:rFonts w:eastAsia="Times New Roman"/>
      <w:sz w:val="24"/>
      <w:szCs w:val="24"/>
      <w:lang w:eastAsia="zh-CN"/>
    </w:rPr>
  </w:style>
  <w:style w:type="paragraph" w:customStyle="1" w:styleId="p10">
    <w:name w:val="p10"/>
    <w:basedOn w:val="Normal"/>
    <w:rsid w:val="00141C9C"/>
    <w:pPr>
      <w:spacing w:before="100" w:beforeAutospacing="1" w:after="100" w:afterAutospacing="1" w:line="240" w:lineRule="auto"/>
    </w:pPr>
    <w:rPr>
      <w:rFonts w:eastAsia="Times New Roman"/>
      <w:sz w:val="24"/>
      <w:szCs w:val="24"/>
      <w:lang w:eastAsia="zh-CN"/>
    </w:rPr>
  </w:style>
  <w:style w:type="paragraph" w:customStyle="1" w:styleId="p12">
    <w:name w:val="p12"/>
    <w:basedOn w:val="Normal"/>
    <w:rsid w:val="00141C9C"/>
    <w:pPr>
      <w:spacing w:before="100" w:beforeAutospacing="1" w:after="100" w:afterAutospacing="1" w:line="240" w:lineRule="auto"/>
    </w:pPr>
    <w:rPr>
      <w:rFonts w:eastAsia="Times New Roman"/>
      <w:sz w:val="24"/>
      <w:szCs w:val="24"/>
      <w:lang w:eastAsia="zh-CN"/>
    </w:rPr>
  </w:style>
  <w:style w:type="paragraph" w:customStyle="1" w:styleId="p14">
    <w:name w:val="p14"/>
    <w:basedOn w:val="Normal"/>
    <w:rsid w:val="00141C9C"/>
    <w:pPr>
      <w:spacing w:before="100" w:beforeAutospacing="1" w:after="100" w:afterAutospacing="1" w:line="240" w:lineRule="auto"/>
    </w:pPr>
    <w:rPr>
      <w:rFonts w:eastAsia="Times New Roman"/>
      <w:sz w:val="24"/>
      <w:szCs w:val="24"/>
      <w:lang w:eastAsia="zh-CN"/>
    </w:rPr>
  </w:style>
  <w:style w:type="character" w:customStyle="1" w:styleId="wsj-article-caption-content">
    <w:name w:val="wsj-article-caption-content"/>
    <w:basedOn w:val="DefaultParagraphFont"/>
    <w:rsid w:val="00141C9C"/>
  </w:style>
  <w:style w:type="character" w:customStyle="1" w:styleId="wsj-article-credit">
    <w:name w:val="wsj-article-credit"/>
    <w:basedOn w:val="DefaultParagraphFont"/>
    <w:rsid w:val="00141C9C"/>
  </w:style>
  <w:style w:type="character" w:customStyle="1" w:styleId="wsj-article-credit-tag">
    <w:name w:val="wsj-article-credit-tag"/>
    <w:basedOn w:val="DefaultParagraphFont"/>
    <w:rsid w:val="00141C9C"/>
  </w:style>
  <w:style w:type="paragraph" w:customStyle="1" w:styleId="initial">
    <w:name w:val="initial"/>
    <w:basedOn w:val="Normal"/>
    <w:rsid w:val="00141C9C"/>
    <w:pPr>
      <w:spacing w:before="100" w:beforeAutospacing="1" w:after="100" w:afterAutospacing="1" w:line="240" w:lineRule="auto"/>
    </w:pPr>
    <w:rPr>
      <w:rFonts w:eastAsia="Times New Roman"/>
      <w:sz w:val="24"/>
      <w:szCs w:val="24"/>
      <w:lang w:eastAsia="zh-CN"/>
    </w:rPr>
  </w:style>
  <w:style w:type="paragraph" w:customStyle="1" w:styleId="speakable-paragraph">
    <w:name w:val="speakable-paragraph"/>
    <w:basedOn w:val="Normal"/>
    <w:rsid w:val="00141C9C"/>
    <w:pPr>
      <w:spacing w:before="100" w:beforeAutospacing="1" w:after="100" w:afterAutospacing="1" w:line="240" w:lineRule="auto"/>
    </w:pPr>
    <w:rPr>
      <w:rFonts w:eastAsia="Times New Roman"/>
      <w:sz w:val="24"/>
      <w:szCs w:val="24"/>
      <w:lang w:eastAsia="zh-CN"/>
    </w:rPr>
  </w:style>
  <w:style w:type="character" w:customStyle="1" w:styleId="CardUnderlinedCharChar0">
    <w:name w:val="Card Underlined Char Char"/>
    <w:rsid w:val="00141C9C"/>
    <w:rPr>
      <w:rFonts w:ascii="Arial Narrow" w:hAnsi="Arial Narrow"/>
      <w:sz w:val="22"/>
      <w:szCs w:val="24"/>
      <w:u w:val="single"/>
      <w:lang w:val="en-US" w:eastAsia="en-US" w:bidi="ar-SA"/>
    </w:rPr>
  </w:style>
  <w:style w:type="paragraph" w:customStyle="1" w:styleId="detailsub">
    <w:name w:val="detail__sub"/>
    <w:basedOn w:val="Normal"/>
    <w:rsid w:val="00141C9C"/>
    <w:pPr>
      <w:spacing w:before="100" w:beforeAutospacing="1" w:after="100" w:afterAutospacing="1" w:line="240" w:lineRule="auto"/>
    </w:pPr>
    <w:rPr>
      <w:rFonts w:eastAsia="Times New Roman"/>
      <w:sz w:val="24"/>
      <w:szCs w:val="24"/>
      <w:lang w:eastAsia="zh-CN"/>
    </w:rPr>
  </w:style>
  <w:style w:type="paragraph" w:customStyle="1" w:styleId="flfc">
    <w:name w:val="flfc"/>
    <w:basedOn w:val="Normal"/>
    <w:rsid w:val="00141C9C"/>
    <w:pPr>
      <w:spacing w:before="100" w:beforeAutospacing="1" w:after="100" w:afterAutospacing="1" w:line="240" w:lineRule="auto"/>
    </w:pPr>
    <w:rPr>
      <w:rFonts w:eastAsia="Times New Roman"/>
      <w:sz w:val="24"/>
      <w:szCs w:val="24"/>
      <w:lang w:eastAsia="zh-CN"/>
    </w:rPr>
  </w:style>
  <w:style w:type="character" w:customStyle="1" w:styleId="m-299895914748161361gmail-style13ptbold">
    <w:name w:val="m_-299895914748161361gmail-style13ptbold"/>
    <w:basedOn w:val="DefaultParagraphFont"/>
    <w:rsid w:val="00141C9C"/>
  </w:style>
  <w:style w:type="character" w:customStyle="1" w:styleId="m-299895914748161361gmail-styleunderline">
    <w:name w:val="m_-299895914748161361gmail-styleunderline"/>
    <w:basedOn w:val="DefaultParagraphFont"/>
    <w:rsid w:val="00141C9C"/>
  </w:style>
  <w:style w:type="paragraph" w:customStyle="1" w:styleId="counter-paragraph">
    <w:name w:val="counter-paragraph"/>
    <w:basedOn w:val="Normal"/>
    <w:rsid w:val="00141C9C"/>
    <w:pPr>
      <w:spacing w:before="100" w:beforeAutospacing="1" w:after="100" w:afterAutospacing="1" w:line="240" w:lineRule="auto"/>
    </w:pPr>
    <w:rPr>
      <w:rFonts w:eastAsia="Times New Roman"/>
      <w:sz w:val="24"/>
      <w:szCs w:val="24"/>
      <w:lang w:eastAsia="zh-CN"/>
    </w:rPr>
  </w:style>
  <w:style w:type="paragraph" w:customStyle="1" w:styleId="m-266642551691440061gmail-cites">
    <w:name w:val="m_-266642551691440061gmail-cites"/>
    <w:basedOn w:val="Normal"/>
    <w:rsid w:val="00141C9C"/>
    <w:pPr>
      <w:spacing w:before="100" w:beforeAutospacing="1" w:after="100" w:afterAutospacing="1" w:line="240" w:lineRule="auto"/>
    </w:pPr>
    <w:rPr>
      <w:rFonts w:eastAsia="Times New Roman"/>
      <w:sz w:val="24"/>
      <w:szCs w:val="24"/>
      <w:lang w:eastAsia="zh-CN"/>
    </w:rPr>
  </w:style>
  <w:style w:type="character" w:customStyle="1" w:styleId="m-266642551691440061gmail-author-date">
    <w:name w:val="m_-266642551691440061gmail-author-date"/>
    <w:basedOn w:val="DefaultParagraphFont"/>
    <w:rsid w:val="00141C9C"/>
  </w:style>
  <w:style w:type="paragraph" w:customStyle="1" w:styleId="m-266642551691440061gmail-cards">
    <w:name w:val="m_-266642551691440061gmail-cards"/>
    <w:basedOn w:val="Normal"/>
    <w:rsid w:val="00141C9C"/>
    <w:pPr>
      <w:spacing w:before="100" w:beforeAutospacing="1" w:after="100" w:afterAutospacing="1" w:line="240" w:lineRule="auto"/>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141C9C"/>
  </w:style>
  <w:style w:type="paragraph" w:customStyle="1" w:styleId="listingexcerpt">
    <w:name w:val="listing__excerpt"/>
    <w:basedOn w:val="Normal"/>
    <w:rsid w:val="00141C9C"/>
    <w:pPr>
      <w:spacing w:before="100" w:beforeAutospacing="1" w:after="100" w:afterAutospacing="1" w:line="240" w:lineRule="auto"/>
    </w:pPr>
    <w:rPr>
      <w:rFonts w:eastAsia="Times New Roman"/>
      <w:szCs w:val="24"/>
      <w:lang w:eastAsia="zh-CN"/>
    </w:rPr>
  </w:style>
  <w:style w:type="character" w:customStyle="1" w:styleId="listingauthor">
    <w:name w:val="listing__author"/>
    <w:basedOn w:val="DefaultParagraphFont"/>
    <w:rsid w:val="00141C9C"/>
  </w:style>
  <w:style w:type="paragraph" w:customStyle="1" w:styleId="specialbutton">
    <w:name w:val="special__button"/>
    <w:basedOn w:val="Normal"/>
    <w:rsid w:val="00141C9C"/>
    <w:pPr>
      <w:spacing w:before="100" w:beforeAutospacing="1" w:after="100" w:afterAutospacing="1" w:line="240" w:lineRule="auto"/>
    </w:pPr>
    <w:rPr>
      <w:rFonts w:eastAsia="Times New Roman"/>
      <w:szCs w:val="24"/>
      <w:lang w:eastAsia="zh-CN"/>
    </w:rPr>
  </w:style>
  <w:style w:type="character" w:customStyle="1" w:styleId="rollover-people">
    <w:name w:val="rollover-people"/>
    <w:basedOn w:val="DefaultParagraphFont"/>
    <w:rsid w:val="00141C9C"/>
  </w:style>
  <w:style w:type="character" w:customStyle="1" w:styleId="StyleUnderliningChar9ptBold">
    <w:name w:val="Style Underlining Char + 9 pt Bold"/>
    <w:rsid w:val="00141C9C"/>
    <w:rPr>
      <w:rFonts w:ascii="Times New Roman" w:hAnsi="Times New Roman"/>
      <w:b/>
      <w:bCs/>
      <w:sz w:val="20"/>
      <w:szCs w:val="24"/>
      <w:u w:val="single"/>
    </w:rPr>
  </w:style>
  <w:style w:type="character" w:customStyle="1" w:styleId="StyleUnderliningChar9pt">
    <w:name w:val="Style Underlining Char + 9 pt"/>
    <w:rsid w:val="00141C9C"/>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141C9C"/>
  </w:style>
  <w:style w:type="paragraph" w:customStyle="1" w:styleId="font--body">
    <w:name w:val="font--body"/>
    <w:basedOn w:val="Normal"/>
    <w:rsid w:val="00141C9C"/>
    <w:pPr>
      <w:spacing w:before="100" w:beforeAutospacing="1" w:after="100" w:afterAutospacing="1" w:line="240" w:lineRule="auto"/>
    </w:pPr>
    <w:rPr>
      <w:rFonts w:eastAsia="Times New Roman"/>
      <w:sz w:val="24"/>
      <w:szCs w:val="24"/>
    </w:rPr>
  </w:style>
  <w:style w:type="character" w:customStyle="1" w:styleId="tweetinfo-heartstat">
    <w:name w:val="tweetinfo-heartstat"/>
    <w:basedOn w:val="DefaultParagraphFont"/>
    <w:rsid w:val="00141C9C"/>
  </w:style>
  <w:style w:type="character" w:customStyle="1" w:styleId="playbutton-flyout">
    <w:name w:val="playbutton-flyout"/>
    <w:basedOn w:val="DefaultParagraphFont"/>
    <w:rsid w:val="00141C9C"/>
  </w:style>
  <w:style w:type="character" w:customStyle="1" w:styleId="inlinevideo-videolabel">
    <w:name w:val="inlinevideo-videolabel"/>
    <w:basedOn w:val="DefaultParagraphFont"/>
    <w:rsid w:val="00141C9C"/>
  </w:style>
  <w:style w:type="character" w:customStyle="1" w:styleId="inlinevideo-videoduration">
    <w:name w:val="inlinevideo-videoduration"/>
    <w:basedOn w:val="DefaultParagraphFont"/>
    <w:rsid w:val="00141C9C"/>
  </w:style>
  <w:style w:type="character" w:customStyle="1" w:styleId="m2037045589135560752gmail-style13ptbold">
    <w:name w:val="m_2037045589135560752gmail-style13ptbold"/>
    <w:basedOn w:val="DefaultParagraphFont"/>
    <w:rsid w:val="00141C9C"/>
  </w:style>
  <w:style w:type="paragraph" w:customStyle="1" w:styleId="css-exrw3m">
    <w:name w:val="css-exrw3m"/>
    <w:basedOn w:val="Normal"/>
    <w:rsid w:val="00141C9C"/>
    <w:pPr>
      <w:spacing w:before="100" w:beforeAutospacing="1" w:after="100" w:afterAutospacing="1" w:line="240" w:lineRule="auto"/>
    </w:pPr>
    <w:rPr>
      <w:rFonts w:eastAsia="Times New Roman"/>
      <w:sz w:val="24"/>
      <w:szCs w:val="24"/>
    </w:rPr>
  </w:style>
  <w:style w:type="character" w:customStyle="1" w:styleId="m5672147096563703424gmail-style13ptbold">
    <w:name w:val="m_5672147096563703424gmail-style13ptbold"/>
    <w:basedOn w:val="DefaultParagraphFont"/>
    <w:rsid w:val="00141C9C"/>
  </w:style>
  <w:style w:type="character" w:customStyle="1" w:styleId="m5672147096563703424gmail-styleunderline">
    <w:name w:val="m_5672147096563703424gmail-styleunderline"/>
    <w:basedOn w:val="DefaultParagraphFont"/>
    <w:rsid w:val="00141C9C"/>
  </w:style>
  <w:style w:type="character" w:customStyle="1" w:styleId="m-4276249887353823691gmail-style13ptbold">
    <w:name w:val="m_-4276249887353823691gmail-style13ptbold"/>
    <w:basedOn w:val="DefaultParagraphFont"/>
    <w:rsid w:val="00141C9C"/>
  </w:style>
  <w:style w:type="character" w:customStyle="1" w:styleId="m-4276249887353823691gmail-styleunderline">
    <w:name w:val="m_-4276249887353823691gmail-styleunderline"/>
    <w:basedOn w:val="DefaultParagraphFont"/>
    <w:rsid w:val="00141C9C"/>
  </w:style>
  <w:style w:type="character" w:customStyle="1" w:styleId="legacybig">
    <w:name w:val="legacybig"/>
    <w:basedOn w:val="DefaultParagraphFont"/>
    <w:rsid w:val="00141C9C"/>
  </w:style>
  <w:style w:type="character" w:customStyle="1" w:styleId="art-author">
    <w:name w:val="art-author"/>
    <w:basedOn w:val="DefaultParagraphFont"/>
    <w:rsid w:val="00141C9C"/>
  </w:style>
  <w:style w:type="character" w:customStyle="1" w:styleId="CitationCharCharCharCharChar">
    <w:name w:val="Citation Char Char Char Char Char"/>
    <w:aliases w:val="Citation Char1 Char Char Char,Heading 3 Char Char1 Char"/>
    <w:basedOn w:val="DefaultParagraphFont"/>
    <w:qFormat/>
    <w:rsid w:val="00141C9C"/>
    <w:rPr>
      <w:rFonts w:ascii="Arial Narrow" w:hAnsi="Arial Narrow" w:cs="Times New Roman"/>
      <w:sz w:val="20"/>
      <w:u w:val="thick"/>
    </w:rPr>
  </w:style>
  <w:style w:type="paragraph" w:customStyle="1" w:styleId="first">
    <w:name w:val="first"/>
    <w:basedOn w:val="Normal"/>
    <w:qFormat/>
    <w:rsid w:val="00141C9C"/>
    <w:pPr>
      <w:spacing w:before="100" w:beforeAutospacing="1" w:after="100" w:afterAutospacing="1"/>
    </w:pPr>
    <w:rPr>
      <w:rFonts w:eastAsia="Times New Roman" w:cs="Calibri"/>
      <w:szCs w:val="24"/>
    </w:rPr>
  </w:style>
  <w:style w:type="character" w:customStyle="1" w:styleId="fpred">
    <w:name w:val="fp_red"/>
    <w:basedOn w:val="DefaultParagraphFont"/>
    <w:rsid w:val="00141C9C"/>
  </w:style>
  <w:style w:type="paragraph" w:customStyle="1" w:styleId="Style30">
    <w:name w:val="Style 3"/>
    <w:qFormat/>
    <w:rsid w:val="00141C9C"/>
    <w:pPr>
      <w:widowControl w:val="0"/>
      <w:autoSpaceDE w:val="0"/>
      <w:autoSpaceDN w:val="0"/>
      <w:spacing w:after="0" w:line="266" w:lineRule="auto"/>
      <w:ind w:firstLine="360"/>
      <w:jc w:val="both"/>
    </w:pPr>
    <w:rPr>
      <w:rFonts w:ascii="Times New Roman" w:eastAsia="Times New Roman" w:hAnsi="Times New Roman" w:cs="Times New Roman"/>
      <w:sz w:val="24"/>
      <w:szCs w:val="24"/>
    </w:rPr>
  </w:style>
  <w:style w:type="paragraph" w:customStyle="1" w:styleId="Style5">
    <w:name w:val="Style 5"/>
    <w:qFormat/>
    <w:rsid w:val="00141C9C"/>
    <w:pPr>
      <w:widowControl w:val="0"/>
      <w:autoSpaceDE w:val="0"/>
      <w:autoSpaceDN w:val="0"/>
      <w:spacing w:after="0" w:line="271" w:lineRule="auto"/>
      <w:ind w:right="72" w:firstLine="360"/>
      <w:jc w:val="both"/>
    </w:pPr>
    <w:rPr>
      <w:rFonts w:ascii="Times New Roman" w:eastAsia="Times New Roman" w:hAnsi="Times New Roman" w:cs="Times New Roman"/>
      <w:sz w:val="24"/>
      <w:szCs w:val="24"/>
    </w:rPr>
  </w:style>
  <w:style w:type="character" w:customStyle="1" w:styleId="twoce">
    <w:name w:val="twoce"/>
    <w:basedOn w:val="DefaultParagraphFont"/>
    <w:rsid w:val="00141C9C"/>
  </w:style>
  <w:style w:type="character" w:customStyle="1" w:styleId="snapnoshots">
    <w:name w:val="snap_noshots"/>
    <w:basedOn w:val="DefaultParagraphFont"/>
    <w:rsid w:val="00141C9C"/>
  </w:style>
  <w:style w:type="character" w:customStyle="1" w:styleId="typarticle">
    <w:name w:val="typ_article"/>
    <w:basedOn w:val="DefaultParagraphFont"/>
    <w:rsid w:val="00141C9C"/>
  </w:style>
  <w:style w:type="paragraph" w:customStyle="1" w:styleId="normalweb1">
    <w:name w:val="normalweb1"/>
    <w:basedOn w:val="Normal"/>
    <w:qFormat/>
    <w:rsid w:val="00141C9C"/>
    <w:pPr>
      <w:spacing w:before="100" w:beforeAutospacing="1" w:after="100" w:afterAutospacing="1"/>
    </w:pPr>
    <w:rPr>
      <w:rFonts w:eastAsia="Times New Roman" w:cs="Calibri"/>
      <w:szCs w:val="24"/>
    </w:rPr>
  </w:style>
  <w:style w:type="character" w:customStyle="1" w:styleId="dispurl">
    <w:name w:val="dispurl"/>
    <w:basedOn w:val="DefaultParagraphFont"/>
    <w:rsid w:val="00141C9C"/>
  </w:style>
  <w:style w:type="character" w:customStyle="1" w:styleId="resultbodyitalic">
    <w:name w:val="resultbodyitalic"/>
    <w:basedOn w:val="DefaultParagraphFont"/>
    <w:rsid w:val="00141C9C"/>
  </w:style>
  <w:style w:type="character" w:customStyle="1" w:styleId="resultbody">
    <w:name w:val="resultbody"/>
    <w:basedOn w:val="DefaultParagraphFont"/>
    <w:qFormat/>
    <w:rsid w:val="00141C9C"/>
  </w:style>
  <w:style w:type="paragraph" w:customStyle="1" w:styleId="10">
    <w:name w:val="... 1"/>
    <w:basedOn w:val="Default"/>
    <w:next w:val="Default"/>
    <w:qFormat/>
    <w:rsid w:val="00141C9C"/>
    <w:rPr>
      <w:color w:val="auto"/>
    </w:rPr>
  </w:style>
  <w:style w:type="paragraph" w:customStyle="1" w:styleId="aa">
    <w:name w:val=".."/>
    <w:basedOn w:val="Default"/>
    <w:next w:val="Default"/>
    <w:qFormat/>
    <w:rsid w:val="00141C9C"/>
    <w:rPr>
      <w:color w:val="auto"/>
    </w:rPr>
  </w:style>
  <w:style w:type="paragraph" w:customStyle="1" w:styleId="ac">
    <w:name w:val="...."/>
    <w:basedOn w:val="Default"/>
    <w:next w:val="Default"/>
    <w:qFormat/>
    <w:rsid w:val="00141C9C"/>
    <w:rPr>
      <w:color w:val="auto"/>
    </w:rPr>
  </w:style>
  <w:style w:type="paragraph" w:customStyle="1" w:styleId="s0">
    <w:name w:val="s0"/>
    <w:basedOn w:val="Normal"/>
    <w:qFormat/>
    <w:rsid w:val="00141C9C"/>
    <w:pPr>
      <w:spacing w:before="100" w:beforeAutospacing="1" w:after="100" w:afterAutospacing="1"/>
    </w:pPr>
    <w:rPr>
      <w:rFonts w:eastAsia="Times New Roman" w:cs="Calibri"/>
      <w:szCs w:val="24"/>
    </w:rPr>
  </w:style>
  <w:style w:type="character" w:customStyle="1" w:styleId="Header2">
    <w:name w:val="Header2"/>
    <w:basedOn w:val="DefaultParagraphFont"/>
    <w:rsid w:val="00141C9C"/>
  </w:style>
  <w:style w:type="numbering" w:customStyle="1" w:styleId="NoList12">
    <w:name w:val="No List12"/>
    <w:next w:val="NoList"/>
    <w:uiPriority w:val="99"/>
    <w:semiHidden/>
    <w:unhideWhenUsed/>
    <w:rsid w:val="00141C9C"/>
  </w:style>
  <w:style w:type="numbering" w:customStyle="1" w:styleId="NoList13">
    <w:name w:val="No List13"/>
    <w:next w:val="NoList"/>
    <w:uiPriority w:val="99"/>
    <w:semiHidden/>
    <w:unhideWhenUsed/>
    <w:rsid w:val="00141C9C"/>
  </w:style>
  <w:style w:type="numbering" w:customStyle="1" w:styleId="NoList14">
    <w:name w:val="No List14"/>
    <w:next w:val="NoList"/>
    <w:uiPriority w:val="99"/>
    <w:semiHidden/>
    <w:unhideWhenUsed/>
    <w:rsid w:val="00141C9C"/>
  </w:style>
  <w:style w:type="numbering" w:customStyle="1" w:styleId="NoList15">
    <w:name w:val="No List15"/>
    <w:next w:val="NoList"/>
    <w:uiPriority w:val="99"/>
    <w:semiHidden/>
    <w:unhideWhenUsed/>
    <w:rsid w:val="00141C9C"/>
  </w:style>
  <w:style w:type="numbering" w:customStyle="1" w:styleId="NoList16">
    <w:name w:val="No List16"/>
    <w:next w:val="NoList"/>
    <w:uiPriority w:val="99"/>
    <w:semiHidden/>
    <w:unhideWhenUsed/>
    <w:rsid w:val="00141C9C"/>
  </w:style>
  <w:style w:type="numbering" w:customStyle="1" w:styleId="NoList21">
    <w:name w:val="No List21"/>
    <w:next w:val="NoList"/>
    <w:uiPriority w:val="99"/>
    <w:semiHidden/>
    <w:unhideWhenUsed/>
    <w:rsid w:val="00141C9C"/>
  </w:style>
  <w:style w:type="numbering" w:customStyle="1" w:styleId="NoList31">
    <w:name w:val="No List31"/>
    <w:next w:val="NoList"/>
    <w:uiPriority w:val="99"/>
    <w:semiHidden/>
    <w:unhideWhenUsed/>
    <w:rsid w:val="00141C9C"/>
  </w:style>
  <w:style w:type="numbering" w:customStyle="1" w:styleId="NoList121">
    <w:name w:val="No List121"/>
    <w:next w:val="NoList"/>
    <w:uiPriority w:val="99"/>
    <w:semiHidden/>
    <w:unhideWhenUsed/>
    <w:rsid w:val="00141C9C"/>
  </w:style>
  <w:style w:type="numbering" w:customStyle="1" w:styleId="NoList41">
    <w:name w:val="No List41"/>
    <w:next w:val="NoList"/>
    <w:uiPriority w:val="99"/>
    <w:semiHidden/>
    <w:unhideWhenUsed/>
    <w:rsid w:val="00141C9C"/>
  </w:style>
  <w:style w:type="numbering" w:customStyle="1" w:styleId="NoList131">
    <w:name w:val="No List131"/>
    <w:next w:val="NoList"/>
    <w:uiPriority w:val="99"/>
    <w:semiHidden/>
    <w:unhideWhenUsed/>
    <w:rsid w:val="00141C9C"/>
  </w:style>
  <w:style w:type="numbering" w:customStyle="1" w:styleId="NoList51">
    <w:name w:val="No List51"/>
    <w:next w:val="NoList"/>
    <w:uiPriority w:val="99"/>
    <w:semiHidden/>
    <w:unhideWhenUsed/>
    <w:rsid w:val="00141C9C"/>
  </w:style>
  <w:style w:type="numbering" w:customStyle="1" w:styleId="NoList141">
    <w:name w:val="No List141"/>
    <w:next w:val="NoList"/>
    <w:uiPriority w:val="99"/>
    <w:semiHidden/>
    <w:unhideWhenUsed/>
    <w:rsid w:val="00141C9C"/>
  </w:style>
  <w:style w:type="numbering" w:customStyle="1" w:styleId="NoList61">
    <w:name w:val="No List61"/>
    <w:next w:val="NoList"/>
    <w:uiPriority w:val="99"/>
    <w:semiHidden/>
    <w:unhideWhenUsed/>
    <w:rsid w:val="00141C9C"/>
  </w:style>
  <w:style w:type="numbering" w:customStyle="1" w:styleId="NoList151">
    <w:name w:val="No List151"/>
    <w:next w:val="NoList"/>
    <w:uiPriority w:val="99"/>
    <w:semiHidden/>
    <w:unhideWhenUsed/>
    <w:rsid w:val="00141C9C"/>
  </w:style>
  <w:style w:type="numbering" w:customStyle="1" w:styleId="NoList8">
    <w:name w:val="No List8"/>
    <w:next w:val="NoList"/>
    <w:uiPriority w:val="99"/>
    <w:semiHidden/>
    <w:unhideWhenUsed/>
    <w:rsid w:val="00141C9C"/>
  </w:style>
  <w:style w:type="numbering" w:customStyle="1" w:styleId="NoList17">
    <w:name w:val="No List17"/>
    <w:next w:val="NoList"/>
    <w:uiPriority w:val="99"/>
    <w:semiHidden/>
    <w:unhideWhenUsed/>
    <w:rsid w:val="00141C9C"/>
  </w:style>
  <w:style w:type="numbering" w:customStyle="1" w:styleId="NoList22">
    <w:name w:val="No List22"/>
    <w:next w:val="NoList"/>
    <w:uiPriority w:val="99"/>
    <w:semiHidden/>
    <w:unhideWhenUsed/>
    <w:rsid w:val="00141C9C"/>
  </w:style>
  <w:style w:type="numbering" w:customStyle="1" w:styleId="NoList112">
    <w:name w:val="No List112"/>
    <w:next w:val="NoList"/>
    <w:uiPriority w:val="99"/>
    <w:semiHidden/>
    <w:unhideWhenUsed/>
    <w:rsid w:val="00141C9C"/>
  </w:style>
  <w:style w:type="numbering" w:customStyle="1" w:styleId="NoList32">
    <w:name w:val="No List32"/>
    <w:next w:val="NoList"/>
    <w:uiPriority w:val="99"/>
    <w:semiHidden/>
    <w:unhideWhenUsed/>
    <w:rsid w:val="00141C9C"/>
  </w:style>
  <w:style w:type="numbering" w:customStyle="1" w:styleId="NoList122">
    <w:name w:val="No List122"/>
    <w:next w:val="NoList"/>
    <w:uiPriority w:val="99"/>
    <w:semiHidden/>
    <w:unhideWhenUsed/>
    <w:rsid w:val="00141C9C"/>
  </w:style>
  <w:style w:type="numbering" w:customStyle="1" w:styleId="NoList42">
    <w:name w:val="No List42"/>
    <w:next w:val="NoList"/>
    <w:uiPriority w:val="99"/>
    <w:semiHidden/>
    <w:unhideWhenUsed/>
    <w:rsid w:val="00141C9C"/>
  </w:style>
  <w:style w:type="numbering" w:customStyle="1" w:styleId="NoList132">
    <w:name w:val="No List132"/>
    <w:next w:val="NoList"/>
    <w:uiPriority w:val="99"/>
    <w:semiHidden/>
    <w:unhideWhenUsed/>
    <w:rsid w:val="00141C9C"/>
  </w:style>
  <w:style w:type="numbering" w:customStyle="1" w:styleId="NoList52">
    <w:name w:val="No List52"/>
    <w:next w:val="NoList"/>
    <w:uiPriority w:val="99"/>
    <w:semiHidden/>
    <w:unhideWhenUsed/>
    <w:rsid w:val="00141C9C"/>
  </w:style>
  <w:style w:type="numbering" w:customStyle="1" w:styleId="NoList142">
    <w:name w:val="No List142"/>
    <w:next w:val="NoList"/>
    <w:uiPriority w:val="99"/>
    <w:semiHidden/>
    <w:unhideWhenUsed/>
    <w:rsid w:val="00141C9C"/>
  </w:style>
  <w:style w:type="numbering" w:customStyle="1" w:styleId="NoList62">
    <w:name w:val="No List62"/>
    <w:next w:val="NoList"/>
    <w:uiPriority w:val="99"/>
    <w:semiHidden/>
    <w:unhideWhenUsed/>
    <w:rsid w:val="00141C9C"/>
  </w:style>
  <w:style w:type="numbering" w:customStyle="1" w:styleId="NoList152">
    <w:name w:val="No List152"/>
    <w:next w:val="NoList"/>
    <w:uiPriority w:val="99"/>
    <w:semiHidden/>
    <w:unhideWhenUsed/>
    <w:rsid w:val="00141C9C"/>
  </w:style>
  <w:style w:type="character" w:customStyle="1" w:styleId="oldTagChar">
    <w:name w:val="oldTag Char"/>
    <w:link w:val="oldTag"/>
    <w:locked/>
    <w:rsid w:val="00141C9C"/>
    <w:rPr>
      <w:rFonts w:ascii="Times New Roman" w:hAnsi="Times New Roman" w:cs="Times New Roman"/>
      <w:b/>
    </w:rPr>
  </w:style>
  <w:style w:type="paragraph" w:customStyle="1" w:styleId="oldTag">
    <w:name w:val="oldTag"/>
    <w:basedOn w:val="Normal"/>
    <w:next w:val="Normal"/>
    <w:link w:val="oldTagChar"/>
    <w:qFormat/>
    <w:rsid w:val="00141C9C"/>
    <w:pPr>
      <w:spacing w:line="256" w:lineRule="auto"/>
      <w:outlineLvl w:val="2"/>
    </w:pPr>
    <w:rPr>
      <w:b/>
    </w:rPr>
  </w:style>
  <w:style w:type="paragraph" w:customStyle="1" w:styleId="StyletagPalatinoLinotype10pt">
    <w:name w:val="Style tag + Palatino Linotype 10 pt"/>
    <w:basedOn w:val="oldTag"/>
    <w:uiPriority w:val="99"/>
    <w:qFormat/>
    <w:rsid w:val="00141C9C"/>
    <w:rPr>
      <w:bCs/>
      <w:caps/>
      <w:sz w:val="20"/>
    </w:rPr>
  </w:style>
  <w:style w:type="paragraph" w:customStyle="1" w:styleId="FakeHeader">
    <w:name w:val="Fake Header"/>
    <w:basedOn w:val="Smalltext"/>
    <w:uiPriority w:val="99"/>
    <w:qFormat/>
    <w:rsid w:val="00141C9C"/>
    <w:pPr>
      <w:spacing w:line="256" w:lineRule="auto"/>
      <w:jc w:val="center"/>
    </w:pPr>
    <w:rPr>
      <w:rFonts w:cs="Calibri"/>
      <w:b/>
      <w:sz w:val="36"/>
      <w:szCs w:val="26"/>
      <w:u w:val="single"/>
    </w:rPr>
  </w:style>
  <w:style w:type="paragraph" w:customStyle="1" w:styleId="Tagging">
    <w:name w:val="Tagging"/>
    <w:basedOn w:val="Normal"/>
    <w:autoRedefine/>
    <w:uiPriority w:val="99"/>
    <w:qFormat/>
    <w:rsid w:val="00141C9C"/>
    <w:pPr>
      <w:spacing w:line="256" w:lineRule="auto"/>
    </w:pPr>
    <w:rPr>
      <w:rFonts w:eastAsia="Times New Roman" w:cs="Calibri"/>
      <w:b/>
      <w:szCs w:val="24"/>
    </w:rPr>
  </w:style>
  <w:style w:type="paragraph" w:customStyle="1" w:styleId="NormalWeb10">
    <w:name w:val="Normal (Web)1"/>
    <w:basedOn w:val="Normal"/>
    <w:uiPriority w:val="99"/>
    <w:qFormat/>
    <w:rsid w:val="00141C9C"/>
    <w:pPr>
      <w:spacing w:before="100" w:beforeAutospacing="1" w:after="100" w:afterAutospacing="1" w:line="256" w:lineRule="auto"/>
    </w:pPr>
    <w:rPr>
      <w:rFonts w:ascii="Arial Unicode MS" w:eastAsia="Arial Unicode MS" w:hAnsi="Arial Unicode MS" w:cs="Arial Unicode MS"/>
      <w:szCs w:val="20"/>
    </w:rPr>
  </w:style>
  <w:style w:type="paragraph" w:customStyle="1" w:styleId="Number">
    <w:name w:val="Number"/>
    <w:basedOn w:val="Heading2"/>
    <w:uiPriority w:val="99"/>
    <w:qFormat/>
    <w:rsid w:val="00141C9C"/>
    <w:pPr>
      <w:keepLines w:val="0"/>
      <w:pageBreakBefore w:val="0"/>
      <w:numPr>
        <w:numId w:val="2"/>
      </w:numPr>
      <w:tabs>
        <w:tab w:val="left" w:pos="144"/>
      </w:tabs>
      <w:spacing w:before="240" w:after="240" w:line="256" w:lineRule="auto"/>
      <w:jc w:val="left"/>
    </w:pPr>
    <w:rPr>
      <w:rFonts w:eastAsia="SimSun" w:cs="Arial"/>
      <w:bCs/>
      <w:iCs/>
      <w:sz w:val="24"/>
      <w:szCs w:val="28"/>
      <w:u w:val="none"/>
      <w:lang w:eastAsia="zh-CN"/>
    </w:rPr>
  </w:style>
  <w:style w:type="paragraph" w:customStyle="1" w:styleId="BlockTitleCharChar1">
    <w:name w:val="Block Title Char Char1"/>
    <w:basedOn w:val="Normal"/>
    <w:next w:val="Normal"/>
    <w:uiPriority w:val="99"/>
    <w:qFormat/>
    <w:rsid w:val="00141C9C"/>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141C9C"/>
    <w:pPr>
      <w:spacing w:before="100" w:beforeAutospacing="1" w:after="100" w:afterAutospacing="1" w:line="256" w:lineRule="auto"/>
    </w:pPr>
    <w:rPr>
      <w:rFonts w:eastAsia="Times New Roman" w:cs="Calibri"/>
      <w:szCs w:val="24"/>
    </w:rPr>
  </w:style>
  <w:style w:type="paragraph" w:customStyle="1" w:styleId="StyleUnderline9pt10">
    <w:name w:val="Style Underline + 9 pt1"/>
    <w:uiPriority w:val="99"/>
    <w:qFormat/>
    <w:rsid w:val="00141C9C"/>
    <w:pPr>
      <w:spacing w:after="200" w:line="276" w:lineRule="auto"/>
    </w:pPr>
    <w:rPr>
      <w:u w:val="single"/>
    </w:rPr>
  </w:style>
  <w:style w:type="character" w:customStyle="1" w:styleId="StyleUnderline9pt2Char">
    <w:name w:val="Style Underline + 9 pt2 Char"/>
    <w:basedOn w:val="UnderlineChar20"/>
    <w:link w:val="StyleUnderline9pt2"/>
    <w:locked/>
    <w:rsid w:val="00141C9C"/>
    <w:rPr>
      <w:rFonts w:ascii="Arial Narrow" w:hAnsi="Arial Narrow" w:hint="default"/>
      <w:sz w:val="18"/>
      <w:szCs w:val="24"/>
      <w:u w:val="single"/>
      <w:lang w:val="en-US" w:eastAsia="zh-CN" w:bidi="ar-SA"/>
    </w:rPr>
  </w:style>
  <w:style w:type="paragraph" w:customStyle="1" w:styleId="StyleUnderline9pt2">
    <w:name w:val="Style Underline + 9 pt2"/>
    <w:link w:val="StyleUnderline9pt2Char"/>
    <w:qFormat/>
    <w:rsid w:val="00141C9C"/>
    <w:pPr>
      <w:spacing w:after="200" w:line="276" w:lineRule="auto"/>
    </w:pPr>
    <w:rPr>
      <w:rFonts w:ascii="Arial Narrow" w:hAnsi="Arial Narrow"/>
      <w:sz w:val="18"/>
      <w:szCs w:val="24"/>
      <w:u w:val="single"/>
      <w:lang w:eastAsia="zh-CN"/>
    </w:rPr>
  </w:style>
  <w:style w:type="character" w:customStyle="1" w:styleId="EmphasisTextChar">
    <w:name w:val="Emphasis Text Char"/>
    <w:link w:val="EmphasisText"/>
    <w:locked/>
    <w:rsid w:val="00141C9C"/>
    <w:rPr>
      <w:b/>
      <w:u w:val="single"/>
    </w:rPr>
  </w:style>
  <w:style w:type="paragraph" w:customStyle="1" w:styleId="EmphasisText">
    <w:name w:val="Emphasis Text"/>
    <w:basedOn w:val="UnderlinedText"/>
    <w:link w:val="EmphasisTextChar"/>
    <w:qFormat/>
    <w:rsid w:val="00141C9C"/>
    <w:rPr>
      <w:rFonts w:asciiTheme="minorHAnsi" w:eastAsiaTheme="minorHAnsi" w:hAnsiTheme="minorHAnsi" w:cstheme="minorBidi"/>
      <w:szCs w:val="22"/>
      <w:u w:val="single"/>
    </w:rPr>
  </w:style>
  <w:style w:type="character" w:customStyle="1" w:styleId="StyleStyle49pt1Char">
    <w:name w:val="Style Style4 + 9 pt1 Char"/>
    <w:basedOn w:val="Style4Char"/>
    <w:link w:val="StyleStyle49pt1"/>
    <w:locked/>
    <w:rsid w:val="00141C9C"/>
    <w:rPr>
      <w:rFonts w:ascii="Arial Narrow" w:eastAsia="Times New Roman" w:hAnsi="Arial Narrow" w:cs="Calibri"/>
      <w:sz w:val="20"/>
      <w:szCs w:val="24"/>
      <w:u w:val="single"/>
    </w:rPr>
  </w:style>
  <w:style w:type="paragraph" w:customStyle="1" w:styleId="StyleStyle49pt1">
    <w:name w:val="Style Style4 + 9 pt1"/>
    <w:basedOn w:val="Style4"/>
    <w:link w:val="StyleStyle49pt1Char"/>
    <w:qFormat/>
    <w:rsid w:val="00141C9C"/>
    <w:pPr>
      <w:spacing w:line="256" w:lineRule="auto"/>
    </w:pPr>
    <w:rPr>
      <w:rFonts w:ascii="Arial Narrow" w:hAnsi="Arial Narrow" w:cs="Calibri"/>
      <w:sz w:val="20"/>
    </w:rPr>
  </w:style>
  <w:style w:type="character" w:customStyle="1" w:styleId="StyleStyle49ptBold1Char">
    <w:name w:val="Style Style4 + 9 pt Bold1 Char"/>
    <w:link w:val="StyleStyle49ptBold1"/>
    <w:locked/>
    <w:rsid w:val="00141C9C"/>
    <w:rPr>
      <w:b/>
      <w:bCs/>
      <w:u w:val="single"/>
    </w:rPr>
  </w:style>
  <w:style w:type="paragraph" w:customStyle="1" w:styleId="StyleStyle49ptBold1">
    <w:name w:val="Style Style4 + 9 pt Bold1"/>
    <w:basedOn w:val="Style4"/>
    <w:link w:val="StyleStyle49ptBold1Char"/>
    <w:qFormat/>
    <w:rsid w:val="00141C9C"/>
    <w:pPr>
      <w:spacing w:line="256" w:lineRule="auto"/>
    </w:pPr>
    <w:rPr>
      <w:rFonts w:asciiTheme="minorHAnsi" w:eastAsiaTheme="minorHAnsi" w:hAnsiTheme="minorHAnsi" w:cstheme="minorBidi"/>
      <w:b/>
      <w:bCs/>
      <w:szCs w:val="22"/>
    </w:rPr>
  </w:style>
  <w:style w:type="character" w:customStyle="1" w:styleId="StyleStyle49pt2Char">
    <w:name w:val="Style Style4 + 9 pt2 Char"/>
    <w:basedOn w:val="Style4Char"/>
    <w:link w:val="StyleStyle49pt2"/>
    <w:locked/>
    <w:rsid w:val="00141C9C"/>
    <w:rPr>
      <w:rFonts w:ascii="Arial Narrow" w:eastAsia="Times New Roman" w:hAnsi="Arial Narrow" w:cs="Calibri"/>
      <w:sz w:val="20"/>
      <w:szCs w:val="24"/>
      <w:u w:val="single"/>
    </w:rPr>
  </w:style>
  <w:style w:type="paragraph" w:customStyle="1" w:styleId="StyleStyle49pt2">
    <w:name w:val="Style Style4 + 9 pt2"/>
    <w:basedOn w:val="Style4"/>
    <w:link w:val="StyleStyle49pt2Char"/>
    <w:qFormat/>
    <w:rsid w:val="00141C9C"/>
    <w:pPr>
      <w:spacing w:line="256" w:lineRule="auto"/>
    </w:pPr>
    <w:rPr>
      <w:rFonts w:ascii="Arial Narrow" w:hAnsi="Arial Narrow" w:cs="Calibri"/>
      <w:sz w:val="20"/>
    </w:rPr>
  </w:style>
  <w:style w:type="character" w:customStyle="1" w:styleId="StyleStyle49ptBold2Char">
    <w:name w:val="Style Style4 + 9 pt Bold2 Char"/>
    <w:link w:val="StyleStyle49ptBold2"/>
    <w:locked/>
    <w:rsid w:val="00141C9C"/>
    <w:rPr>
      <w:b/>
      <w:bCs/>
      <w:u w:val="single"/>
    </w:rPr>
  </w:style>
  <w:style w:type="paragraph" w:customStyle="1" w:styleId="StyleStyle49ptBold2">
    <w:name w:val="Style Style4 + 9 pt Bold2"/>
    <w:basedOn w:val="Style4"/>
    <w:link w:val="StyleStyle49ptBold2Char"/>
    <w:qFormat/>
    <w:rsid w:val="00141C9C"/>
    <w:pPr>
      <w:spacing w:line="256" w:lineRule="auto"/>
    </w:pPr>
    <w:rPr>
      <w:rFonts w:asciiTheme="minorHAnsi" w:eastAsiaTheme="minorHAnsi" w:hAnsiTheme="minorHAnsi" w:cstheme="minorBidi"/>
      <w:b/>
      <w:bCs/>
      <w:szCs w:val="22"/>
    </w:rPr>
  </w:style>
  <w:style w:type="character" w:customStyle="1" w:styleId="CiteBodyChar">
    <w:name w:val="Cite Body Char"/>
    <w:link w:val="CiteBody"/>
    <w:locked/>
    <w:rsid w:val="00141C9C"/>
    <w:rPr>
      <w:szCs w:val="16"/>
    </w:rPr>
  </w:style>
  <w:style w:type="paragraph" w:customStyle="1" w:styleId="CiteBody">
    <w:name w:val="Cite Body"/>
    <w:basedOn w:val="Normal"/>
    <w:link w:val="CiteBodyChar"/>
    <w:qFormat/>
    <w:rsid w:val="00141C9C"/>
    <w:pPr>
      <w:spacing w:line="256" w:lineRule="auto"/>
    </w:pPr>
    <w:rPr>
      <w:rFonts w:asciiTheme="minorHAnsi" w:hAnsiTheme="minorHAnsi" w:cstheme="minorBidi"/>
      <w:szCs w:val="16"/>
    </w:rPr>
  </w:style>
  <w:style w:type="character" w:customStyle="1" w:styleId="CiteBoldChar">
    <w:name w:val="Cite Bold Char"/>
    <w:link w:val="CiteBold"/>
    <w:locked/>
    <w:rsid w:val="00141C9C"/>
    <w:rPr>
      <w:b/>
      <w:szCs w:val="16"/>
    </w:rPr>
  </w:style>
  <w:style w:type="paragraph" w:customStyle="1" w:styleId="CiteBold">
    <w:name w:val="Cite Bold"/>
    <w:basedOn w:val="CiteBody"/>
    <w:link w:val="CiteBoldChar"/>
    <w:qFormat/>
    <w:rsid w:val="00141C9C"/>
    <w:rPr>
      <w:b/>
    </w:rPr>
  </w:style>
  <w:style w:type="character" w:customStyle="1" w:styleId="StyleCardBody11ptUnderlineChar">
    <w:name w:val="Style Card Body + 11 pt Underline Char"/>
    <w:link w:val="StyleCardBody11ptUnderline"/>
    <w:locked/>
    <w:rsid w:val="00141C9C"/>
    <w:rPr>
      <w:u w:val="single"/>
    </w:rPr>
  </w:style>
  <w:style w:type="paragraph" w:customStyle="1" w:styleId="StyleCardBody11ptUnderline">
    <w:name w:val="Style Card Body + 11 pt Underline"/>
    <w:basedOn w:val="CardBody"/>
    <w:link w:val="StyleCardBody11ptUnderlineChar"/>
    <w:qFormat/>
    <w:rsid w:val="00141C9C"/>
    <w:pPr>
      <w:spacing w:line="256" w:lineRule="auto"/>
    </w:pPr>
    <w:rPr>
      <w:rFonts w:asciiTheme="minorHAnsi" w:eastAsiaTheme="minorHAnsi" w:hAnsiTheme="minorHAnsi"/>
      <w:sz w:val="22"/>
      <w:u w:val="single"/>
    </w:rPr>
  </w:style>
  <w:style w:type="character" w:customStyle="1" w:styleId="StyleStyle49pt4Char">
    <w:name w:val="Style Style4 + 9 pt4 Char"/>
    <w:basedOn w:val="Style4Char"/>
    <w:link w:val="StyleStyle49pt4"/>
    <w:locked/>
    <w:rsid w:val="00141C9C"/>
    <w:rPr>
      <w:rFonts w:ascii="Arial Narrow" w:eastAsia="Times New Roman" w:hAnsi="Arial Narrow" w:cs="Calibri"/>
      <w:sz w:val="20"/>
      <w:szCs w:val="24"/>
      <w:u w:val="single"/>
    </w:rPr>
  </w:style>
  <w:style w:type="paragraph" w:customStyle="1" w:styleId="StyleStyle49pt4">
    <w:name w:val="Style Style4 + 9 pt4"/>
    <w:basedOn w:val="Style4"/>
    <w:link w:val="StyleStyle49pt4Char"/>
    <w:qFormat/>
    <w:rsid w:val="00141C9C"/>
    <w:pPr>
      <w:spacing w:line="256" w:lineRule="auto"/>
    </w:pPr>
    <w:rPr>
      <w:rFonts w:ascii="Arial Narrow" w:hAnsi="Arial Narrow" w:cs="Calibri"/>
      <w:sz w:val="20"/>
    </w:rPr>
  </w:style>
  <w:style w:type="character" w:customStyle="1" w:styleId="StyleStyle49ptBold4Char">
    <w:name w:val="Style Style4 + 9 pt Bold4 Char"/>
    <w:link w:val="StyleStyle49ptBold4"/>
    <w:locked/>
    <w:rsid w:val="00141C9C"/>
    <w:rPr>
      <w:b/>
      <w:bCs/>
      <w:u w:val="single"/>
    </w:rPr>
  </w:style>
  <w:style w:type="paragraph" w:customStyle="1" w:styleId="StyleStyle49ptBold4">
    <w:name w:val="Style Style4 + 9 pt Bold4"/>
    <w:basedOn w:val="Style4"/>
    <w:link w:val="StyleStyle49ptBold4Char"/>
    <w:qFormat/>
    <w:rsid w:val="00141C9C"/>
    <w:pPr>
      <w:spacing w:line="256" w:lineRule="auto"/>
    </w:pPr>
    <w:rPr>
      <w:rFonts w:asciiTheme="minorHAnsi" w:eastAsiaTheme="minorHAnsi" w:hAnsiTheme="minorHAnsi" w:cstheme="minorBidi"/>
      <w:b/>
      <w:bCs/>
      <w:szCs w:val="22"/>
    </w:rPr>
  </w:style>
  <w:style w:type="character" w:customStyle="1" w:styleId="StyleStyle49pt5Char">
    <w:name w:val="Style Style4 + 9 pt5 Char"/>
    <w:basedOn w:val="Style4Char"/>
    <w:link w:val="StyleStyle49pt5"/>
    <w:locked/>
    <w:rsid w:val="00141C9C"/>
    <w:rPr>
      <w:rFonts w:ascii="Arial Narrow" w:eastAsia="Times New Roman" w:hAnsi="Arial Narrow" w:cs="Calibri"/>
      <w:sz w:val="20"/>
      <w:szCs w:val="24"/>
      <w:u w:val="single"/>
    </w:rPr>
  </w:style>
  <w:style w:type="paragraph" w:customStyle="1" w:styleId="StyleStyle49pt5">
    <w:name w:val="Style Style4 + 9 pt5"/>
    <w:basedOn w:val="Style4"/>
    <w:link w:val="StyleStyle49pt5Char"/>
    <w:qFormat/>
    <w:rsid w:val="00141C9C"/>
    <w:pPr>
      <w:spacing w:line="256" w:lineRule="auto"/>
    </w:pPr>
    <w:rPr>
      <w:rFonts w:ascii="Arial Narrow" w:hAnsi="Arial Narrow" w:cs="Calibri"/>
      <w:sz w:val="20"/>
    </w:rPr>
  </w:style>
  <w:style w:type="character" w:customStyle="1" w:styleId="StyleStyle49ptBold5Char">
    <w:name w:val="Style Style4 + 9 pt Bold5 Char"/>
    <w:link w:val="StyleStyle49ptBold5"/>
    <w:locked/>
    <w:rsid w:val="00141C9C"/>
    <w:rPr>
      <w:b/>
      <w:bCs/>
      <w:u w:val="single"/>
    </w:rPr>
  </w:style>
  <w:style w:type="paragraph" w:customStyle="1" w:styleId="StyleStyle49ptBold5">
    <w:name w:val="Style Style4 + 9 pt Bold5"/>
    <w:basedOn w:val="Style4"/>
    <w:link w:val="StyleStyle49ptBold5Char"/>
    <w:qFormat/>
    <w:rsid w:val="00141C9C"/>
    <w:pPr>
      <w:spacing w:line="256" w:lineRule="auto"/>
    </w:pPr>
    <w:rPr>
      <w:rFonts w:asciiTheme="minorHAnsi" w:eastAsiaTheme="minorHAnsi" w:hAnsiTheme="minorHAnsi" w:cstheme="minorBidi"/>
      <w:b/>
      <w:bCs/>
      <w:szCs w:val="22"/>
    </w:rPr>
  </w:style>
  <w:style w:type="character" w:customStyle="1" w:styleId="StyleStyle49pt7Char">
    <w:name w:val="Style Style4 + 9 pt7 Char"/>
    <w:basedOn w:val="Style4Char"/>
    <w:link w:val="StyleStyle49pt7"/>
    <w:locked/>
    <w:rsid w:val="00141C9C"/>
    <w:rPr>
      <w:rFonts w:ascii="Arial Narrow" w:eastAsia="Times New Roman" w:hAnsi="Arial Narrow" w:cs="Calibri"/>
      <w:sz w:val="20"/>
      <w:szCs w:val="24"/>
      <w:u w:val="single"/>
    </w:rPr>
  </w:style>
  <w:style w:type="paragraph" w:customStyle="1" w:styleId="StyleStyle49pt7">
    <w:name w:val="Style Style4 + 9 pt7"/>
    <w:basedOn w:val="Style4"/>
    <w:link w:val="StyleStyle49pt7Char"/>
    <w:qFormat/>
    <w:rsid w:val="00141C9C"/>
    <w:pPr>
      <w:spacing w:line="256" w:lineRule="auto"/>
    </w:pPr>
    <w:rPr>
      <w:rFonts w:ascii="Arial Narrow" w:hAnsi="Arial Narrow" w:cs="Calibri"/>
      <w:sz w:val="20"/>
    </w:rPr>
  </w:style>
  <w:style w:type="paragraph" w:customStyle="1" w:styleId="FONT7">
    <w:name w:val="FONT 7"/>
    <w:uiPriority w:val="99"/>
    <w:qFormat/>
    <w:rsid w:val="00141C9C"/>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141C9C"/>
    <w:pPr>
      <w:spacing w:line="256" w:lineRule="auto"/>
    </w:pPr>
    <w:rPr>
      <w:rFonts w:asciiTheme="minorHAnsi" w:eastAsiaTheme="minorHAnsi" w:hAnsiTheme="minorHAnsi" w:cs="Calibri"/>
    </w:rPr>
  </w:style>
  <w:style w:type="character" w:customStyle="1" w:styleId="StyleCardText11ptBoldUnderlineChar">
    <w:name w:val="Style Card Text + 11 pt Bold Underline Char"/>
    <w:link w:val="StyleCardText11ptBoldUnderline"/>
    <w:locked/>
    <w:rsid w:val="00141C9C"/>
    <w:rPr>
      <w:b/>
      <w:bCs/>
      <w:u w:val="single"/>
    </w:rPr>
  </w:style>
  <w:style w:type="paragraph" w:customStyle="1" w:styleId="StyleCardText11ptBoldUnderline">
    <w:name w:val="Style Card Text + 11 pt Bold Underline"/>
    <w:basedOn w:val="Normal"/>
    <w:link w:val="StyleCardText11ptBoldUnderlineChar"/>
    <w:qFormat/>
    <w:rsid w:val="00141C9C"/>
    <w:pPr>
      <w:spacing w:line="256" w:lineRule="auto"/>
    </w:pPr>
    <w:rPr>
      <w:rFonts w:asciiTheme="minorHAnsi" w:hAnsiTheme="minorHAnsi" w:cstheme="minorBidi"/>
      <w:b/>
      <w:bCs/>
      <w:u w:val="single"/>
    </w:rPr>
  </w:style>
  <w:style w:type="character" w:customStyle="1" w:styleId="StyleStyle49pt9Char">
    <w:name w:val="Style Style4 + 9 pt9 Char"/>
    <w:basedOn w:val="Style4Char"/>
    <w:link w:val="StyleStyle49pt9"/>
    <w:locked/>
    <w:rsid w:val="00141C9C"/>
    <w:rPr>
      <w:rFonts w:ascii="Arial Narrow" w:eastAsia="Times New Roman" w:hAnsi="Arial Narrow" w:cs="Calibri"/>
      <w:sz w:val="20"/>
      <w:szCs w:val="24"/>
      <w:u w:val="single"/>
    </w:rPr>
  </w:style>
  <w:style w:type="paragraph" w:customStyle="1" w:styleId="StyleStyle49pt9">
    <w:name w:val="Style Style4 + 9 pt9"/>
    <w:basedOn w:val="Style4"/>
    <w:link w:val="StyleStyle49pt9Char"/>
    <w:qFormat/>
    <w:rsid w:val="00141C9C"/>
    <w:pPr>
      <w:spacing w:line="256" w:lineRule="auto"/>
    </w:pPr>
    <w:rPr>
      <w:rFonts w:ascii="Arial Narrow" w:hAnsi="Arial Narrow" w:cs="Calibri"/>
      <w:sz w:val="20"/>
    </w:rPr>
  </w:style>
  <w:style w:type="character" w:customStyle="1" w:styleId="StyleStyle49ptBold6Char">
    <w:name w:val="Style Style4 + 9 pt Bold6 Char"/>
    <w:link w:val="StyleStyle49ptBold6"/>
    <w:locked/>
    <w:rsid w:val="00141C9C"/>
    <w:rPr>
      <w:b/>
      <w:bCs/>
      <w:u w:val="single"/>
    </w:rPr>
  </w:style>
  <w:style w:type="paragraph" w:customStyle="1" w:styleId="StyleStyle49ptBold6">
    <w:name w:val="Style Style4 + 9 pt Bold6"/>
    <w:basedOn w:val="Style4"/>
    <w:link w:val="StyleStyle49ptBold6Char"/>
    <w:qFormat/>
    <w:rsid w:val="00141C9C"/>
    <w:pPr>
      <w:spacing w:line="256" w:lineRule="auto"/>
    </w:pPr>
    <w:rPr>
      <w:rFonts w:asciiTheme="minorHAnsi" w:eastAsiaTheme="minorHAnsi" w:hAnsiTheme="minorHAnsi" w:cstheme="minorBidi"/>
      <w:b/>
      <w:bCs/>
      <w:szCs w:val="22"/>
    </w:rPr>
  </w:style>
  <w:style w:type="character" w:customStyle="1" w:styleId="StyleCircled11ptBorderSinglesolidlineAuto05ptChar">
    <w:name w:val="Style Circled + 11 pt Border: : (Single solid line Auto  0.5 pt ... Char"/>
    <w:link w:val="StyleCircled11ptBorderSinglesolidlineAuto05pt"/>
    <w:locked/>
    <w:rsid w:val="00141C9C"/>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141C9C"/>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HAnsi" w:hAnsiTheme="minorHAnsi" w:cstheme="minorBidi"/>
      <w:bCs/>
      <w:szCs w:val="22"/>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141C9C"/>
    <w:pPr>
      <w:spacing w:line="256" w:lineRule="auto"/>
    </w:pPr>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141C9C"/>
    <w:pPr>
      <w:spacing w:line="256" w:lineRule="auto"/>
    </w:pPr>
    <w:rPr>
      <w:rFonts w:asciiTheme="minorHAnsi" w:hAnsiTheme="minorHAnsi" w:cstheme="minorBidi"/>
      <w:b/>
      <w:u w:val="single"/>
    </w:rPr>
  </w:style>
  <w:style w:type="character" w:customStyle="1" w:styleId="textboldCharChar">
    <w:name w:val="text bold Char Char"/>
    <w:link w:val="textboldChar"/>
    <w:locked/>
    <w:rsid w:val="00141C9C"/>
    <w:rPr>
      <w:b/>
      <w:u w:val="thick"/>
    </w:rPr>
  </w:style>
  <w:style w:type="paragraph" w:customStyle="1" w:styleId="textboldChar">
    <w:name w:val="text bold Char"/>
    <w:basedOn w:val="Normal"/>
    <w:link w:val="textboldCharChar"/>
    <w:qFormat/>
    <w:rsid w:val="00141C9C"/>
    <w:pPr>
      <w:spacing w:line="256" w:lineRule="auto"/>
      <w:ind w:left="720"/>
    </w:pPr>
    <w:rPr>
      <w:rFonts w:asciiTheme="minorHAnsi" w:hAnsiTheme="minorHAnsi" w:cstheme="minorBidi"/>
      <w:b/>
      <w:u w:val="thick"/>
    </w:rPr>
  </w:style>
  <w:style w:type="character" w:customStyle="1" w:styleId="StyleHeading2UnderlineChar">
    <w:name w:val="Style Heading 2 + Underline Char"/>
    <w:link w:val="StyleHeading2Underline"/>
    <w:locked/>
    <w:rsid w:val="00141C9C"/>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141C9C"/>
    <w:pPr>
      <w:widowControl w:val="0"/>
      <w:spacing w:line="256" w:lineRule="auto"/>
    </w:pPr>
    <w:rPr>
      <w:rFonts w:eastAsia="Times New Roman"/>
      <w:szCs w:val="20"/>
    </w:rPr>
  </w:style>
  <w:style w:type="paragraph" w:customStyle="1" w:styleId="Card10f2">
    <w:name w:val="Card.10.f2"/>
    <w:basedOn w:val="Normal"/>
    <w:autoRedefine/>
    <w:uiPriority w:val="99"/>
    <w:qFormat/>
    <w:rsid w:val="00141C9C"/>
    <w:pPr>
      <w:spacing w:line="256" w:lineRule="auto"/>
    </w:pPr>
    <w:rPr>
      <w:rFonts w:eastAsia="Calibri" w:cs="Calibri"/>
      <w:szCs w:val="20"/>
    </w:rPr>
  </w:style>
  <w:style w:type="paragraph" w:customStyle="1" w:styleId="StyleStyle1">
    <w:name w:val="Style Style1 +"/>
    <w:basedOn w:val="Normal"/>
    <w:uiPriority w:val="99"/>
    <w:qFormat/>
    <w:rsid w:val="00141C9C"/>
    <w:pPr>
      <w:spacing w:line="256" w:lineRule="auto"/>
    </w:pPr>
    <w:rPr>
      <w:rFonts w:eastAsia="Calibri" w:cs="Calibri"/>
      <w:szCs w:val="24"/>
    </w:rPr>
  </w:style>
  <w:style w:type="paragraph" w:customStyle="1" w:styleId="StyleLinespacingDouble">
    <w:name w:val="Style Line spacing:  Double"/>
    <w:basedOn w:val="Normal"/>
    <w:uiPriority w:val="99"/>
    <w:qFormat/>
    <w:rsid w:val="00141C9C"/>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141C9C"/>
  </w:style>
  <w:style w:type="paragraph" w:customStyle="1" w:styleId="CardTextUnderlined">
    <w:name w:val="Card Text Underlined"/>
    <w:basedOn w:val="Normal"/>
    <w:uiPriority w:val="99"/>
    <w:qFormat/>
    <w:rsid w:val="00141C9C"/>
    <w:pPr>
      <w:spacing w:line="256" w:lineRule="auto"/>
    </w:pPr>
    <w:rPr>
      <w:rFonts w:ascii="Arial Narrow" w:eastAsia="Calibri" w:hAnsi="Arial Narrow" w:cs="Calibri"/>
      <w:szCs w:val="24"/>
      <w:u w:val="single"/>
    </w:rPr>
  </w:style>
  <w:style w:type="paragraph" w:customStyle="1" w:styleId="normalChar1">
    <w:name w:val="normal Char"/>
    <w:basedOn w:val="Normal"/>
    <w:uiPriority w:val="99"/>
    <w:qFormat/>
    <w:rsid w:val="00141C9C"/>
    <w:pPr>
      <w:spacing w:line="256" w:lineRule="auto"/>
    </w:pPr>
    <w:rPr>
      <w:rFonts w:eastAsia="Calibri" w:cs="Calibri"/>
      <w:szCs w:val="24"/>
    </w:rPr>
  </w:style>
  <w:style w:type="character" w:customStyle="1" w:styleId="MicroMicroTextChar">
    <w:name w:val="MicroMicroText Char"/>
    <w:link w:val="MicroMicroText"/>
    <w:locked/>
    <w:rsid w:val="00141C9C"/>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141C9C"/>
    <w:pPr>
      <w:spacing w:line="256" w:lineRule="auto"/>
    </w:pPr>
    <w:rPr>
      <w:rFonts w:eastAsia="Calibri"/>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141C9C"/>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141C9C"/>
    <w:pPr>
      <w:pBdr>
        <w:top w:val="single" w:sz="4" w:space="0" w:color="auto"/>
        <w:left w:val="single" w:sz="4" w:space="0" w:color="auto"/>
        <w:bottom w:val="single" w:sz="4" w:space="0" w:color="auto"/>
        <w:right w:val="single" w:sz="4" w:space="0" w:color="auto"/>
      </w:pBdr>
    </w:pPr>
    <w:rPr>
      <w:rFonts w:ascii="Times New Roman" w:hAnsi="Times New Roman"/>
      <w:b/>
      <w:bCs/>
      <w:sz w:val="20"/>
      <w:szCs w:val="22"/>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141C9C"/>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141C9C"/>
    <w:rPr>
      <w:rFonts w:ascii="Times New Roman" w:hAnsi="Times New Roman"/>
      <w:b/>
      <w:bCs/>
      <w:sz w:val="20"/>
      <w:szCs w:val="22"/>
      <w:u w:val="thick"/>
    </w:rPr>
  </w:style>
  <w:style w:type="character" w:customStyle="1" w:styleId="StyleSmallTimesNewRoman11ptChar">
    <w:name w:val="Style Small + Times New Roman 11 pt Char"/>
    <w:basedOn w:val="DefaultParagraphFont"/>
    <w:link w:val="StyleSmallTimesNewRoman11pt"/>
    <w:locked/>
    <w:rsid w:val="00141C9C"/>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141C9C"/>
    <w:rPr>
      <w:rFonts w:ascii="Times New Roman" w:hAnsi="Times New Roman"/>
      <w:sz w:val="20"/>
      <w:szCs w:val="22"/>
    </w:rPr>
  </w:style>
  <w:style w:type="character" w:customStyle="1" w:styleId="StyleSmallTimesNewRoman11ptThickunderlineChar">
    <w:name w:val="Style Small + Times New Roman 11 pt Thick underline Char"/>
    <w:link w:val="StyleSmallTimesNewRoman11ptThickunderline"/>
    <w:locked/>
    <w:rsid w:val="00141C9C"/>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141C9C"/>
    <w:rPr>
      <w:rFonts w:ascii="Times New Roman" w:hAnsi="Times New Roman"/>
      <w:sz w:val="20"/>
      <w:szCs w:val="22"/>
      <w:u w:val="thick"/>
    </w:rPr>
  </w:style>
  <w:style w:type="paragraph" w:customStyle="1" w:styleId="article-text">
    <w:name w:val="article-text"/>
    <w:basedOn w:val="Normal"/>
    <w:next w:val="Normal"/>
    <w:autoRedefine/>
    <w:qFormat/>
    <w:rsid w:val="00141C9C"/>
    <w:pPr>
      <w:spacing w:before="100" w:beforeAutospacing="1" w:after="100" w:afterAutospacing="1" w:line="254" w:lineRule="auto"/>
    </w:pPr>
    <w:rPr>
      <w:rFonts w:eastAsia="Times New Roman" w:cs="Calibri"/>
      <w:szCs w:val="24"/>
    </w:rPr>
  </w:style>
  <w:style w:type="paragraph" w:customStyle="1" w:styleId="HeaderStyle">
    <w:name w:val="Header Style"/>
    <w:basedOn w:val="Normal"/>
    <w:next w:val="Normal"/>
    <w:autoRedefine/>
    <w:qFormat/>
    <w:rsid w:val="00141C9C"/>
    <w:pPr>
      <w:jc w:val="center"/>
    </w:pPr>
    <w:rPr>
      <w:rFonts w:eastAsia="Times New Roman" w:cs="Calibri"/>
      <w:b/>
      <w:szCs w:val="20"/>
      <w:u w:val="single"/>
    </w:rPr>
  </w:style>
  <w:style w:type="paragraph" w:customStyle="1" w:styleId="TagStyle0">
    <w:name w:val="Tag Style"/>
    <w:basedOn w:val="Normal"/>
    <w:next w:val="Normal"/>
    <w:autoRedefine/>
    <w:qFormat/>
    <w:rsid w:val="00141C9C"/>
    <w:rPr>
      <w:rFonts w:eastAsia="Times New Roman" w:cs="Calibri"/>
      <w:b/>
      <w:szCs w:val="20"/>
    </w:rPr>
  </w:style>
  <w:style w:type="paragraph" w:customStyle="1" w:styleId="Pa19">
    <w:name w:val="Pa19"/>
    <w:basedOn w:val="Normal"/>
    <w:next w:val="Normal"/>
    <w:autoRedefine/>
    <w:qFormat/>
    <w:rsid w:val="00141C9C"/>
    <w:pPr>
      <w:autoSpaceDE w:val="0"/>
      <w:autoSpaceDN w:val="0"/>
      <w:adjustRightInd w:val="0"/>
      <w:spacing w:line="441" w:lineRule="atLeast"/>
    </w:pPr>
    <w:rPr>
      <w:rFonts w:ascii="Baskerville" w:eastAsia="Times New Roman" w:hAnsi="Baskerville" w:cs="Calibri"/>
      <w:szCs w:val="24"/>
    </w:rPr>
  </w:style>
  <w:style w:type="paragraph" w:customStyle="1" w:styleId="Pa48">
    <w:name w:val="Pa48"/>
    <w:basedOn w:val="Normal"/>
    <w:next w:val="Normal"/>
    <w:autoRedefine/>
    <w:qFormat/>
    <w:rsid w:val="00141C9C"/>
    <w:pPr>
      <w:autoSpaceDE w:val="0"/>
      <w:autoSpaceDN w:val="0"/>
      <w:adjustRightInd w:val="0"/>
      <w:spacing w:line="441" w:lineRule="atLeast"/>
    </w:pPr>
    <w:rPr>
      <w:rFonts w:ascii="Baskerville" w:eastAsia="Times New Roman" w:hAnsi="Baskerville" w:cs="Calibri"/>
      <w:szCs w:val="24"/>
    </w:rPr>
  </w:style>
  <w:style w:type="paragraph" w:customStyle="1" w:styleId="Pa37">
    <w:name w:val="Pa37"/>
    <w:basedOn w:val="Normal"/>
    <w:next w:val="Normal"/>
    <w:autoRedefine/>
    <w:qFormat/>
    <w:rsid w:val="00141C9C"/>
    <w:pPr>
      <w:autoSpaceDE w:val="0"/>
      <w:autoSpaceDN w:val="0"/>
      <w:adjustRightInd w:val="0"/>
      <w:spacing w:line="141" w:lineRule="atLeast"/>
    </w:pPr>
    <w:rPr>
      <w:rFonts w:ascii="Baskerville" w:eastAsia="Times New Roman" w:hAnsi="Baskerville" w:cs="Calibri"/>
      <w:szCs w:val="24"/>
    </w:rPr>
  </w:style>
  <w:style w:type="paragraph" w:customStyle="1" w:styleId="Coverintroduction">
    <w:name w:val="Cover introduction"/>
    <w:basedOn w:val="Default"/>
    <w:next w:val="Default"/>
    <w:autoRedefine/>
    <w:qFormat/>
    <w:rsid w:val="00141C9C"/>
    <w:rPr>
      <w:rFonts w:ascii="Arial" w:hAnsi="Arial"/>
      <w:color w:val="auto"/>
    </w:rPr>
  </w:style>
  <w:style w:type="paragraph" w:customStyle="1" w:styleId="prnewsp">
    <w:name w:val="prnews_p"/>
    <w:basedOn w:val="Normal"/>
    <w:qFormat/>
    <w:rsid w:val="00141C9C"/>
    <w:pPr>
      <w:spacing w:before="100" w:beforeAutospacing="1" w:after="100" w:afterAutospacing="1"/>
    </w:pPr>
    <w:rPr>
      <w:rFonts w:eastAsia="Times New Roman" w:cs="Calibri"/>
      <w:szCs w:val="24"/>
    </w:rPr>
  </w:style>
  <w:style w:type="character" w:customStyle="1" w:styleId="author-bio-box">
    <w:name w:val="author-bio-box"/>
    <w:basedOn w:val="DefaultParagraphFont"/>
    <w:rsid w:val="00141C9C"/>
  </w:style>
  <w:style w:type="character" w:customStyle="1" w:styleId="CharChar32">
    <w:name w:val="Char Char32"/>
    <w:basedOn w:val="DefaultParagraphFont"/>
    <w:rsid w:val="00141C9C"/>
    <w:rPr>
      <w:rFonts w:ascii="Arial" w:hAnsi="Arial" w:cs="Arial" w:hint="default"/>
      <w:b/>
      <w:bCs/>
      <w:iCs/>
      <w:lang w:val="en-US" w:eastAsia="en-US" w:bidi="ar-SA"/>
    </w:rPr>
  </w:style>
  <w:style w:type="character" w:customStyle="1" w:styleId="CharChar13">
    <w:name w:val="Char Char13"/>
    <w:rsid w:val="00141C9C"/>
    <w:rPr>
      <w:rFonts w:ascii="Arial" w:hAnsi="Arial" w:cs="Arial" w:hint="default"/>
      <w:b/>
      <w:bCs/>
      <w:iCs/>
      <w:sz w:val="22"/>
      <w:szCs w:val="28"/>
      <w:lang w:val="en-US" w:eastAsia="en-US" w:bidi="ar-SA"/>
    </w:rPr>
  </w:style>
  <w:style w:type="character" w:customStyle="1" w:styleId="CharChar116">
    <w:name w:val="Char Char116"/>
    <w:rsid w:val="00141C9C"/>
    <w:rPr>
      <w:rFonts w:ascii="Arial" w:hAnsi="Arial" w:cs="Arial" w:hint="default"/>
      <w:bCs/>
      <w:szCs w:val="26"/>
      <w:u w:val="single"/>
      <w:lang w:val="en-US" w:eastAsia="en-US" w:bidi="ar-SA"/>
    </w:rPr>
  </w:style>
  <w:style w:type="character" w:customStyle="1" w:styleId="CharChar12">
    <w:name w:val="Char Char12"/>
    <w:rsid w:val="00141C9C"/>
    <w:rPr>
      <w:rFonts w:ascii="Arial" w:hAnsi="Arial" w:cs="Arial" w:hint="default"/>
      <w:bCs/>
      <w:szCs w:val="26"/>
      <w:u w:val="single"/>
      <w:lang w:val="en-US" w:eastAsia="en-US" w:bidi="ar-SA"/>
    </w:rPr>
  </w:style>
  <w:style w:type="character" w:customStyle="1" w:styleId="CharChar115">
    <w:name w:val="Char Char115"/>
    <w:rsid w:val="00141C9C"/>
    <w:rPr>
      <w:rFonts w:ascii="Arial" w:hAnsi="Arial" w:cs="Arial" w:hint="default"/>
      <w:bCs/>
      <w:szCs w:val="26"/>
      <w:u w:val="single"/>
      <w:lang w:val="en-US" w:eastAsia="en-US" w:bidi="ar-SA"/>
    </w:rPr>
  </w:style>
  <w:style w:type="character" w:customStyle="1" w:styleId="StylePalatinoLinotype6pt">
    <w:name w:val="Style Palatino Linotype 6 pt"/>
    <w:rsid w:val="00141C9C"/>
    <w:rPr>
      <w:rFonts w:ascii="Times New Roman" w:hAnsi="Times New Roman" w:cs="Times New Roman" w:hint="default"/>
      <w:sz w:val="20"/>
    </w:rPr>
  </w:style>
  <w:style w:type="character" w:customStyle="1" w:styleId="Highighted-New">
    <w:name w:val="Highighted - New"/>
    <w:rsid w:val="00141C9C"/>
    <w:rPr>
      <w:rFonts w:ascii="Arial Narrow" w:hAnsi="Arial Narrow" w:hint="default"/>
      <w:sz w:val="16"/>
      <w:u w:val="single"/>
      <w:bdr w:val="none" w:sz="0" w:space="0" w:color="auto" w:frame="1"/>
      <w:shd w:val="clear" w:color="auto" w:fill="00FF00"/>
    </w:rPr>
  </w:style>
  <w:style w:type="character" w:customStyle="1" w:styleId="tagCharCharCharChar0">
    <w:name w:val="tag Char Char Char Char"/>
    <w:rsid w:val="00141C9C"/>
    <w:rPr>
      <w:b/>
      <w:bCs w:val="0"/>
      <w:sz w:val="24"/>
    </w:rPr>
  </w:style>
  <w:style w:type="character" w:customStyle="1" w:styleId="CiteCharCharCharChar">
    <w:name w:val="Cite Char Char Char Char"/>
    <w:aliases w:val="Cite Char Char Char Char Char Char Char,Cite Char Char Char Char Char Char Char Char"/>
    <w:rsid w:val="00141C9C"/>
    <w:rPr>
      <w:rFonts w:ascii="Arial" w:hAnsi="Arial" w:cs="Arial" w:hint="default"/>
      <w:b/>
      <w:bCs/>
      <w:sz w:val="24"/>
      <w:szCs w:val="26"/>
      <w:lang w:val="en-US" w:eastAsia="en-US" w:bidi="ar-SA"/>
    </w:rPr>
  </w:style>
  <w:style w:type="character" w:customStyle="1" w:styleId="cardCharChar10">
    <w:name w:val="card Char Char1"/>
    <w:rsid w:val="00141C9C"/>
    <w:rPr>
      <w:lang w:val="en-US" w:eastAsia="en-US" w:bidi="ar-SA"/>
    </w:rPr>
  </w:style>
  <w:style w:type="character" w:customStyle="1" w:styleId="BlockTitleCharChar1Char">
    <w:name w:val="Block Title Char Char1 Char"/>
    <w:rsid w:val="00141C9C"/>
    <w:rPr>
      <w:b/>
      <w:bCs w:val="0"/>
      <w:sz w:val="32"/>
      <w:u w:val="single"/>
    </w:rPr>
  </w:style>
  <w:style w:type="character" w:customStyle="1" w:styleId="Header1Char">
    <w:name w:val="Header1 Char"/>
    <w:rsid w:val="00141C9C"/>
    <w:rPr>
      <w:rFonts w:ascii="Arial" w:hAnsi="Arial" w:cs="Arial" w:hint="default"/>
      <w:b/>
      <w:bCs/>
      <w:caps/>
      <w:kern w:val="32"/>
      <w:sz w:val="28"/>
      <w:szCs w:val="28"/>
    </w:rPr>
  </w:style>
  <w:style w:type="character" w:customStyle="1" w:styleId="StyleArial12ptBoldItalic">
    <w:name w:val="Style Arial 12 pt Bold Italic"/>
    <w:rsid w:val="00141C9C"/>
    <w:rPr>
      <w:rFonts w:ascii="Times New Roman" w:hAnsi="Times New Roman" w:cs="Times New Roman" w:hint="default"/>
      <w:b/>
      <w:bCs/>
      <w:iCs/>
      <w:sz w:val="24"/>
    </w:rPr>
  </w:style>
  <w:style w:type="character" w:customStyle="1" w:styleId="Styleunderline12pt">
    <w:name w:val="Style underline + 12 pt"/>
    <w:rsid w:val="00141C9C"/>
    <w:rPr>
      <w:rFonts w:ascii="Times New Roman" w:hAnsi="Times New Roman" w:cs="Times New Roman" w:hint="default"/>
      <w:bCs/>
      <w:sz w:val="20"/>
      <w:u w:val="single"/>
    </w:rPr>
  </w:style>
  <w:style w:type="character" w:customStyle="1" w:styleId="StyleUnderlineChar19pt">
    <w:name w:val="Style Underline Char1 + 9 pt"/>
    <w:basedOn w:val="UnderlineChar1"/>
    <w:rsid w:val="00141C9C"/>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141C9C"/>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141C9C"/>
    <w:rPr>
      <w:rFonts w:ascii="Times New Roman" w:hAnsi="Times New Roman" w:cs="Times New Roman" w:hint="default"/>
      <w:sz w:val="20"/>
      <w:u w:val="single"/>
      <w:lang w:val="en-US" w:eastAsia="en-US" w:bidi="ar-SA"/>
    </w:rPr>
  </w:style>
  <w:style w:type="character" w:customStyle="1" w:styleId="Style9ptUnderline1">
    <w:name w:val="Style 9 pt Underline1"/>
    <w:rsid w:val="00141C9C"/>
    <w:rPr>
      <w:sz w:val="20"/>
      <w:u w:val="single"/>
    </w:rPr>
  </w:style>
  <w:style w:type="character" w:customStyle="1" w:styleId="StyleUnderlineChar19pt2">
    <w:name w:val="Style Underline Char1 + 9 pt2"/>
    <w:basedOn w:val="UnderlineChar1"/>
    <w:rsid w:val="00141C9C"/>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141C9C"/>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141C9C"/>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141C9C"/>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141C9C"/>
  </w:style>
  <w:style w:type="character" w:customStyle="1" w:styleId="3">
    <w:name w:val="3"/>
    <w:rsid w:val="00141C9C"/>
    <w:rPr>
      <w:rFonts w:ascii="Arial" w:hAnsi="Arial" w:cs="Arial" w:hint="default"/>
      <w:bCs/>
      <w:sz w:val="20"/>
      <w:u w:val="single"/>
      <w:lang w:val="en-US" w:eastAsia="en-US" w:bidi="ar-SA"/>
    </w:rPr>
  </w:style>
  <w:style w:type="character" w:customStyle="1" w:styleId="4">
    <w:name w:val="4"/>
    <w:rsid w:val="00141C9C"/>
    <w:rPr>
      <w:rFonts w:ascii="Arial" w:hAnsi="Arial" w:cs="Arial" w:hint="default"/>
      <w:bCs/>
      <w:sz w:val="20"/>
      <w:u w:val="single"/>
      <w:lang w:val="en-US" w:eastAsia="en-US" w:bidi="ar-SA"/>
    </w:rPr>
  </w:style>
  <w:style w:type="character" w:customStyle="1" w:styleId="7">
    <w:name w:val="7"/>
    <w:rsid w:val="00141C9C"/>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141C9C"/>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141C9C"/>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141C9C"/>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141C9C"/>
    <w:rPr>
      <w:sz w:val="20"/>
      <w:u w:val="single"/>
    </w:rPr>
  </w:style>
  <w:style w:type="character" w:customStyle="1" w:styleId="StyleUnderlineChar9ptBold1">
    <w:name w:val="Style Underline Char + 9 pt Bold1"/>
    <w:rsid w:val="00141C9C"/>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141C9C"/>
    <w:rPr>
      <w:sz w:val="20"/>
      <w:u w:val="single"/>
    </w:rPr>
  </w:style>
  <w:style w:type="character" w:customStyle="1" w:styleId="Styleunderline9ptBold">
    <w:name w:val="Style underline + 9 pt Bold"/>
    <w:rsid w:val="00141C9C"/>
    <w:rPr>
      <w:b/>
      <w:bCs/>
      <w:sz w:val="20"/>
      <w:u w:val="single"/>
    </w:rPr>
  </w:style>
  <w:style w:type="character" w:customStyle="1" w:styleId="newsstorytitle">
    <w:name w:val="news_story_title"/>
    <w:basedOn w:val="DefaultParagraphFont"/>
    <w:rsid w:val="00141C9C"/>
  </w:style>
  <w:style w:type="character" w:customStyle="1" w:styleId="34">
    <w:name w:val="34"/>
    <w:rsid w:val="00141C9C"/>
    <w:rPr>
      <w:rFonts w:ascii="Times New Roman" w:hAnsi="Times New Roman" w:cs="Arial" w:hint="default"/>
      <w:bCs/>
      <w:sz w:val="20"/>
      <w:u w:val="single"/>
      <w:lang w:val="en-US" w:eastAsia="en-US" w:bidi="ar-SA"/>
    </w:rPr>
  </w:style>
  <w:style w:type="character" w:customStyle="1" w:styleId="45">
    <w:name w:val="45"/>
    <w:rsid w:val="00141C9C"/>
    <w:rPr>
      <w:rFonts w:ascii="Times New Roman" w:hAnsi="Times New Roman" w:cs="Arial" w:hint="default"/>
      <w:b/>
      <w:bCs/>
      <w:sz w:val="20"/>
      <w:u w:val="single"/>
      <w:lang w:val="en-US" w:eastAsia="en-US" w:bidi="ar-SA"/>
    </w:rPr>
  </w:style>
  <w:style w:type="character" w:customStyle="1" w:styleId="Style9ptUnderline5">
    <w:name w:val="Style 9 pt Underline5"/>
    <w:rsid w:val="00141C9C"/>
    <w:rPr>
      <w:rFonts w:ascii="Times New Roman" w:hAnsi="Times New Roman" w:cs="Times New Roman" w:hint="default"/>
      <w:sz w:val="20"/>
      <w:u w:val="single"/>
    </w:rPr>
  </w:style>
  <w:style w:type="character" w:customStyle="1" w:styleId="Style9ptBoldUnderline2">
    <w:name w:val="Style 9 pt Bold Underline2"/>
    <w:rsid w:val="00141C9C"/>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141C9C"/>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141C9C"/>
    <w:rPr>
      <w:rFonts w:ascii="Times New Roman" w:hAnsi="Times New Roman" w:cs="Times New Roman" w:hint="default"/>
      <w:sz w:val="20"/>
    </w:rPr>
  </w:style>
  <w:style w:type="character" w:customStyle="1" w:styleId="StyleUnderlineCharChar9pt2">
    <w:name w:val="Style Underline Char Char + 9 pt2"/>
    <w:basedOn w:val="UnderlineCharChar"/>
    <w:rsid w:val="00141C9C"/>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141C9C"/>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141C9C"/>
    <w:rPr>
      <w:b/>
      <w:bCs/>
      <w:sz w:val="20"/>
      <w:u w:val="single"/>
      <w:bdr w:val="single" w:sz="4" w:space="0" w:color="auto" w:frame="1"/>
    </w:rPr>
  </w:style>
  <w:style w:type="character" w:customStyle="1" w:styleId="Style9ptUnderline7">
    <w:name w:val="Style 9 pt Underline7"/>
    <w:rsid w:val="00141C9C"/>
    <w:rPr>
      <w:sz w:val="20"/>
      <w:u w:val="single"/>
    </w:rPr>
  </w:style>
  <w:style w:type="character" w:customStyle="1" w:styleId="Style9ptBoldUnderline3">
    <w:name w:val="Style 9 pt Bold Underline3"/>
    <w:rsid w:val="00141C9C"/>
    <w:rPr>
      <w:b/>
      <w:bCs/>
      <w:sz w:val="20"/>
      <w:u w:val="single"/>
    </w:rPr>
  </w:style>
  <w:style w:type="character" w:customStyle="1" w:styleId="Style9ptUnderline8">
    <w:name w:val="Style 9 pt Underline8"/>
    <w:rsid w:val="00141C9C"/>
    <w:rPr>
      <w:sz w:val="20"/>
      <w:u w:val="single"/>
    </w:rPr>
  </w:style>
  <w:style w:type="character" w:customStyle="1" w:styleId="66">
    <w:name w:val="66"/>
    <w:rsid w:val="00141C9C"/>
    <w:rPr>
      <w:rFonts w:ascii="Arial" w:hAnsi="Arial" w:cs="Arial" w:hint="default"/>
      <w:bCs/>
      <w:sz w:val="20"/>
      <w:u w:val="single"/>
      <w:lang w:val="en-US" w:eastAsia="en-US" w:bidi="ar-SA"/>
    </w:rPr>
  </w:style>
  <w:style w:type="character" w:customStyle="1" w:styleId="Style9ptUnderline9">
    <w:name w:val="Style 9 pt Underline9"/>
    <w:rsid w:val="00141C9C"/>
    <w:rPr>
      <w:sz w:val="20"/>
      <w:u w:val="single"/>
    </w:rPr>
  </w:style>
  <w:style w:type="character" w:customStyle="1" w:styleId="Style9ptBoldUnderline4">
    <w:name w:val="Style 9 pt Bold Underline4"/>
    <w:rsid w:val="00141C9C"/>
    <w:rPr>
      <w:b/>
      <w:bCs/>
      <w:sz w:val="20"/>
      <w:u w:val="single"/>
    </w:rPr>
  </w:style>
  <w:style w:type="character" w:customStyle="1" w:styleId="titleblue14">
    <w:name w:val="titleblue14"/>
    <w:basedOn w:val="DefaultParagraphFont"/>
    <w:rsid w:val="00141C9C"/>
  </w:style>
  <w:style w:type="character" w:customStyle="1" w:styleId="b">
    <w:name w:val="b"/>
    <w:basedOn w:val="DefaultParagraphFont"/>
    <w:rsid w:val="00141C9C"/>
  </w:style>
  <w:style w:type="character" w:customStyle="1" w:styleId="StyleUnderlineCharChar9pt3">
    <w:name w:val="Style Underline Char Char + 9 pt3"/>
    <w:basedOn w:val="UnderlineCharChar"/>
    <w:rsid w:val="00141C9C"/>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141C9C"/>
    <w:rPr>
      <w:sz w:val="20"/>
      <w:u w:val="single"/>
    </w:rPr>
  </w:style>
  <w:style w:type="character" w:customStyle="1" w:styleId="manchettebig2">
    <w:name w:val="manchettebig2"/>
    <w:basedOn w:val="DefaultParagraphFont"/>
    <w:rsid w:val="00141C9C"/>
  </w:style>
  <w:style w:type="character" w:customStyle="1" w:styleId="ln2">
    <w:name w:val="ln2"/>
    <w:basedOn w:val="DefaultParagraphFont"/>
    <w:rsid w:val="00141C9C"/>
  </w:style>
  <w:style w:type="character" w:customStyle="1" w:styleId="Aunderline1">
    <w:name w:val="Aunderline"/>
    <w:basedOn w:val="DefaultParagraphFont"/>
    <w:qFormat/>
    <w:rsid w:val="00141C9C"/>
    <w:rPr>
      <w:rFonts w:ascii="Times New Roman" w:hAnsi="Times New Roman" w:cs="Times New Roman" w:hint="default"/>
      <w:w w:val="106"/>
      <w:sz w:val="20"/>
      <w:szCs w:val="20"/>
      <w:u w:val="single"/>
    </w:rPr>
  </w:style>
  <w:style w:type="character" w:customStyle="1" w:styleId="StyleStyle1Char">
    <w:name w:val="Style Style1 + Char"/>
    <w:basedOn w:val="Style1Char"/>
    <w:rsid w:val="00141C9C"/>
    <w:rPr>
      <w:rFonts w:ascii="Times New Roman" w:eastAsiaTheme="majorEastAsia" w:hAnsi="Times New Roman" w:cs="Times New Roman" w:hint="default"/>
      <w:b/>
      <w:bCs/>
      <w:kern w:val="32"/>
      <w:sz w:val="20"/>
      <w:szCs w:val="20"/>
      <w:u w:val="single"/>
      <w:lang w:eastAsia="zh-CN"/>
    </w:rPr>
  </w:style>
  <w:style w:type="character" w:customStyle="1" w:styleId="editorname">
    <w:name w:val="editorname"/>
    <w:basedOn w:val="DefaultParagraphFont"/>
    <w:rsid w:val="00141C9C"/>
  </w:style>
  <w:style w:type="character" w:customStyle="1" w:styleId="Card10f2Char">
    <w:name w:val="Card.10.f2 Char"/>
    <w:basedOn w:val="DefaultParagraphFont"/>
    <w:rsid w:val="00141C9C"/>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141C9C"/>
    <w:rPr>
      <w:rFonts w:ascii="Cambria" w:hAnsi="Cambria" w:cs="Times New Roman" w:hint="default"/>
      <w:sz w:val="20"/>
      <w:szCs w:val="20"/>
    </w:rPr>
  </w:style>
  <w:style w:type="character" w:customStyle="1" w:styleId="NormalspacingChar">
    <w:name w:val="Normal + spacing Char"/>
    <w:basedOn w:val="StyleLinespacingDoubleChar"/>
    <w:rsid w:val="00141C9C"/>
    <w:rPr>
      <w:rFonts w:ascii="Cambria" w:hAnsi="Cambria" w:cs="Times New Roman" w:hint="default"/>
      <w:sz w:val="20"/>
      <w:szCs w:val="20"/>
    </w:rPr>
  </w:style>
  <w:style w:type="character" w:customStyle="1" w:styleId="textbold0">
    <w:name w:val="textbold"/>
    <w:basedOn w:val="DefaultParagraphFont"/>
    <w:rsid w:val="00141C9C"/>
  </w:style>
  <w:style w:type="character" w:customStyle="1" w:styleId="textitalics">
    <w:name w:val="textitalics"/>
    <w:basedOn w:val="DefaultParagraphFont"/>
    <w:rsid w:val="00141C9C"/>
  </w:style>
  <w:style w:type="character" w:customStyle="1" w:styleId="cardtextsmallCharChar">
    <w:name w:val="card text small Char Char"/>
    <w:basedOn w:val="DefaultParagraphFont"/>
    <w:rsid w:val="00141C9C"/>
    <w:rPr>
      <w:rFonts w:ascii="Arial Narrow" w:hAnsi="Arial Narrow" w:cs="Times New Roman" w:hint="default"/>
      <w:sz w:val="16"/>
    </w:rPr>
  </w:style>
  <w:style w:type="character" w:customStyle="1" w:styleId="reportbody1">
    <w:name w:val="reportbody1"/>
    <w:basedOn w:val="DefaultParagraphFont"/>
    <w:rsid w:val="00141C9C"/>
    <w:rPr>
      <w:rFonts w:ascii="Tahoma" w:hAnsi="Tahoma" w:cs="Tahoma" w:hint="default"/>
      <w:color w:val="000000"/>
      <w:sz w:val="14"/>
      <w:szCs w:val="14"/>
    </w:rPr>
  </w:style>
  <w:style w:type="character" w:customStyle="1" w:styleId="UNDERLINECharChar0">
    <w:name w:val="UNDERLINE Char Char"/>
    <w:rsid w:val="00141C9C"/>
    <w:rPr>
      <w:bCs/>
      <w:kern w:val="28"/>
      <w:szCs w:val="32"/>
      <w:u w:val="single"/>
    </w:rPr>
  </w:style>
  <w:style w:type="character" w:customStyle="1" w:styleId="Bold12">
    <w:name w:val="Bold12"/>
    <w:uiPriority w:val="1"/>
    <w:qFormat/>
    <w:rsid w:val="00141C9C"/>
    <w:rPr>
      <w:rFonts w:ascii="Times New Roman" w:hAnsi="Times New Roman" w:cs="Times New Roman" w:hint="default"/>
      <w:b/>
      <w:bCs w:val="0"/>
      <w:sz w:val="24"/>
    </w:rPr>
  </w:style>
  <w:style w:type="character" w:customStyle="1" w:styleId="NotBold10Final">
    <w:name w:val="NotBold10Final"/>
    <w:uiPriority w:val="1"/>
    <w:qFormat/>
    <w:rsid w:val="00141C9C"/>
    <w:rPr>
      <w:rFonts w:ascii="Times New Roman" w:hAnsi="Times New Roman" w:cs="Times New Roman" w:hint="default"/>
      <w:b w:val="0"/>
      <w:bCs w:val="0"/>
      <w:i w:val="0"/>
      <w:iCs w:val="0"/>
      <w:sz w:val="20"/>
    </w:rPr>
  </w:style>
  <w:style w:type="character" w:customStyle="1" w:styleId="gsstx">
    <w:name w:val="gsstx"/>
    <w:rsid w:val="00141C9C"/>
  </w:style>
  <w:style w:type="character" w:customStyle="1" w:styleId="StyleBox12ptBold">
    <w:name w:val="Style Box + 12 pt Bold"/>
    <w:basedOn w:val="DefaultParagraphFont"/>
    <w:rsid w:val="00141C9C"/>
    <w:rPr>
      <w:rFonts w:ascii="Georgia" w:hAnsi="Georgia" w:hint="default"/>
      <w:b/>
      <w:bCs/>
      <w:sz w:val="22"/>
      <w:u w:val="single"/>
      <w:bdr w:val="none" w:sz="0" w:space="0" w:color="auto" w:frame="1"/>
    </w:rPr>
  </w:style>
  <w:style w:type="character" w:customStyle="1" w:styleId="StyleBox12pt">
    <w:name w:val="Style Box + 12 pt"/>
    <w:basedOn w:val="DefaultParagraphFont"/>
    <w:rsid w:val="00141C9C"/>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141C9C"/>
    <w:rPr>
      <w:rFonts w:ascii="Georgia" w:hAnsi="Georgia" w:cs="Calibri"/>
      <w:b w:val="0"/>
      <w:bCs/>
      <w:i/>
      <w:iCs/>
      <w:sz w:val="22"/>
      <w:u w:val="single"/>
      <w:bdr w:val="none" w:sz="0" w:space="0" w:color="auto" w:frame="1"/>
    </w:rPr>
  </w:style>
  <w:style w:type="character" w:customStyle="1" w:styleId="bcktital">
    <w:name w:val="bckt_ital"/>
    <w:rsid w:val="00141C9C"/>
  </w:style>
  <w:style w:type="character" w:customStyle="1" w:styleId="StyleGaramondText1">
    <w:name w:val="Style Garamond Text 1"/>
    <w:basedOn w:val="DefaultParagraphFont"/>
    <w:rsid w:val="00141C9C"/>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141C9C"/>
    <w:rPr>
      <w:rFonts w:ascii="Georgia" w:hAnsi="Georgia" w:hint="default"/>
      <w:color w:val="0D0D0D" w:themeColor="text1" w:themeTint="F2"/>
      <w:sz w:val="22"/>
      <w:u w:val="single"/>
    </w:rPr>
  </w:style>
  <w:style w:type="character" w:customStyle="1" w:styleId="CardChar2">
    <w:name w:val="Card Char2"/>
    <w:basedOn w:val="DefaultParagraphFont"/>
    <w:rsid w:val="00141C9C"/>
    <w:rPr>
      <w:rFonts w:ascii="Times New Roman" w:eastAsia="Times New Roman" w:hAnsi="Times New Roman" w:cs="Times New Roman" w:hint="default"/>
      <w:bCs/>
      <w:color w:val="000000"/>
      <w:sz w:val="20"/>
      <w:szCs w:val="20"/>
    </w:rPr>
  </w:style>
  <w:style w:type="character" w:customStyle="1" w:styleId="A13">
    <w:name w:val="A13"/>
    <w:rsid w:val="00141C9C"/>
    <w:rPr>
      <w:rFonts w:ascii="Baskerville" w:hAnsi="Baskerville" w:cs="Baskerville" w:hint="default"/>
      <w:color w:val="000000"/>
      <w:sz w:val="106"/>
      <w:szCs w:val="106"/>
    </w:rPr>
  </w:style>
  <w:style w:type="character" w:customStyle="1" w:styleId="A17">
    <w:name w:val="A17"/>
    <w:rsid w:val="00141C9C"/>
    <w:rPr>
      <w:rFonts w:ascii="Baskerville" w:hAnsi="Baskerville" w:cs="Baskerville" w:hint="default"/>
      <w:color w:val="000000"/>
      <w:sz w:val="12"/>
      <w:szCs w:val="12"/>
    </w:rPr>
  </w:style>
  <w:style w:type="character" w:customStyle="1" w:styleId="A14">
    <w:name w:val="A14"/>
    <w:rsid w:val="00141C9C"/>
    <w:rPr>
      <w:rFonts w:ascii="Frutiger 45 Light" w:hAnsi="Frutiger 45 Light" w:cs="Frutiger 45 Light" w:hint="default"/>
      <w:b/>
      <w:bCs/>
      <w:i/>
      <w:iCs/>
      <w:color w:val="000000"/>
      <w:sz w:val="36"/>
      <w:szCs w:val="36"/>
    </w:rPr>
  </w:style>
  <w:style w:type="character" w:customStyle="1" w:styleId="A200">
    <w:name w:val="A20"/>
    <w:rsid w:val="00141C9C"/>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141C9C"/>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141C9C"/>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141C9C"/>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141C9C"/>
    <w:rPr>
      <w:rFonts w:ascii="Arial" w:hAnsi="Arial" w:cs="Arial" w:hint="default"/>
      <w:b/>
      <w:bCs/>
      <w:sz w:val="24"/>
      <w:szCs w:val="26"/>
      <w:lang w:val="en-US" w:eastAsia="en-US" w:bidi="ar-SA"/>
    </w:rPr>
  </w:style>
  <w:style w:type="character" w:customStyle="1" w:styleId="brief-smalltext0">
    <w:name w:val="brief-smalltext"/>
    <w:basedOn w:val="DefaultParagraphFont"/>
    <w:rsid w:val="00141C9C"/>
  </w:style>
  <w:style w:type="character" w:customStyle="1" w:styleId="style52">
    <w:name w:val="style5"/>
    <w:basedOn w:val="DefaultParagraphFont"/>
    <w:rsid w:val="00141C9C"/>
  </w:style>
  <w:style w:type="character" w:customStyle="1" w:styleId="TagCharCharCharCharCharChar">
    <w:name w:val="Tag Char Char Char Char Char Char"/>
    <w:rsid w:val="00141C9C"/>
    <w:rPr>
      <w:rFonts w:ascii="Arial" w:hAnsi="Arial" w:cs="Arial" w:hint="default"/>
      <w:b/>
      <w:bCs/>
      <w:sz w:val="24"/>
      <w:szCs w:val="26"/>
      <w:lang w:val="en-US" w:eastAsia="en-US" w:bidi="ar-SA"/>
    </w:rPr>
  </w:style>
  <w:style w:type="character" w:customStyle="1" w:styleId="pmterms2">
    <w:name w:val="pmterms2"/>
    <w:basedOn w:val="DefaultParagraphFont"/>
    <w:rsid w:val="00141C9C"/>
  </w:style>
  <w:style w:type="character" w:customStyle="1" w:styleId="pmterms3">
    <w:name w:val="pmterms3"/>
    <w:basedOn w:val="DefaultParagraphFont"/>
    <w:rsid w:val="00141C9C"/>
  </w:style>
  <w:style w:type="character" w:customStyle="1" w:styleId="interiorheadline">
    <w:name w:val="interiorheadline"/>
    <w:basedOn w:val="DefaultParagraphFont"/>
    <w:rsid w:val="00141C9C"/>
  </w:style>
  <w:style w:type="character" w:customStyle="1" w:styleId="Heading31CharCharCharChar1">
    <w:name w:val="Heading 31 Char Char Char Char1"/>
    <w:rsid w:val="00141C9C"/>
    <w:rPr>
      <w:rFonts w:ascii="Arial" w:hAnsi="Arial" w:cs="Arial" w:hint="default"/>
      <w:b/>
      <w:bCs/>
      <w:sz w:val="24"/>
      <w:szCs w:val="26"/>
      <w:lang w:val="en-US" w:eastAsia="en-US" w:bidi="ar-SA"/>
    </w:rPr>
  </w:style>
  <w:style w:type="character" w:customStyle="1" w:styleId="Heading31CharCharChar">
    <w:name w:val="Heading 31 Char Char Char"/>
    <w:rsid w:val="00141C9C"/>
    <w:rPr>
      <w:rFonts w:ascii="Arial" w:hAnsi="Arial" w:cs="Arial" w:hint="default"/>
      <w:b/>
      <w:bCs/>
      <w:sz w:val="24"/>
      <w:szCs w:val="26"/>
      <w:lang w:val="en-US" w:eastAsia="en-US" w:bidi="ar-SA"/>
    </w:rPr>
  </w:style>
  <w:style w:type="character" w:customStyle="1" w:styleId="CharChar33">
    <w:name w:val="Char Char33"/>
    <w:rsid w:val="00141C9C"/>
    <w:rPr>
      <w:rFonts w:ascii="Arial" w:hAnsi="Arial" w:cs="Arial" w:hint="default"/>
      <w:b/>
      <w:bCs/>
      <w:szCs w:val="32"/>
      <w:lang w:val="en-US" w:eastAsia="en-US" w:bidi="ar-SA"/>
    </w:rPr>
  </w:style>
  <w:style w:type="character" w:customStyle="1" w:styleId="CharChar117">
    <w:name w:val="Char Char117"/>
    <w:rsid w:val="00141C9C"/>
    <w:rPr>
      <w:rFonts w:ascii="Arial" w:hAnsi="Arial" w:cs="Arial" w:hint="default"/>
      <w:bCs/>
      <w:szCs w:val="26"/>
      <w:u w:val="single"/>
      <w:lang w:val="en-US" w:eastAsia="en-US" w:bidi="ar-SA"/>
    </w:rPr>
  </w:style>
  <w:style w:type="character" w:customStyle="1" w:styleId="prnewsspan">
    <w:name w:val="prnews_span"/>
    <w:basedOn w:val="DefaultParagraphFont"/>
    <w:rsid w:val="00141C9C"/>
  </w:style>
  <w:style w:type="table" w:customStyle="1" w:styleId="ColorfulGrid-Accent11">
    <w:name w:val="Colorful Grid - Accent 11"/>
    <w:basedOn w:val="TableNormal"/>
    <w:uiPriority w:val="29"/>
    <w:semiHidden/>
    <w:rsid w:val="00141C9C"/>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
    <w:name w:val="Table Grid1"/>
    <w:basedOn w:val="TableNormal"/>
    <w:rsid w:val="00141C9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141C9C"/>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141C9C"/>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141C9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141C9C"/>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141C9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141C9C"/>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141C9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141C9C"/>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141C9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141C9C"/>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141C9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141C9C"/>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141C9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141C9C"/>
    <w:rPr>
      <w:rFonts w:eastAsia="MS Mincho" w:cs="Calibri"/>
      <w:szCs w:val="24"/>
      <w:u w:val="single"/>
    </w:rPr>
  </w:style>
  <w:style w:type="character" w:customStyle="1" w:styleId="UnderlineCharChar2CharCharCharCharChar">
    <w:name w:val="Underline Char Char2 Char Char Char Char Char"/>
    <w:basedOn w:val="DefaultParagraphFont"/>
    <w:link w:val="UnderlineCharChar2CharCharCharChar"/>
    <w:rsid w:val="00141C9C"/>
    <w:rPr>
      <w:rFonts w:ascii="Times New Roman" w:eastAsia="MS Mincho" w:hAnsi="Times New Roman" w:cs="Calibri"/>
      <w:szCs w:val="24"/>
      <w:u w:val="single"/>
    </w:rPr>
  </w:style>
  <w:style w:type="paragraph" w:customStyle="1" w:styleId="BoldandUnderlineCharChar1Char">
    <w:name w:val="Bold and Underline Char Char1 Char"/>
    <w:basedOn w:val="Normal"/>
    <w:link w:val="BoldandUnderlineCharChar1CharChar"/>
    <w:qFormat/>
    <w:rsid w:val="00141C9C"/>
    <w:rPr>
      <w:rFonts w:eastAsia="MS Mincho" w:cs="Calibri"/>
      <w:b/>
      <w:szCs w:val="24"/>
      <w:u w:val="single"/>
    </w:rPr>
  </w:style>
  <w:style w:type="character" w:customStyle="1" w:styleId="BoldandUnderlineCharChar1CharChar">
    <w:name w:val="Bold and Underline Char Char1 Char Char"/>
    <w:basedOn w:val="DefaultParagraphFont"/>
    <w:link w:val="BoldandUnderlineCharChar1Char"/>
    <w:rsid w:val="00141C9C"/>
    <w:rPr>
      <w:rFonts w:ascii="Times New Roman" w:eastAsia="MS Mincho" w:hAnsi="Times New Roman" w:cs="Calibri"/>
      <w:b/>
      <w:szCs w:val="24"/>
      <w:u w:val="single"/>
    </w:rPr>
  </w:style>
  <w:style w:type="character" w:customStyle="1" w:styleId="SubtitleChar2">
    <w:name w:val="Subtitle Char2"/>
    <w:basedOn w:val="DefaultParagraphFont"/>
    <w:uiPriority w:val="11"/>
    <w:rsid w:val="00141C9C"/>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141C9C"/>
  </w:style>
  <w:style w:type="character" w:customStyle="1" w:styleId="m1575249786560259391gmail-style13ptbold">
    <w:name w:val="m_1575249786560259391gmail-style13ptbold"/>
    <w:basedOn w:val="DefaultParagraphFont"/>
    <w:rsid w:val="00141C9C"/>
  </w:style>
  <w:style w:type="paragraph" w:customStyle="1" w:styleId="m-8120030040935583278gmail-msonospacing">
    <w:name w:val="m_-8120030040935583278gmail-msonospacing"/>
    <w:basedOn w:val="Normal"/>
    <w:qFormat/>
    <w:rsid w:val="00141C9C"/>
    <w:pPr>
      <w:spacing w:before="100" w:beforeAutospacing="1" w:after="100" w:afterAutospacing="1"/>
    </w:pPr>
    <w:rPr>
      <w:rFonts w:eastAsia="Times New Roman" w:cs="Calibri"/>
      <w:sz w:val="24"/>
      <w:szCs w:val="24"/>
    </w:rPr>
  </w:style>
  <w:style w:type="character" w:customStyle="1" w:styleId="m-8120030040935583278gmail-style13ptbold">
    <w:name w:val="m_-8120030040935583278gmail-style13ptbold"/>
    <w:basedOn w:val="DefaultParagraphFont"/>
    <w:rsid w:val="00141C9C"/>
  </w:style>
  <w:style w:type="character" w:customStyle="1" w:styleId="m-8120030040935583278gmail-styleunderline">
    <w:name w:val="m_-8120030040935583278gmail-styleunderline"/>
    <w:basedOn w:val="DefaultParagraphFont"/>
    <w:rsid w:val="00141C9C"/>
  </w:style>
  <w:style w:type="character" w:customStyle="1" w:styleId="m3640724044946509868gmail-m-753298044461936151gmail-style13ptbold">
    <w:name w:val="m_3640724044946509868gmail-m_-753298044461936151gmail-style13ptbold"/>
    <w:basedOn w:val="DefaultParagraphFont"/>
    <w:rsid w:val="00141C9C"/>
  </w:style>
  <w:style w:type="character" w:customStyle="1" w:styleId="m3640724044946509868gmail-m-753298044461936151gmail-styleunderline">
    <w:name w:val="m_3640724044946509868gmail-m_-753298044461936151gmail-styleunderline"/>
    <w:basedOn w:val="DefaultParagraphFont"/>
    <w:rsid w:val="00141C9C"/>
  </w:style>
  <w:style w:type="character" w:customStyle="1" w:styleId="m6193703118997007224gmail-style13ptbold">
    <w:name w:val="m_6193703118997007224gmail-style13ptbold"/>
    <w:basedOn w:val="DefaultParagraphFont"/>
    <w:rsid w:val="00141C9C"/>
  </w:style>
  <w:style w:type="character" w:customStyle="1" w:styleId="m6193703118997007224gmail-styleunderline">
    <w:name w:val="m_6193703118997007224gmail-styleunderline"/>
    <w:basedOn w:val="DefaultParagraphFont"/>
    <w:rsid w:val="00141C9C"/>
  </w:style>
  <w:style w:type="character" w:customStyle="1" w:styleId="m-1239616313416637319gmail-style13ptbold">
    <w:name w:val="m_-1239616313416637319gmail-style13ptbold"/>
    <w:basedOn w:val="DefaultParagraphFont"/>
    <w:rsid w:val="00141C9C"/>
  </w:style>
  <w:style w:type="character" w:customStyle="1" w:styleId="m-1239616313416637319gmail-styleunderline">
    <w:name w:val="m_-1239616313416637319gmail-styleunderline"/>
    <w:basedOn w:val="DefaultParagraphFont"/>
    <w:rsid w:val="00141C9C"/>
  </w:style>
  <w:style w:type="paragraph" w:customStyle="1" w:styleId="m-5451374272084387600gmail-msonormal">
    <w:name w:val="m_-5451374272084387600gmail-msonormal"/>
    <w:basedOn w:val="Normal"/>
    <w:qFormat/>
    <w:rsid w:val="00141C9C"/>
    <w:pPr>
      <w:spacing w:before="100" w:beforeAutospacing="1" w:after="100" w:afterAutospacing="1"/>
    </w:pPr>
    <w:rPr>
      <w:rFonts w:eastAsia="Times New Roman" w:cs="Calibri"/>
      <w:sz w:val="24"/>
      <w:szCs w:val="24"/>
    </w:rPr>
  </w:style>
  <w:style w:type="character" w:customStyle="1" w:styleId="m-5451374272084387600gmail-style13ptbold">
    <w:name w:val="m_-5451374272084387600gmail-style13ptbold"/>
    <w:basedOn w:val="DefaultParagraphFont"/>
    <w:rsid w:val="00141C9C"/>
  </w:style>
  <w:style w:type="character" w:customStyle="1" w:styleId="m-5451374272084387600gmail-styleunderline">
    <w:name w:val="m_-5451374272084387600gmail-styleunderline"/>
    <w:basedOn w:val="DefaultParagraphFont"/>
    <w:rsid w:val="00141C9C"/>
  </w:style>
  <w:style w:type="character" w:customStyle="1" w:styleId="standardtext1b">
    <w:name w:val="standardtext1b"/>
    <w:basedOn w:val="DefaultParagraphFont"/>
    <w:rsid w:val="00141C9C"/>
  </w:style>
  <w:style w:type="character" w:customStyle="1" w:styleId="postsubtitle">
    <w:name w:val="post_subtitle"/>
    <w:basedOn w:val="DefaultParagraphFont"/>
    <w:rsid w:val="00141C9C"/>
  </w:style>
  <w:style w:type="character" w:customStyle="1" w:styleId="m8349405746915611004gmail-styleunderline">
    <w:name w:val="m_8349405746915611004gmail-styleunderline"/>
    <w:basedOn w:val="DefaultParagraphFont"/>
    <w:rsid w:val="00141C9C"/>
  </w:style>
  <w:style w:type="character" w:customStyle="1" w:styleId="m-8890476860932431250gmail-styleunderline">
    <w:name w:val="m_-8890476860932431250gmail-styleunderline"/>
    <w:basedOn w:val="DefaultParagraphFont"/>
    <w:rsid w:val="00141C9C"/>
  </w:style>
  <w:style w:type="character" w:customStyle="1" w:styleId="m-7985672042231231606gmail-style13ptbold">
    <w:name w:val="m_-7985672042231231606gmail-style13ptbold"/>
    <w:basedOn w:val="DefaultParagraphFont"/>
    <w:rsid w:val="00141C9C"/>
  </w:style>
  <w:style w:type="character" w:customStyle="1" w:styleId="m-7985672042231231606gmail-styleunderline">
    <w:name w:val="m_-7985672042231231606gmail-styleunderline"/>
    <w:basedOn w:val="DefaultParagraphFont"/>
    <w:rsid w:val="00141C9C"/>
  </w:style>
  <w:style w:type="paragraph" w:customStyle="1" w:styleId="StylecardArialNarrow9pt">
    <w:name w:val="Style card + Arial Narrow 9 pt"/>
    <w:basedOn w:val="Normal"/>
    <w:link w:val="StylecardArialNarrow9ptChar"/>
    <w:qFormat/>
    <w:rsid w:val="00141C9C"/>
    <w:pPr>
      <w:ind w:left="288" w:right="288"/>
    </w:pPr>
    <w:rPr>
      <w:rFonts w:eastAsia="Times New Roman" w:cs="Calibri"/>
      <w:sz w:val="16"/>
      <w:szCs w:val="24"/>
    </w:rPr>
  </w:style>
  <w:style w:type="character" w:customStyle="1" w:styleId="StylecardArialNarrow9ptChar">
    <w:name w:val="Style card + Arial Narrow 9 pt Char"/>
    <w:link w:val="StylecardArialNarrow9pt"/>
    <w:rsid w:val="00141C9C"/>
    <w:rPr>
      <w:rFonts w:ascii="Times New Roman" w:eastAsia="Times New Roman" w:hAnsi="Times New Roman" w:cs="Calibri"/>
      <w:sz w:val="16"/>
      <w:szCs w:val="24"/>
    </w:rPr>
  </w:style>
  <w:style w:type="character" w:customStyle="1" w:styleId="StyleunderlineArialNarrow9pt">
    <w:name w:val="Style underline + Arial Narrow 9 pt"/>
    <w:basedOn w:val="underline"/>
    <w:rsid w:val="00141C9C"/>
    <w:rPr>
      <w:rFonts w:ascii="Calibri" w:hAnsi="Calibri"/>
      <w:b/>
      <w:iCs/>
      <w:sz w:val="20"/>
      <w:u w:val="single"/>
    </w:rPr>
  </w:style>
  <w:style w:type="character" w:customStyle="1" w:styleId="StyleMinimizeCharArialNarrow9pt">
    <w:name w:val="Style Minimize Char + Arial Narrow 9 pt"/>
    <w:basedOn w:val="MinimizeChar"/>
    <w:rsid w:val="00141C9C"/>
    <w:rPr>
      <w:rFonts w:ascii="Arial" w:eastAsia="Times New Roman" w:hAnsi="Arial" w:cs="Calibri"/>
      <w:color w:val="000000"/>
      <w:sz w:val="20"/>
      <w:szCs w:val="20"/>
      <w:lang w:val="en-US" w:eastAsia="en-US" w:bidi="ar-SA"/>
    </w:rPr>
  </w:style>
  <w:style w:type="character" w:customStyle="1" w:styleId="Bodytext5">
    <w:name w:val="Body text_"/>
    <w:basedOn w:val="DefaultParagraphFont"/>
    <w:rsid w:val="00141C9C"/>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141C9C"/>
    <w:pPr>
      <w:spacing w:before="100" w:beforeAutospacing="1" w:after="100" w:afterAutospacing="1"/>
    </w:pPr>
    <w:rPr>
      <w:rFonts w:eastAsia="Times New Roman" w:cs="Calibri"/>
      <w:sz w:val="24"/>
      <w:szCs w:val="24"/>
    </w:rPr>
  </w:style>
  <w:style w:type="paragraph" w:customStyle="1" w:styleId="CardText20">
    <w:name w:val="Card Text2"/>
    <w:basedOn w:val="Normal"/>
    <w:uiPriority w:val="4"/>
    <w:qFormat/>
    <w:rsid w:val="00141C9C"/>
    <w:pPr>
      <w:ind w:left="288" w:right="288"/>
    </w:pPr>
    <w:rPr>
      <w:sz w:val="16"/>
    </w:rPr>
  </w:style>
  <w:style w:type="character" w:customStyle="1" w:styleId="StyletinyBoldChar">
    <w:name w:val="Style tiny + Bold Char"/>
    <w:basedOn w:val="tinyChar"/>
    <w:link w:val="StyletinyBold"/>
    <w:locked/>
    <w:rsid w:val="00141C9C"/>
    <w:rPr>
      <w:rFonts w:ascii="Georgia" w:eastAsia="Malgun Gothic" w:hAnsi="Georgia" w:cs="Times New Roman"/>
      <w:bCs/>
      <w:sz w:val="12"/>
      <w:szCs w:val="24"/>
      <w:lang w:eastAsia="ko-KR"/>
    </w:rPr>
  </w:style>
  <w:style w:type="paragraph" w:customStyle="1" w:styleId="StyletinyBold">
    <w:name w:val="Style tiny + Bold"/>
    <w:basedOn w:val="tiny"/>
    <w:link w:val="StyletinyBoldChar"/>
    <w:qFormat/>
    <w:rsid w:val="00141C9C"/>
    <w:rPr>
      <w:rFonts w:ascii="Georgia" w:hAnsi="Georgia"/>
      <w:bCs/>
      <w:lang w:eastAsia="ko-KR"/>
    </w:rPr>
  </w:style>
  <w:style w:type="character" w:customStyle="1" w:styleId="m-7723935538954412833gmail-styleunderline">
    <w:name w:val="m_-7723935538954412833gmail-styleunderline"/>
    <w:basedOn w:val="DefaultParagraphFont"/>
    <w:rsid w:val="00141C9C"/>
  </w:style>
  <w:style w:type="character" w:customStyle="1" w:styleId="m8315103747088905037gmail-style13ptbold">
    <w:name w:val="m_8315103747088905037gmail-style13ptbold"/>
    <w:basedOn w:val="DefaultParagraphFont"/>
    <w:rsid w:val="00141C9C"/>
  </w:style>
  <w:style w:type="character" w:customStyle="1" w:styleId="m8315103747088905037gmail-styleunderline">
    <w:name w:val="m_8315103747088905037gmail-styleunderline"/>
    <w:basedOn w:val="DefaultParagraphFont"/>
    <w:rsid w:val="00141C9C"/>
  </w:style>
  <w:style w:type="character" w:customStyle="1" w:styleId="m-5918764401038664981gmail-heading4char">
    <w:name w:val="m_-5918764401038664981gmail-heading4char"/>
    <w:basedOn w:val="DefaultParagraphFont"/>
    <w:rsid w:val="00141C9C"/>
  </w:style>
  <w:style w:type="character" w:customStyle="1" w:styleId="m-5918764401038664981gmail-styleunderline">
    <w:name w:val="m_-5918764401038664981gmail-styleunderline"/>
    <w:basedOn w:val="DefaultParagraphFont"/>
    <w:rsid w:val="00141C9C"/>
  </w:style>
  <w:style w:type="character" w:customStyle="1" w:styleId="SmallFont5pt">
    <w:name w:val="Small Font (5 pt)"/>
    <w:rsid w:val="00141C9C"/>
    <w:rPr>
      <w:sz w:val="10"/>
    </w:rPr>
  </w:style>
  <w:style w:type="character" w:customStyle="1" w:styleId="11">
    <w:name w:val="11"/>
    <w:rsid w:val="00141C9C"/>
    <w:rPr>
      <w:rFonts w:ascii="Arial" w:hAnsi="Arial" w:cs="Arial" w:hint="default"/>
      <w:bCs/>
      <w:sz w:val="20"/>
      <w:u w:val="single"/>
      <w:lang w:val="en-US" w:eastAsia="en-US" w:bidi="ar-SA"/>
    </w:rPr>
  </w:style>
  <w:style w:type="paragraph" w:customStyle="1" w:styleId="card2">
    <w:name w:val="%card"/>
    <w:basedOn w:val="Normal"/>
    <w:link w:val="cardChar3"/>
    <w:uiPriority w:val="99"/>
    <w:qFormat/>
    <w:rsid w:val="00141C9C"/>
    <w:pPr>
      <w:ind w:left="288" w:right="288"/>
    </w:pPr>
    <w:rPr>
      <w:rFonts w:eastAsia="Times New Roman"/>
      <w:sz w:val="20"/>
      <w:szCs w:val="20"/>
    </w:rPr>
  </w:style>
  <w:style w:type="character" w:customStyle="1" w:styleId="cardChar3">
    <w:name w:val="%card Char"/>
    <w:link w:val="card2"/>
    <w:uiPriority w:val="99"/>
    <w:rsid w:val="00141C9C"/>
    <w:rPr>
      <w:rFonts w:ascii="Times New Roman" w:eastAsia="Times New Roman" w:hAnsi="Times New Roman" w:cs="Times New Roman"/>
      <w:sz w:val="20"/>
      <w:szCs w:val="20"/>
    </w:rPr>
  </w:style>
  <w:style w:type="paragraph" w:customStyle="1" w:styleId="p">
    <w:name w:val="p"/>
    <w:basedOn w:val="Normal"/>
    <w:rsid w:val="00141C9C"/>
    <w:pPr>
      <w:spacing w:before="100" w:beforeAutospacing="1" w:after="100" w:afterAutospacing="1" w:line="240" w:lineRule="auto"/>
    </w:pPr>
    <w:rPr>
      <w:rFonts w:eastAsia="Times New Roman"/>
      <w:sz w:val="24"/>
      <w:szCs w:val="24"/>
    </w:rPr>
  </w:style>
  <w:style w:type="paragraph" w:customStyle="1" w:styleId="Caption4">
    <w:name w:val="Caption4"/>
    <w:basedOn w:val="Normal"/>
    <w:rsid w:val="00141C9C"/>
    <w:pPr>
      <w:spacing w:before="100" w:beforeAutospacing="1" w:after="100" w:afterAutospacing="1" w:line="240" w:lineRule="auto"/>
    </w:pPr>
    <w:rPr>
      <w:rFonts w:eastAsia="Times New Roman"/>
      <w:sz w:val="24"/>
      <w:szCs w:val="24"/>
    </w:rPr>
  </w:style>
  <w:style w:type="character" w:customStyle="1" w:styleId="enhanced-reference">
    <w:name w:val="enhanced-reference"/>
    <w:basedOn w:val="DefaultParagraphFont"/>
    <w:rsid w:val="00141C9C"/>
  </w:style>
  <w:style w:type="character" w:customStyle="1" w:styleId="ff1">
    <w:name w:val="ff1"/>
    <w:basedOn w:val="DefaultParagraphFont"/>
    <w:rsid w:val="00141C9C"/>
  </w:style>
  <w:style w:type="character" w:customStyle="1" w:styleId="ff2">
    <w:name w:val="ff2"/>
    <w:basedOn w:val="DefaultParagraphFont"/>
    <w:rsid w:val="00141C9C"/>
  </w:style>
  <w:style w:type="character" w:customStyle="1" w:styleId="display">
    <w:name w:val="display"/>
    <w:basedOn w:val="DefaultParagraphFont"/>
    <w:rsid w:val="00141C9C"/>
  </w:style>
  <w:style w:type="character" w:customStyle="1" w:styleId="titlechar0">
    <w:name w:val="titlechar"/>
    <w:basedOn w:val="DefaultParagraphFont"/>
    <w:rsid w:val="00141C9C"/>
  </w:style>
  <w:style w:type="character" w:customStyle="1" w:styleId="vm-hook">
    <w:name w:val="vm-hook"/>
    <w:basedOn w:val="DefaultParagraphFont"/>
    <w:rsid w:val="00141C9C"/>
  </w:style>
  <w:style w:type="character" w:customStyle="1" w:styleId="dfm-title">
    <w:name w:val="dfm-title"/>
    <w:basedOn w:val="DefaultParagraphFont"/>
    <w:rsid w:val="00141C9C"/>
  </w:style>
  <w:style w:type="character" w:customStyle="1" w:styleId="StyleLatinBodyCalibri8pt">
    <w:name w:val="Style (Latin) +Body (Calibri) 8 pt"/>
    <w:basedOn w:val="DefaultParagraphFont"/>
    <w:rsid w:val="00141C9C"/>
    <w:rPr>
      <w:rFonts w:asciiTheme="minorHAnsi" w:hAnsiTheme="minorHAnsi"/>
      <w:sz w:val="22"/>
    </w:rPr>
  </w:style>
  <w:style w:type="character" w:customStyle="1" w:styleId="ListLabel12">
    <w:name w:val="ListLabel 12"/>
    <w:qFormat/>
    <w:rsid w:val="00141C9C"/>
    <w:rPr>
      <w:strike w:val="0"/>
      <w:dstrike w:val="0"/>
      <w:color w:val="000000"/>
      <w:spacing w:val="0"/>
      <w:w w:val="100"/>
      <w:sz w:val="16"/>
      <w:lang w:val="en-US"/>
    </w:rPr>
  </w:style>
  <w:style w:type="character" w:customStyle="1" w:styleId="ListLabel11">
    <w:name w:val="ListLabel 11"/>
    <w:qFormat/>
    <w:rsid w:val="00141C9C"/>
    <w:rPr>
      <w:strike w:val="0"/>
      <w:dstrike w:val="0"/>
      <w:color w:val="000000"/>
      <w:spacing w:val="70"/>
      <w:w w:val="100"/>
      <w:sz w:val="16"/>
      <w:lang w:val="en-US"/>
    </w:rPr>
  </w:style>
  <w:style w:type="character" w:customStyle="1" w:styleId="ListLabel10">
    <w:name w:val="ListLabel 10"/>
    <w:qFormat/>
    <w:rsid w:val="00141C9C"/>
    <w:rPr>
      <w:strike w:val="0"/>
      <w:dstrike w:val="0"/>
      <w:color w:val="000000"/>
      <w:spacing w:val="0"/>
      <w:w w:val="100"/>
      <w:sz w:val="18"/>
      <w:lang w:val="en-US"/>
    </w:rPr>
  </w:style>
  <w:style w:type="character" w:customStyle="1" w:styleId="ListLabel9">
    <w:name w:val="ListLabel 9"/>
    <w:qFormat/>
    <w:rsid w:val="00141C9C"/>
    <w:rPr>
      <w:strike w:val="0"/>
      <w:dstrike w:val="0"/>
      <w:color w:val="000000"/>
      <w:spacing w:val="0"/>
      <w:w w:val="100"/>
      <w:sz w:val="21"/>
      <w:lang w:val="en-US"/>
    </w:rPr>
  </w:style>
  <w:style w:type="character" w:customStyle="1" w:styleId="ListLabel8">
    <w:name w:val="ListLabel 8"/>
    <w:qFormat/>
    <w:rsid w:val="00141C9C"/>
    <w:rPr>
      <w:strike w:val="0"/>
      <w:dstrike w:val="0"/>
      <w:color w:val="000000"/>
      <w:spacing w:val="0"/>
      <w:w w:val="100"/>
      <w:sz w:val="20"/>
      <w:lang w:val="en-US"/>
    </w:rPr>
  </w:style>
  <w:style w:type="character" w:customStyle="1" w:styleId="ListLabel7">
    <w:name w:val="ListLabel 7"/>
    <w:qFormat/>
    <w:rsid w:val="00141C9C"/>
    <w:rPr>
      <w:strike w:val="0"/>
      <w:dstrike w:val="0"/>
      <w:color w:val="000000"/>
      <w:spacing w:val="0"/>
      <w:w w:val="100"/>
      <w:sz w:val="20"/>
      <w:lang w:val="en-US"/>
    </w:rPr>
  </w:style>
  <w:style w:type="character" w:customStyle="1" w:styleId="ListLabel6">
    <w:name w:val="ListLabel 6"/>
    <w:qFormat/>
    <w:rsid w:val="00141C9C"/>
    <w:rPr>
      <w:i/>
      <w:strike w:val="0"/>
      <w:dstrike w:val="0"/>
      <w:color w:val="000000"/>
      <w:spacing w:val="0"/>
      <w:w w:val="100"/>
      <w:sz w:val="20"/>
      <w:lang w:val="en-US"/>
    </w:rPr>
  </w:style>
  <w:style w:type="character" w:customStyle="1" w:styleId="ListLabel5">
    <w:name w:val="ListLabel 5"/>
    <w:qFormat/>
    <w:rsid w:val="00141C9C"/>
    <w:rPr>
      <w:strike w:val="0"/>
      <w:dstrike w:val="0"/>
      <w:color w:val="000000"/>
      <w:spacing w:val="0"/>
      <w:w w:val="100"/>
      <w:sz w:val="20"/>
      <w:lang w:val="en-US"/>
    </w:rPr>
  </w:style>
  <w:style w:type="character" w:customStyle="1" w:styleId="ListLabel4">
    <w:name w:val="ListLabel 4"/>
    <w:qFormat/>
    <w:rsid w:val="00141C9C"/>
    <w:rPr>
      <w:strike w:val="0"/>
      <w:dstrike w:val="0"/>
      <w:color w:val="000000"/>
      <w:spacing w:val="0"/>
      <w:w w:val="100"/>
      <w:sz w:val="19"/>
      <w:lang w:val="en-US"/>
    </w:rPr>
  </w:style>
  <w:style w:type="character" w:customStyle="1" w:styleId="ListLabel3">
    <w:name w:val="ListLabel 3"/>
    <w:qFormat/>
    <w:rsid w:val="00141C9C"/>
    <w:rPr>
      <w:i/>
      <w:strike w:val="0"/>
      <w:dstrike w:val="0"/>
      <w:color w:val="000000"/>
      <w:spacing w:val="0"/>
      <w:w w:val="100"/>
      <w:sz w:val="20"/>
      <w:lang w:val="en-US"/>
    </w:rPr>
  </w:style>
  <w:style w:type="character" w:customStyle="1" w:styleId="ListLabel2">
    <w:name w:val="ListLabel 2"/>
    <w:qFormat/>
    <w:rsid w:val="00141C9C"/>
    <w:rPr>
      <w:strike w:val="0"/>
      <w:dstrike w:val="0"/>
      <w:color w:val="000000"/>
      <w:spacing w:val="0"/>
      <w:w w:val="100"/>
      <w:sz w:val="20"/>
      <w:lang w:val="en-US"/>
    </w:rPr>
  </w:style>
  <w:style w:type="character" w:customStyle="1" w:styleId="ListLabel1">
    <w:name w:val="ListLabel 1"/>
    <w:qFormat/>
    <w:rsid w:val="00141C9C"/>
    <w:rPr>
      <w:i/>
      <w:strike w:val="0"/>
      <w:dstrike w:val="0"/>
      <w:color w:val="000000"/>
      <w:spacing w:val="0"/>
      <w:w w:val="100"/>
      <w:sz w:val="18"/>
      <w:lang w:val="en-US"/>
    </w:rPr>
  </w:style>
  <w:style w:type="character" w:customStyle="1" w:styleId="tabtitle">
    <w:name w:val="tabtitle"/>
    <w:basedOn w:val="DefaultParagraphFont"/>
    <w:qFormat/>
    <w:rsid w:val="00141C9C"/>
    <w:rPr>
      <w:rFonts w:cs="Times New Roman"/>
    </w:rPr>
  </w:style>
  <w:style w:type="character" w:customStyle="1" w:styleId="resultbodysmallitalic">
    <w:name w:val="resultbodysmallitalic"/>
    <w:basedOn w:val="DefaultParagraphFont"/>
    <w:qFormat/>
    <w:rsid w:val="00141C9C"/>
    <w:rPr>
      <w:rFonts w:cs="Times New Roman"/>
    </w:rPr>
  </w:style>
  <w:style w:type="character" w:customStyle="1" w:styleId="resultpron">
    <w:name w:val="resultpron"/>
    <w:basedOn w:val="DefaultParagraphFont"/>
    <w:qFormat/>
    <w:rsid w:val="00141C9C"/>
    <w:rPr>
      <w:rFonts w:cs="Times New Roman"/>
    </w:rPr>
  </w:style>
  <w:style w:type="character" w:customStyle="1" w:styleId="NumberingSymbols">
    <w:name w:val="Numbering Symbols"/>
    <w:qFormat/>
    <w:rsid w:val="00141C9C"/>
  </w:style>
  <w:style w:type="character" w:customStyle="1" w:styleId="StrongEmphasis">
    <w:name w:val="Strong Emphasis"/>
    <w:qFormat/>
    <w:rsid w:val="00141C9C"/>
    <w:rPr>
      <w:b/>
      <w:bCs/>
    </w:rPr>
  </w:style>
  <w:style w:type="character" w:customStyle="1" w:styleId="senselabel">
    <w:name w:val="sense_label"/>
    <w:basedOn w:val="DefaultParagraphFont"/>
    <w:qFormat/>
    <w:rsid w:val="00141C9C"/>
  </w:style>
  <w:style w:type="character" w:customStyle="1" w:styleId="HTMLTypewriter3">
    <w:name w:val="HTML Typewriter3"/>
    <w:basedOn w:val="DefaultParagraphFont"/>
    <w:qFormat/>
    <w:rsid w:val="00141C9C"/>
    <w:rPr>
      <w:rFonts w:ascii="Courier New" w:eastAsia="SimSun" w:hAnsi="Courier New" w:cs="Courier New"/>
      <w:sz w:val="20"/>
      <w:szCs w:val="20"/>
    </w:rPr>
  </w:style>
  <w:style w:type="character" w:customStyle="1" w:styleId="VisitedInternetLink">
    <w:name w:val="Visited Internet Link"/>
    <w:basedOn w:val="DefaultParagraphFont"/>
    <w:rsid w:val="00141C9C"/>
    <w:rPr>
      <w:color w:val="800080"/>
      <w:u w:val="single"/>
    </w:rPr>
  </w:style>
  <w:style w:type="character" w:customStyle="1" w:styleId="domtooltips">
    <w:name w:val="domtooltips"/>
    <w:basedOn w:val="DefaultParagraphFont"/>
    <w:qFormat/>
    <w:rsid w:val="00141C9C"/>
  </w:style>
  <w:style w:type="paragraph" w:customStyle="1" w:styleId="Index">
    <w:name w:val="Index"/>
    <w:basedOn w:val="Normal"/>
    <w:qFormat/>
    <w:rsid w:val="00141C9C"/>
    <w:pPr>
      <w:suppressLineNumbers/>
      <w:suppressAutoHyphens/>
      <w:overflowPunct w:val="0"/>
    </w:pPr>
    <w:rPr>
      <w:rFonts w:ascii="Liberation Sans" w:eastAsia="Droid Sans Fallback" w:hAnsi="Liberation Sans" w:cs="FreeSans"/>
      <w:color w:val="00000A"/>
    </w:rPr>
  </w:style>
  <w:style w:type="paragraph" w:customStyle="1" w:styleId="Quotations">
    <w:name w:val="Quotations"/>
    <w:basedOn w:val="Normal"/>
    <w:qFormat/>
    <w:rsid w:val="00141C9C"/>
    <w:pPr>
      <w:suppressAutoHyphens/>
      <w:overflowPunct w:val="0"/>
    </w:pPr>
    <w:rPr>
      <w:rFonts w:ascii="Liberation Sans" w:eastAsia="Droid Sans Fallback" w:hAnsi="Liberation Sans"/>
      <w:color w:val="00000A"/>
    </w:rPr>
  </w:style>
  <w:style w:type="paragraph" w:customStyle="1" w:styleId="FrameContents">
    <w:name w:val="Frame Contents"/>
    <w:basedOn w:val="Normal"/>
    <w:qFormat/>
    <w:rsid w:val="00141C9C"/>
    <w:pPr>
      <w:suppressAutoHyphens/>
      <w:overflowPunct w:val="0"/>
    </w:pPr>
    <w:rPr>
      <w:rFonts w:ascii="Liberation Sans" w:eastAsia="Droid Sans Fallback" w:hAnsi="Liberation Sans"/>
      <w:color w:val="00000A"/>
    </w:rPr>
  </w:style>
  <w:style w:type="paragraph" w:customStyle="1" w:styleId="TAGLINE1">
    <w:name w:val="TAG LINE"/>
    <w:next w:val="Normal"/>
    <w:qFormat/>
    <w:rsid w:val="00141C9C"/>
    <w:pPr>
      <w:spacing w:after="0" w:line="240" w:lineRule="auto"/>
    </w:pPr>
    <w:rPr>
      <w:rFonts w:ascii="Times New Roman" w:eastAsia="Times New Roman" w:hAnsi="Times New Roman" w:cs="Arial"/>
      <w:bCs/>
      <w:caps/>
      <w:color w:val="00000A"/>
      <w:sz w:val="20"/>
      <w:szCs w:val="20"/>
    </w:rPr>
  </w:style>
  <w:style w:type="character" w:customStyle="1" w:styleId="StyleGaramond">
    <w:name w:val="Style Garamond"/>
    <w:qFormat/>
    <w:rsid w:val="00141C9C"/>
    <w:rPr>
      <w:rFonts w:ascii="Garamond" w:hAnsi="Garamond" w:cs="Garamond"/>
    </w:rPr>
  </w:style>
  <w:style w:type="character" w:customStyle="1" w:styleId="StyletagGaramondChar">
    <w:name w:val="Style tag + Garamond Char"/>
    <w:qFormat/>
    <w:rsid w:val="00141C9C"/>
    <w:rPr>
      <w:rFonts w:ascii="Garamond" w:hAnsi="Garamond" w:cs="Garamond"/>
      <w:b/>
      <w:bCs/>
      <w:sz w:val="24"/>
      <w:szCs w:val="24"/>
      <w:lang w:val="en-US" w:bidi="ar-SA"/>
    </w:rPr>
  </w:style>
  <w:style w:type="character" w:customStyle="1" w:styleId="StylecardGaramond12ptUnderlineChar">
    <w:name w:val="Style card + Garamond 12 pt Underline Char"/>
    <w:qFormat/>
    <w:rsid w:val="00141C9C"/>
    <w:rPr>
      <w:rFonts w:ascii="Garamond" w:hAnsi="Garamond" w:cs="Garamond"/>
      <w:sz w:val="24"/>
      <w:szCs w:val="24"/>
      <w:u w:val="single"/>
      <w:lang w:val="en-US" w:bidi="ar-SA"/>
    </w:rPr>
  </w:style>
  <w:style w:type="character" w:customStyle="1" w:styleId="WW8Num2z0">
    <w:name w:val="WW8Num2z0"/>
    <w:qFormat/>
    <w:rsid w:val="00141C9C"/>
  </w:style>
  <w:style w:type="character" w:customStyle="1" w:styleId="WW8Num2z1">
    <w:name w:val="WW8Num2z1"/>
    <w:qFormat/>
    <w:rsid w:val="00141C9C"/>
  </w:style>
  <w:style w:type="character" w:customStyle="1" w:styleId="WW8Num2z2">
    <w:name w:val="WW8Num2z2"/>
    <w:qFormat/>
    <w:rsid w:val="00141C9C"/>
  </w:style>
  <w:style w:type="character" w:customStyle="1" w:styleId="WW8Num2z3">
    <w:name w:val="WW8Num2z3"/>
    <w:qFormat/>
    <w:rsid w:val="00141C9C"/>
  </w:style>
  <w:style w:type="character" w:customStyle="1" w:styleId="WW8Num2z4">
    <w:name w:val="WW8Num2z4"/>
    <w:qFormat/>
    <w:rsid w:val="00141C9C"/>
  </w:style>
  <w:style w:type="character" w:customStyle="1" w:styleId="WW8Num2z5">
    <w:name w:val="WW8Num2z5"/>
    <w:qFormat/>
    <w:rsid w:val="00141C9C"/>
  </w:style>
  <w:style w:type="character" w:customStyle="1" w:styleId="WW8Num2z6">
    <w:name w:val="WW8Num2z6"/>
    <w:qFormat/>
    <w:rsid w:val="00141C9C"/>
  </w:style>
  <w:style w:type="character" w:customStyle="1" w:styleId="WW8Num2z7">
    <w:name w:val="WW8Num2z7"/>
    <w:qFormat/>
    <w:rsid w:val="00141C9C"/>
  </w:style>
  <w:style w:type="character" w:customStyle="1" w:styleId="WW8Num2z8">
    <w:name w:val="WW8Num2z8"/>
    <w:qFormat/>
    <w:rsid w:val="00141C9C"/>
  </w:style>
  <w:style w:type="character" w:customStyle="1" w:styleId="WW8Num5z0">
    <w:name w:val="WW8Num5z0"/>
    <w:qFormat/>
    <w:rsid w:val="00141C9C"/>
  </w:style>
  <w:style w:type="character" w:customStyle="1" w:styleId="WW8Num5z1">
    <w:name w:val="WW8Num5z1"/>
    <w:qFormat/>
    <w:rsid w:val="00141C9C"/>
  </w:style>
  <w:style w:type="character" w:customStyle="1" w:styleId="WW8Num5z2">
    <w:name w:val="WW8Num5z2"/>
    <w:qFormat/>
    <w:rsid w:val="00141C9C"/>
  </w:style>
  <w:style w:type="character" w:customStyle="1" w:styleId="WW8Num5z3">
    <w:name w:val="WW8Num5z3"/>
    <w:qFormat/>
    <w:rsid w:val="00141C9C"/>
  </w:style>
  <w:style w:type="character" w:customStyle="1" w:styleId="WW8Num5z4">
    <w:name w:val="WW8Num5z4"/>
    <w:qFormat/>
    <w:rsid w:val="00141C9C"/>
  </w:style>
  <w:style w:type="character" w:customStyle="1" w:styleId="WW8Num5z5">
    <w:name w:val="WW8Num5z5"/>
    <w:qFormat/>
    <w:rsid w:val="00141C9C"/>
  </w:style>
  <w:style w:type="character" w:customStyle="1" w:styleId="WW8Num5z6">
    <w:name w:val="WW8Num5z6"/>
    <w:qFormat/>
    <w:rsid w:val="00141C9C"/>
  </w:style>
  <w:style w:type="character" w:customStyle="1" w:styleId="WW8Num5z7">
    <w:name w:val="WW8Num5z7"/>
    <w:qFormat/>
    <w:rsid w:val="00141C9C"/>
  </w:style>
  <w:style w:type="character" w:customStyle="1" w:styleId="WW8Num5z8">
    <w:name w:val="WW8Num5z8"/>
    <w:qFormat/>
    <w:rsid w:val="00141C9C"/>
  </w:style>
  <w:style w:type="character" w:customStyle="1" w:styleId="CardsFont12ptCharCharCharCharCharCharCharCharCharChar">
    <w:name w:val="Cards + Font: 12 pt Char Char Char Char Char Char Char Char Char Char"/>
    <w:link w:val="CardsFont12ptCharCharCharCharCharCharCharCharChar"/>
    <w:qFormat/>
    <w:rsid w:val="00141C9C"/>
    <w:rPr>
      <w:rFonts w:ascii="Georgia" w:hAnsi="Georgia"/>
      <w:sz w:val="24"/>
      <w:u w:val="thick"/>
    </w:rPr>
  </w:style>
  <w:style w:type="character" w:customStyle="1" w:styleId="ListLabel19">
    <w:name w:val="ListLabel 19"/>
    <w:qFormat/>
    <w:rsid w:val="00141C9C"/>
    <w:rPr>
      <w:b/>
      <w:i/>
      <w:strike w:val="0"/>
      <w:dstrike w:val="0"/>
      <w:spacing w:val="0"/>
      <w:w w:val="100"/>
      <w:sz w:val="26"/>
    </w:rPr>
  </w:style>
  <w:style w:type="numbering" w:customStyle="1" w:styleId="WW8Num2">
    <w:name w:val="WW8Num2"/>
    <w:qFormat/>
    <w:rsid w:val="00141C9C"/>
  </w:style>
  <w:style w:type="numbering" w:customStyle="1" w:styleId="WW8Num5">
    <w:name w:val="WW8Num5"/>
    <w:qFormat/>
    <w:rsid w:val="00141C9C"/>
  </w:style>
  <w:style w:type="paragraph" w:customStyle="1" w:styleId="NewDebate">
    <w:name w:val="New Debate"/>
    <w:basedOn w:val="Heading4"/>
    <w:link w:val="NewDebateChar"/>
    <w:uiPriority w:val="4"/>
    <w:qFormat/>
    <w:rsid w:val="00141C9C"/>
    <w:rPr>
      <w:bCs/>
      <w:iCs w:val="0"/>
    </w:rPr>
  </w:style>
  <w:style w:type="character" w:customStyle="1" w:styleId="NewDebateChar">
    <w:name w:val="New Debate Char"/>
    <w:basedOn w:val="DefaultParagraphFont"/>
    <w:link w:val="NewDebate"/>
    <w:uiPriority w:val="4"/>
    <w:rsid w:val="00141C9C"/>
    <w:rPr>
      <w:rFonts w:ascii="Times New Roman" w:eastAsiaTheme="majorEastAsia" w:hAnsi="Times New Roman" w:cstheme="majorBidi"/>
      <w:b/>
      <w:bCs/>
      <w:sz w:val="26"/>
    </w:rPr>
  </w:style>
  <w:style w:type="character" w:customStyle="1" w:styleId="SmallFontCharCharCharChar">
    <w:name w:val="Small Font Char Char Char Char"/>
    <w:basedOn w:val="DefaultParagraphFont"/>
    <w:rsid w:val="00141C9C"/>
    <w:rPr>
      <w:rFonts w:ascii="Arial" w:hAnsi="Arial"/>
      <w:sz w:val="12"/>
      <w:szCs w:val="24"/>
    </w:rPr>
  </w:style>
  <w:style w:type="character" w:customStyle="1" w:styleId="regtext">
    <w:name w:val="regtext"/>
    <w:basedOn w:val="DefaultParagraphFont"/>
    <w:rsid w:val="00141C9C"/>
  </w:style>
  <w:style w:type="character" w:customStyle="1" w:styleId="bps-topic-ident">
    <w:name w:val="bps-topic-ident"/>
    <w:basedOn w:val="DefaultParagraphFont"/>
    <w:rsid w:val="00141C9C"/>
  </w:style>
  <w:style w:type="paragraph" w:customStyle="1" w:styleId="tagcite1">
    <w:name w:val="tagcite"/>
    <w:basedOn w:val="Normal"/>
    <w:qFormat/>
    <w:rsid w:val="00141C9C"/>
    <w:rPr>
      <w:rFonts w:eastAsia="Times New Roman"/>
      <w:b/>
    </w:rPr>
  </w:style>
  <w:style w:type="paragraph" w:customStyle="1" w:styleId="Regular">
    <w:name w:val="Regular"/>
    <w:link w:val="RegularChar"/>
    <w:rsid w:val="00141C9C"/>
    <w:pPr>
      <w:spacing w:after="0" w:line="240" w:lineRule="auto"/>
    </w:pPr>
    <w:rPr>
      <w:rFonts w:ascii="Garamond" w:eastAsia="Times New Roman" w:hAnsi="Garamond" w:cs="Arial"/>
      <w:bCs/>
      <w:kern w:val="20"/>
      <w:sz w:val="20"/>
      <w:szCs w:val="32"/>
    </w:rPr>
  </w:style>
  <w:style w:type="paragraph" w:customStyle="1" w:styleId="Boldunderline1">
    <w:name w:val="Bold underline"/>
    <w:basedOn w:val="Normal"/>
    <w:rsid w:val="00141C9C"/>
    <w:rPr>
      <w:rFonts w:eastAsia="Times New Roman" w:cs="Arial"/>
      <w:b/>
      <w:bCs/>
      <w:kern w:val="20"/>
      <w:sz w:val="20"/>
      <w:szCs w:val="32"/>
      <w:u w:val="single"/>
    </w:rPr>
  </w:style>
  <w:style w:type="character" w:customStyle="1" w:styleId="BoldunderlineChar4">
    <w:name w:val="Bold underline Char"/>
    <w:basedOn w:val="DefaultParagraphFont"/>
    <w:rsid w:val="00141C9C"/>
    <w:rPr>
      <w:rFonts w:ascii="Garamond" w:hAnsi="Garamond" w:cs="Arial"/>
      <w:b/>
      <w:bCs/>
      <w:kern w:val="20"/>
      <w:szCs w:val="32"/>
      <w:u w:val="single"/>
      <w:lang w:val="en-US" w:eastAsia="en-US" w:bidi="ar-SA"/>
    </w:rPr>
  </w:style>
  <w:style w:type="paragraph" w:customStyle="1" w:styleId="tag1">
    <w:name w:val="tag1"/>
    <w:basedOn w:val="Normal"/>
    <w:qFormat/>
    <w:rsid w:val="00141C9C"/>
    <w:rPr>
      <w:rFonts w:eastAsia="Times New Roman"/>
      <w:b/>
      <w:szCs w:val="20"/>
    </w:rPr>
  </w:style>
  <w:style w:type="paragraph" w:customStyle="1" w:styleId="DebateCardSmall">
    <w:name w:val="Debate Card Small"/>
    <w:basedOn w:val="Normal"/>
    <w:link w:val="DebateCardSmallChar"/>
    <w:qFormat/>
    <w:rsid w:val="00141C9C"/>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141C9C"/>
    <w:rPr>
      <w:rFonts w:ascii="Times New Roman" w:eastAsia="Times New Roman" w:hAnsi="Times New Roman" w:cs="Times New Roman"/>
      <w:sz w:val="16"/>
      <w:szCs w:val="16"/>
      <w:lang w:val="x-none" w:eastAsia="x-none"/>
    </w:rPr>
  </w:style>
  <w:style w:type="character" w:customStyle="1" w:styleId="asset-metabar-time">
    <w:name w:val="asset-metabar-time"/>
    <w:basedOn w:val="DefaultParagraphFont"/>
    <w:rsid w:val="00141C9C"/>
  </w:style>
  <w:style w:type="paragraph" w:customStyle="1" w:styleId="BBCite">
    <w:name w:val="BB Cite"/>
    <w:basedOn w:val="Normal"/>
    <w:autoRedefine/>
    <w:rsid w:val="00141C9C"/>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141C9C"/>
  </w:style>
  <w:style w:type="character" w:customStyle="1" w:styleId="red-subtitle">
    <w:name w:val="red-subtitle"/>
    <w:basedOn w:val="DefaultParagraphFont"/>
    <w:rsid w:val="00141C9C"/>
  </w:style>
  <w:style w:type="paragraph" w:customStyle="1" w:styleId="articlebodynormaltext">
    <w:name w:val="articlebody_normaltext"/>
    <w:basedOn w:val="Normal"/>
    <w:rsid w:val="00141C9C"/>
    <w:pPr>
      <w:spacing w:before="100" w:beforeAutospacing="1" w:after="100" w:afterAutospacing="1"/>
    </w:pPr>
    <w:rPr>
      <w:rFonts w:ascii="Georgia" w:hAnsi="Georgia"/>
    </w:rPr>
  </w:style>
  <w:style w:type="character" w:customStyle="1" w:styleId="Bodytext21">
    <w:name w:val="Body text (2)_"/>
    <w:basedOn w:val="DefaultParagraphFont"/>
    <w:link w:val="Bodytext22"/>
    <w:rsid w:val="00141C9C"/>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141C9C"/>
    <w:pPr>
      <w:widowControl w:val="0"/>
      <w:shd w:val="clear" w:color="auto" w:fill="FFFFFF"/>
      <w:spacing w:line="374" w:lineRule="exact"/>
      <w:ind w:hanging="400"/>
    </w:pPr>
    <w:rPr>
      <w:rFonts w:ascii="Book Antiqua" w:eastAsia="Book Antiqua" w:hAnsi="Book Antiqua" w:cs="Book Antiqua"/>
      <w:b/>
      <w:bCs/>
      <w:sz w:val="18"/>
      <w:szCs w:val="18"/>
    </w:rPr>
  </w:style>
  <w:style w:type="paragraph" w:customStyle="1" w:styleId="StyleHeading4TagsmalltextBigcardbodyNormalTagNotBold">
    <w:name w:val="Style Heading 4Tagsmall textBig cardbodyNormal Tag + Not Bold"/>
    <w:basedOn w:val="Heading4"/>
    <w:rsid w:val="00141C9C"/>
    <w:rPr>
      <w:iCs w:val="0"/>
      <w:sz w:val="22"/>
    </w:rPr>
  </w:style>
  <w:style w:type="paragraph" w:customStyle="1" w:styleId="StyleHeading4TagBigcardNotBold">
    <w:name w:val="Style Heading 4TagBig card + Not Bold"/>
    <w:basedOn w:val="Heading4"/>
    <w:rsid w:val="00141C9C"/>
    <w:rPr>
      <w:iCs w:val="0"/>
    </w:rPr>
  </w:style>
  <w:style w:type="character" w:customStyle="1" w:styleId="StyleUnderlineBorderSinglesolidlineAuto05ptLinew">
    <w:name w:val="Style Underline Border: : (Single solid line Auto  0.5 pt Line w..."/>
    <w:basedOn w:val="DefaultParagraphFont"/>
    <w:rsid w:val="00141C9C"/>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141C9C"/>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141C9C"/>
    <w:rPr>
      <w:b w:val="0"/>
      <w:bCs w:val="0"/>
      <w:sz w:val="14"/>
      <w:u w:val="none"/>
    </w:rPr>
  </w:style>
  <w:style w:type="character" w:customStyle="1" w:styleId="Style7ptBold">
    <w:name w:val="Style 7 pt Bold"/>
    <w:basedOn w:val="DefaultParagraphFont"/>
    <w:rsid w:val="00141C9C"/>
    <w:rPr>
      <w:b w:val="0"/>
      <w:bCs/>
      <w:sz w:val="14"/>
    </w:rPr>
  </w:style>
  <w:style w:type="paragraph" w:customStyle="1" w:styleId="Stylecardtext8pt">
    <w:name w:val="Style card text + 8 pt"/>
    <w:basedOn w:val="Normal"/>
    <w:rsid w:val="00141C9C"/>
    <w:pPr>
      <w:ind w:right="288"/>
    </w:pPr>
    <w:rPr>
      <w:sz w:val="16"/>
    </w:rPr>
  </w:style>
  <w:style w:type="paragraph" w:customStyle="1" w:styleId="Stylecardtext5pt">
    <w:name w:val="Style card text + 5 pt"/>
    <w:basedOn w:val="Normal"/>
    <w:rsid w:val="00141C9C"/>
    <w:pPr>
      <w:ind w:right="288"/>
    </w:pPr>
    <w:rPr>
      <w:sz w:val="10"/>
    </w:rPr>
  </w:style>
  <w:style w:type="character" w:customStyle="1" w:styleId="StyleStyleBoldUnderlineUnderlineIntenseEmphasis1apple-style-">
    <w:name w:val="Style Style Bold UnderlineUnderlineIntense Emphasis1apple-style-..."/>
    <w:basedOn w:val="DefaultParagraphFont"/>
    <w:rsid w:val="00141C9C"/>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141C9C"/>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141C9C"/>
    <w:rPr>
      <w:rFonts w:ascii="Georgia" w:hAnsi="Georgia"/>
      <w:u w:val="single"/>
    </w:rPr>
  </w:style>
  <w:style w:type="paragraph" w:customStyle="1" w:styleId="StyleCardsGeorgia12ptBoldThickunderlineBorderSin">
    <w:name w:val="Style Cards + Georgia 12 pt Bold Thick underline Border: : (Sin..."/>
    <w:basedOn w:val="Normal"/>
    <w:rsid w:val="00141C9C"/>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141C9C"/>
    <w:rPr>
      <w:rFonts w:ascii="Georgia" w:hAnsi="Georgia"/>
      <w:sz w:val="24"/>
      <w:u w:val="single"/>
    </w:rPr>
  </w:style>
  <w:style w:type="paragraph" w:customStyle="1" w:styleId="StyleCardsGeorgia">
    <w:name w:val="Style Cards + Georgia"/>
    <w:basedOn w:val="Normal"/>
    <w:rsid w:val="00141C9C"/>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141C9C"/>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141C9C"/>
    <w:pPr>
      <w:spacing w:after="200" w:line="276" w:lineRule="auto"/>
      <w:contextualSpacing/>
    </w:pPr>
    <w:rPr>
      <w:rFonts w:eastAsia="Malgun Gothic"/>
      <w:sz w:val="24"/>
      <w:u w:val="single"/>
    </w:rPr>
  </w:style>
  <w:style w:type="paragraph" w:styleId="Index1">
    <w:name w:val="index 1"/>
    <w:basedOn w:val="Normal"/>
    <w:next w:val="Normal"/>
    <w:autoRedefine/>
    <w:unhideWhenUsed/>
    <w:rsid w:val="00141C9C"/>
    <w:pPr>
      <w:ind w:left="220" w:hanging="220"/>
    </w:pPr>
  </w:style>
  <w:style w:type="paragraph" w:customStyle="1" w:styleId="Quote2">
    <w:name w:val="Quote2"/>
    <w:basedOn w:val="Default"/>
    <w:next w:val="Default"/>
    <w:rsid w:val="00141C9C"/>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141C9C"/>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141C9C"/>
    <w:pPr>
      <w:keepNext/>
      <w:keepLines/>
      <w:spacing w:before="200"/>
      <w:outlineLvl w:val="3"/>
    </w:pPr>
    <w:rPr>
      <w:rFonts w:eastAsia="Times New Roman"/>
      <w:b/>
      <w:bCs/>
      <w:iCs/>
      <w:sz w:val="26"/>
    </w:rPr>
  </w:style>
  <w:style w:type="paragraph" w:customStyle="1" w:styleId="post-subtitle">
    <w:name w:val="post-subtitle"/>
    <w:basedOn w:val="Normal"/>
    <w:rsid w:val="00141C9C"/>
    <w:pPr>
      <w:spacing w:before="100" w:beforeAutospacing="1" w:after="100" w:afterAutospacing="1"/>
    </w:pPr>
    <w:rPr>
      <w:rFonts w:eastAsia="Times New Roman"/>
      <w:szCs w:val="24"/>
    </w:rPr>
  </w:style>
  <w:style w:type="paragraph" w:customStyle="1" w:styleId="Pa1">
    <w:name w:val="Pa1"/>
    <w:basedOn w:val="Default"/>
    <w:next w:val="Default"/>
    <w:uiPriority w:val="99"/>
    <w:rsid w:val="00141C9C"/>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tagline2">
    <w:name w:val="tagline"/>
    <w:basedOn w:val="Normal"/>
    <w:rsid w:val="00141C9C"/>
    <w:pPr>
      <w:spacing w:before="100" w:beforeAutospacing="1" w:after="100" w:afterAutospacing="1"/>
    </w:pPr>
    <w:rPr>
      <w:rFonts w:eastAsia="Times New Roman"/>
      <w:szCs w:val="24"/>
    </w:rPr>
  </w:style>
  <w:style w:type="paragraph" w:customStyle="1" w:styleId="Block1">
    <w:name w:val="Block1"/>
    <w:basedOn w:val="Normal"/>
    <w:next w:val="Normal"/>
    <w:uiPriority w:val="3"/>
    <w:qFormat/>
    <w:rsid w:val="00141C9C"/>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141C9C"/>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color w:val="365F91"/>
      <w:sz w:val="28"/>
      <w:lang w:eastAsia="ja-JP"/>
    </w:rPr>
  </w:style>
  <w:style w:type="paragraph" w:customStyle="1" w:styleId="ReallySamllText">
    <w:name w:val="ReallySamllText"/>
    <w:basedOn w:val="Normal"/>
    <w:link w:val="ReallySamllTextChar"/>
    <w:autoRedefine/>
    <w:rsid w:val="00141C9C"/>
    <w:rPr>
      <w:rFonts w:asciiTheme="minorHAnsi" w:hAnsiTheme="minorHAnsi" w:cstheme="minorBidi"/>
      <w:sz w:val="12"/>
      <w:szCs w:val="24"/>
    </w:rPr>
  </w:style>
  <w:style w:type="paragraph" w:customStyle="1" w:styleId="CardCites">
    <w:name w:val="Card Cites"/>
    <w:basedOn w:val="Normal"/>
    <w:next w:val="Normal"/>
    <w:qFormat/>
    <w:rsid w:val="00141C9C"/>
    <w:rPr>
      <w:rFonts w:eastAsia="Times New Roman"/>
      <w:b/>
      <w:sz w:val="20"/>
      <w:szCs w:val="24"/>
    </w:rPr>
  </w:style>
  <w:style w:type="paragraph" w:customStyle="1" w:styleId="NormalWeb3">
    <w:name w:val="Normal (Web)3"/>
    <w:basedOn w:val="Normal"/>
    <w:rsid w:val="00141C9C"/>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141C9C"/>
    <w:pPr>
      <w:ind w:left="400"/>
    </w:pPr>
    <w:rPr>
      <w:rFonts w:eastAsia="Times New Roman"/>
      <w:szCs w:val="24"/>
    </w:rPr>
  </w:style>
  <w:style w:type="paragraph" w:customStyle="1" w:styleId="TagCiteChar2">
    <w:name w:val="Tag / Cite Char"/>
    <w:basedOn w:val="Normal"/>
    <w:rsid w:val="00141C9C"/>
    <w:rPr>
      <w:rFonts w:eastAsia="Times New Roman"/>
      <w:b/>
      <w:color w:val="000000"/>
      <w:szCs w:val="24"/>
    </w:rPr>
  </w:style>
  <w:style w:type="paragraph" w:customStyle="1" w:styleId="PageNumber2">
    <w:name w:val="Page Number2"/>
    <w:basedOn w:val="Normal"/>
    <w:next w:val="Normal"/>
    <w:rsid w:val="00141C9C"/>
    <w:rPr>
      <w:rFonts w:eastAsia="Times New Roman"/>
      <w:sz w:val="20"/>
      <w:szCs w:val="24"/>
    </w:rPr>
  </w:style>
  <w:style w:type="paragraph" w:customStyle="1" w:styleId="HeaderFooter">
    <w:name w:val="Header &amp; Footer"/>
    <w:rsid w:val="00141C9C"/>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141C9C"/>
    <w:rPr>
      <w:rFonts w:ascii="Arial Narrow" w:eastAsia="Times New Roman" w:hAnsi="Arial Narrow"/>
      <w:color w:val="000000"/>
      <w:sz w:val="16"/>
      <w:szCs w:val="24"/>
    </w:rPr>
  </w:style>
  <w:style w:type="paragraph" w:customStyle="1" w:styleId="HeaderDebate">
    <w:name w:val="Header Debate"/>
    <w:basedOn w:val="Normal"/>
    <w:rsid w:val="00141C9C"/>
    <w:pPr>
      <w:jc w:val="center"/>
      <w:outlineLvl w:val="0"/>
    </w:pPr>
    <w:rPr>
      <w:rFonts w:eastAsia="Times New Roman"/>
      <w:b/>
      <w:sz w:val="48"/>
      <w:szCs w:val="24"/>
      <w:u w:val="words"/>
    </w:rPr>
  </w:style>
  <w:style w:type="paragraph" w:customStyle="1" w:styleId="CardTagCharChar">
    <w:name w:val="Card Tag Char Char"/>
    <w:basedOn w:val="Normal"/>
    <w:rsid w:val="00141C9C"/>
    <w:rPr>
      <w:rFonts w:eastAsia="Times New Roman"/>
      <w:b/>
      <w:szCs w:val="24"/>
    </w:rPr>
  </w:style>
  <w:style w:type="paragraph" w:customStyle="1" w:styleId="fixed">
    <w:name w:val="fixed"/>
    <w:basedOn w:val="Normal"/>
    <w:rsid w:val="00141C9C"/>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141C9C"/>
    <w:pPr>
      <w:spacing w:before="100" w:beforeAutospacing="1" w:after="100" w:afterAutospacing="1"/>
    </w:pPr>
    <w:rPr>
      <w:rFonts w:eastAsia="Times New Roman"/>
      <w:szCs w:val="24"/>
    </w:rPr>
  </w:style>
  <w:style w:type="paragraph" w:customStyle="1" w:styleId="ExecutiveSummarytext">
    <w:name w:val="Executive Summary text"/>
    <w:basedOn w:val="Normal"/>
    <w:next w:val="Normal"/>
    <w:rsid w:val="00141C9C"/>
    <w:pPr>
      <w:autoSpaceDE w:val="0"/>
      <w:autoSpaceDN w:val="0"/>
      <w:adjustRightInd w:val="0"/>
    </w:pPr>
    <w:rPr>
      <w:rFonts w:ascii="Arial" w:eastAsia="Times New Roman" w:hAnsi="Arial"/>
      <w:szCs w:val="24"/>
    </w:rPr>
  </w:style>
  <w:style w:type="character" w:customStyle="1" w:styleId="NormalUnderlineChar1">
    <w:name w:val="Normal Underline Char1"/>
    <w:locked/>
    <w:rsid w:val="00141C9C"/>
    <w:rPr>
      <w:u w:val="single"/>
    </w:rPr>
  </w:style>
  <w:style w:type="character" w:customStyle="1" w:styleId="CardUpSize-LightChar">
    <w:name w:val="CardUpSize - Light Char"/>
    <w:link w:val="CardUpSize-Light"/>
    <w:locked/>
    <w:rsid w:val="00141C9C"/>
    <w:rPr>
      <w:rFonts w:ascii="Times New Roman" w:eastAsia="Times New Roman" w:hAnsi="Times New Roman"/>
      <w:szCs w:val="32"/>
      <w:u w:val="single"/>
    </w:rPr>
  </w:style>
  <w:style w:type="paragraph" w:customStyle="1" w:styleId="CardUpSize-Light">
    <w:name w:val="CardUpSize - Light"/>
    <w:basedOn w:val="Normal"/>
    <w:link w:val="CardUpSize-LightChar"/>
    <w:rsid w:val="00141C9C"/>
    <w:pPr>
      <w:jc w:val="both"/>
    </w:pPr>
    <w:rPr>
      <w:rFonts w:eastAsia="Times New Roman" w:cstheme="minorBidi"/>
      <w:szCs w:val="32"/>
      <w:u w:val="single"/>
    </w:rPr>
  </w:style>
  <w:style w:type="character" w:customStyle="1" w:styleId="CiteCardUpSize-HeavyChar">
    <w:name w:val="Cite // CardUpSize - Heavy Char"/>
    <w:link w:val="CiteCardUpSize-Heavy"/>
    <w:locked/>
    <w:rsid w:val="00141C9C"/>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141C9C"/>
    <w:pPr>
      <w:jc w:val="both"/>
    </w:pPr>
    <w:rPr>
      <w:rFonts w:eastAsia="Times New Roman" w:cstheme="minorBidi"/>
      <w:b/>
      <w:szCs w:val="32"/>
      <w:u w:val="single"/>
    </w:rPr>
  </w:style>
  <w:style w:type="paragraph" w:customStyle="1" w:styleId="SmallCite">
    <w:name w:val="Small Cite"/>
    <w:basedOn w:val="Normal"/>
    <w:rsid w:val="00141C9C"/>
    <w:rPr>
      <w:rFonts w:ascii="Verdana" w:eastAsia="Times New Roman" w:hAnsi="Verdana"/>
      <w:sz w:val="16"/>
      <w:szCs w:val="24"/>
    </w:rPr>
  </w:style>
  <w:style w:type="paragraph" w:customStyle="1" w:styleId="clearformatting">
    <w:name w:val="clear formatting"/>
    <w:basedOn w:val="Heading2"/>
    <w:rsid w:val="00141C9C"/>
    <w:pPr>
      <w:keepNext w:val="0"/>
      <w:keepLines w:val="0"/>
      <w:autoSpaceDE w:val="0"/>
      <w:autoSpaceDN w:val="0"/>
      <w:adjustRightInd w:val="0"/>
      <w:spacing w:before="0"/>
      <w:jc w:val="left"/>
      <w:outlineLvl w:val="9"/>
    </w:pPr>
    <w:rPr>
      <w:b w:val="0"/>
      <w:bCs/>
      <w:sz w:val="24"/>
      <w:szCs w:val="18"/>
      <w:u w:val="none"/>
    </w:rPr>
  </w:style>
  <w:style w:type="paragraph" w:customStyle="1" w:styleId="Blocktitle3">
    <w:name w:val="Block title"/>
    <w:basedOn w:val="Heading1"/>
    <w:autoRedefine/>
    <w:rsid w:val="00141C9C"/>
    <w:pPr>
      <w:keepNext w:val="0"/>
      <w:keepLines w:val="0"/>
      <w:pBdr>
        <w:top w:val="single" w:sz="4" w:space="1" w:color="auto"/>
        <w:left w:val="single" w:sz="4" w:space="4" w:color="auto"/>
        <w:bottom w:val="single" w:sz="4" w:space="1" w:color="auto"/>
        <w:right w:val="single" w:sz="4" w:space="4" w:color="auto"/>
      </w:pBdr>
      <w:spacing w:after="60"/>
    </w:pPr>
    <w:rPr>
      <w:rFonts w:eastAsia="Cambria"/>
      <w:bCs/>
      <w:kern w:val="24"/>
      <w:sz w:val="26"/>
    </w:rPr>
  </w:style>
  <w:style w:type="paragraph" w:customStyle="1" w:styleId="byline1">
    <w:name w:val="byline1"/>
    <w:basedOn w:val="Normal"/>
    <w:rsid w:val="00141C9C"/>
    <w:pPr>
      <w:spacing w:after="240" w:line="360" w:lineRule="atLeast"/>
    </w:pPr>
    <w:rPr>
      <w:rFonts w:eastAsia="Times New Roman"/>
      <w:b/>
      <w:bCs/>
      <w:sz w:val="16"/>
      <w:szCs w:val="16"/>
    </w:rPr>
  </w:style>
  <w:style w:type="paragraph" w:customStyle="1" w:styleId="PlaceholderText1">
    <w:name w:val="Placeholder Text1"/>
    <w:basedOn w:val="Normal"/>
    <w:rsid w:val="00141C9C"/>
    <w:pPr>
      <w:keepNext/>
      <w:numPr>
        <w:numId w:val="3"/>
      </w:numPr>
      <w:outlineLvl w:val="0"/>
    </w:pPr>
    <w:rPr>
      <w:rFonts w:eastAsia="MS Gothic"/>
      <w:szCs w:val="24"/>
    </w:rPr>
  </w:style>
  <w:style w:type="character" w:customStyle="1" w:styleId="ImportantTextChar">
    <w:name w:val="Important Text Char"/>
    <w:link w:val="ImportantText"/>
    <w:locked/>
    <w:rsid w:val="00141C9C"/>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141C9C"/>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141C9C"/>
    <w:rPr>
      <w:rFonts w:ascii="HNKAOE+Arial" w:hAnsi="HNKAOE+Arial"/>
    </w:rPr>
  </w:style>
  <w:style w:type="paragraph" w:customStyle="1" w:styleId="StyleBodyText11ptBlackUnderline">
    <w:name w:val="Style Body Text + 11 pt Black Underline"/>
    <w:basedOn w:val="BodyText"/>
    <w:link w:val="StyleBodyText11ptBlackUnderlineChar"/>
    <w:rsid w:val="00141C9C"/>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141C9C"/>
    <w:rPr>
      <w:rFonts w:ascii="HNKAOE+Arial" w:hAnsi="HNKAOE+Arial"/>
    </w:rPr>
  </w:style>
  <w:style w:type="paragraph" w:customStyle="1" w:styleId="StyleBodyText11ptBoldBlack">
    <w:name w:val="Style Body Text + 11 pt Bold Black"/>
    <w:basedOn w:val="BodyText"/>
    <w:link w:val="StyleBodyText11ptBoldBlackChar"/>
    <w:rsid w:val="00141C9C"/>
    <w:pPr>
      <w:autoSpaceDE w:val="0"/>
      <w:autoSpaceDN w:val="0"/>
      <w:adjustRightInd w:val="0"/>
      <w:spacing w:after="0"/>
    </w:pPr>
    <w:rPr>
      <w:rFonts w:ascii="HNKAOE+Arial" w:hAnsi="HNKAOE+Arial" w:cstheme="minorBidi"/>
    </w:rPr>
  </w:style>
  <w:style w:type="character" w:customStyle="1" w:styleId="Heading5SizeDownChar">
    <w:name w:val="Heading 5 Size Down Char"/>
    <w:link w:val="Heading5SizeDown"/>
    <w:locked/>
    <w:rsid w:val="00141C9C"/>
    <w:rPr>
      <w:rFonts w:ascii="Times New Roman" w:eastAsia="Times New Roman" w:hAnsi="Times New Roman"/>
      <w:szCs w:val="16"/>
    </w:rPr>
  </w:style>
  <w:style w:type="paragraph" w:customStyle="1" w:styleId="Heading5SizeDown">
    <w:name w:val="Heading 5 Size Down"/>
    <w:basedOn w:val="Normal"/>
    <w:link w:val="Heading5SizeDownChar"/>
    <w:autoRedefine/>
    <w:rsid w:val="00141C9C"/>
    <w:pPr>
      <w:tabs>
        <w:tab w:val="left" w:pos="1440"/>
      </w:tabs>
      <w:jc w:val="both"/>
    </w:pPr>
    <w:rPr>
      <w:rFonts w:eastAsia="Times New Roman" w:cstheme="minorBidi"/>
      <w:szCs w:val="16"/>
    </w:rPr>
  </w:style>
  <w:style w:type="character" w:customStyle="1" w:styleId="Normal2BoldChar">
    <w:name w:val="Normal2 + Bold Char"/>
    <w:link w:val="Normal2Bold"/>
    <w:locked/>
    <w:rsid w:val="00141C9C"/>
    <w:rPr>
      <w:rFonts w:ascii="Times New Roman" w:eastAsia="Times New Roman" w:hAnsi="Times New Roman" w:cs="Arial"/>
      <w:b/>
      <w:szCs w:val="44"/>
    </w:rPr>
  </w:style>
  <w:style w:type="paragraph" w:customStyle="1" w:styleId="Normal2Bold">
    <w:name w:val="Normal2 + Bold"/>
    <w:basedOn w:val="Normal"/>
    <w:link w:val="Normal2BoldChar"/>
    <w:rsid w:val="00141C9C"/>
    <w:pPr>
      <w:tabs>
        <w:tab w:val="left" w:pos="1440"/>
      </w:tabs>
    </w:pPr>
    <w:rPr>
      <w:rFonts w:eastAsia="Times New Roman" w:cs="Arial"/>
      <w:b/>
      <w:szCs w:val="44"/>
    </w:rPr>
  </w:style>
  <w:style w:type="character" w:customStyle="1" w:styleId="ListContentsChar">
    <w:name w:val="List Contents Char"/>
    <w:link w:val="ListContents"/>
    <w:locked/>
    <w:rsid w:val="00141C9C"/>
    <w:rPr>
      <w:rFonts w:ascii="Times New Roman" w:eastAsia="Times New Roman" w:hAnsi="Times New Roman"/>
      <w:lang w:eastAsia="ar-SA"/>
    </w:rPr>
  </w:style>
  <w:style w:type="paragraph" w:customStyle="1" w:styleId="ListContents">
    <w:name w:val="List Contents"/>
    <w:basedOn w:val="Normal"/>
    <w:link w:val="ListContentsChar"/>
    <w:rsid w:val="00141C9C"/>
    <w:pPr>
      <w:widowControl w:val="0"/>
      <w:suppressAutoHyphens/>
      <w:ind w:left="567"/>
    </w:pPr>
    <w:rPr>
      <w:rFonts w:eastAsia="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141C9C"/>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141C9C"/>
    <w:rPr>
      <w:color w:val="231F20"/>
      <w:u w:val="single"/>
    </w:rPr>
  </w:style>
  <w:style w:type="character" w:customStyle="1" w:styleId="UnimportantCharChar">
    <w:name w:val="Unimportant Char Char"/>
    <w:link w:val="Unimportant"/>
    <w:locked/>
    <w:rsid w:val="00141C9C"/>
    <w:rPr>
      <w:rFonts w:ascii="Arial" w:eastAsia="Times New Roman" w:hAnsi="Arial"/>
      <w:sz w:val="12"/>
    </w:rPr>
  </w:style>
  <w:style w:type="paragraph" w:customStyle="1" w:styleId="Unimportant">
    <w:name w:val="Unimportant"/>
    <w:basedOn w:val="Normal"/>
    <w:link w:val="UnimportantCharChar"/>
    <w:rsid w:val="00141C9C"/>
    <w:pPr>
      <w:jc w:val="both"/>
    </w:pPr>
    <w:rPr>
      <w:rFonts w:ascii="Arial" w:eastAsia="Times New Roman" w:hAnsi="Arial" w:cstheme="minorBidi"/>
      <w:sz w:val="12"/>
    </w:rPr>
  </w:style>
  <w:style w:type="character" w:customStyle="1" w:styleId="TagCiteChar3">
    <w:name w:val="Tag &amp; Cite Char"/>
    <w:link w:val="TagCite2"/>
    <w:locked/>
    <w:rsid w:val="00141C9C"/>
    <w:rPr>
      <w:rFonts w:ascii="Arial" w:eastAsia="Times New Roman" w:hAnsi="Arial"/>
      <w:b/>
    </w:rPr>
  </w:style>
  <w:style w:type="paragraph" w:customStyle="1" w:styleId="TagCite2">
    <w:name w:val="Tag &amp; Cite"/>
    <w:basedOn w:val="Normal"/>
    <w:link w:val="TagCiteChar3"/>
    <w:rsid w:val="00141C9C"/>
    <w:pPr>
      <w:jc w:val="both"/>
    </w:pPr>
    <w:rPr>
      <w:rFonts w:ascii="Arial" w:eastAsia="Times New Roman" w:hAnsi="Arial" w:cstheme="minorBidi"/>
      <w:b/>
    </w:rPr>
  </w:style>
  <w:style w:type="character" w:customStyle="1" w:styleId="HighlightedTextChar">
    <w:name w:val="Highlighted Text Char"/>
    <w:link w:val="HighlightedText"/>
    <w:locked/>
    <w:rsid w:val="00141C9C"/>
    <w:rPr>
      <w:rFonts w:ascii="Arial" w:eastAsia="Times New Roman" w:hAnsi="Arial"/>
      <w:b/>
      <w:u w:val="thick"/>
    </w:rPr>
  </w:style>
  <w:style w:type="paragraph" w:customStyle="1" w:styleId="HighlightedText">
    <w:name w:val="Highlighted Text"/>
    <w:basedOn w:val="Normal"/>
    <w:link w:val="HighlightedTextChar"/>
    <w:rsid w:val="00141C9C"/>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141C9C"/>
    <w:rPr>
      <w:rFonts w:ascii="Arial" w:eastAsia="Times New Roman" w:hAnsi="Arial"/>
      <w:sz w:val="20"/>
      <w:szCs w:val="20"/>
    </w:rPr>
  </w:style>
  <w:style w:type="paragraph" w:customStyle="1" w:styleId="textunderline0">
    <w:name w:val="text underline"/>
    <w:basedOn w:val="Normal"/>
    <w:link w:val="textunderlineChar0"/>
    <w:autoRedefine/>
    <w:rsid w:val="00141C9C"/>
    <w:rPr>
      <w:rFonts w:asciiTheme="minorHAnsi" w:hAnsiTheme="minorHAnsi" w:cstheme="minorBidi"/>
      <w:sz w:val="24"/>
      <w:u w:val="thick"/>
    </w:rPr>
  </w:style>
  <w:style w:type="character" w:customStyle="1" w:styleId="DebateTagChar">
    <w:name w:val="Debate Tag Char"/>
    <w:link w:val="DebateTag"/>
    <w:locked/>
    <w:rsid w:val="00141C9C"/>
    <w:rPr>
      <w:rFonts w:ascii="Garamond" w:hAnsi="Garamond"/>
      <w:b/>
    </w:rPr>
  </w:style>
  <w:style w:type="paragraph" w:customStyle="1" w:styleId="DebateTag">
    <w:name w:val="Debate Tag"/>
    <w:basedOn w:val="Normal"/>
    <w:link w:val="DebateTagChar"/>
    <w:autoRedefine/>
    <w:rsid w:val="00141C9C"/>
    <w:pPr>
      <w:tabs>
        <w:tab w:val="left" w:pos="270"/>
      </w:tabs>
    </w:pPr>
    <w:rPr>
      <w:rFonts w:ascii="Garamond" w:hAnsi="Garamond" w:cstheme="minorBidi"/>
      <w:b/>
    </w:rPr>
  </w:style>
  <w:style w:type="paragraph" w:customStyle="1" w:styleId="DebateCite">
    <w:name w:val="Debate Cite"/>
    <w:basedOn w:val="Normal"/>
    <w:autoRedefine/>
    <w:rsid w:val="00141C9C"/>
    <w:pPr>
      <w:tabs>
        <w:tab w:val="left" w:pos="270"/>
      </w:tabs>
    </w:pPr>
    <w:rPr>
      <w:rFonts w:eastAsia="Times New Roman"/>
      <w:sz w:val="20"/>
      <w:szCs w:val="24"/>
    </w:rPr>
  </w:style>
  <w:style w:type="paragraph" w:customStyle="1" w:styleId="BlockTitle10">
    <w:name w:val="Block Title #1"/>
    <w:basedOn w:val="Heading1"/>
    <w:rsid w:val="00141C9C"/>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caps/>
      <w:color w:val="000000"/>
      <w:kern w:val="32"/>
      <w:sz w:val="32"/>
    </w:rPr>
  </w:style>
  <w:style w:type="paragraph" w:customStyle="1" w:styleId="PreformattedText">
    <w:name w:val="Preformatted Text"/>
    <w:basedOn w:val="Normal"/>
    <w:rsid w:val="00141C9C"/>
    <w:pPr>
      <w:widowControl w:val="0"/>
      <w:suppressAutoHyphens/>
    </w:pPr>
    <w:rPr>
      <w:rFonts w:ascii="Courier New" w:eastAsia="Courier New" w:hAnsi="Courier New"/>
      <w:sz w:val="20"/>
      <w:szCs w:val="20"/>
    </w:rPr>
  </w:style>
  <w:style w:type="paragraph" w:customStyle="1" w:styleId="MaggieTag">
    <w:name w:val="MaggieTag"/>
    <w:basedOn w:val="Heading2"/>
    <w:rsid w:val="00141C9C"/>
    <w:pPr>
      <w:keepNext w:val="0"/>
      <w:keepLines w:val="0"/>
      <w:spacing w:before="0"/>
      <w:jc w:val="left"/>
      <w:outlineLvl w:val="9"/>
    </w:pPr>
    <w:rPr>
      <w:bCs/>
      <w:sz w:val="24"/>
      <w:szCs w:val="20"/>
      <w:u w:val="none"/>
    </w:rPr>
  </w:style>
  <w:style w:type="character" w:customStyle="1" w:styleId="Heading4CiteChar">
    <w:name w:val="Heading 4 Cite Char"/>
    <w:link w:val="Heading4Cite"/>
    <w:locked/>
    <w:rsid w:val="00141C9C"/>
    <w:rPr>
      <w:rFonts w:ascii="Times New Roman" w:eastAsia="Times New Roman" w:hAnsi="Times New Roman"/>
    </w:rPr>
  </w:style>
  <w:style w:type="paragraph" w:customStyle="1" w:styleId="Heading4Cite">
    <w:name w:val="Heading 4 Cite"/>
    <w:basedOn w:val="Normal"/>
    <w:link w:val="Heading4CiteChar"/>
    <w:autoRedefine/>
    <w:rsid w:val="00141C9C"/>
    <w:rPr>
      <w:rFonts w:eastAsia="Times New Roman" w:cstheme="minorBidi"/>
    </w:rPr>
  </w:style>
  <w:style w:type="character" w:customStyle="1" w:styleId="UnunderlinedTextChar">
    <w:name w:val="Ununderlined Text Char"/>
    <w:link w:val="UnunderlinedText"/>
    <w:locked/>
    <w:rsid w:val="00141C9C"/>
    <w:rPr>
      <w:rFonts w:eastAsia="Times New Roman"/>
      <w:bCs/>
      <w:sz w:val="12"/>
    </w:rPr>
  </w:style>
  <w:style w:type="paragraph" w:customStyle="1" w:styleId="UnunderlinedText">
    <w:name w:val="Ununderlined Text"/>
    <w:basedOn w:val="Normal"/>
    <w:link w:val="UnunderlinedTextChar"/>
    <w:autoRedefine/>
    <w:rsid w:val="00141C9C"/>
    <w:pPr>
      <w:spacing w:after="200" w:line="276" w:lineRule="auto"/>
    </w:pPr>
    <w:rPr>
      <w:rFonts w:asciiTheme="minorHAnsi" w:eastAsia="Times New Roman" w:hAnsiTheme="minorHAnsi" w:cstheme="minorBidi"/>
      <w:bCs/>
      <w:sz w:val="12"/>
    </w:rPr>
  </w:style>
  <w:style w:type="paragraph" w:customStyle="1" w:styleId="BlockTitle4">
    <w:name w:val="%Block Title"/>
    <w:basedOn w:val="Heading1"/>
    <w:rsid w:val="00141C9C"/>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bCs/>
      <w:kern w:val="32"/>
      <w:sz w:val="28"/>
    </w:rPr>
  </w:style>
  <w:style w:type="paragraph" w:customStyle="1" w:styleId="ThickUnderline">
    <w:name w:val="ThickUnderline"/>
    <w:rsid w:val="00141C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Heading3"/>
    <w:rsid w:val="00141C9C"/>
    <w:pPr>
      <w:keepNext w:val="0"/>
      <w:keepLines w:val="0"/>
      <w:pageBreakBefore w:val="0"/>
      <w:widowControl w:val="0"/>
      <w:autoSpaceDE w:val="0"/>
      <w:autoSpaceDN w:val="0"/>
      <w:adjustRightInd w:val="0"/>
      <w:spacing w:before="0" w:line="240" w:lineRule="auto"/>
      <w:jc w:val="both"/>
    </w:pPr>
    <w:rPr>
      <w:rFonts w:eastAsia="Times New Roman" w:cs="Times-Roman"/>
      <w:b w:val="0"/>
      <w:bCs/>
      <w:sz w:val="20"/>
      <w:szCs w:val="22"/>
      <w:u w:val="dash"/>
      <w:lang w:bidi="en-US"/>
    </w:rPr>
  </w:style>
  <w:style w:type="character" w:customStyle="1" w:styleId="Card-UnderlineChar">
    <w:name w:val="Card-Underline Char"/>
    <w:link w:val="Card-Underline0"/>
    <w:locked/>
    <w:rsid w:val="00141C9C"/>
    <w:rPr>
      <w:rFonts w:ascii="Century Gothic" w:eastAsia="Cambria" w:hAnsi="Century Gothic"/>
      <w:u w:val="thick"/>
    </w:rPr>
  </w:style>
  <w:style w:type="paragraph" w:customStyle="1" w:styleId="Card-Underline0">
    <w:name w:val="Card-Underline"/>
    <w:basedOn w:val="Normal"/>
    <w:link w:val="Card-UnderlineChar"/>
    <w:qFormat/>
    <w:rsid w:val="00141C9C"/>
    <w:rPr>
      <w:rFonts w:ascii="Century Gothic" w:eastAsia="Cambria" w:hAnsi="Century Gothic" w:cstheme="minorBidi"/>
      <w:u w:val="thick"/>
    </w:rPr>
  </w:style>
  <w:style w:type="paragraph" w:customStyle="1" w:styleId="PageNumber3">
    <w:name w:val="Page Number3"/>
    <w:basedOn w:val="Normal"/>
    <w:next w:val="Normal"/>
    <w:rsid w:val="00141C9C"/>
    <w:rPr>
      <w:rFonts w:eastAsia="Times New Roman"/>
      <w:sz w:val="20"/>
      <w:szCs w:val="24"/>
    </w:rPr>
  </w:style>
  <w:style w:type="paragraph" w:customStyle="1" w:styleId="PageNumber4">
    <w:name w:val="Page Number4"/>
    <w:basedOn w:val="Normal"/>
    <w:next w:val="Normal"/>
    <w:rsid w:val="00141C9C"/>
    <w:rPr>
      <w:rFonts w:eastAsia="Times New Roman"/>
      <w:sz w:val="20"/>
      <w:szCs w:val="24"/>
    </w:rPr>
  </w:style>
  <w:style w:type="paragraph" w:customStyle="1" w:styleId="PageNumber5">
    <w:name w:val="Page Number5"/>
    <w:basedOn w:val="Normal"/>
    <w:next w:val="Normal"/>
    <w:rsid w:val="00141C9C"/>
    <w:rPr>
      <w:rFonts w:eastAsia="Times New Roman"/>
      <w:sz w:val="20"/>
      <w:szCs w:val="24"/>
    </w:rPr>
  </w:style>
  <w:style w:type="paragraph" w:customStyle="1" w:styleId="smalltext10">
    <w:name w:val="small text1"/>
    <w:basedOn w:val="Normal"/>
    <w:next w:val="Normal"/>
    <w:uiPriority w:val="4"/>
    <w:qFormat/>
    <w:rsid w:val="00141C9C"/>
    <w:pPr>
      <w:keepNext/>
      <w:keepLines/>
      <w:spacing w:before="200"/>
      <w:outlineLvl w:val="3"/>
    </w:pPr>
    <w:rPr>
      <w:rFonts w:eastAsia="Times New Roman"/>
      <w:b/>
      <w:bCs/>
      <w:iCs/>
      <w:sz w:val="26"/>
    </w:rPr>
  </w:style>
  <w:style w:type="character" w:customStyle="1" w:styleId="CircleChar">
    <w:name w:val="Circle Char"/>
    <w:link w:val="Circle"/>
    <w:locked/>
    <w:rsid w:val="00141C9C"/>
    <w:rPr>
      <w:rFonts w:ascii="Times New Roman" w:eastAsia="Times New Roman" w:hAnsi="Times New Roman"/>
      <w:b/>
      <w:u w:val="words"/>
    </w:rPr>
  </w:style>
  <w:style w:type="paragraph" w:customStyle="1" w:styleId="Circle">
    <w:name w:val="Circle"/>
    <w:basedOn w:val="Normal"/>
    <w:link w:val="CircleChar"/>
    <w:rsid w:val="00141C9C"/>
    <w:rPr>
      <w:rFonts w:eastAsia="Times New Roman" w:cstheme="minorBidi"/>
      <w:b/>
      <w:u w:val="words"/>
    </w:rPr>
  </w:style>
  <w:style w:type="paragraph" w:customStyle="1" w:styleId="PageNumber6">
    <w:name w:val="Page Number6"/>
    <w:basedOn w:val="Normal"/>
    <w:next w:val="Normal"/>
    <w:rsid w:val="00141C9C"/>
    <w:rPr>
      <w:rFonts w:eastAsia="Times New Roman"/>
      <w:sz w:val="20"/>
      <w:szCs w:val="24"/>
    </w:rPr>
  </w:style>
  <w:style w:type="paragraph" w:customStyle="1" w:styleId="user">
    <w:name w:val="user"/>
    <w:basedOn w:val="Normal"/>
    <w:rsid w:val="00141C9C"/>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141C9C"/>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141C9C"/>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141C9C"/>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141C9C"/>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141C9C"/>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141C9C"/>
    <w:rPr>
      <w:rFonts w:eastAsia="Times New Roman"/>
      <w:sz w:val="20"/>
      <w:szCs w:val="24"/>
    </w:rPr>
  </w:style>
  <w:style w:type="paragraph" w:customStyle="1" w:styleId="DebateTag0">
    <w:name w:val="DebateTag"/>
    <w:basedOn w:val="Normal"/>
    <w:qFormat/>
    <w:rsid w:val="00141C9C"/>
    <w:rPr>
      <w:b/>
      <w:szCs w:val="24"/>
    </w:rPr>
  </w:style>
  <w:style w:type="character" w:customStyle="1" w:styleId="Style8ptChar">
    <w:name w:val="Style 8 pt Char"/>
    <w:rsid w:val="00141C9C"/>
    <w:rPr>
      <w:rFonts w:ascii="Garamond" w:eastAsia="Calibri" w:hAnsi="Garamond" w:hint="default"/>
      <w:sz w:val="16"/>
      <w:szCs w:val="22"/>
    </w:rPr>
  </w:style>
  <w:style w:type="character" w:customStyle="1" w:styleId="message-item">
    <w:name w:val="message-item"/>
    <w:rsid w:val="00141C9C"/>
  </w:style>
  <w:style w:type="character" w:customStyle="1" w:styleId="lightheader">
    <w:name w:val="lightheader"/>
    <w:rsid w:val="00141C9C"/>
  </w:style>
  <w:style w:type="character" w:customStyle="1" w:styleId="datestamp">
    <w:name w:val="datestamp"/>
    <w:rsid w:val="00141C9C"/>
  </w:style>
  <w:style w:type="character" w:customStyle="1" w:styleId="forenames">
    <w:name w:val="forenames"/>
    <w:rsid w:val="00141C9C"/>
  </w:style>
  <w:style w:type="character" w:customStyle="1" w:styleId="surname">
    <w:name w:val="surname"/>
    <w:rsid w:val="00141C9C"/>
  </w:style>
  <w:style w:type="character" w:customStyle="1" w:styleId="refpreview">
    <w:name w:val="refpreview"/>
    <w:rsid w:val="00141C9C"/>
  </w:style>
  <w:style w:type="character" w:customStyle="1" w:styleId="loose1">
    <w:name w:val="loose1"/>
    <w:rsid w:val="00141C9C"/>
  </w:style>
  <w:style w:type="character" w:customStyle="1" w:styleId="gsa">
    <w:name w:val="gs_a"/>
    <w:rsid w:val="00141C9C"/>
  </w:style>
  <w:style w:type="character" w:customStyle="1" w:styleId="goohl1">
    <w:name w:val="goohl1"/>
    <w:rsid w:val="00141C9C"/>
  </w:style>
  <w:style w:type="character" w:customStyle="1" w:styleId="mainarttitle">
    <w:name w:val="mainarttitle"/>
    <w:rsid w:val="00141C9C"/>
  </w:style>
  <w:style w:type="character" w:customStyle="1" w:styleId="mainartauthor">
    <w:name w:val="mainartauthor"/>
    <w:rsid w:val="00141C9C"/>
  </w:style>
  <w:style w:type="character" w:customStyle="1" w:styleId="mainartdate">
    <w:name w:val="mainartdate"/>
    <w:rsid w:val="00141C9C"/>
  </w:style>
  <w:style w:type="character" w:customStyle="1" w:styleId="gsggs">
    <w:name w:val="gs_ggs"/>
    <w:rsid w:val="00141C9C"/>
  </w:style>
  <w:style w:type="character" w:customStyle="1" w:styleId="ahead">
    <w:name w:val="a_head"/>
    <w:rsid w:val="00141C9C"/>
  </w:style>
  <w:style w:type="character" w:customStyle="1" w:styleId="docbody">
    <w:name w:val="docbody"/>
    <w:rsid w:val="00141C9C"/>
  </w:style>
  <w:style w:type="character" w:customStyle="1" w:styleId="superscript">
    <w:name w:val="superscript"/>
    <w:rsid w:val="00141C9C"/>
  </w:style>
  <w:style w:type="character" w:customStyle="1" w:styleId="bwxsm">
    <w:name w:val="b w xsm"/>
    <w:rsid w:val="00141C9C"/>
  </w:style>
  <w:style w:type="character" w:customStyle="1" w:styleId="fstd">
    <w:name w:val="f std"/>
    <w:rsid w:val="00141C9C"/>
  </w:style>
  <w:style w:type="character" w:customStyle="1" w:styleId="heading2char2charchar1">
    <w:name w:val="heading2char2charchar1"/>
    <w:rsid w:val="00141C9C"/>
  </w:style>
  <w:style w:type="character" w:customStyle="1" w:styleId="charchar60">
    <w:name w:val="charchar6"/>
    <w:rsid w:val="00141C9C"/>
  </w:style>
  <w:style w:type="character" w:customStyle="1" w:styleId="bio1">
    <w:name w:val="bio1"/>
    <w:rsid w:val="00141C9C"/>
    <w:rPr>
      <w:rFonts w:ascii="Arial" w:hAnsi="Arial" w:cs="Arial" w:hint="default"/>
      <w:i/>
      <w:iCs/>
      <w:color w:val="000000"/>
      <w:sz w:val="20"/>
      <w:szCs w:val="20"/>
    </w:rPr>
  </w:style>
  <w:style w:type="character" w:customStyle="1" w:styleId="cardCharCharCharCharCharChar">
    <w:name w:val="card Char Char Char Char Char Char"/>
    <w:rsid w:val="00141C9C"/>
    <w:rPr>
      <w:sz w:val="24"/>
      <w:szCs w:val="24"/>
      <w:lang w:val="en-US" w:eastAsia="en-US" w:bidi="ar-SA"/>
    </w:rPr>
  </w:style>
  <w:style w:type="character" w:customStyle="1" w:styleId="Style24ptBoldUnderlineCenteredCharChar">
    <w:name w:val="Style 24 pt Bold Underline Centered Char Char"/>
    <w:rsid w:val="00141C9C"/>
    <w:rPr>
      <w:b/>
      <w:bCs/>
      <w:sz w:val="48"/>
      <w:szCs w:val="24"/>
      <w:u w:val="single"/>
      <w:lang w:val="en-US" w:eastAsia="en-US" w:bidi="ar-SA"/>
    </w:rPr>
  </w:style>
  <w:style w:type="character" w:customStyle="1" w:styleId="TagCiteCharChar0">
    <w:name w:val="Tag / Cite Char Char"/>
    <w:rsid w:val="00141C9C"/>
    <w:rPr>
      <w:b/>
      <w:bCs w:val="0"/>
      <w:color w:val="000000"/>
      <w:sz w:val="24"/>
      <w:szCs w:val="24"/>
      <w:lang w:val="en-US" w:eastAsia="en-US" w:bidi="ar-SA"/>
    </w:rPr>
  </w:style>
  <w:style w:type="character" w:customStyle="1" w:styleId="CardTextUnderlinedCharChar">
    <w:name w:val="Card Text Underlined Char Char"/>
    <w:rsid w:val="00141C9C"/>
    <w:rPr>
      <w:rFonts w:ascii="Arial Narrow" w:hAnsi="Arial Narrow" w:hint="default"/>
      <w:szCs w:val="24"/>
      <w:u w:val="single"/>
      <w:lang w:val="en-US" w:eastAsia="en-US" w:bidi="ar-SA"/>
    </w:rPr>
  </w:style>
  <w:style w:type="character" w:customStyle="1" w:styleId="CardTagCharCharChar">
    <w:name w:val="Card Tag Char Char Char"/>
    <w:rsid w:val="00141C9C"/>
    <w:rPr>
      <w:b/>
      <w:bCs w:val="0"/>
      <w:sz w:val="24"/>
      <w:szCs w:val="24"/>
      <w:lang w:val="en-US" w:eastAsia="en-US" w:bidi="ar-SA"/>
    </w:rPr>
  </w:style>
  <w:style w:type="character" w:customStyle="1" w:styleId="mainbody">
    <w:name w:val="mainbody"/>
    <w:rsid w:val="00141C9C"/>
  </w:style>
  <w:style w:type="character" w:customStyle="1" w:styleId="UnderlineStyleChar20">
    <w:name w:val="Underline Style Char2"/>
    <w:rsid w:val="00141C9C"/>
    <w:rPr>
      <w:rFonts w:ascii="Garamond" w:hAnsi="Garamond" w:hint="default"/>
      <w:sz w:val="22"/>
      <w:szCs w:val="24"/>
      <w:u w:val="single"/>
      <w:lang w:val="en-US" w:eastAsia="en-US" w:bidi="ar-SA"/>
    </w:rPr>
  </w:style>
  <w:style w:type="character" w:customStyle="1" w:styleId="Style1Char2">
    <w:name w:val="Style1 Char2"/>
    <w:rsid w:val="00141C9C"/>
    <w:rPr>
      <w:szCs w:val="24"/>
    </w:rPr>
  </w:style>
  <w:style w:type="character" w:customStyle="1" w:styleId="t13">
    <w:name w:val="t13"/>
    <w:rsid w:val="00141C9C"/>
  </w:style>
  <w:style w:type="character" w:customStyle="1" w:styleId="lead">
    <w:name w:val="lead"/>
    <w:rsid w:val="00141C9C"/>
  </w:style>
  <w:style w:type="paragraph" w:customStyle="1" w:styleId="CardDownx1">
    <w:name w:val="CardDown x1"/>
    <w:basedOn w:val="Normal"/>
    <w:link w:val="CardDownx1Char"/>
    <w:rsid w:val="00141C9C"/>
  </w:style>
  <w:style w:type="character" w:customStyle="1" w:styleId="CardDownx1Char">
    <w:name w:val="CardDown x1 Char"/>
    <w:link w:val="CardDownx1"/>
    <w:locked/>
    <w:rsid w:val="00141C9C"/>
    <w:rPr>
      <w:rFonts w:ascii="Times New Roman" w:hAnsi="Times New Roman" w:cs="Times New Roman"/>
    </w:rPr>
  </w:style>
  <w:style w:type="character" w:customStyle="1" w:styleId="CharChar17">
    <w:name w:val="Char Char17"/>
    <w:locked/>
    <w:rsid w:val="00141C9C"/>
    <w:rPr>
      <w:rFonts w:ascii="Arial" w:hAnsi="Arial" w:cs="Arial" w:hint="default"/>
      <w:b/>
      <w:bCs/>
      <w:sz w:val="26"/>
      <w:szCs w:val="26"/>
    </w:rPr>
  </w:style>
  <w:style w:type="character" w:customStyle="1" w:styleId="address">
    <w:name w:val="address"/>
    <w:rsid w:val="00141C9C"/>
  </w:style>
  <w:style w:type="character" w:customStyle="1" w:styleId="ilspan">
    <w:name w:val="il_span"/>
    <w:rsid w:val="00141C9C"/>
  </w:style>
  <w:style w:type="character" w:customStyle="1" w:styleId="articletitle1">
    <w:name w:val="articletitle1"/>
    <w:rsid w:val="00141C9C"/>
    <w:rPr>
      <w:rFonts w:ascii="Times New Roman" w:hAnsi="Times New Roman" w:cs="Times New Roman" w:hint="default"/>
      <w:b/>
      <w:bCs/>
      <w:sz w:val="36"/>
      <w:szCs w:val="36"/>
    </w:rPr>
  </w:style>
  <w:style w:type="character" w:customStyle="1" w:styleId="leftidx1">
    <w:name w:val="leftidx1"/>
    <w:rsid w:val="00141C9C"/>
    <w:rPr>
      <w:rFonts w:ascii="Verdana" w:hAnsi="Verdana" w:hint="default"/>
      <w:sz w:val="22"/>
      <w:szCs w:val="22"/>
    </w:rPr>
  </w:style>
  <w:style w:type="character" w:customStyle="1" w:styleId="blue1">
    <w:name w:val="blue1"/>
    <w:rsid w:val="00141C9C"/>
    <w:rPr>
      <w:color w:val="0000FF"/>
    </w:rPr>
  </w:style>
  <w:style w:type="character" w:customStyle="1" w:styleId="author-link1">
    <w:name w:val="author-link1"/>
    <w:rsid w:val="00141C9C"/>
    <w:rPr>
      <w:b w:val="0"/>
      <w:bCs w:val="0"/>
    </w:rPr>
  </w:style>
  <w:style w:type="character" w:customStyle="1" w:styleId="black1">
    <w:name w:val="black1"/>
    <w:rsid w:val="00141C9C"/>
    <w:rPr>
      <w:color w:val="000000"/>
    </w:rPr>
  </w:style>
  <w:style w:type="character" w:customStyle="1" w:styleId="StyleunderlinedCharBold">
    <w:name w:val="Style underlined Char + Bold"/>
    <w:rsid w:val="00141C9C"/>
    <w:rPr>
      <w:rFonts w:ascii="Times New Roman" w:hAnsi="Times New Roman" w:cs="Times New Roman" w:hint="default"/>
      <w:b/>
      <w:bCs/>
      <w:sz w:val="21"/>
      <w:szCs w:val="24"/>
      <w:u w:val="single"/>
    </w:rPr>
  </w:style>
  <w:style w:type="character" w:customStyle="1" w:styleId="ThickUnderlineCharChar">
    <w:name w:val="Thick Underline Char Char"/>
    <w:rsid w:val="00141C9C"/>
    <w:rPr>
      <w:rFonts w:ascii="Calibri" w:eastAsia="Calibri" w:hAnsi="Calibri" w:hint="default"/>
    </w:rPr>
  </w:style>
  <w:style w:type="character" w:customStyle="1" w:styleId="CardUnderline">
    <w:name w:val="Card Underline"/>
    <w:rsid w:val="00141C9C"/>
    <w:rPr>
      <w:rFonts w:ascii="Times New Roman" w:hAnsi="Times New Roman" w:cs="Times New Roman" w:hint="default"/>
      <w:sz w:val="20"/>
      <w:u w:val="single"/>
    </w:rPr>
  </w:style>
  <w:style w:type="character" w:customStyle="1" w:styleId="lingoregion">
    <w:name w:val="lingo_region"/>
    <w:rsid w:val="00141C9C"/>
  </w:style>
  <w:style w:type="character" w:customStyle="1" w:styleId="cite0">
    <w:name w:val="%cite"/>
    <w:rsid w:val="00141C9C"/>
    <w:rPr>
      <w:rFonts w:ascii="Times New Roman" w:hAnsi="Times New Roman" w:cs="Times New Roman" w:hint="default"/>
      <w:b/>
      <w:bCs w:val="0"/>
      <w:sz w:val="24"/>
    </w:rPr>
  </w:style>
  <w:style w:type="character" w:customStyle="1" w:styleId="Emphasis21">
    <w:name w:val="%Emphasis2"/>
    <w:rsid w:val="00141C9C"/>
    <w:rPr>
      <w:rFonts w:ascii="Cooper Black" w:hAnsi="Cooper Black" w:hint="default"/>
      <w:iCs/>
      <w:u w:val="single"/>
    </w:rPr>
  </w:style>
  <w:style w:type="character" w:customStyle="1" w:styleId="AAAcite">
    <w:name w:val="AAAcite"/>
    <w:rsid w:val="00141C9C"/>
    <w:rPr>
      <w:rFonts w:ascii="Times New Roman" w:hAnsi="Times New Roman" w:cs="Times New Roman" w:hint="default"/>
      <w:b/>
      <w:bCs w:val="0"/>
      <w:sz w:val="24"/>
    </w:rPr>
  </w:style>
  <w:style w:type="character" w:customStyle="1" w:styleId="tmplheaderlink">
    <w:name w:val="tmplheaderlink"/>
    <w:rsid w:val="00141C9C"/>
    <w:rPr>
      <w:rFonts w:ascii="Times New Roman" w:hAnsi="Times New Roman" w:cs="Times New Roman" w:hint="default"/>
    </w:rPr>
  </w:style>
  <w:style w:type="character" w:customStyle="1" w:styleId="role">
    <w:name w:val="role"/>
    <w:rsid w:val="00141C9C"/>
  </w:style>
  <w:style w:type="character" w:customStyle="1" w:styleId="pagination">
    <w:name w:val="pagination"/>
    <w:rsid w:val="00141C9C"/>
  </w:style>
  <w:style w:type="character" w:customStyle="1" w:styleId="doi">
    <w:name w:val="doi"/>
    <w:rsid w:val="00141C9C"/>
  </w:style>
  <w:style w:type="character" w:customStyle="1" w:styleId="bodycontents">
    <w:name w:val="bodycontents"/>
    <w:rsid w:val="00141C9C"/>
  </w:style>
  <w:style w:type="character" w:customStyle="1" w:styleId="comma">
    <w:name w:val="comma"/>
    <w:rsid w:val="00141C9C"/>
  </w:style>
  <w:style w:type="character" w:customStyle="1" w:styleId="pad5right">
    <w:name w:val="pad5right"/>
    <w:rsid w:val="00141C9C"/>
  </w:style>
  <w:style w:type="character" w:customStyle="1" w:styleId="divider">
    <w:name w:val="divider"/>
    <w:rsid w:val="00141C9C"/>
  </w:style>
  <w:style w:type="character" w:customStyle="1" w:styleId="blogdate">
    <w:name w:val="blogdate"/>
    <w:rsid w:val="00141C9C"/>
  </w:style>
  <w:style w:type="character" w:customStyle="1" w:styleId="dot">
    <w:name w:val="dot"/>
    <w:rsid w:val="00141C9C"/>
  </w:style>
  <w:style w:type="character" w:customStyle="1" w:styleId="hn-date">
    <w:name w:val="hn-date"/>
    <w:rsid w:val="00141C9C"/>
  </w:style>
  <w:style w:type="character" w:customStyle="1" w:styleId="location">
    <w:name w:val="location"/>
    <w:rsid w:val="00141C9C"/>
  </w:style>
  <w:style w:type="character" w:customStyle="1" w:styleId="dropcap-letter">
    <w:name w:val="dropcap-letter"/>
    <w:rsid w:val="00141C9C"/>
  </w:style>
  <w:style w:type="character" w:customStyle="1" w:styleId="offscreen">
    <w:name w:val="offscreen"/>
    <w:rsid w:val="00141C9C"/>
  </w:style>
  <w:style w:type="character" w:customStyle="1" w:styleId="linked-in">
    <w:name w:val="linked-in"/>
    <w:rsid w:val="00141C9C"/>
  </w:style>
  <w:style w:type="character" w:customStyle="1" w:styleId="in-widget">
    <w:name w:val="in-widget"/>
    <w:rsid w:val="00141C9C"/>
  </w:style>
  <w:style w:type="character" w:customStyle="1" w:styleId="in-right">
    <w:name w:val="in-right"/>
    <w:rsid w:val="00141C9C"/>
  </w:style>
  <w:style w:type="character" w:customStyle="1" w:styleId="tickerwrap">
    <w:name w:val="ticker_wrap"/>
    <w:rsid w:val="00141C9C"/>
  </w:style>
  <w:style w:type="character" w:customStyle="1" w:styleId="divs">
    <w:name w:val="divs"/>
    <w:rsid w:val="00141C9C"/>
  </w:style>
  <w:style w:type="character" w:customStyle="1" w:styleId="in-top">
    <w:name w:val="in-top"/>
    <w:rsid w:val="00141C9C"/>
  </w:style>
  <w:style w:type="numbering" w:customStyle="1" w:styleId="1ai1">
    <w:name w:val="1 / a / i1"/>
    <w:rsid w:val="00141C9C"/>
    <w:pPr>
      <w:numPr>
        <w:numId w:val="3"/>
      </w:numPr>
    </w:pPr>
  </w:style>
  <w:style w:type="numbering" w:styleId="1ai">
    <w:name w:val="Outline List 1"/>
    <w:basedOn w:val="NoList"/>
    <w:unhideWhenUsed/>
    <w:rsid w:val="00141C9C"/>
    <w:pPr>
      <w:numPr>
        <w:numId w:val="4"/>
      </w:numPr>
    </w:pPr>
  </w:style>
  <w:style w:type="character" w:customStyle="1" w:styleId="FontStyle310">
    <w:name w:val="Font Style310"/>
    <w:uiPriority w:val="99"/>
    <w:rsid w:val="00141C9C"/>
    <w:rPr>
      <w:rFonts w:ascii="Times New Roman" w:hAnsi="Times New Roman" w:cs="Times New Roman"/>
      <w:b/>
      <w:bCs/>
      <w:i/>
      <w:iCs/>
      <w:spacing w:val="-10"/>
      <w:sz w:val="18"/>
      <w:szCs w:val="18"/>
    </w:rPr>
  </w:style>
  <w:style w:type="character" w:customStyle="1" w:styleId="FontStyle370">
    <w:name w:val="Font Style370"/>
    <w:uiPriority w:val="99"/>
    <w:rsid w:val="00141C9C"/>
    <w:rPr>
      <w:rFonts w:ascii="Cambria" w:hAnsi="Cambria" w:cs="Cambria"/>
      <w:b/>
      <w:bCs/>
      <w:spacing w:val="-10"/>
      <w:sz w:val="18"/>
      <w:szCs w:val="18"/>
    </w:rPr>
  </w:style>
  <w:style w:type="character" w:customStyle="1" w:styleId="FontStyle302">
    <w:name w:val="Font Style302"/>
    <w:uiPriority w:val="99"/>
    <w:rsid w:val="00141C9C"/>
    <w:rPr>
      <w:rFonts w:ascii="Times New Roman" w:hAnsi="Times New Roman" w:cs="Times New Roman"/>
      <w:b/>
      <w:bCs/>
      <w:sz w:val="22"/>
      <w:szCs w:val="22"/>
    </w:rPr>
  </w:style>
  <w:style w:type="character" w:customStyle="1" w:styleId="FontStyle347">
    <w:name w:val="Font Style347"/>
    <w:uiPriority w:val="99"/>
    <w:rsid w:val="00141C9C"/>
    <w:rPr>
      <w:rFonts w:ascii="Times New Roman" w:hAnsi="Times New Roman" w:cs="Times New Roman"/>
      <w:b/>
      <w:bCs/>
      <w:spacing w:val="-10"/>
      <w:sz w:val="20"/>
      <w:szCs w:val="20"/>
    </w:rPr>
  </w:style>
  <w:style w:type="paragraph" w:customStyle="1" w:styleId="Style27">
    <w:name w:val="Style27"/>
    <w:basedOn w:val="Normal"/>
    <w:uiPriority w:val="99"/>
    <w:rsid w:val="00141C9C"/>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141C9C"/>
    <w:rPr>
      <w:rFonts w:ascii="Times New Roman" w:hAnsi="Times New Roman" w:cs="Times New Roman"/>
      <w:spacing w:val="-10"/>
      <w:sz w:val="18"/>
      <w:szCs w:val="18"/>
    </w:rPr>
  </w:style>
  <w:style w:type="character" w:customStyle="1" w:styleId="FontStyle312">
    <w:name w:val="Font Style312"/>
    <w:uiPriority w:val="99"/>
    <w:rsid w:val="00141C9C"/>
    <w:rPr>
      <w:rFonts w:ascii="Times New Roman" w:hAnsi="Times New Roman" w:cs="Times New Roman"/>
      <w:b/>
      <w:bCs/>
      <w:spacing w:val="-10"/>
      <w:sz w:val="16"/>
      <w:szCs w:val="16"/>
    </w:rPr>
  </w:style>
  <w:style w:type="character" w:customStyle="1" w:styleId="FontStyle346">
    <w:name w:val="Font Style346"/>
    <w:uiPriority w:val="99"/>
    <w:rsid w:val="00141C9C"/>
    <w:rPr>
      <w:rFonts w:ascii="Times New Roman" w:hAnsi="Times New Roman" w:cs="Times New Roman"/>
      <w:b/>
      <w:bCs/>
      <w:spacing w:val="-10"/>
      <w:sz w:val="18"/>
      <w:szCs w:val="18"/>
    </w:rPr>
  </w:style>
  <w:style w:type="character" w:customStyle="1" w:styleId="FontStyle330">
    <w:name w:val="Font Style330"/>
    <w:uiPriority w:val="99"/>
    <w:rsid w:val="00141C9C"/>
    <w:rPr>
      <w:rFonts w:ascii="Times New Roman" w:hAnsi="Times New Roman" w:cs="Times New Roman"/>
      <w:b/>
      <w:bCs/>
      <w:sz w:val="16"/>
      <w:szCs w:val="16"/>
    </w:rPr>
  </w:style>
  <w:style w:type="character" w:customStyle="1" w:styleId="FontStyle372">
    <w:name w:val="Font Style372"/>
    <w:uiPriority w:val="99"/>
    <w:rsid w:val="00141C9C"/>
    <w:rPr>
      <w:rFonts w:ascii="Times New Roman" w:hAnsi="Times New Roman" w:cs="Times New Roman"/>
      <w:b/>
      <w:bCs/>
      <w:sz w:val="16"/>
      <w:szCs w:val="16"/>
    </w:rPr>
  </w:style>
  <w:style w:type="paragraph" w:customStyle="1" w:styleId="Style59">
    <w:name w:val="Style59"/>
    <w:basedOn w:val="Normal"/>
    <w:uiPriority w:val="99"/>
    <w:rsid w:val="00141C9C"/>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141C9C"/>
    <w:rPr>
      <w:rFonts w:ascii="Times New Roman" w:hAnsi="Times New Roman" w:cs="Times New Roman"/>
      <w:b/>
      <w:bCs/>
      <w:i/>
      <w:iCs/>
      <w:sz w:val="16"/>
      <w:szCs w:val="16"/>
    </w:rPr>
  </w:style>
  <w:style w:type="paragraph" w:customStyle="1" w:styleId="Style200">
    <w:name w:val="Style20"/>
    <w:basedOn w:val="Normal"/>
    <w:uiPriority w:val="99"/>
    <w:rsid w:val="00141C9C"/>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141C9C"/>
    <w:rPr>
      <w:rFonts w:ascii="Times New Roman" w:hAnsi="Times New Roman" w:cs="Times New Roman"/>
      <w:smallCaps/>
      <w:sz w:val="14"/>
      <w:szCs w:val="14"/>
    </w:rPr>
  </w:style>
  <w:style w:type="paragraph" w:customStyle="1" w:styleId="Style89">
    <w:name w:val="Style89"/>
    <w:basedOn w:val="Normal"/>
    <w:uiPriority w:val="99"/>
    <w:rsid w:val="00141C9C"/>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141C9C"/>
    <w:rPr>
      <w:rFonts w:ascii="Times New Roman" w:hAnsi="Times New Roman" w:cs="Times New Roman"/>
      <w:b/>
      <w:bCs/>
      <w:spacing w:val="-10"/>
      <w:sz w:val="22"/>
      <w:szCs w:val="22"/>
    </w:rPr>
  </w:style>
  <w:style w:type="character" w:customStyle="1" w:styleId="FontStyle320">
    <w:name w:val="Font Style320"/>
    <w:uiPriority w:val="99"/>
    <w:rsid w:val="00141C9C"/>
    <w:rPr>
      <w:rFonts w:ascii="Times New Roman" w:hAnsi="Times New Roman" w:cs="Times New Roman"/>
      <w:b/>
      <w:bCs/>
      <w:spacing w:val="-10"/>
      <w:sz w:val="22"/>
      <w:szCs w:val="22"/>
    </w:rPr>
  </w:style>
  <w:style w:type="character" w:customStyle="1" w:styleId="FontStyle352">
    <w:name w:val="Font Style352"/>
    <w:uiPriority w:val="99"/>
    <w:rsid w:val="00141C9C"/>
    <w:rPr>
      <w:rFonts w:ascii="Times New Roman" w:hAnsi="Times New Roman" w:cs="Times New Roman"/>
      <w:b/>
      <w:bCs/>
      <w:sz w:val="16"/>
      <w:szCs w:val="16"/>
    </w:rPr>
  </w:style>
  <w:style w:type="character" w:customStyle="1" w:styleId="FontStyle356">
    <w:name w:val="Font Style356"/>
    <w:uiPriority w:val="99"/>
    <w:rsid w:val="00141C9C"/>
    <w:rPr>
      <w:rFonts w:ascii="Times New Roman" w:hAnsi="Times New Roman" w:cs="Times New Roman"/>
      <w:b/>
      <w:bCs/>
      <w:spacing w:val="-10"/>
      <w:sz w:val="22"/>
      <w:szCs w:val="22"/>
    </w:rPr>
  </w:style>
  <w:style w:type="character" w:customStyle="1" w:styleId="FontStyle298">
    <w:name w:val="Font Style298"/>
    <w:uiPriority w:val="99"/>
    <w:rsid w:val="00141C9C"/>
    <w:rPr>
      <w:rFonts w:ascii="Times New Roman" w:hAnsi="Times New Roman" w:cs="Times New Roman"/>
      <w:sz w:val="18"/>
      <w:szCs w:val="18"/>
    </w:rPr>
  </w:style>
  <w:style w:type="character" w:customStyle="1" w:styleId="FontStyle311">
    <w:name w:val="Font Style311"/>
    <w:uiPriority w:val="99"/>
    <w:rsid w:val="00141C9C"/>
    <w:rPr>
      <w:rFonts w:ascii="Times New Roman" w:hAnsi="Times New Roman" w:cs="Times New Roman"/>
      <w:b/>
      <w:bCs/>
      <w:spacing w:val="-10"/>
      <w:sz w:val="18"/>
      <w:szCs w:val="18"/>
    </w:rPr>
  </w:style>
  <w:style w:type="character" w:customStyle="1" w:styleId="FontStyle332">
    <w:name w:val="Font Style332"/>
    <w:uiPriority w:val="99"/>
    <w:rsid w:val="00141C9C"/>
    <w:rPr>
      <w:rFonts w:ascii="Times New Roman" w:hAnsi="Times New Roman" w:cs="Times New Roman"/>
      <w:b/>
      <w:bCs/>
      <w:i/>
      <w:iCs/>
      <w:spacing w:val="-10"/>
      <w:sz w:val="20"/>
      <w:szCs w:val="20"/>
    </w:rPr>
  </w:style>
  <w:style w:type="character" w:customStyle="1" w:styleId="FontStyle371">
    <w:name w:val="Font Style371"/>
    <w:uiPriority w:val="99"/>
    <w:rsid w:val="00141C9C"/>
    <w:rPr>
      <w:rFonts w:ascii="Times New Roman" w:hAnsi="Times New Roman" w:cs="Times New Roman"/>
      <w:sz w:val="16"/>
      <w:szCs w:val="16"/>
    </w:rPr>
  </w:style>
  <w:style w:type="character" w:customStyle="1" w:styleId="FontStyle350">
    <w:name w:val="Font Style350"/>
    <w:uiPriority w:val="99"/>
    <w:rsid w:val="00141C9C"/>
    <w:rPr>
      <w:rFonts w:ascii="Times New Roman" w:hAnsi="Times New Roman" w:cs="Times New Roman"/>
      <w:b/>
      <w:bCs/>
      <w:i/>
      <w:iCs/>
      <w:sz w:val="20"/>
      <w:szCs w:val="20"/>
    </w:rPr>
  </w:style>
  <w:style w:type="paragraph" w:customStyle="1" w:styleId="Style8">
    <w:name w:val="Style8"/>
    <w:basedOn w:val="Normal"/>
    <w:uiPriority w:val="99"/>
    <w:rsid w:val="00141C9C"/>
    <w:pPr>
      <w:widowControl w:val="0"/>
      <w:autoSpaceDE w:val="0"/>
      <w:autoSpaceDN w:val="0"/>
      <w:adjustRightInd w:val="0"/>
    </w:pPr>
    <w:rPr>
      <w:rFonts w:eastAsia="Times New Roman"/>
      <w:sz w:val="24"/>
    </w:rPr>
  </w:style>
  <w:style w:type="paragraph" w:customStyle="1" w:styleId="Style53">
    <w:name w:val="Style5"/>
    <w:basedOn w:val="Normal"/>
    <w:link w:val="Style5Char"/>
    <w:qFormat/>
    <w:rsid w:val="00141C9C"/>
    <w:pPr>
      <w:widowControl w:val="0"/>
      <w:autoSpaceDE w:val="0"/>
      <w:autoSpaceDN w:val="0"/>
      <w:adjustRightInd w:val="0"/>
      <w:spacing w:line="230" w:lineRule="exact"/>
      <w:jc w:val="both"/>
    </w:pPr>
    <w:rPr>
      <w:rFonts w:eastAsia="Times New Roman"/>
      <w:sz w:val="24"/>
    </w:rPr>
  </w:style>
  <w:style w:type="character" w:customStyle="1" w:styleId="FontStyle351">
    <w:name w:val="Font Style351"/>
    <w:uiPriority w:val="99"/>
    <w:rsid w:val="00141C9C"/>
    <w:rPr>
      <w:rFonts w:ascii="Times New Roman" w:hAnsi="Times New Roman" w:cs="Times New Roman"/>
      <w:b/>
      <w:bCs/>
      <w:sz w:val="22"/>
      <w:szCs w:val="22"/>
    </w:rPr>
  </w:style>
  <w:style w:type="paragraph" w:customStyle="1" w:styleId="Style100">
    <w:name w:val="Style10"/>
    <w:basedOn w:val="Normal"/>
    <w:link w:val="Style10Char"/>
    <w:qFormat/>
    <w:rsid w:val="00141C9C"/>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141C9C"/>
    <w:pPr>
      <w:widowControl w:val="0"/>
      <w:autoSpaceDE w:val="0"/>
      <w:autoSpaceDN w:val="0"/>
      <w:adjustRightInd w:val="0"/>
      <w:jc w:val="both"/>
    </w:pPr>
    <w:rPr>
      <w:rFonts w:eastAsia="Times New Roman"/>
      <w:sz w:val="24"/>
    </w:rPr>
  </w:style>
  <w:style w:type="character" w:customStyle="1" w:styleId="FontStyle369">
    <w:name w:val="Font Style369"/>
    <w:uiPriority w:val="99"/>
    <w:rsid w:val="00141C9C"/>
    <w:rPr>
      <w:rFonts w:ascii="Times New Roman" w:hAnsi="Times New Roman" w:cs="Times New Roman"/>
      <w:b/>
      <w:bCs/>
      <w:spacing w:val="-10"/>
      <w:sz w:val="20"/>
      <w:szCs w:val="20"/>
    </w:rPr>
  </w:style>
  <w:style w:type="character" w:customStyle="1" w:styleId="FontStyle357">
    <w:name w:val="Font Style357"/>
    <w:uiPriority w:val="99"/>
    <w:rsid w:val="00141C9C"/>
    <w:rPr>
      <w:rFonts w:ascii="Times New Roman" w:hAnsi="Times New Roman" w:cs="Times New Roman"/>
      <w:b/>
      <w:bCs/>
      <w:spacing w:val="-10"/>
      <w:sz w:val="22"/>
      <w:szCs w:val="22"/>
    </w:rPr>
  </w:style>
  <w:style w:type="paragraph" w:customStyle="1" w:styleId="Style67">
    <w:name w:val="Style67"/>
    <w:basedOn w:val="Normal"/>
    <w:uiPriority w:val="99"/>
    <w:rsid w:val="00141C9C"/>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141C9C"/>
    <w:rPr>
      <w:rFonts w:ascii="Times New Roman" w:hAnsi="Times New Roman" w:cs="Times New Roman"/>
      <w:sz w:val="20"/>
      <w:szCs w:val="20"/>
    </w:rPr>
  </w:style>
  <w:style w:type="character" w:customStyle="1" w:styleId="FontStyle374">
    <w:name w:val="Font Style374"/>
    <w:uiPriority w:val="99"/>
    <w:rsid w:val="00141C9C"/>
    <w:rPr>
      <w:rFonts w:ascii="Times New Roman" w:hAnsi="Times New Roman" w:cs="Times New Roman"/>
      <w:b/>
      <w:bCs/>
      <w:spacing w:val="-10"/>
      <w:sz w:val="22"/>
      <w:szCs w:val="22"/>
    </w:rPr>
  </w:style>
  <w:style w:type="paragraph" w:customStyle="1" w:styleId="Style300">
    <w:name w:val="Style30"/>
    <w:basedOn w:val="Normal"/>
    <w:uiPriority w:val="99"/>
    <w:rsid w:val="00141C9C"/>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141C9C"/>
    <w:rPr>
      <w:rFonts w:ascii="Times New Roman" w:hAnsi="Times New Roman" w:cs="Times New Roman"/>
      <w:smallCaps/>
      <w:sz w:val="16"/>
      <w:szCs w:val="16"/>
    </w:rPr>
  </w:style>
  <w:style w:type="paragraph" w:customStyle="1" w:styleId="Style93">
    <w:name w:val="Style93"/>
    <w:basedOn w:val="Normal"/>
    <w:uiPriority w:val="99"/>
    <w:rsid w:val="00141C9C"/>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141C9C"/>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141C9C"/>
    <w:rPr>
      <w:sz w:val="10"/>
      <w:szCs w:val="24"/>
      <w:lang w:val="en-US" w:eastAsia="en-US" w:bidi="ar-SA"/>
    </w:rPr>
  </w:style>
  <w:style w:type="character" w:customStyle="1" w:styleId="SmalltextCharCharCharChar0">
    <w:name w:val="Small text Char Char Char Char"/>
    <w:rsid w:val="00141C9C"/>
    <w:rPr>
      <w:sz w:val="16"/>
      <w:szCs w:val="24"/>
      <w:lang w:val="en-US" w:eastAsia="en-US" w:bidi="ar-SA"/>
    </w:rPr>
  </w:style>
  <w:style w:type="paragraph" w:customStyle="1" w:styleId="boldcitation">
    <w:name w:val="bold citation"/>
    <w:basedOn w:val="Normal"/>
    <w:rsid w:val="00141C9C"/>
    <w:rPr>
      <w:rFonts w:ascii="Arial" w:eastAsia="Times New Roman" w:hAnsi="Arial"/>
      <w:b/>
      <w:sz w:val="28"/>
      <w:u w:val="thick"/>
    </w:rPr>
  </w:style>
  <w:style w:type="character" w:customStyle="1" w:styleId="CardsCharCharChar">
    <w:name w:val="Cards Char Char Char"/>
    <w:rsid w:val="00141C9C"/>
    <w:rPr>
      <w:szCs w:val="24"/>
      <w:lang w:val="en-US" w:eastAsia="en-US" w:bidi="ar-SA"/>
    </w:rPr>
  </w:style>
  <w:style w:type="character" w:customStyle="1" w:styleId="CardsCharCharCharChar">
    <w:name w:val="Cards Char Char Char Char"/>
    <w:rsid w:val="00141C9C"/>
    <w:rPr>
      <w:szCs w:val="24"/>
      <w:lang w:val="en-US" w:eastAsia="en-US" w:bidi="ar-SA"/>
    </w:rPr>
  </w:style>
  <w:style w:type="character" w:customStyle="1" w:styleId="BlockHeadingsCharChar">
    <w:name w:val="Block Headings Char Char"/>
    <w:rsid w:val="00141C9C"/>
    <w:rPr>
      <w:b/>
      <w:sz w:val="36"/>
      <w:szCs w:val="24"/>
      <w:u w:val="single"/>
      <w:lang w:val="en-US" w:eastAsia="en-US" w:bidi="ar-SA"/>
    </w:rPr>
  </w:style>
  <w:style w:type="paragraph" w:customStyle="1" w:styleId="NoSpacingCharCharChar">
    <w:name w:val="No Spacing Char Char Char"/>
    <w:next w:val="Normal"/>
    <w:rsid w:val="00141C9C"/>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141C9C"/>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kern w:val="32"/>
      <w:sz w:val="28"/>
    </w:rPr>
  </w:style>
  <w:style w:type="character" w:customStyle="1" w:styleId="RegularChar">
    <w:name w:val="Regular Char"/>
    <w:link w:val="Regular"/>
    <w:rsid w:val="00141C9C"/>
    <w:rPr>
      <w:rFonts w:ascii="Garamond" w:eastAsia="Times New Roman" w:hAnsi="Garamond" w:cs="Arial"/>
      <w:bCs/>
      <w:kern w:val="20"/>
      <w:sz w:val="20"/>
      <w:szCs w:val="32"/>
    </w:rPr>
  </w:style>
  <w:style w:type="character" w:customStyle="1" w:styleId="StyleTimesNewRoman">
    <w:name w:val="Style Times New Roman"/>
    <w:rsid w:val="00141C9C"/>
    <w:rPr>
      <w:rFonts w:ascii="Garamond" w:hAnsi="Garamond"/>
    </w:rPr>
  </w:style>
  <w:style w:type="paragraph" w:customStyle="1" w:styleId="INDENTEDPARAGRAPH">
    <w:name w:val="INDENTED PARAGRAPH"/>
    <w:rsid w:val="00141C9C"/>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141C9C"/>
    <w:rPr>
      <w:rFonts w:cs="Arial"/>
      <w:bCs/>
      <w:caps/>
      <w:color w:val="FFFFFF"/>
      <w:sz w:val="2"/>
      <w:szCs w:val="2"/>
      <w:lang w:val="en-US" w:eastAsia="en-US" w:bidi="ar-SA"/>
    </w:rPr>
  </w:style>
  <w:style w:type="paragraph" w:customStyle="1" w:styleId="Numbering">
    <w:name w:val="Numbering"/>
    <w:basedOn w:val="Normal"/>
    <w:next w:val="Normal"/>
    <w:rsid w:val="00141C9C"/>
    <w:pPr>
      <w:widowControl w:val="0"/>
      <w:numPr>
        <w:numId w:val="9"/>
      </w:numPr>
      <w:suppressAutoHyphens/>
      <w:spacing w:after="200"/>
    </w:pPr>
    <w:rPr>
      <w:rFonts w:eastAsia="Times New Roman"/>
      <w:b/>
      <w:sz w:val="24"/>
      <w:szCs w:val="18"/>
    </w:rPr>
  </w:style>
  <w:style w:type="paragraph" w:customStyle="1" w:styleId="Un-IndexedHeading">
    <w:name w:val="Un-Indexed Heading"/>
    <w:basedOn w:val="Heading1"/>
    <w:next w:val="Normal"/>
    <w:rsid w:val="00141C9C"/>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kern w:val="32"/>
      <w:sz w:val="32"/>
      <w:u w:val="thick"/>
    </w:rPr>
  </w:style>
  <w:style w:type="paragraph" w:customStyle="1" w:styleId="PageHeader">
    <w:name w:val="Page Header"/>
    <w:basedOn w:val="Normal"/>
    <w:rsid w:val="00141C9C"/>
    <w:pPr>
      <w:widowControl w:val="0"/>
      <w:numPr>
        <w:numId w:val="1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141C9C"/>
    <w:pPr>
      <w:numPr>
        <w:numId w:val="7"/>
      </w:numPr>
    </w:pPr>
  </w:style>
  <w:style w:type="paragraph" w:customStyle="1" w:styleId="Lettering">
    <w:name w:val="Lettering"/>
    <w:basedOn w:val="Numbering"/>
    <w:next w:val="Normal"/>
    <w:rsid w:val="00141C9C"/>
    <w:pPr>
      <w:numPr>
        <w:numId w:val="5"/>
      </w:numPr>
    </w:pPr>
    <w:rPr>
      <w:szCs w:val="22"/>
    </w:rPr>
  </w:style>
  <w:style w:type="paragraph" w:customStyle="1" w:styleId="FileName">
    <w:name w:val="File Name"/>
    <w:basedOn w:val="Normal"/>
    <w:next w:val="Normal"/>
    <w:rsid w:val="00141C9C"/>
    <w:pPr>
      <w:widowControl w:val="0"/>
      <w:numPr>
        <w:numId w:val="6"/>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141C9C"/>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141C9C"/>
    <w:pPr>
      <w:numPr>
        <w:numId w:val="8"/>
      </w:numPr>
      <w:tabs>
        <w:tab w:val="num" w:pos="360"/>
      </w:tabs>
      <w:ind w:left="360"/>
    </w:pPr>
  </w:style>
  <w:style w:type="paragraph" w:customStyle="1" w:styleId="CardContinued1">
    <w:name w:val="Card Continued 1"/>
    <w:basedOn w:val="Normal"/>
    <w:next w:val="Normal"/>
    <w:rsid w:val="00141C9C"/>
    <w:pPr>
      <w:widowControl w:val="0"/>
      <w:numPr>
        <w:numId w:val="1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141C9C"/>
    <w:pPr>
      <w:numPr>
        <w:numId w:val="0"/>
      </w:numPr>
      <w:spacing w:before="0" w:after="120"/>
      <w:jc w:val="left"/>
    </w:pPr>
  </w:style>
  <w:style w:type="paragraph" w:customStyle="1" w:styleId="Clearformatting0">
    <w:name w:val="Clear formatting"/>
    <w:basedOn w:val="Normal"/>
    <w:rsid w:val="00141C9C"/>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141C9C"/>
  </w:style>
  <w:style w:type="paragraph" w:customStyle="1" w:styleId="SmallCardText">
    <w:name w:val="Small Card Text"/>
    <w:rsid w:val="00141C9C"/>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141C9C"/>
    <w:rPr>
      <w:sz w:val="16"/>
      <w:szCs w:val="16"/>
      <w:lang w:val="en-US" w:eastAsia="en-US" w:bidi="ar-SA"/>
    </w:rPr>
  </w:style>
  <w:style w:type="paragraph" w:customStyle="1" w:styleId="TAGFONT">
    <w:name w:val="TAG FONT"/>
    <w:basedOn w:val="Normal"/>
    <w:autoRedefine/>
    <w:rsid w:val="00141C9C"/>
    <w:rPr>
      <w:rFonts w:eastAsia="Times New Roman"/>
      <w:sz w:val="24"/>
    </w:rPr>
  </w:style>
  <w:style w:type="character" w:customStyle="1" w:styleId="mainarttxt">
    <w:name w:val="mainarttxt"/>
    <w:basedOn w:val="DefaultParagraphFont"/>
    <w:rsid w:val="00141C9C"/>
  </w:style>
  <w:style w:type="paragraph" w:customStyle="1" w:styleId="TagChar1CharCharCharChar">
    <w:name w:val="Tag Char1 Char Char Char Char"/>
    <w:basedOn w:val="Normal"/>
    <w:rsid w:val="00141C9C"/>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141C9C"/>
    <w:rPr>
      <w:sz w:val="20"/>
    </w:rPr>
  </w:style>
  <w:style w:type="character" w:customStyle="1" w:styleId="highlightChar">
    <w:name w:val="highlight Char"/>
    <w:rsid w:val="00141C9C"/>
    <w:rPr>
      <w:sz w:val="24"/>
      <w:szCs w:val="24"/>
      <w:u w:val="single"/>
      <w:lang w:val="en-US" w:eastAsia="en-US" w:bidi="ar-SA"/>
    </w:rPr>
  </w:style>
  <w:style w:type="paragraph" w:customStyle="1" w:styleId="formfldssel">
    <w:name w:val="formfldssel"/>
    <w:basedOn w:val="Normal"/>
    <w:rsid w:val="00141C9C"/>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141C9C"/>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141C9C"/>
    <w:pPr>
      <w:spacing w:before="100" w:beforeAutospacing="1" w:after="100" w:afterAutospacing="1"/>
    </w:pPr>
    <w:rPr>
      <w:rFonts w:ascii="Arial" w:eastAsia="Arial Unicode MS" w:hAnsi="Arial" w:cs="Arial"/>
      <w:b/>
      <w:bCs/>
      <w:sz w:val="20"/>
      <w:szCs w:val="20"/>
    </w:rPr>
  </w:style>
  <w:style w:type="character" w:customStyle="1" w:styleId="StyleCardTextUnderline3Char">
    <w:name w:val="Style Card Text + Underline3 Char"/>
    <w:rsid w:val="00141C9C"/>
    <w:rPr>
      <w:rFonts w:eastAsia="SimSun"/>
      <w:szCs w:val="24"/>
      <w:u w:val="thick"/>
      <w:lang w:val="en-US" w:eastAsia="zh-CN" w:bidi="ar-SA"/>
    </w:rPr>
  </w:style>
  <w:style w:type="character" w:customStyle="1" w:styleId="BoldandUnderlineChar1Char2CharChar">
    <w:name w:val="Bold and Underline Char1 Char2 Char Char"/>
    <w:rsid w:val="00141C9C"/>
    <w:rPr>
      <w:b/>
      <w:noProof w:val="0"/>
      <w:szCs w:val="24"/>
      <w:u w:val="single"/>
      <w:lang w:val="en-US" w:eastAsia="en-US" w:bidi="ar-SA"/>
    </w:rPr>
  </w:style>
  <w:style w:type="character" w:customStyle="1" w:styleId="UnderlineChar1Char1">
    <w:name w:val="Underline Char1 Char1"/>
    <w:rsid w:val="00141C9C"/>
    <w:rPr>
      <w:noProof w:val="0"/>
      <w:szCs w:val="24"/>
      <w:u w:val="single"/>
      <w:lang w:val="en-US" w:eastAsia="en-US" w:bidi="ar-SA"/>
    </w:rPr>
  </w:style>
  <w:style w:type="paragraph" w:customStyle="1" w:styleId="Underlinestyle1">
    <w:name w:val="Underlinestyle"/>
    <w:basedOn w:val="Normal"/>
    <w:rsid w:val="00141C9C"/>
    <w:pPr>
      <w:tabs>
        <w:tab w:val="left" w:pos="720"/>
      </w:tabs>
      <w:ind w:left="720"/>
    </w:pPr>
    <w:rPr>
      <w:rFonts w:eastAsia="Times New Roman"/>
      <w:szCs w:val="20"/>
      <w:u w:val="single"/>
    </w:rPr>
  </w:style>
  <w:style w:type="character" w:customStyle="1" w:styleId="featurecontentgray1">
    <w:name w:val="featurecontentgray1"/>
    <w:rsid w:val="00141C9C"/>
    <w:rPr>
      <w:rFonts w:ascii="Arial" w:hAnsi="Arial" w:cs="Arial" w:hint="default"/>
      <w:color w:val="666666"/>
    </w:rPr>
  </w:style>
  <w:style w:type="character" w:customStyle="1" w:styleId="CardCharCharChar0">
    <w:name w:val="Card Char Char Char"/>
    <w:rsid w:val="00141C9C"/>
    <w:rPr>
      <w:rFonts w:ascii="Book Antiqua" w:hAnsi="Book Antiqua"/>
      <w:szCs w:val="24"/>
      <w:lang w:val="en-US" w:eastAsia="en-US" w:bidi="ar-SA"/>
    </w:rPr>
  </w:style>
  <w:style w:type="character" w:customStyle="1" w:styleId="big1">
    <w:name w:val="big1"/>
    <w:rsid w:val="00141C9C"/>
    <w:rPr>
      <w:sz w:val="28"/>
      <w:szCs w:val="28"/>
    </w:rPr>
  </w:style>
  <w:style w:type="character" w:customStyle="1" w:styleId="prodgeneral">
    <w:name w:val="prodgeneral"/>
    <w:basedOn w:val="DefaultParagraphFont"/>
    <w:rsid w:val="00141C9C"/>
  </w:style>
  <w:style w:type="character" w:customStyle="1" w:styleId="StyleUnderlineChar0">
    <w:name w:val="Style Underline + Char"/>
    <w:rsid w:val="00141C9C"/>
    <w:rPr>
      <w:rFonts w:eastAsia="SimSun" w:cs="Arial"/>
      <w:b/>
      <w:bCs/>
      <w:iCs/>
      <w:caps/>
      <w:sz w:val="24"/>
      <w:szCs w:val="24"/>
      <w:u w:val="single"/>
      <w:lang w:val="en-US" w:eastAsia="en-US" w:bidi="ar-SA"/>
    </w:rPr>
  </w:style>
  <w:style w:type="character" w:customStyle="1" w:styleId="StyleciteChar">
    <w:name w:val="Style cite + Char"/>
    <w:basedOn w:val="citeChar1"/>
    <w:rsid w:val="00141C9C"/>
    <w:rPr>
      <w:rFonts w:ascii="Times New Roman" w:hAnsi="Times New Roman" w:cs="Times New Roman"/>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141C9C"/>
    <w:rPr>
      <w:rFonts w:eastAsia="Times New Roman"/>
      <w:b/>
      <w:sz w:val="24"/>
    </w:rPr>
  </w:style>
  <w:style w:type="paragraph" w:customStyle="1" w:styleId="RepeatHeader">
    <w:name w:val="Repeat Header"/>
    <w:basedOn w:val="HeaderDebate"/>
    <w:rsid w:val="00141C9C"/>
    <w:pPr>
      <w:outlineLvl w:val="1"/>
    </w:pPr>
    <w:rPr>
      <w:szCs w:val="48"/>
    </w:rPr>
  </w:style>
  <w:style w:type="character" w:customStyle="1" w:styleId="sectiontitle">
    <w:name w:val="sectiontitle"/>
    <w:basedOn w:val="DefaultParagraphFont"/>
    <w:rsid w:val="00141C9C"/>
  </w:style>
  <w:style w:type="character" w:customStyle="1" w:styleId="sectionsubtitle">
    <w:name w:val="sectionsubtitle"/>
    <w:basedOn w:val="DefaultParagraphFont"/>
    <w:rsid w:val="00141C9C"/>
  </w:style>
  <w:style w:type="character" w:customStyle="1" w:styleId="EvidenceTag">
    <w:name w:val="Evidence Tag"/>
    <w:rsid w:val="00141C9C"/>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141C9C"/>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141C9C"/>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141C9C"/>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141C9C"/>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141C9C"/>
    <w:rPr>
      <w:rFonts w:eastAsia="Times New Roman"/>
      <w:sz w:val="16"/>
    </w:rPr>
  </w:style>
  <w:style w:type="paragraph" w:customStyle="1" w:styleId="citationunderline">
    <w:name w:val="citation/underline"/>
    <w:autoRedefine/>
    <w:rsid w:val="00141C9C"/>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141C9C"/>
  </w:style>
  <w:style w:type="character" w:customStyle="1" w:styleId="inside-head1">
    <w:name w:val="inside-head1"/>
    <w:rsid w:val="00141C9C"/>
    <w:rPr>
      <w:rFonts w:ascii="Arial" w:hAnsi="Arial" w:cs="Arial" w:hint="default"/>
      <w:b/>
      <w:bCs/>
      <w:color w:val="000000"/>
      <w:spacing w:val="-15"/>
      <w:sz w:val="45"/>
      <w:szCs w:val="45"/>
    </w:rPr>
  </w:style>
  <w:style w:type="character" w:customStyle="1" w:styleId="datestamp1">
    <w:name w:val="datestamp1"/>
    <w:rsid w:val="00141C9C"/>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141C9C"/>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141C9C"/>
  </w:style>
  <w:style w:type="paragraph" w:customStyle="1" w:styleId="links1">
    <w:name w:val="links1"/>
    <w:basedOn w:val="Normal"/>
    <w:rsid w:val="00141C9C"/>
    <w:pPr>
      <w:spacing w:before="100" w:beforeAutospacing="1" w:after="100" w:afterAutospacing="1"/>
    </w:pPr>
    <w:rPr>
      <w:rFonts w:eastAsia="Times New Roman"/>
      <w:color w:val="FFFFFF"/>
      <w:sz w:val="16"/>
      <w:szCs w:val="16"/>
    </w:rPr>
  </w:style>
  <w:style w:type="paragraph" w:customStyle="1" w:styleId="endtext">
    <w:name w:val="endtext"/>
    <w:basedOn w:val="Normal"/>
    <w:rsid w:val="00141C9C"/>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141C9C"/>
    <w:rPr>
      <w:rFonts w:ascii="Verdana" w:hAnsi="Verdana" w:hint="default"/>
      <w:b/>
      <w:bCs/>
      <w:sz w:val="32"/>
      <w:szCs w:val="32"/>
    </w:rPr>
  </w:style>
  <w:style w:type="character" w:customStyle="1" w:styleId="storydeck31">
    <w:name w:val="storydeck31"/>
    <w:rsid w:val="00141C9C"/>
    <w:rPr>
      <w:rFonts w:ascii="Verdana" w:hAnsi="Verdana" w:hint="default"/>
      <w:i w:val="0"/>
      <w:iCs w:val="0"/>
      <w:sz w:val="21"/>
      <w:szCs w:val="21"/>
    </w:rPr>
  </w:style>
  <w:style w:type="character" w:customStyle="1" w:styleId="subtitle10">
    <w:name w:val="subtitle1"/>
    <w:rsid w:val="00141C9C"/>
    <w:rPr>
      <w:rFonts w:ascii="Verdana" w:hAnsi="Verdana" w:hint="default"/>
      <w:b w:val="0"/>
      <w:bCs w:val="0"/>
      <w:vanish w:val="0"/>
      <w:webHidden w:val="0"/>
      <w:color w:val="484848"/>
      <w:sz w:val="14"/>
      <w:szCs w:val="14"/>
      <w:specVanish w:val="0"/>
    </w:rPr>
  </w:style>
  <w:style w:type="paragraph" w:customStyle="1" w:styleId="g">
    <w:name w:val="g"/>
    <w:basedOn w:val="Normal"/>
    <w:rsid w:val="00141C9C"/>
    <w:pPr>
      <w:spacing w:before="240" w:after="240"/>
    </w:pPr>
    <w:rPr>
      <w:rFonts w:eastAsia="Times New Roman"/>
      <w:sz w:val="24"/>
    </w:rPr>
  </w:style>
  <w:style w:type="character" w:customStyle="1" w:styleId="clsbiolink">
    <w:name w:val="clsbiolink"/>
    <w:basedOn w:val="DefaultParagraphFont"/>
    <w:rsid w:val="00141C9C"/>
  </w:style>
  <w:style w:type="character" w:customStyle="1" w:styleId="clssmaller">
    <w:name w:val="clssmaller"/>
    <w:basedOn w:val="DefaultParagraphFont"/>
    <w:rsid w:val="00141C9C"/>
  </w:style>
  <w:style w:type="character" w:customStyle="1" w:styleId="sm1">
    <w:name w:val="sm1"/>
    <w:rsid w:val="00141C9C"/>
    <w:rPr>
      <w:rFonts w:ascii="Verdana" w:hAnsi="Verdana" w:hint="default"/>
      <w:i w:val="0"/>
      <w:iCs w:val="0"/>
      <w:smallCaps w:val="0"/>
      <w:color w:val="000000"/>
      <w:sz w:val="17"/>
      <w:szCs w:val="17"/>
    </w:rPr>
  </w:style>
  <w:style w:type="character" w:customStyle="1" w:styleId="noindentChar">
    <w:name w:val="noindent Char"/>
    <w:rsid w:val="00141C9C"/>
    <w:rPr>
      <w:rFonts w:ascii="Arial" w:hAnsi="Arial" w:cs="Arial"/>
      <w:sz w:val="24"/>
      <w:szCs w:val="24"/>
      <w:lang w:val="en-US" w:eastAsia="en-US" w:bidi="ar-SA"/>
    </w:rPr>
  </w:style>
  <w:style w:type="character" w:customStyle="1" w:styleId="SmallChar1">
    <w:name w:val="Small Char1"/>
    <w:rsid w:val="00141C9C"/>
    <w:rPr>
      <w:sz w:val="16"/>
      <w:szCs w:val="24"/>
      <w:lang w:val="en-US" w:eastAsia="en-US" w:bidi="ar-SA"/>
    </w:rPr>
  </w:style>
  <w:style w:type="character" w:customStyle="1" w:styleId="fullcite0">
    <w:name w:val="fullcite"/>
    <w:basedOn w:val="DefaultParagraphFont"/>
    <w:rsid w:val="00141C9C"/>
  </w:style>
  <w:style w:type="character" w:customStyle="1" w:styleId="Style9ptThickunderline">
    <w:name w:val="Style 9 pt Thick underline"/>
    <w:rsid w:val="00141C9C"/>
    <w:rPr>
      <w:sz w:val="24"/>
      <w:u w:val="thick"/>
    </w:rPr>
  </w:style>
  <w:style w:type="paragraph" w:customStyle="1" w:styleId="Repeatheader0">
    <w:name w:val="Repeat header"/>
    <w:basedOn w:val="Normal"/>
    <w:autoRedefine/>
    <w:rsid w:val="00141C9C"/>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141C9C"/>
    <w:rPr>
      <w:rFonts w:ascii="Times New Roman" w:eastAsia="Times New Roman" w:hAnsi="Times New Roman" w:cs="Times New Roman"/>
      <w:sz w:val="16"/>
    </w:rPr>
  </w:style>
  <w:style w:type="character" w:customStyle="1" w:styleId="CardNotUnderlinedChar">
    <w:name w:val="Card Not Underlined Char"/>
    <w:rsid w:val="00141C9C"/>
    <w:rPr>
      <w:sz w:val="16"/>
      <w:lang w:val="en-US" w:eastAsia="en-US" w:bidi="ar-SA"/>
    </w:rPr>
  </w:style>
  <w:style w:type="paragraph" w:customStyle="1" w:styleId="CardNotUnderlined3">
    <w:name w:val="Card Not Underlined 3"/>
    <w:basedOn w:val="CardNotUnderlined"/>
    <w:rsid w:val="00141C9C"/>
    <w:rPr>
      <w:rFonts w:ascii="Times New Roman" w:eastAsia="Times New Roman" w:hAnsi="Times New Roman" w:cs="Times New Roman"/>
      <w:sz w:val="18"/>
    </w:rPr>
  </w:style>
  <w:style w:type="paragraph" w:customStyle="1" w:styleId="CardNotUnderlinedFinal">
    <w:name w:val="Card Not Underlined Final"/>
    <w:basedOn w:val="CardNotUnderlined3"/>
    <w:rsid w:val="00141C9C"/>
    <w:rPr>
      <w:sz w:val="20"/>
    </w:rPr>
  </w:style>
  <w:style w:type="character" w:customStyle="1" w:styleId="tagChar30">
    <w:name w:val="tag Char3"/>
    <w:rsid w:val="00141C9C"/>
    <w:rPr>
      <w:b/>
      <w:sz w:val="24"/>
      <w:szCs w:val="24"/>
      <w:lang w:val="en-US" w:eastAsia="en-US" w:bidi="ar-SA"/>
    </w:rPr>
  </w:style>
  <w:style w:type="character" w:customStyle="1" w:styleId="link-mailto">
    <w:name w:val="link-mailto"/>
    <w:basedOn w:val="DefaultParagraphFont"/>
    <w:rsid w:val="00141C9C"/>
  </w:style>
  <w:style w:type="character" w:customStyle="1" w:styleId="StyleUnderlineUnderlineChar">
    <w:name w:val="Style Underline + Underline Char"/>
    <w:rsid w:val="00141C9C"/>
    <w:rPr>
      <w:rFonts w:ascii="Trebuchet MS" w:hAnsi="Trebuchet MS"/>
      <w:szCs w:val="18"/>
      <w:u w:val="single"/>
      <w:lang w:val="en-US" w:eastAsia="en-US" w:bidi="ar-SA"/>
    </w:rPr>
  </w:style>
  <w:style w:type="paragraph" w:customStyle="1" w:styleId="formfld">
    <w:name w:val="formfld"/>
    <w:basedOn w:val="Normal"/>
    <w:rsid w:val="00141C9C"/>
    <w:pPr>
      <w:spacing w:before="100" w:beforeAutospacing="1" w:after="100" w:afterAutospacing="1"/>
    </w:pPr>
    <w:rPr>
      <w:rFonts w:ascii="Arial" w:eastAsia="Arial Unicode MS" w:hAnsi="Arial" w:cs="Arial"/>
      <w:sz w:val="20"/>
      <w:szCs w:val="20"/>
    </w:rPr>
  </w:style>
  <w:style w:type="paragraph" w:customStyle="1" w:styleId="UnderlineCards">
    <w:name w:val="Underline Cards"/>
    <w:basedOn w:val="Cards"/>
    <w:link w:val="UnderlineCardsChar"/>
    <w:rsid w:val="00141C9C"/>
    <w:pPr>
      <w:autoSpaceDE/>
      <w:autoSpaceDN/>
      <w:adjustRightInd/>
      <w:spacing w:after="0" w:line="240" w:lineRule="auto"/>
      <w:ind w:left="288" w:right="0"/>
      <w:jc w:val="left"/>
    </w:pPr>
    <w:rPr>
      <w:szCs w:val="24"/>
      <w:u w:val="thick"/>
    </w:rPr>
  </w:style>
  <w:style w:type="character" w:customStyle="1" w:styleId="UnderlineCardsChar">
    <w:name w:val="Underline Cards Char"/>
    <w:link w:val="UnderlineCards"/>
    <w:rsid w:val="00141C9C"/>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141C9C"/>
    <w:pPr>
      <w:autoSpaceDE/>
      <w:autoSpaceDN/>
      <w:adjustRightInd/>
      <w:spacing w:after="0" w:line="240" w:lineRule="auto"/>
      <w:ind w:left="288" w:right="0"/>
      <w:jc w:val="left"/>
    </w:pPr>
    <w:rPr>
      <w:sz w:val="14"/>
      <w:szCs w:val="24"/>
    </w:rPr>
  </w:style>
  <w:style w:type="character" w:customStyle="1" w:styleId="SmallCardsChar">
    <w:name w:val="Small Cards Char"/>
    <w:link w:val="SmallCards"/>
    <w:rsid w:val="00141C9C"/>
    <w:rPr>
      <w:rFonts w:ascii="Times New Roman" w:eastAsia="Times New Roman" w:hAnsi="Times New Roman" w:cs="Times New Roman"/>
      <w:sz w:val="14"/>
      <w:szCs w:val="24"/>
    </w:rPr>
  </w:style>
  <w:style w:type="paragraph" w:customStyle="1" w:styleId="ReadingCites">
    <w:name w:val="Reading Cites"/>
    <w:basedOn w:val="Normal"/>
    <w:link w:val="ReadingCitesChar"/>
    <w:rsid w:val="00141C9C"/>
    <w:rPr>
      <w:rFonts w:eastAsia="Times New Roman"/>
      <w:b/>
      <w:sz w:val="20"/>
      <w:szCs w:val="20"/>
    </w:rPr>
  </w:style>
  <w:style w:type="character" w:customStyle="1" w:styleId="ReadingCitesChar">
    <w:name w:val="Reading Cites Char"/>
    <w:link w:val="ReadingCites"/>
    <w:rsid w:val="00141C9C"/>
    <w:rPr>
      <w:rFonts w:ascii="Times New Roman" w:eastAsia="Times New Roman" w:hAnsi="Times New Roman" w:cs="Times New Roman"/>
      <w:b/>
      <w:sz w:val="20"/>
      <w:szCs w:val="20"/>
    </w:rPr>
  </w:style>
  <w:style w:type="paragraph" w:customStyle="1" w:styleId="ContentsHeading">
    <w:name w:val="Contents Heading"/>
    <w:basedOn w:val="Heading1"/>
    <w:next w:val="Normal"/>
    <w:rsid w:val="00141C9C"/>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sz w:val="24"/>
      <w:lang w:eastAsia="ar-SA"/>
    </w:rPr>
  </w:style>
  <w:style w:type="paragraph" w:customStyle="1" w:styleId="links">
    <w:name w:val="links"/>
    <w:basedOn w:val="Normal"/>
    <w:rsid w:val="00141C9C"/>
    <w:pPr>
      <w:spacing w:before="100" w:beforeAutospacing="1" w:after="100" w:afterAutospacing="1"/>
    </w:pPr>
    <w:rPr>
      <w:rFonts w:eastAsia="Times New Roman"/>
      <w:sz w:val="20"/>
    </w:rPr>
  </w:style>
  <w:style w:type="character" w:customStyle="1" w:styleId="CharacterStyle8">
    <w:name w:val="Character Style 8"/>
    <w:rsid w:val="00141C9C"/>
    <w:rPr>
      <w:sz w:val="22"/>
      <w:szCs w:val="22"/>
    </w:rPr>
  </w:style>
  <w:style w:type="paragraph" w:customStyle="1" w:styleId="Style110">
    <w:name w:val="Style 11"/>
    <w:rsid w:val="00141C9C"/>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141C9C"/>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141C9C"/>
    <w:rPr>
      <w:rFonts w:ascii="Arial Narrow" w:hAnsi="Arial Narrow"/>
      <w:color w:val="000000"/>
      <w:sz w:val="22"/>
      <w:szCs w:val="22"/>
      <w:u w:val="single"/>
      <w:lang w:val="en-US" w:eastAsia="en-US" w:bidi="ar-SA"/>
    </w:rPr>
  </w:style>
  <w:style w:type="character" w:customStyle="1" w:styleId="CardText1Char1">
    <w:name w:val="Card Text 1 Char1"/>
    <w:rsid w:val="00141C9C"/>
    <w:rPr>
      <w:rFonts w:ascii="Arial Narrow" w:hAnsi="Arial Narrow"/>
      <w:color w:val="000000"/>
      <w:sz w:val="22"/>
      <w:szCs w:val="22"/>
      <w:u w:val="single"/>
      <w:lang w:val="en-US" w:eastAsia="en-US" w:bidi="ar-SA"/>
    </w:rPr>
  </w:style>
  <w:style w:type="paragraph" w:customStyle="1" w:styleId="Style70">
    <w:name w:val="Style 7"/>
    <w:rsid w:val="00141C9C"/>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141C9C"/>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141C9C"/>
  </w:style>
  <w:style w:type="character" w:customStyle="1" w:styleId="arttitle1">
    <w:name w:val="arttitle1"/>
    <w:rsid w:val="00141C9C"/>
    <w:rPr>
      <w:b/>
      <w:bCs/>
      <w:color w:val="695B54"/>
    </w:rPr>
  </w:style>
  <w:style w:type="paragraph" w:customStyle="1" w:styleId="Heading11">
    <w:name w:val="Heading 11"/>
    <w:basedOn w:val="Normal"/>
    <w:next w:val="Normal"/>
    <w:rsid w:val="00141C9C"/>
    <w:pPr>
      <w:keepNext/>
      <w:widowControl w:val="0"/>
      <w:suppressAutoHyphens/>
      <w:jc w:val="center"/>
    </w:pPr>
    <w:rPr>
      <w:rFonts w:eastAsia="Tahoma"/>
      <w:b/>
      <w:sz w:val="48"/>
      <w:szCs w:val="32"/>
      <w:u w:val="single"/>
    </w:rPr>
  </w:style>
  <w:style w:type="paragraph" w:customStyle="1" w:styleId="TextHeading">
    <w:name w:val="Text Heading"/>
    <w:basedOn w:val="Heading3"/>
    <w:rsid w:val="00141C9C"/>
    <w:pPr>
      <w:keepLines w:val="0"/>
      <w:pageBreakBefore w:val="0"/>
      <w:spacing w:before="0"/>
      <w:jc w:val="left"/>
    </w:pPr>
    <w:rPr>
      <w:rFonts w:eastAsia="Times New Roman" w:cs="Arial"/>
      <w:sz w:val="22"/>
      <w:szCs w:val="26"/>
    </w:rPr>
  </w:style>
  <w:style w:type="character" w:customStyle="1" w:styleId="TextHeadingChar">
    <w:name w:val="Text Heading Char"/>
    <w:rsid w:val="00141C9C"/>
    <w:rPr>
      <w:rFonts w:cs="Arial"/>
      <w:b/>
      <w:bCs/>
      <w:sz w:val="22"/>
      <w:szCs w:val="26"/>
      <w:u w:val="single"/>
      <w:lang w:val="en-US" w:eastAsia="en-US" w:bidi="ar-SA"/>
    </w:rPr>
  </w:style>
  <w:style w:type="character" w:customStyle="1" w:styleId="FootnoteCharacters">
    <w:name w:val="Footnote Characters"/>
    <w:rsid w:val="00141C9C"/>
    <w:rPr>
      <w:vertAlign w:val="superscript"/>
    </w:rPr>
  </w:style>
  <w:style w:type="paragraph" w:customStyle="1" w:styleId="StyleHeading1BlockTitleHeading1Char1ALEXHeadingBrief-He2">
    <w:name w:val="Style Heading 1Block TitleHeading 1 Char1ALEXHeadingBrief - He...2"/>
    <w:basedOn w:val="Heading1"/>
    <w:autoRedefine/>
    <w:rsid w:val="00141C9C"/>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141C9C"/>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141C9C"/>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Analyticals">
    <w:name w:val="Analyticals"/>
    <w:basedOn w:val="Normal"/>
    <w:rsid w:val="00141C9C"/>
    <w:rPr>
      <w:rFonts w:ascii="Arial" w:eastAsia="Times New Roman" w:hAnsi="Arial"/>
      <w:smallCaps/>
    </w:rPr>
  </w:style>
  <w:style w:type="paragraph" w:customStyle="1" w:styleId="DebateBody">
    <w:name w:val="Debate Body"/>
    <w:basedOn w:val="Normal"/>
    <w:qFormat/>
    <w:rsid w:val="00141C9C"/>
    <w:rPr>
      <w:rFonts w:ascii="Cambria" w:eastAsia="Cambria" w:hAnsi="Cambria"/>
      <w:b/>
      <w:caps/>
      <w:sz w:val="24"/>
    </w:rPr>
  </w:style>
  <w:style w:type="paragraph" w:customStyle="1" w:styleId="StyleDebateBodyBefore12pt">
    <w:name w:val="Style Debate Body + Before:  12 pt"/>
    <w:basedOn w:val="Normal"/>
    <w:next w:val="Normal"/>
    <w:rsid w:val="00141C9C"/>
    <w:pPr>
      <w:spacing w:before="240"/>
    </w:pPr>
    <w:rPr>
      <w:rFonts w:eastAsia="Times New Roman"/>
      <w:bCs/>
      <w:sz w:val="20"/>
      <w:szCs w:val="20"/>
    </w:rPr>
  </w:style>
  <w:style w:type="paragraph" w:customStyle="1" w:styleId="StyleDebateBodyBefore12pt1">
    <w:name w:val="Style Debate Body + Before:  12 pt1"/>
    <w:basedOn w:val="Normal"/>
    <w:rsid w:val="00141C9C"/>
    <w:pPr>
      <w:spacing w:before="240"/>
    </w:pPr>
    <w:rPr>
      <w:rFonts w:eastAsia="Times New Roman"/>
      <w:bCs/>
      <w:sz w:val="20"/>
      <w:szCs w:val="20"/>
    </w:rPr>
  </w:style>
  <w:style w:type="paragraph" w:customStyle="1" w:styleId="PageNumber11">
    <w:name w:val="Page Number11"/>
    <w:basedOn w:val="Normal"/>
    <w:next w:val="Normal"/>
    <w:rsid w:val="00141C9C"/>
    <w:rPr>
      <w:rFonts w:eastAsia="Times New Roman"/>
      <w:sz w:val="20"/>
    </w:rPr>
  </w:style>
  <w:style w:type="character" w:customStyle="1" w:styleId="Heading2CharCharCharCharCharCharCharCharCharCharCharCharCharChar1">
    <w:name w:val="Heading 2 Char Char Char Char Char Char Char Char Char Char Char Char Char Char1"/>
    <w:rsid w:val="00141C9C"/>
    <w:rPr>
      <w:rFonts w:eastAsia="SimSun" w:cs="Arial"/>
      <w:b/>
      <w:bCs/>
      <w:iCs/>
      <w:sz w:val="24"/>
      <w:szCs w:val="28"/>
      <w:lang w:val="en-US" w:eastAsia="zh-CN" w:bidi="ar-SA"/>
    </w:rPr>
  </w:style>
  <w:style w:type="character" w:customStyle="1" w:styleId="Char31">
    <w:name w:val="Char31"/>
    <w:rsid w:val="00141C9C"/>
    <w:rPr>
      <w:rFonts w:cs="Arial"/>
      <w:bCs/>
      <w:u w:val="thick"/>
      <w:lang w:val="en-US" w:eastAsia="en-US" w:bidi="ar-SA"/>
    </w:rPr>
  </w:style>
  <w:style w:type="paragraph" w:customStyle="1" w:styleId="StyleHeading1Centered">
    <w:name w:val="Style Heading 1 + Centered"/>
    <w:basedOn w:val="Heading1"/>
    <w:rsid w:val="00141C9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141C9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141C9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141C9C"/>
    <w:pPr>
      <w:spacing w:before="120"/>
    </w:pPr>
    <w:rPr>
      <w:rFonts w:eastAsia="Times New Roman"/>
      <w:sz w:val="20"/>
    </w:rPr>
  </w:style>
  <w:style w:type="character" w:customStyle="1" w:styleId="underliningChar0">
    <w:name w:val="underlining Char"/>
    <w:rsid w:val="00141C9C"/>
    <w:rPr>
      <w:b/>
      <w:szCs w:val="24"/>
      <w:u w:val="single"/>
      <w:lang w:val="en-US" w:eastAsia="en-US" w:bidi="ar-SA"/>
    </w:rPr>
  </w:style>
  <w:style w:type="character" w:customStyle="1" w:styleId="notreadChar">
    <w:name w:val="not read Char"/>
    <w:rsid w:val="00141C9C"/>
    <w:rPr>
      <w:sz w:val="18"/>
      <w:szCs w:val="24"/>
      <w:lang w:val="en-US" w:eastAsia="en-US" w:bidi="ar-SA"/>
    </w:rPr>
  </w:style>
  <w:style w:type="paragraph" w:customStyle="1" w:styleId="StyleStrong10ptNotBold">
    <w:name w:val="Style Strong + 10 pt Not Bold"/>
    <w:basedOn w:val="Normal"/>
    <w:autoRedefine/>
    <w:rsid w:val="00141C9C"/>
    <w:pPr>
      <w:ind w:left="720" w:hanging="360"/>
    </w:pPr>
    <w:rPr>
      <w:rFonts w:eastAsia="Times New Roman"/>
      <w:sz w:val="26"/>
      <w:szCs w:val="26"/>
    </w:rPr>
  </w:style>
  <w:style w:type="character" w:customStyle="1" w:styleId="prbodytext1">
    <w:name w:val="pr_bodytext1"/>
    <w:rsid w:val="00141C9C"/>
    <w:rPr>
      <w:rFonts w:ascii="Arial" w:hAnsi="Arial" w:cs="Arial" w:hint="default"/>
      <w:sz w:val="20"/>
      <w:szCs w:val="20"/>
    </w:rPr>
  </w:style>
  <w:style w:type="character" w:customStyle="1" w:styleId="smallCharChar">
    <w:name w:val="small Char Char"/>
    <w:rsid w:val="00141C9C"/>
    <w:rPr>
      <w:rFonts w:ascii="Times New Roman" w:eastAsia="Times New Roman" w:hAnsi="Times New Roman" w:cs="Times New Roman"/>
      <w:sz w:val="12"/>
      <w:szCs w:val="16"/>
    </w:rPr>
  </w:style>
  <w:style w:type="character" w:customStyle="1" w:styleId="Undlerine">
    <w:name w:val="Undlerine"/>
    <w:qFormat/>
    <w:rsid w:val="00141C9C"/>
    <w:rPr>
      <w:rFonts w:ascii="Times New Roman" w:hAnsi="Times New Roman"/>
      <w:w w:val="110"/>
      <w:sz w:val="20"/>
      <w:szCs w:val="20"/>
      <w:u w:val="single"/>
      <w:bdr w:val="none" w:sz="0" w:space="0" w:color="auto"/>
      <w:lang w:bidi="he-IL"/>
    </w:rPr>
  </w:style>
  <w:style w:type="character" w:customStyle="1" w:styleId="Boxes">
    <w:name w:val="Boxes"/>
    <w:qFormat/>
    <w:rsid w:val="00141C9C"/>
    <w:rPr>
      <w:rFonts w:ascii="Times New Roman" w:hAnsi="Times New Roman"/>
      <w:sz w:val="20"/>
      <w:u w:val="single"/>
      <w:bdr w:val="single" w:sz="4" w:space="0" w:color="auto"/>
    </w:rPr>
  </w:style>
  <w:style w:type="character" w:customStyle="1" w:styleId="tim">
    <w:name w:val="tim"/>
    <w:qFormat/>
    <w:rsid w:val="00141C9C"/>
    <w:rPr>
      <w:rFonts w:ascii="Times New Roman" w:hAnsi="Times New Roman"/>
      <w:sz w:val="20"/>
      <w:u w:val="single"/>
    </w:rPr>
  </w:style>
  <w:style w:type="character" w:customStyle="1" w:styleId="hl">
    <w:name w:val="hl"/>
    <w:basedOn w:val="DefaultParagraphFont"/>
    <w:rsid w:val="00141C9C"/>
  </w:style>
  <w:style w:type="character" w:customStyle="1" w:styleId="clock1">
    <w:name w:val="clock1"/>
    <w:rsid w:val="00141C9C"/>
    <w:rPr>
      <w:color w:val="B51B1B"/>
    </w:rPr>
  </w:style>
  <w:style w:type="character" w:customStyle="1" w:styleId="smallChar10">
    <w:name w:val="small Char1"/>
    <w:rsid w:val="00141C9C"/>
    <w:rPr>
      <w:sz w:val="12"/>
      <w:szCs w:val="16"/>
      <w:lang w:val="en-US" w:eastAsia="en-US" w:bidi="ar-SA"/>
    </w:rPr>
  </w:style>
  <w:style w:type="character" w:customStyle="1" w:styleId="SmallCardsCharChar">
    <w:name w:val="Small Cards Char Char"/>
    <w:rsid w:val="00141C9C"/>
    <w:rPr>
      <w:sz w:val="14"/>
      <w:szCs w:val="24"/>
      <w:lang w:val="en-US" w:eastAsia="en-US" w:bidi="ar-SA"/>
    </w:rPr>
  </w:style>
  <w:style w:type="paragraph" w:customStyle="1" w:styleId="NormalCards">
    <w:name w:val="Normal Cards"/>
    <w:basedOn w:val="Normal"/>
    <w:rsid w:val="00141C9C"/>
    <w:pPr>
      <w:ind w:left="288"/>
    </w:pPr>
    <w:rPr>
      <w:rFonts w:eastAsia="Times New Roman"/>
      <w:sz w:val="20"/>
    </w:rPr>
  </w:style>
  <w:style w:type="character" w:customStyle="1" w:styleId="iniciales">
    <w:name w:val="iniciales"/>
    <w:basedOn w:val="DefaultParagraphFont"/>
    <w:rsid w:val="00141C9C"/>
  </w:style>
  <w:style w:type="character" w:customStyle="1" w:styleId="Style10ptBoldUnderline">
    <w:name w:val="Style 10 pt Bold Underline"/>
    <w:rsid w:val="00141C9C"/>
    <w:rPr>
      <w:b/>
      <w:bCs/>
      <w:sz w:val="20"/>
      <w:u w:val="single"/>
    </w:rPr>
  </w:style>
  <w:style w:type="paragraph" w:customStyle="1" w:styleId="outdent">
    <w:name w:val="outdent"/>
    <w:basedOn w:val="Normal"/>
    <w:rsid w:val="00141C9C"/>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141C9C"/>
    <w:pPr>
      <w:spacing w:before="100" w:beforeAutospacing="1" w:after="100" w:afterAutospacing="1"/>
    </w:pPr>
    <w:rPr>
      <w:rFonts w:eastAsia="Times New Roman"/>
      <w:sz w:val="24"/>
    </w:rPr>
  </w:style>
  <w:style w:type="paragraph" w:customStyle="1" w:styleId="bulletfollow">
    <w:name w:val="bulletfollow"/>
    <w:basedOn w:val="Normal"/>
    <w:rsid w:val="00141C9C"/>
    <w:pPr>
      <w:spacing w:before="100" w:beforeAutospacing="1" w:after="100" w:afterAutospacing="1"/>
    </w:pPr>
    <w:rPr>
      <w:rFonts w:eastAsia="Times New Roman"/>
      <w:sz w:val="24"/>
    </w:rPr>
  </w:style>
  <w:style w:type="paragraph" w:customStyle="1" w:styleId="bulleted">
    <w:name w:val="bulleted"/>
    <w:basedOn w:val="Normal"/>
    <w:rsid w:val="00141C9C"/>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141C9C"/>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141C9C"/>
    <w:rPr>
      <w:rFonts w:ascii="Times New Roman" w:eastAsia="Times New Roman" w:hAnsi="Times New Roman" w:cs="Times New Roman"/>
      <w:strike/>
      <w:sz w:val="20"/>
      <w:szCs w:val="20"/>
    </w:rPr>
  </w:style>
  <w:style w:type="character" w:customStyle="1" w:styleId="UnderlineCardsCharChar">
    <w:name w:val="Underline Cards Char Char"/>
    <w:rsid w:val="00141C9C"/>
    <w:rPr>
      <w:rFonts w:eastAsia="SimSun"/>
      <w:szCs w:val="24"/>
      <w:u w:val="thick"/>
      <w:lang w:val="en-US" w:eastAsia="en-US" w:bidi="ar-SA"/>
    </w:rPr>
  </w:style>
  <w:style w:type="character" w:customStyle="1" w:styleId="head">
    <w:name w:val="head"/>
    <w:basedOn w:val="DefaultParagraphFont"/>
    <w:rsid w:val="00141C9C"/>
  </w:style>
  <w:style w:type="paragraph" w:customStyle="1" w:styleId="authorgroup">
    <w:name w:val="authorgroup"/>
    <w:basedOn w:val="Normal"/>
    <w:rsid w:val="00141C9C"/>
    <w:pPr>
      <w:spacing w:before="100" w:beforeAutospacing="1" w:after="100" w:afterAutospacing="1"/>
    </w:pPr>
    <w:rPr>
      <w:rFonts w:eastAsia="Calibri"/>
      <w:sz w:val="24"/>
    </w:rPr>
  </w:style>
  <w:style w:type="paragraph" w:customStyle="1" w:styleId="affiliation1">
    <w:name w:val="affiliation1"/>
    <w:basedOn w:val="Normal"/>
    <w:rsid w:val="00141C9C"/>
    <w:pPr>
      <w:spacing w:before="100" w:beforeAutospacing="1" w:after="100" w:afterAutospacing="1"/>
    </w:pPr>
    <w:rPr>
      <w:rFonts w:eastAsia="Calibri"/>
      <w:sz w:val="24"/>
    </w:rPr>
  </w:style>
  <w:style w:type="paragraph" w:customStyle="1" w:styleId="norm">
    <w:name w:val="norm"/>
    <w:basedOn w:val="Normal"/>
    <w:rsid w:val="00141C9C"/>
    <w:pPr>
      <w:spacing w:before="100" w:beforeAutospacing="1" w:after="100" w:afterAutospacing="1"/>
    </w:pPr>
    <w:rPr>
      <w:rFonts w:eastAsia="Calibri"/>
      <w:sz w:val="24"/>
    </w:rPr>
  </w:style>
  <w:style w:type="character" w:customStyle="1" w:styleId="smallcapitals">
    <w:name w:val="smallcapitals"/>
    <w:basedOn w:val="DefaultParagraphFont"/>
    <w:rsid w:val="00141C9C"/>
  </w:style>
  <w:style w:type="character" w:customStyle="1" w:styleId="number0">
    <w:name w:val="number"/>
    <w:basedOn w:val="DefaultParagraphFont"/>
    <w:rsid w:val="00141C9C"/>
  </w:style>
  <w:style w:type="character" w:customStyle="1" w:styleId="articlebody1">
    <w:name w:val="articlebody1"/>
    <w:rsid w:val="00141C9C"/>
  </w:style>
  <w:style w:type="character" w:customStyle="1" w:styleId="small1">
    <w:name w:val="small1"/>
    <w:rsid w:val="00141C9C"/>
  </w:style>
  <w:style w:type="paragraph" w:customStyle="1" w:styleId="AuthorDate2">
    <w:name w:val="Author/Date"/>
    <w:basedOn w:val="Normal"/>
    <w:link w:val="AuthorDateChar1"/>
    <w:rsid w:val="00141C9C"/>
    <w:rPr>
      <w:rFonts w:eastAsia="Times New Roman"/>
      <w:b/>
      <w:sz w:val="24"/>
      <w:szCs w:val="24"/>
      <w:u w:val="single"/>
    </w:rPr>
  </w:style>
  <w:style w:type="character" w:customStyle="1" w:styleId="AuthorDateChar1">
    <w:name w:val="Author/Date Char1"/>
    <w:link w:val="AuthorDate2"/>
    <w:rsid w:val="00141C9C"/>
    <w:rPr>
      <w:rFonts w:ascii="Times New Roman" w:eastAsia="Times New Roman" w:hAnsi="Times New Roman" w:cs="Times New Roman"/>
      <w:b/>
      <w:sz w:val="24"/>
      <w:szCs w:val="24"/>
      <w:u w:val="single"/>
    </w:rPr>
  </w:style>
  <w:style w:type="character" w:customStyle="1" w:styleId="Shortcite">
    <w:name w:val="Shortcite"/>
    <w:basedOn w:val="DefaultParagraphFont"/>
    <w:rsid w:val="00141C9C"/>
    <w:rPr>
      <w:rFonts w:ascii="Times New Roman" w:hAnsi="Times New Roman"/>
      <w:b/>
      <w:bCs/>
      <w:sz w:val="20"/>
    </w:rPr>
  </w:style>
  <w:style w:type="character" w:customStyle="1" w:styleId="Normal30">
    <w:name w:val="Normal3"/>
    <w:basedOn w:val="DefaultParagraphFont"/>
    <w:rsid w:val="00141C9C"/>
  </w:style>
  <w:style w:type="paragraph" w:customStyle="1" w:styleId="PageNumber8">
    <w:name w:val="Page Number8"/>
    <w:basedOn w:val="Normal"/>
    <w:next w:val="Normal"/>
    <w:rsid w:val="00141C9C"/>
    <w:rPr>
      <w:rFonts w:eastAsia="Times New Roman"/>
      <w:sz w:val="20"/>
      <w:szCs w:val="24"/>
    </w:rPr>
  </w:style>
  <w:style w:type="paragraph" w:customStyle="1" w:styleId="Heading12">
    <w:name w:val="Heading 12"/>
    <w:basedOn w:val="Normal"/>
    <w:next w:val="Normal"/>
    <w:rsid w:val="00141C9C"/>
    <w:pPr>
      <w:keepNext/>
      <w:widowControl w:val="0"/>
      <w:suppressAutoHyphens/>
      <w:jc w:val="center"/>
    </w:pPr>
    <w:rPr>
      <w:rFonts w:eastAsia="Tahoma"/>
      <w:b/>
      <w:sz w:val="48"/>
      <w:szCs w:val="32"/>
      <w:u w:val="single"/>
    </w:rPr>
  </w:style>
  <w:style w:type="character" w:customStyle="1" w:styleId="cat-date-line4">
    <w:name w:val="cat-date-line4"/>
    <w:basedOn w:val="DefaultParagraphFont"/>
    <w:rsid w:val="00141C9C"/>
  </w:style>
  <w:style w:type="character" w:customStyle="1" w:styleId="articledate">
    <w:name w:val="articledate"/>
    <w:basedOn w:val="DefaultParagraphFont"/>
    <w:rsid w:val="00141C9C"/>
  </w:style>
  <w:style w:type="character" w:customStyle="1" w:styleId="post-byline">
    <w:name w:val="post-byline"/>
    <w:basedOn w:val="DefaultParagraphFont"/>
    <w:rsid w:val="00141C9C"/>
  </w:style>
  <w:style w:type="character" w:customStyle="1" w:styleId="metadate">
    <w:name w:val="meta_date"/>
    <w:basedOn w:val="DefaultParagraphFont"/>
    <w:rsid w:val="00141C9C"/>
  </w:style>
  <w:style w:type="character" w:customStyle="1" w:styleId="fa">
    <w:name w:val="fa"/>
    <w:basedOn w:val="DefaultParagraphFont"/>
    <w:rsid w:val="00141C9C"/>
  </w:style>
  <w:style w:type="character" w:customStyle="1" w:styleId="longname">
    <w:name w:val="longname"/>
    <w:basedOn w:val="DefaultParagraphFont"/>
    <w:rsid w:val="00141C9C"/>
  </w:style>
  <w:style w:type="character" w:customStyle="1" w:styleId="echocontainer">
    <w:name w:val="echo_container"/>
    <w:basedOn w:val="DefaultParagraphFont"/>
    <w:rsid w:val="00141C9C"/>
  </w:style>
  <w:style w:type="character" w:customStyle="1" w:styleId="comment-display">
    <w:name w:val="comment-display"/>
    <w:basedOn w:val="DefaultParagraphFont"/>
    <w:rsid w:val="00141C9C"/>
  </w:style>
  <w:style w:type="paragraph" w:customStyle="1" w:styleId="comment-count-label">
    <w:name w:val="comment-count-label"/>
    <w:basedOn w:val="Normal"/>
    <w:rsid w:val="00141C9C"/>
    <w:pPr>
      <w:spacing w:before="100" w:beforeAutospacing="1" w:after="100" w:afterAutospacing="1"/>
    </w:pPr>
    <w:rPr>
      <w:rFonts w:ascii="Times" w:hAnsi="Times"/>
      <w:sz w:val="20"/>
      <w:szCs w:val="20"/>
    </w:rPr>
  </w:style>
  <w:style w:type="character" w:customStyle="1" w:styleId="echo-counter">
    <w:name w:val="echo-counter"/>
    <w:basedOn w:val="DefaultParagraphFont"/>
    <w:rsid w:val="00141C9C"/>
  </w:style>
  <w:style w:type="character" w:customStyle="1" w:styleId="discussion-policy">
    <w:name w:val="discussion-policy"/>
    <w:basedOn w:val="DefaultParagraphFont"/>
    <w:rsid w:val="00141C9C"/>
  </w:style>
  <w:style w:type="character" w:customStyle="1" w:styleId="echo-apps-conversations-streamcaption">
    <w:name w:val="echo-apps-conversations-streamcaption"/>
    <w:basedOn w:val="DefaultParagraphFont"/>
    <w:rsid w:val="00141C9C"/>
  </w:style>
  <w:style w:type="character" w:customStyle="1" w:styleId="echo-streamserver-controls-stream-item-text">
    <w:name w:val="echo-streamserver-controls-stream-item-text"/>
    <w:basedOn w:val="DefaultParagraphFont"/>
    <w:rsid w:val="00141C9C"/>
  </w:style>
  <w:style w:type="character" w:customStyle="1" w:styleId="echo-streamserver-controls-facepile-more">
    <w:name w:val="echo-streamserver-controls-facepile-more"/>
    <w:basedOn w:val="DefaultParagraphFont"/>
    <w:rsid w:val="00141C9C"/>
  </w:style>
  <w:style w:type="character" w:customStyle="1" w:styleId="echo-primaryfont">
    <w:name w:val="echo-primaryfont"/>
    <w:basedOn w:val="DefaultParagraphFont"/>
    <w:rsid w:val="00141C9C"/>
  </w:style>
  <w:style w:type="character" w:customStyle="1" w:styleId="section">
    <w:name w:val="section"/>
    <w:basedOn w:val="DefaultParagraphFont"/>
    <w:rsid w:val="00141C9C"/>
  </w:style>
  <w:style w:type="character" w:customStyle="1" w:styleId="wpsr-txt-headline">
    <w:name w:val="wpsr-txt-headline"/>
    <w:basedOn w:val="DefaultParagraphFont"/>
    <w:rsid w:val="00141C9C"/>
  </w:style>
  <w:style w:type="character" w:customStyle="1" w:styleId="asset-metabar-author">
    <w:name w:val="asset-metabar-author"/>
    <w:basedOn w:val="DefaultParagraphFont"/>
    <w:rsid w:val="00141C9C"/>
  </w:style>
  <w:style w:type="character" w:customStyle="1" w:styleId="eza-dateline">
    <w:name w:val="eza-dateline"/>
    <w:basedOn w:val="DefaultParagraphFont"/>
    <w:rsid w:val="00141C9C"/>
  </w:style>
  <w:style w:type="character" w:customStyle="1" w:styleId="eza-authors">
    <w:name w:val="eza-authors"/>
    <w:basedOn w:val="DefaultParagraphFont"/>
    <w:rsid w:val="00141C9C"/>
  </w:style>
  <w:style w:type="character" w:customStyle="1" w:styleId="csmstaff">
    <w:name w:val="csm_staff"/>
    <w:basedOn w:val="DefaultParagraphFont"/>
    <w:rsid w:val="00141C9C"/>
  </w:style>
  <w:style w:type="paragraph" w:customStyle="1" w:styleId="mol-para-with-font">
    <w:name w:val="mol-para-with-font"/>
    <w:basedOn w:val="Normal"/>
    <w:rsid w:val="00141C9C"/>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141C9C"/>
  </w:style>
  <w:style w:type="character" w:customStyle="1" w:styleId="byline-text">
    <w:name w:val="byline-text"/>
    <w:basedOn w:val="DefaultParagraphFont"/>
    <w:rsid w:val="00141C9C"/>
  </w:style>
  <w:style w:type="character" w:customStyle="1" w:styleId="itemauthor">
    <w:name w:val="itemauthor"/>
    <w:basedOn w:val="DefaultParagraphFont"/>
    <w:rsid w:val="00141C9C"/>
  </w:style>
  <w:style w:type="character" w:customStyle="1" w:styleId="itemdatecreated">
    <w:name w:val="itemdatecreated"/>
    <w:basedOn w:val="DefaultParagraphFont"/>
    <w:rsid w:val="00141C9C"/>
  </w:style>
  <w:style w:type="character" w:customStyle="1" w:styleId="slug-metadata-note">
    <w:name w:val="slug-metadata-note"/>
    <w:basedOn w:val="DefaultParagraphFont"/>
    <w:rsid w:val="00141C9C"/>
  </w:style>
  <w:style w:type="character" w:customStyle="1" w:styleId="drop-capped">
    <w:name w:val="drop-capped"/>
    <w:basedOn w:val="DefaultParagraphFont"/>
    <w:rsid w:val="00141C9C"/>
  </w:style>
  <w:style w:type="character" w:customStyle="1" w:styleId="published">
    <w:name w:val="published"/>
    <w:basedOn w:val="DefaultParagraphFont"/>
    <w:rsid w:val="00141C9C"/>
  </w:style>
  <w:style w:type="paragraph" w:customStyle="1" w:styleId="articleopinion-standfirst">
    <w:name w:val="articleopinion-standfirst"/>
    <w:basedOn w:val="Normal"/>
    <w:rsid w:val="00141C9C"/>
    <w:pPr>
      <w:spacing w:before="100" w:beforeAutospacing="1" w:after="100" w:afterAutospacing="1"/>
    </w:pPr>
    <w:rPr>
      <w:rFonts w:ascii="Times" w:hAnsi="Times"/>
      <w:sz w:val="20"/>
      <w:szCs w:val="20"/>
    </w:rPr>
  </w:style>
  <w:style w:type="paragraph" w:customStyle="1" w:styleId="snippet">
    <w:name w:val="snippet"/>
    <w:basedOn w:val="Normal"/>
    <w:rsid w:val="00141C9C"/>
    <w:pPr>
      <w:spacing w:before="100" w:beforeAutospacing="1" w:after="100" w:afterAutospacing="1"/>
    </w:pPr>
    <w:rPr>
      <w:rFonts w:ascii="Times" w:hAnsi="Times"/>
      <w:sz w:val="20"/>
      <w:szCs w:val="20"/>
    </w:rPr>
  </w:style>
  <w:style w:type="character" w:customStyle="1" w:styleId="thetitle">
    <w:name w:val="the_title"/>
    <w:basedOn w:val="DefaultParagraphFont"/>
    <w:rsid w:val="00141C9C"/>
  </w:style>
  <w:style w:type="character" w:customStyle="1" w:styleId="rupee">
    <w:name w:val="rupee"/>
    <w:basedOn w:val="DefaultParagraphFont"/>
    <w:rsid w:val="00141C9C"/>
  </w:style>
  <w:style w:type="character" w:customStyle="1" w:styleId="grey1">
    <w:name w:val="grey1"/>
    <w:basedOn w:val="DefaultParagraphFont"/>
    <w:rsid w:val="00141C9C"/>
  </w:style>
  <w:style w:type="paragraph" w:customStyle="1" w:styleId="Pa13">
    <w:name w:val="Pa13"/>
    <w:basedOn w:val="Default"/>
    <w:next w:val="Default"/>
    <w:uiPriority w:val="99"/>
    <w:rsid w:val="00141C9C"/>
    <w:pPr>
      <w:widowControl w:val="0"/>
      <w:spacing w:line="201" w:lineRule="atLeast"/>
    </w:pPr>
    <w:rPr>
      <w:rFonts w:eastAsiaTheme="minorEastAsia"/>
      <w:color w:val="auto"/>
    </w:rPr>
  </w:style>
  <w:style w:type="paragraph" w:customStyle="1" w:styleId="Pa14">
    <w:name w:val="Pa14"/>
    <w:basedOn w:val="Default"/>
    <w:next w:val="Default"/>
    <w:uiPriority w:val="99"/>
    <w:rsid w:val="00141C9C"/>
    <w:pPr>
      <w:widowControl w:val="0"/>
      <w:spacing w:line="241" w:lineRule="atLeast"/>
    </w:pPr>
    <w:rPr>
      <w:rFonts w:eastAsiaTheme="minorEastAsia"/>
      <w:color w:val="auto"/>
    </w:rPr>
  </w:style>
  <w:style w:type="paragraph" w:customStyle="1" w:styleId="Pa9">
    <w:name w:val="Pa9"/>
    <w:basedOn w:val="Default"/>
    <w:next w:val="Default"/>
    <w:uiPriority w:val="99"/>
    <w:rsid w:val="00141C9C"/>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141C9C"/>
  </w:style>
  <w:style w:type="character" w:customStyle="1" w:styleId="reporttitle">
    <w:name w:val="report_title"/>
    <w:basedOn w:val="DefaultParagraphFont"/>
    <w:rsid w:val="00141C9C"/>
  </w:style>
  <w:style w:type="character" w:customStyle="1" w:styleId="documenttype-longreleases">
    <w:name w:val="document_type_-_long_releases"/>
    <w:basedOn w:val="DefaultParagraphFont"/>
    <w:rsid w:val="00141C9C"/>
  </w:style>
  <w:style w:type="character" w:customStyle="1" w:styleId="alt-date">
    <w:name w:val="alt-date"/>
    <w:basedOn w:val="DefaultParagraphFont"/>
    <w:rsid w:val="00141C9C"/>
  </w:style>
  <w:style w:type="character" w:customStyle="1" w:styleId="entry-byline">
    <w:name w:val="entry-byline"/>
    <w:basedOn w:val="DefaultParagraphFont"/>
    <w:rsid w:val="00141C9C"/>
  </w:style>
  <w:style w:type="character" w:customStyle="1" w:styleId="taglinecontrib">
    <w:name w:val="tagline_contrib"/>
    <w:basedOn w:val="DefaultParagraphFont"/>
    <w:rsid w:val="00141C9C"/>
  </w:style>
  <w:style w:type="character" w:customStyle="1" w:styleId="articledate0">
    <w:name w:val="article_date"/>
    <w:basedOn w:val="DefaultParagraphFont"/>
    <w:rsid w:val="00141C9C"/>
  </w:style>
  <w:style w:type="paragraph" w:customStyle="1" w:styleId="hg-daily">
    <w:name w:val="hg-daily"/>
    <w:basedOn w:val="Normal"/>
    <w:rsid w:val="00141C9C"/>
    <w:pPr>
      <w:spacing w:before="100" w:beforeAutospacing="1" w:after="100" w:afterAutospacing="1"/>
    </w:pPr>
    <w:rPr>
      <w:rFonts w:ascii="Times" w:hAnsi="Times"/>
      <w:sz w:val="20"/>
      <w:szCs w:val="20"/>
    </w:rPr>
  </w:style>
  <w:style w:type="character" w:customStyle="1" w:styleId="cit">
    <w:name w:val="cit"/>
    <w:basedOn w:val="DefaultParagraphFont"/>
    <w:rsid w:val="00141C9C"/>
  </w:style>
  <w:style w:type="paragraph" w:customStyle="1" w:styleId="buttonheading">
    <w:name w:val="buttonheading"/>
    <w:basedOn w:val="Normal"/>
    <w:rsid w:val="00141C9C"/>
    <w:pPr>
      <w:spacing w:before="100" w:beforeAutospacing="1" w:after="100" w:afterAutospacing="1"/>
    </w:pPr>
    <w:rPr>
      <w:rFonts w:ascii="Times" w:hAnsi="Times"/>
      <w:sz w:val="20"/>
      <w:szCs w:val="20"/>
    </w:rPr>
  </w:style>
  <w:style w:type="character" w:customStyle="1" w:styleId="createdate">
    <w:name w:val="createdate"/>
    <w:basedOn w:val="DefaultParagraphFont"/>
    <w:rsid w:val="00141C9C"/>
  </w:style>
  <w:style w:type="character" w:customStyle="1" w:styleId="text-label">
    <w:name w:val="text-label"/>
    <w:basedOn w:val="DefaultParagraphFont"/>
    <w:rsid w:val="00141C9C"/>
  </w:style>
  <w:style w:type="paragraph" w:customStyle="1" w:styleId="TOC3Char">
    <w:name w:val="TOC 3 Char"/>
    <w:basedOn w:val="Normal"/>
    <w:next w:val="Normal"/>
    <w:rsid w:val="00141C9C"/>
    <w:rPr>
      <w:rFonts w:eastAsia="Times New Roman"/>
      <w:sz w:val="24"/>
      <w:szCs w:val="20"/>
    </w:rPr>
  </w:style>
  <w:style w:type="paragraph" w:customStyle="1" w:styleId="TOC1Char">
    <w:name w:val="TOC 1 Char"/>
    <w:basedOn w:val="Normal"/>
    <w:next w:val="Normal"/>
    <w:rsid w:val="00141C9C"/>
    <w:rPr>
      <w:rFonts w:eastAsia="Times New Roman"/>
      <w:b/>
      <w:sz w:val="24"/>
      <w:szCs w:val="20"/>
    </w:rPr>
  </w:style>
  <w:style w:type="character" w:customStyle="1" w:styleId="StyleCardtextChar10pt">
    <w:name w:val="Style Card text Char + 10 pt"/>
    <w:rsid w:val="00141C9C"/>
    <w:rPr>
      <w:rFonts w:ascii="Georgia" w:eastAsia="Calibri" w:hAnsi="Georgia"/>
      <w:sz w:val="20"/>
      <w:u w:val="single"/>
      <w:lang w:bidi="ar-SA"/>
    </w:rPr>
  </w:style>
  <w:style w:type="paragraph" w:customStyle="1" w:styleId="ColorfulList-Accent11">
    <w:name w:val="Colorful List - Accent 11"/>
    <w:basedOn w:val="Normal"/>
    <w:uiPriority w:val="34"/>
    <w:qFormat/>
    <w:rsid w:val="00141C9C"/>
    <w:pPr>
      <w:ind w:left="720"/>
      <w:contextualSpacing/>
      <w:jc w:val="both"/>
    </w:pPr>
    <w:rPr>
      <w:rFonts w:eastAsia="Times New Roman"/>
      <w:sz w:val="20"/>
      <w:szCs w:val="20"/>
    </w:rPr>
  </w:style>
  <w:style w:type="paragraph" w:customStyle="1" w:styleId="NoteLevel11">
    <w:name w:val="Note Level 11"/>
    <w:basedOn w:val="Normal"/>
    <w:uiPriority w:val="99"/>
    <w:rsid w:val="00141C9C"/>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141C9C"/>
    <w:pPr>
      <w:keepNext/>
      <w:tabs>
        <w:tab w:val="num" w:pos="1440"/>
      </w:tabs>
      <w:ind w:left="1800" w:hanging="360"/>
      <w:outlineLvl w:val="2"/>
    </w:pPr>
    <w:rPr>
      <w:rFonts w:eastAsia="MS Gothic"/>
    </w:rPr>
  </w:style>
  <w:style w:type="paragraph" w:customStyle="1" w:styleId="NoteLevel41">
    <w:name w:val="Note Level 41"/>
    <w:basedOn w:val="Normal"/>
    <w:rsid w:val="00141C9C"/>
    <w:pPr>
      <w:keepNext/>
      <w:tabs>
        <w:tab w:val="num" w:pos="2160"/>
      </w:tabs>
      <w:ind w:left="2520" w:hanging="360"/>
      <w:outlineLvl w:val="3"/>
    </w:pPr>
    <w:rPr>
      <w:rFonts w:eastAsia="MS Gothic"/>
    </w:rPr>
  </w:style>
  <w:style w:type="paragraph" w:customStyle="1" w:styleId="NoteLevel51">
    <w:name w:val="Note Level 51"/>
    <w:basedOn w:val="Normal"/>
    <w:rsid w:val="00141C9C"/>
    <w:pPr>
      <w:keepNext/>
      <w:tabs>
        <w:tab w:val="num" w:pos="2880"/>
      </w:tabs>
      <w:ind w:left="3240" w:hanging="360"/>
      <w:outlineLvl w:val="4"/>
    </w:pPr>
    <w:rPr>
      <w:rFonts w:eastAsia="MS Gothic"/>
    </w:rPr>
  </w:style>
  <w:style w:type="paragraph" w:customStyle="1" w:styleId="NoteLevel61">
    <w:name w:val="Note Level 61"/>
    <w:basedOn w:val="Normal"/>
    <w:rsid w:val="00141C9C"/>
    <w:pPr>
      <w:keepNext/>
      <w:tabs>
        <w:tab w:val="num" w:pos="3600"/>
      </w:tabs>
      <w:ind w:left="3960" w:hanging="360"/>
      <w:outlineLvl w:val="5"/>
    </w:pPr>
    <w:rPr>
      <w:rFonts w:eastAsia="MS Gothic"/>
    </w:rPr>
  </w:style>
  <w:style w:type="paragraph" w:customStyle="1" w:styleId="NoteLevel71">
    <w:name w:val="Note Level 71"/>
    <w:basedOn w:val="Normal"/>
    <w:rsid w:val="00141C9C"/>
    <w:pPr>
      <w:keepNext/>
      <w:tabs>
        <w:tab w:val="num" w:pos="4320"/>
      </w:tabs>
      <w:ind w:left="4680" w:hanging="360"/>
      <w:outlineLvl w:val="6"/>
    </w:pPr>
    <w:rPr>
      <w:rFonts w:eastAsia="MS Gothic"/>
    </w:rPr>
  </w:style>
  <w:style w:type="paragraph" w:customStyle="1" w:styleId="NoteLevel81">
    <w:name w:val="Note Level 81"/>
    <w:basedOn w:val="Normal"/>
    <w:rsid w:val="00141C9C"/>
    <w:pPr>
      <w:keepNext/>
      <w:tabs>
        <w:tab w:val="num" w:pos="5040"/>
      </w:tabs>
      <w:ind w:left="5400" w:hanging="360"/>
      <w:outlineLvl w:val="7"/>
    </w:pPr>
    <w:rPr>
      <w:rFonts w:eastAsia="MS Gothic"/>
    </w:rPr>
  </w:style>
  <w:style w:type="paragraph" w:customStyle="1" w:styleId="NoteLevel91">
    <w:name w:val="Note Level 91"/>
    <w:basedOn w:val="Normal"/>
    <w:rsid w:val="00141C9C"/>
    <w:pPr>
      <w:keepNext/>
      <w:tabs>
        <w:tab w:val="num" w:pos="5760"/>
      </w:tabs>
      <w:ind w:left="6120" w:hanging="360"/>
      <w:outlineLvl w:val="8"/>
    </w:pPr>
    <w:rPr>
      <w:rFonts w:eastAsia="MS Gothic"/>
    </w:rPr>
  </w:style>
  <w:style w:type="paragraph" w:styleId="Index2">
    <w:name w:val="index 2"/>
    <w:basedOn w:val="Normal"/>
    <w:next w:val="Normal"/>
    <w:autoRedefine/>
    <w:rsid w:val="00141C9C"/>
    <w:pPr>
      <w:spacing w:after="200" w:line="276" w:lineRule="auto"/>
      <w:ind w:left="400" w:hanging="200"/>
    </w:pPr>
    <w:rPr>
      <w:rFonts w:eastAsia="Times New Roman"/>
      <w:bCs/>
    </w:rPr>
  </w:style>
  <w:style w:type="paragraph" w:styleId="Index3">
    <w:name w:val="index 3"/>
    <w:basedOn w:val="Normal"/>
    <w:next w:val="Normal"/>
    <w:autoRedefine/>
    <w:rsid w:val="00141C9C"/>
    <w:pPr>
      <w:spacing w:after="200" w:line="276" w:lineRule="auto"/>
      <w:ind w:left="600" w:hanging="200"/>
    </w:pPr>
    <w:rPr>
      <w:rFonts w:eastAsia="Times New Roman"/>
      <w:bCs/>
    </w:rPr>
  </w:style>
  <w:style w:type="paragraph" w:styleId="Index4">
    <w:name w:val="index 4"/>
    <w:basedOn w:val="Normal"/>
    <w:next w:val="Normal"/>
    <w:autoRedefine/>
    <w:rsid w:val="00141C9C"/>
    <w:pPr>
      <w:spacing w:after="200" w:line="276" w:lineRule="auto"/>
      <w:ind w:left="800" w:hanging="200"/>
    </w:pPr>
    <w:rPr>
      <w:rFonts w:eastAsia="Times New Roman"/>
      <w:bCs/>
    </w:rPr>
  </w:style>
  <w:style w:type="paragraph" w:styleId="Index5">
    <w:name w:val="index 5"/>
    <w:basedOn w:val="Normal"/>
    <w:next w:val="Normal"/>
    <w:autoRedefine/>
    <w:rsid w:val="00141C9C"/>
    <w:pPr>
      <w:spacing w:after="200" w:line="276" w:lineRule="auto"/>
      <w:ind w:left="1000" w:hanging="200"/>
    </w:pPr>
    <w:rPr>
      <w:rFonts w:eastAsia="Times New Roman"/>
      <w:bCs/>
    </w:rPr>
  </w:style>
  <w:style w:type="paragraph" w:styleId="Index6">
    <w:name w:val="index 6"/>
    <w:basedOn w:val="Normal"/>
    <w:next w:val="Normal"/>
    <w:autoRedefine/>
    <w:rsid w:val="00141C9C"/>
    <w:pPr>
      <w:spacing w:after="200" w:line="276" w:lineRule="auto"/>
      <w:ind w:left="1200" w:hanging="200"/>
    </w:pPr>
    <w:rPr>
      <w:rFonts w:eastAsia="Times New Roman"/>
      <w:bCs/>
    </w:rPr>
  </w:style>
  <w:style w:type="paragraph" w:styleId="Index7">
    <w:name w:val="index 7"/>
    <w:basedOn w:val="Normal"/>
    <w:next w:val="Normal"/>
    <w:autoRedefine/>
    <w:rsid w:val="00141C9C"/>
    <w:pPr>
      <w:spacing w:after="200" w:line="276" w:lineRule="auto"/>
      <w:ind w:left="1400" w:hanging="200"/>
    </w:pPr>
    <w:rPr>
      <w:rFonts w:eastAsia="Times New Roman"/>
      <w:bCs/>
    </w:rPr>
  </w:style>
  <w:style w:type="paragraph" w:styleId="Index8">
    <w:name w:val="index 8"/>
    <w:basedOn w:val="Normal"/>
    <w:next w:val="Normal"/>
    <w:autoRedefine/>
    <w:rsid w:val="00141C9C"/>
    <w:pPr>
      <w:spacing w:after="200" w:line="276" w:lineRule="auto"/>
      <w:ind w:left="1600" w:hanging="200"/>
    </w:pPr>
    <w:rPr>
      <w:rFonts w:eastAsia="Times New Roman"/>
      <w:bCs/>
    </w:rPr>
  </w:style>
  <w:style w:type="paragraph" w:styleId="Index9">
    <w:name w:val="index 9"/>
    <w:basedOn w:val="Normal"/>
    <w:next w:val="Normal"/>
    <w:autoRedefine/>
    <w:rsid w:val="00141C9C"/>
    <w:pPr>
      <w:spacing w:after="200" w:line="276" w:lineRule="auto"/>
      <w:ind w:left="1800" w:hanging="200"/>
    </w:pPr>
    <w:rPr>
      <w:rFonts w:eastAsia="Times New Roman"/>
      <w:bCs/>
    </w:rPr>
  </w:style>
  <w:style w:type="paragraph" w:styleId="IndexHeading">
    <w:name w:val="index heading"/>
    <w:basedOn w:val="Normal"/>
    <w:next w:val="Index1"/>
    <w:rsid w:val="00141C9C"/>
    <w:pPr>
      <w:spacing w:after="200" w:line="276" w:lineRule="auto"/>
    </w:pPr>
    <w:rPr>
      <w:rFonts w:eastAsia="Times New Roman"/>
      <w:bCs/>
    </w:rPr>
  </w:style>
  <w:style w:type="character" w:customStyle="1" w:styleId="MediumGrid11">
    <w:name w:val="Medium Grid 11"/>
    <w:uiPriority w:val="99"/>
    <w:rsid w:val="00141C9C"/>
    <w:rPr>
      <w:color w:val="808080"/>
    </w:rPr>
  </w:style>
  <w:style w:type="numbering" w:customStyle="1" w:styleId="NoList9">
    <w:name w:val="No List9"/>
    <w:next w:val="NoList"/>
    <w:semiHidden/>
    <w:unhideWhenUsed/>
    <w:rsid w:val="00141C9C"/>
  </w:style>
  <w:style w:type="numbering" w:customStyle="1" w:styleId="NoList10">
    <w:name w:val="No List10"/>
    <w:next w:val="NoList"/>
    <w:semiHidden/>
    <w:unhideWhenUsed/>
    <w:rsid w:val="00141C9C"/>
  </w:style>
  <w:style w:type="numbering" w:customStyle="1" w:styleId="NoList18">
    <w:name w:val="No List18"/>
    <w:next w:val="NoList"/>
    <w:uiPriority w:val="99"/>
    <w:semiHidden/>
    <w:unhideWhenUsed/>
    <w:rsid w:val="00141C9C"/>
  </w:style>
  <w:style w:type="numbering" w:customStyle="1" w:styleId="NoList19">
    <w:name w:val="No List19"/>
    <w:next w:val="NoList"/>
    <w:uiPriority w:val="99"/>
    <w:semiHidden/>
    <w:unhideWhenUsed/>
    <w:rsid w:val="00141C9C"/>
  </w:style>
  <w:style w:type="numbering" w:customStyle="1" w:styleId="NoList20">
    <w:name w:val="No List20"/>
    <w:next w:val="NoList"/>
    <w:semiHidden/>
    <w:unhideWhenUsed/>
    <w:rsid w:val="00141C9C"/>
  </w:style>
  <w:style w:type="paragraph" w:customStyle="1" w:styleId="PlaceholderText2">
    <w:name w:val="Placeholder Text2"/>
    <w:basedOn w:val="Normal"/>
    <w:uiPriority w:val="99"/>
    <w:rsid w:val="00141C9C"/>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141C9C"/>
    <w:pPr>
      <w:keepNext/>
      <w:tabs>
        <w:tab w:val="num" w:pos="1440"/>
      </w:tabs>
      <w:ind w:left="1800" w:hanging="360"/>
      <w:outlineLvl w:val="2"/>
    </w:pPr>
    <w:rPr>
      <w:rFonts w:eastAsia="MS Gothic"/>
      <w:sz w:val="24"/>
    </w:rPr>
  </w:style>
  <w:style w:type="paragraph" w:customStyle="1" w:styleId="LightList1">
    <w:name w:val="Light List1"/>
    <w:basedOn w:val="Normal"/>
    <w:rsid w:val="00141C9C"/>
    <w:pPr>
      <w:keepNext/>
      <w:tabs>
        <w:tab w:val="num" w:pos="2160"/>
      </w:tabs>
      <w:ind w:left="2520" w:hanging="360"/>
      <w:outlineLvl w:val="3"/>
    </w:pPr>
    <w:rPr>
      <w:rFonts w:eastAsia="MS Gothic"/>
      <w:sz w:val="24"/>
    </w:rPr>
  </w:style>
  <w:style w:type="paragraph" w:customStyle="1" w:styleId="LightGrid1">
    <w:name w:val="Light Grid1"/>
    <w:basedOn w:val="Normal"/>
    <w:rsid w:val="00141C9C"/>
    <w:pPr>
      <w:keepNext/>
      <w:tabs>
        <w:tab w:val="num" w:pos="2880"/>
      </w:tabs>
      <w:ind w:left="3240" w:hanging="360"/>
      <w:outlineLvl w:val="4"/>
    </w:pPr>
    <w:rPr>
      <w:rFonts w:eastAsia="MS Gothic"/>
      <w:sz w:val="24"/>
    </w:rPr>
  </w:style>
  <w:style w:type="paragraph" w:customStyle="1" w:styleId="MediumShading11">
    <w:name w:val="Medium Shading 11"/>
    <w:basedOn w:val="Normal"/>
    <w:rsid w:val="00141C9C"/>
    <w:pPr>
      <w:keepNext/>
      <w:tabs>
        <w:tab w:val="num" w:pos="3600"/>
      </w:tabs>
      <w:ind w:left="3960" w:hanging="360"/>
      <w:outlineLvl w:val="5"/>
    </w:pPr>
    <w:rPr>
      <w:rFonts w:eastAsia="MS Gothic"/>
      <w:sz w:val="24"/>
    </w:rPr>
  </w:style>
  <w:style w:type="paragraph" w:customStyle="1" w:styleId="MediumShading21">
    <w:name w:val="Medium Shading 21"/>
    <w:basedOn w:val="Normal"/>
    <w:rsid w:val="00141C9C"/>
    <w:pPr>
      <w:keepNext/>
      <w:tabs>
        <w:tab w:val="num" w:pos="4320"/>
      </w:tabs>
      <w:ind w:left="4680" w:hanging="360"/>
      <w:outlineLvl w:val="6"/>
    </w:pPr>
    <w:rPr>
      <w:rFonts w:eastAsia="MS Gothic"/>
      <w:sz w:val="24"/>
    </w:rPr>
  </w:style>
  <w:style w:type="paragraph" w:customStyle="1" w:styleId="MediumList11">
    <w:name w:val="Medium List 11"/>
    <w:basedOn w:val="Normal"/>
    <w:rsid w:val="00141C9C"/>
    <w:pPr>
      <w:keepNext/>
      <w:tabs>
        <w:tab w:val="num" w:pos="5040"/>
      </w:tabs>
      <w:ind w:left="5400" w:hanging="360"/>
      <w:outlineLvl w:val="7"/>
    </w:pPr>
    <w:rPr>
      <w:rFonts w:eastAsia="MS Gothic"/>
      <w:sz w:val="24"/>
    </w:rPr>
  </w:style>
  <w:style w:type="paragraph" w:customStyle="1" w:styleId="MediumList21">
    <w:name w:val="Medium List 21"/>
    <w:basedOn w:val="Normal"/>
    <w:rsid w:val="00141C9C"/>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141C9C"/>
    <w:rPr>
      <w:sz w:val="17"/>
      <w:szCs w:val="24"/>
      <w:lang w:val="en-US" w:eastAsia="en-US" w:bidi="ar-SA"/>
    </w:rPr>
  </w:style>
  <w:style w:type="paragraph" w:customStyle="1" w:styleId="TagsFutura">
    <w:name w:val="TagsFutura"/>
    <w:basedOn w:val="Normal"/>
    <w:next w:val="Heading3"/>
    <w:rsid w:val="00141C9C"/>
    <w:rPr>
      <w:rFonts w:ascii="Futura" w:eastAsia="Times" w:hAnsi="Futura"/>
      <w:b/>
      <w:caps/>
      <w:sz w:val="18"/>
      <w:szCs w:val="20"/>
    </w:rPr>
  </w:style>
  <w:style w:type="character" w:customStyle="1" w:styleId="italics">
    <w:name w:val="italics"/>
    <w:basedOn w:val="DefaultParagraphFont"/>
    <w:rsid w:val="00141C9C"/>
  </w:style>
  <w:style w:type="character" w:customStyle="1" w:styleId="m-3583723223135346788gmail-style13ptbold">
    <w:name w:val="m_-3583723223135346788gmail-style13ptbold"/>
    <w:basedOn w:val="DefaultParagraphFont"/>
    <w:rsid w:val="00141C9C"/>
  </w:style>
  <w:style w:type="character" w:customStyle="1" w:styleId="m-3583723223135346788gmail-styleunderline">
    <w:name w:val="m_-3583723223135346788gmail-styleunderline"/>
    <w:basedOn w:val="DefaultParagraphFont"/>
    <w:rsid w:val="00141C9C"/>
  </w:style>
  <w:style w:type="character" w:customStyle="1" w:styleId="BoldUnderline2">
    <w:name w:val="Bold.Underline"/>
    <w:uiPriority w:val="1"/>
    <w:qFormat/>
    <w:rsid w:val="00141C9C"/>
    <w:rPr>
      <w:b/>
      <w:u w:val="single"/>
    </w:rPr>
  </w:style>
  <w:style w:type="character" w:customStyle="1" w:styleId="byl">
    <w:name w:val="byl"/>
    <w:rsid w:val="00141C9C"/>
  </w:style>
  <w:style w:type="paragraph" w:customStyle="1" w:styleId="css-xhhu0i">
    <w:name w:val="css-xhhu0i"/>
    <w:basedOn w:val="Normal"/>
    <w:rsid w:val="00141C9C"/>
    <w:pPr>
      <w:spacing w:before="100" w:beforeAutospacing="1" w:after="100" w:afterAutospacing="1"/>
    </w:pPr>
    <w:rPr>
      <w:rFonts w:eastAsia="Times New Roman"/>
      <w:sz w:val="24"/>
      <w:szCs w:val="24"/>
      <w:lang w:eastAsia="zh-CN"/>
    </w:rPr>
  </w:style>
  <w:style w:type="character" w:customStyle="1" w:styleId="m-8878800405382358272gmail-style13ptbold">
    <w:name w:val="m_-8878800405382358272gmail-style13ptbold"/>
    <w:basedOn w:val="DefaultParagraphFont"/>
    <w:rsid w:val="00141C9C"/>
  </w:style>
  <w:style w:type="character" w:customStyle="1" w:styleId="m-8878800405382358272gmail-styleunderline">
    <w:name w:val="m_-8878800405382358272gmail-styleunderline"/>
    <w:basedOn w:val="DefaultParagraphFont"/>
    <w:rsid w:val="00141C9C"/>
  </w:style>
  <w:style w:type="character" w:customStyle="1" w:styleId="Quotation">
    <w:name w:val="Quotation"/>
    <w:qFormat/>
    <w:rsid w:val="00141C9C"/>
    <w:rPr>
      <w:rFonts w:ascii="Arial" w:hAnsi="Arial"/>
      <w:b/>
      <w:i/>
      <w:iCs/>
      <w:sz w:val="24"/>
      <w:u w:val="single"/>
    </w:rPr>
  </w:style>
  <w:style w:type="character" w:customStyle="1" w:styleId="m-5176787357700846886gmail-style13ptbold">
    <w:name w:val="m_-5176787357700846886gmail-style13ptbold"/>
    <w:basedOn w:val="DefaultParagraphFont"/>
    <w:rsid w:val="00141C9C"/>
  </w:style>
  <w:style w:type="paragraph" w:customStyle="1" w:styleId="SmallText0">
    <w:name w:val="Small Text"/>
    <w:link w:val="SmallTextChar0"/>
    <w:qFormat/>
    <w:rsid w:val="00141C9C"/>
    <w:pPr>
      <w:spacing w:after="200" w:line="276" w:lineRule="auto"/>
    </w:pPr>
    <w:rPr>
      <w:rFonts w:ascii="Times New Roman" w:eastAsia="MS Mincho" w:hAnsi="Times New Roman" w:cs="Times New Roman"/>
      <w:sz w:val="15"/>
      <w:szCs w:val="24"/>
      <w:lang w:eastAsia="ja-JP"/>
    </w:rPr>
  </w:style>
  <w:style w:type="character" w:styleId="IntenseEmphasis">
    <w:name w:val="Intense Emphasis"/>
    <w:aliases w:val="cites Char Ch,Intense Emphasis4,9.5 pt,Intense Emphasi,Box Out,Intense Emphasis5,Char Char Char1,Sty,Style Underli,cites Char Char,Underlined Text Char,Underline Char,Title Char1,Block Heading Char1,title Char1"/>
    <w:uiPriority w:val="5"/>
    <w:qFormat/>
    <w:rsid w:val="00141C9C"/>
    <w:rPr>
      <w:rFonts w:ascii="Arial" w:hAnsi="Arial" w:cs="Arial" w:hint="default"/>
      <w:b w:val="0"/>
      <w:bCs w:val="0"/>
      <w:sz w:val="20"/>
      <w:u w:val="single"/>
    </w:rPr>
  </w:style>
  <w:style w:type="character" w:customStyle="1" w:styleId="storylink">
    <w:name w:val="story_link"/>
    <w:basedOn w:val="DefaultParagraphFont"/>
    <w:rsid w:val="00141C9C"/>
  </w:style>
  <w:style w:type="paragraph" w:customStyle="1" w:styleId="AnalyticsGBN">
    <w:name w:val="AnalyticsGBN"/>
    <w:basedOn w:val="Normal"/>
    <w:link w:val="AnalyticsGBNChar"/>
    <w:autoRedefine/>
    <w:uiPriority w:val="4"/>
    <w:qFormat/>
    <w:rsid w:val="00141C9C"/>
    <w:pPr>
      <w:keepNext/>
      <w:keepLines/>
      <w:spacing w:before="40"/>
      <w:outlineLvl w:val="3"/>
    </w:pPr>
    <w:rPr>
      <w:rFonts w:ascii="Calibri" w:eastAsiaTheme="majorEastAsia" w:hAnsi="Calibri" w:cstheme="majorBidi"/>
      <w:b/>
      <w:iCs/>
      <w:color w:val="7030A0"/>
      <w:sz w:val="26"/>
      <w:szCs w:val="28"/>
    </w:rPr>
  </w:style>
  <w:style w:type="character" w:customStyle="1" w:styleId="AnalyticsGBNChar">
    <w:name w:val="AnalyticsGBN Char"/>
    <w:basedOn w:val="DefaultParagraphFont"/>
    <w:link w:val="AnalyticsGBN"/>
    <w:uiPriority w:val="4"/>
    <w:rsid w:val="00141C9C"/>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141C9C"/>
  </w:style>
  <w:style w:type="character" w:customStyle="1" w:styleId="article-published-date">
    <w:name w:val="article-published-date"/>
    <w:basedOn w:val="DefaultParagraphFont"/>
    <w:rsid w:val="00141C9C"/>
  </w:style>
  <w:style w:type="paragraph" w:customStyle="1" w:styleId="m-6964456894805451263gmail-msonormal">
    <w:name w:val="m_-6964456894805451263gmail-msonormal"/>
    <w:basedOn w:val="Normal"/>
    <w:rsid w:val="00141C9C"/>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141C9C"/>
  </w:style>
  <w:style w:type="character" w:customStyle="1" w:styleId="m-2807258978724535836gmail-heading4char">
    <w:name w:val="m_-2807258978724535836gmail-heading4char"/>
    <w:basedOn w:val="DefaultParagraphFont"/>
    <w:rsid w:val="00141C9C"/>
  </w:style>
  <w:style w:type="character" w:customStyle="1" w:styleId="m-2807258978724535836gmail-styleunderline">
    <w:name w:val="m_-2807258978724535836gmail-styleunderline"/>
    <w:basedOn w:val="DefaultParagraphFont"/>
    <w:rsid w:val="00141C9C"/>
  </w:style>
  <w:style w:type="character" w:customStyle="1" w:styleId="m6004444545773425567gmail-style13ptbold">
    <w:name w:val="m_6004444545773425567gmail-style13ptbold"/>
    <w:basedOn w:val="DefaultParagraphFont"/>
    <w:rsid w:val="00141C9C"/>
  </w:style>
  <w:style w:type="character" w:customStyle="1" w:styleId="m6004444545773425567gmail-styleunderline">
    <w:name w:val="m_6004444545773425567gmail-styleunderline"/>
    <w:basedOn w:val="DefaultParagraphFont"/>
    <w:rsid w:val="00141C9C"/>
  </w:style>
  <w:style w:type="paragraph" w:customStyle="1" w:styleId="m38239159385702382gmail-msonormal">
    <w:name w:val="m_38239159385702382gmail-msonormal"/>
    <w:basedOn w:val="Normal"/>
    <w:rsid w:val="00141C9C"/>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141C9C"/>
  </w:style>
  <w:style w:type="paragraph" w:customStyle="1" w:styleId="m38239159385702382gmail-card">
    <w:name w:val="m_38239159385702382gmail-card"/>
    <w:basedOn w:val="Normal"/>
    <w:rsid w:val="00141C9C"/>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141C9C"/>
  </w:style>
  <w:style w:type="character" w:customStyle="1" w:styleId="m38239159385702382gmail-underline">
    <w:name w:val="m_38239159385702382gmail-underline"/>
    <w:basedOn w:val="DefaultParagraphFont"/>
    <w:rsid w:val="00141C9C"/>
  </w:style>
  <w:style w:type="character" w:customStyle="1" w:styleId="m-2593922536640332098gmail-style13ptbold">
    <w:name w:val="m_-2593922536640332098gmail-style13ptbold"/>
    <w:basedOn w:val="DefaultParagraphFont"/>
    <w:rsid w:val="00141C9C"/>
  </w:style>
  <w:style w:type="character" w:customStyle="1" w:styleId="m-2593922536640332098gmail-styleunderline">
    <w:name w:val="m_-2593922536640332098gmail-styleunderline"/>
    <w:basedOn w:val="DefaultParagraphFont"/>
    <w:rsid w:val="00141C9C"/>
  </w:style>
  <w:style w:type="character" w:customStyle="1" w:styleId="m-3222177990783861315gmail-style13ptbold">
    <w:name w:val="m_-3222177990783861315gmail-style13ptbold"/>
    <w:basedOn w:val="DefaultParagraphFont"/>
    <w:rsid w:val="00141C9C"/>
  </w:style>
  <w:style w:type="character" w:customStyle="1" w:styleId="m-3222177990783861315gmail-styleunderline">
    <w:name w:val="m_-3222177990783861315gmail-styleunderline"/>
    <w:basedOn w:val="DefaultParagraphFont"/>
    <w:rsid w:val="00141C9C"/>
  </w:style>
  <w:style w:type="character" w:customStyle="1" w:styleId="DebateSmallText">
    <w:name w:val="DebateSmallText"/>
    <w:rsid w:val="00141C9C"/>
    <w:rPr>
      <w:rFonts w:ascii="Times New Roman" w:hAnsi="Times New Roman"/>
      <w:sz w:val="20"/>
    </w:rPr>
  </w:style>
  <w:style w:type="character" w:customStyle="1" w:styleId="m-3401163095456589440gmail-styleunderline">
    <w:name w:val="m_-3401163095456589440gmail-styleunderline"/>
    <w:basedOn w:val="DefaultParagraphFont"/>
    <w:rsid w:val="00141C9C"/>
  </w:style>
  <w:style w:type="character" w:customStyle="1" w:styleId="articleimagecaption">
    <w:name w:val="article__image__caption"/>
    <w:basedOn w:val="DefaultParagraphFont"/>
    <w:rsid w:val="00141C9C"/>
  </w:style>
  <w:style w:type="character" w:customStyle="1" w:styleId="articleimagecredits">
    <w:name w:val="article__image__credits"/>
    <w:basedOn w:val="DefaultParagraphFont"/>
    <w:rsid w:val="00141C9C"/>
  </w:style>
  <w:style w:type="paragraph" w:customStyle="1" w:styleId="noname">
    <w:name w:val="no_name"/>
    <w:basedOn w:val="Normal"/>
    <w:rsid w:val="00141C9C"/>
    <w:pPr>
      <w:spacing w:before="100" w:beforeAutospacing="1" w:after="100" w:afterAutospacing="1"/>
    </w:pPr>
    <w:rPr>
      <w:rFonts w:eastAsia="Times New Roman"/>
      <w:sz w:val="24"/>
    </w:rPr>
  </w:style>
  <w:style w:type="character" w:customStyle="1" w:styleId="3oh-">
    <w:name w:val="_3oh-"/>
    <w:basedOn w:val="DefaultParagraphFont"/>
    <w:rsid w:val="00141C9C"/>
  </w:style>
  <w:style w:type="paragraph" w:customStyle="1" w:styleId="clay-paragraph">
    <w:name w:val="clay-paragraph"/>
    <w:basedOn w:val="Normal"/>
    <w:rsid w:val="00141C9C"/>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141C9C"/>
  </w:style>
  <w:style w:type="character" w:customStyle="1" w:styleId="m-5156237671796814033gmail-styleunderline">
    <w:name w:val="m_-5156237671796814033gmail-styleunderline"/>
    <w:basedOn w:val="DefaultParagraphFont"/>
    <w:rsid w:val="00141C9C"/>
  </w:style>
  <w:style w:type="paragraph" w:customStyle="1" w:styleId="css-1i0edl6">
    <w:name w:val="css-1i0edl6"/>
    <w:basedOn w:val="Normal"/>
    <w:rsid w:val="00141C9C"/>
    <w:pPr>
      <w:spacing w:before="100" w:beforeAutospacing="1" w:after="100" w:afterAutospacing="1"/>
    </w:pPr>
    <w:rPr>
      <w:rFonts w:ascii="Times" w:hAnsi="Times"/>
      <w:sz w:val="20"/>
      <w:szCs w:val="20"/>
    </w:rPr>
  </w:style>
  <w:style w:type="paragraph" w:customStyle="1" w:styleId="desktop-rev">
    <w:name w:val="desktop-rev"/>
    <w:basedOn w:val="Normal"/>
    <w:rsid w:val="00141C9C"/>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141C9C"/>
  </w:style>
  <w:style w:type="character" w:customStyle="1" w:styleId="m-5842435219695499946gmail-style13ptbold">
    <w:name w:val="m_-5842435219695499946gmail-style13ptbold"/>
    <w:basedOn w:val="DefaultParagraphFont"/>
    <w:rsid w:val="00141C9C"/>
  </w:style>
  <w:style w:type="paragraph" w:customStyle="1" w:styleId="removeTag">
    <w:name w:val="removeTag"/>
    <w:basedOn w:val="Normal"/>
    <w:link w:val="removeTagChar"/>
    <w:uiPriority w:val="4"/>
    <w:qFormat/>
    <w:rsid w:val="00141C9C"/>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141C9C"/>
    <w:rPr>
      <w:rFonts w:ascii="Times New Roman" w:eastAsiaTheme="majorEastAsia" w:hAnsi="Times New Roman" w:cstheme="majorBidi"/>
      <w:b/>
      <w:iCs/>
      <w:sz w:val="26"/>
    </w:rPr>
  </w:style>
  <w:style w:type="paragraph" w:customStyle="1" w:styleId="p402premiuminside">
    <w:name w:val="p402_premiuminside"/>
    <w:basedOn w:val="Normal"/>
    <w:rsid w:val="00141C9C"/>
    <w:pPr>
      <w:spacing w:before="100" w:beforeAutospacing="1" w:after="100" w:afterAutospacing="1"/>
    </w:pPr>
  </w:style>
  <w:style w:type="character" w:customStyle="1" w:styleId="xstyle13ptbold">
    <w:name w:val="x_style13ptbold"/>
    <w:basedOn w:val="DefaultParagraphFont"/>
    <w:rsid w:val="00141C9C"/>
  </w:style>
  <w:style w:type="paragraph" w:customStyle="1" w:styleId="xmsonormal">
    <w:name w:val="x_msonormal"/>
    <w:basedOn w:val="Normal"/>
    <w:rsid w:val="00141C9C"/>
    <w:pPr>
      <w:spacing w:before="100" w:beforeAutospacing="1" w:after="100" w:afterAutospacing="1"/>
    </w:pPr>
    <w:rPr>
      <w:rFonts w:eastAsia="Times New Roman"/>
      <w:sz w:val="24"/>
    </w:rPr>
  </w:style>
  <w:style w:type="paragraph" w:customStyle="1" w:styleId="paragraph">
    <w:name w:val="paragraph"/>
    <w:basedOn w:val="Normal"/>
    <w:rsid w:val="00141C9C"/>
    <w:pPr>
      <w:spacing w:before="100" w:beforeAutospacing="1" w:after="100" w:afterAutospacing="1"/>
    </w:pPr>
    <w:rPr>
      <w:rFonts w:eastAsia="Times New Roman"/>
      <w:sz w:val="24"/>
    </w:rPr>
  </w:style>
  <w:style w:type="character" w:customStyle="1" w:styleId="normaltextrun">
    <w:name w:val="normaltextrun"/>
    <w:basedOn w:val="DefaultParagraphFont"/>
    <w:rsid w:val="00141C9C"/>
  </w:style>
  <w:style w:type="character" w:customStyle="1" w:styleId="eop">
    <w:name w:val="eop"/>
    <w:basedOn w:val="DefaultParagraphFont"/>
    <w:rsid w:val="00141C9C"/>
  </w:style>
  <w:style w:type="paragraph" w:customStyle="1" w:styleId="TxBr16p1">
    <w:name w:val="TxBr_16p1"/>
    <w:basedOn w:val="Normal"/>
    <w:rsid w:val="00141C9C"/>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141C9C"/>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141C9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141C9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141C9C"/>
  </w:style>
  <w:style w:type="paragraph" w:customStyle="1" w:styleId="StyleJustified">
    <w:name w:val="Style Justified"/>
    <w:basedOn w:val="Normal"/>
    <w:rsid w:val="00141C9C"/>
    <w:rPr>
      <w:rFonts w:eastAsia="Times New Roman"/>
      <w:szCs w:val="20"/>
    </w:rPr>
  </w:style>
  <w:style w:type="character" w:customStyle="1" w:styleId="Style5Char">
    <w:name w:val="Style5 Char"/>
    <w:link w:val="Style53"/>
    <w:rsid w:val="00141C9C"/>
    <w:rPr>
      <w:rFonts w:ascii="Times New Roman" w:eastAsia="Times New Roman" w:hAnsi="Times New Roman" w:cs="Times New Roman"/>
      <w:sz w:val="24"/>
    </w:rPr>
  </w:style>
  <w:style w:type="character" w:customStyle="1" w:styleId="Style10Char">
    <w:name w:val="Style10 Char"/>
    <w:link w:val="Style100"/>
    <w:rsid w:val="00141C9C"/>
    <w:rPr>
      <w:rFonts w:ascii="Times New Roman" w:eastAsia="Times New Roman" w:hAnsi="Times New Roman" w:cs="Times New Roman"/>
      <w:sz w:val="24"/>
    </w:rPr>
  </w:style>
  <w:style w:type="character" w:customStyle="1" w:styleId="StyleStyleBoldUnderlineUnderlineapple-style-span6ptBoldK">
    <w:name w:val="Style Style Bold UnderlineUnderlineapple-style-span + 6 ptBoldK..."/>
    <w:basedOn w:val="DefaultParagraphFont"/>
    <w:rsid w:val="00141C9C"/>
    <w:rPr>
      <w:b w:val="0"/>
      <w:bCs w:val="0"/>
      <w:sz w:val="22"/>
      <w:u w:val="single"/>
      <w:bdr w:val="none" w:sz="0" w:space="0" w:color="auto"/>
    </w:rPr>
  </w:style>
  <w:style w:type="character" w:customStyle="1" w:styleId="Headerorfooter">
    <w:name w:val="Header or footer"/>
    <w:basedOn w:val="DefaultParagraphFont"/>
    <w:rsid w:val="00141C9C"/>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141C9C"/>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141C9C"/>
    <w:rPr>
      <w:rFonts w:eastAsia="Times New Roman"/>
      <w:szCs w:val="24"/>
      <w:u w:val="single"/>
    </w:rPr>
  </w:style>
  <w:style w:type="character" w:customStyle="1" w:styleId="amp">
    <w:name w:val="amp"/>
    <w:basedOn w:val="DefaultParagraphFont"/>
    <w:rsid w:val="00141C9C"/>
  </w:style>
  <w:style w:type="character" w:customStyle="1" w:styleId="StyleUnderlineBorderSinglesolidlineAuto225ptLine">
    <w:name w:val="Style Underline Border: : (Single solid line Auto  2.25 pt Line ..."/>
    <w:basedOn w:val="DefaultParagraphFont"/>
    <w:rsid w:val="00141C9C"/>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141C9C"/>
    <w:rPr>
      <w:b w:val="0"/>
      <w:sz w:val="24"/>
      <w:u w:val="single"/>
      <w:bdr w:val="none" w:sz="0" w:space="0" w:color="auto"/>
    </w:rPr>
  </w:style>
  <w:style w:type="character" w:customStyle="1" w:styleId="Bodytext10pt">
    <w:name w:val="Body text + 10 pt"/>
    <w:basedOn w:val="Bodytext5"/>
    <w:rsid w:val="00141C9C"/>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141C9C"/>
  </w:style>
  <w:style w:type="character" w:customStyle="1" w:styleId="m4567405558892197225gmail-styleunderline">
    <w:name w:val="m_4567405558892197225gmail-styleunderline"/>
    <w:basedOn w:val="DefaultParagraphFont"/>
    <w:rsid w:val="00141C9C"/>
  </w:style>
  <w:style w:type="character" w:customStyle="1" w:styleId="m2942784716910838910gmail-style13ptbold">
    <w:name w:val="m_2942784716910838910gmail-style13ptbold"/>
    <w:basedOn w:val="DefaultParagraphFont"/>
    <w:rsid w:val="00141C9C"/>
  </w:style>
  <w:style w:type="character" w:customStyle="1" w:styleId="m2942784716910838910gmail-msohyperlink">
    <w:name w:val="m_2942784716910838910gmail-msohyperlink"/>
    <w:basedOn w:val="DefaultParagraphFont"/>
    <w:rsid w:val="00141C9C"/>
  </w:style>
  <w:style w:type="character" w:customStyle="1" w:styleId="m2942784716910838910gmail-styleunderline">
    <w:name w:val="m_2942784716910838910gmail-styleunderline"/>
    <w:basedOn w:val="DefaultParagraphFont"/>
    <w:rsid w:val="00141C9C"/>
  </w:style>
  <w:style w:type="paragraph" w:customStyle="1" w:styleId="font8">
    <w:name w:val="font_8"/>
    <w:basedOn w:val="Normal"/>
    <w:rsid w:val="00141C9C"/>
    <w:pPr>
      <w:spacing w:before="100" w:beforeAutospacing="1" w:after="100" w:afterAutospacing="1"/>
    </w:pPr>
  </w:style>
  <w:style w:type="paragraph" w:customStyle="1" w:styleId="font9">
    <w:name w:val="font_9"/>
    <w:basedOn w:val="Normal"/>
    <w:rsid w:val="00141C9C"/>
    <w:pPr>
      <w:spacing w:before="100" w:beforeAutospacing="1" w:after="100" w:afterAutospacing="1"/>
    </w:pPr>
  </w:style>
  <w:style w:type="character" w:customStyle="1" w:styleId="m-750723176661811423gmail-style13ptbold">
    <w:name w:val="m_-750723176661811423gmail-style13ptbold"/>
    <w:basedOn w:val="DefaultParagraphFont"/>
    <w:rsid w:val="00141C9C"/>
  </w:style>
  <w:style w:type="character" w:customStyle="1" w:styleId="m-1958352629725285173style13ptbold">
    <w:name w:val="m_-1958352629725285173style13ptbold"/>
    <w:basedOn w:val="DefaultParagraphFont"/>
    <w:rsid w:val="00141C9C"/>
  </w:style>
  <w:style w:type="character" w:customStyle="1" w:styleId="m-1958352629725285173styleunderline">
    <w:name w:val="m_-1958352629725285173styleunderline"/>
    <w:basedOn w:val="DefaultParagraphFont"/>
    <w:rsid w:val="00141C9C"/>
  </w:style>
  <w:style w:type="paragraph" w:customStyle="1" w:styleId="generic-articlebody">
    <w:name w:val="generic-article__body"/>
    <w:basedOn w:val="Normal"/>
    <w:rsid w:val="00141C9C"/>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141C9C"/>
  </w:style>
  <w:style w:type="paragraph" w:customStyle="1" w:styleId="Genealogy">
    <w:name w:val="Genealogy"/>
    <w:basedOn w:val="Heading4"/>
    <w:autoRedefine/>
    <w:qFormat/>
    <w:rsid w:val="00141C9C"/>
    <w:rPr>
      <w:rFonts w:cs="Calibri"/>
    </w:rPr>
  </w:style>
  <w:style w:type="paragraph" w:customStyle="1" w:styleId="NoteLevel2">
    <w:name w:val="Note Level 2"/>
    <w:basedOn w:val="Normal"/>
    <w:next w:val="Normal"/>
    <w:uiPriority w:val="99"/>
    <w:qFormat/>
    <w:rsid w:val="00141C9C"/>
    <w:pPr>
      <w:keepNext/>
      <w:ind w:left="288" w:right="288"/>
    </w:pPr>
    <w:rPr>
      <w:rFonts w:ascii="Georgia" w:eastAsia="MS Gothic" w:hAnsi="Georgia" w:cstheme="minorBid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ep.utm.edu/justwest/" TargetMode="External"/><Relationship Id="rId13" Type="http://schemas.openxmlformats.org/officeDocument/2006/relationships/hyperlink" Target="https://bostonreview.net/forum_response/jairus-grove-response-nature-anthropocene/" TargetMode="External"/><Relationship Id="rId3" Type="http://schemas.openxmlformats.org/officeDocument/2006/relationships/styles" Target="styles.xml"/><Relationship Id="rId7" Type="http://schemas.openxmlformats.org/officeDocument/2006/relationships/hyperlink" Target="https://www.capdale.com/files/24323_leon_final_note.pdf" TargetMode="External"/><Relationship Id="rId12" Type="http://schemas.openxmlformats.org/officeDocument/2006/relationships/hyperlink" Target="https://www.thenation.com/article/how-resource-scarcity-and-climate-change-could-produce-global-explos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davidloy.org/downloads/Loy%20Are%20Humans%20Special.pdf" TargetMode="External"/><Relationship Id="rId11" Type="http://schemas.openxmlformats.org/officeDocument/2006/relationships/hyperlink" Target="https://scholarship.law.wm.edu/cgi/viewcontent.cgi?referer=https://www.google.com/&amp;httpsredir=1&amp;article=1653&amp;context=wmelpr" TargetMode="External"/><Relationship Id="rId5" Type="http://schemas.openxmlformats.org/officeDocument/2006/relationships/webSettings" Target="webSettings.xml"/><Relationship Id="rId15" Type="http://schemas.openxmlformats.org/officeDocument/2006/relationships/hyperlink" Target="http://www.tandfonline.com/doi/pdf/10.1080/00455091.2016.1278150?needAccess=true" TargetMode="External"/><Relationship Id="rId10" Type="http://schemas.openxmlformats.org/officeDocument/2006/relationships/hyperlink" Target="https://spacelaw.univie.ac.at/fileadmin/user_upload/p_spacelaw/EPIL_Outer_Space.pdf" TargetMode="External"/><Relationship Id="rId4" Type="http://schemas.openxmlformats.org/officeDocument/2006/relationships/settings" Target="settings.xml"/><Relationship Id="rId9" Type="http://schemas.openxmlformats.org/officeDocument/2006/relationships/hyperlink" Target="https://www.law.cornell.edu/uscode/text/6/1501" TargetMode="External"/><Relationship Id="rId14" Type="http://schemas.openxmlformats.org/officeDocument/2006/relationships/hyperlink" Target="https://www.econtalk.org/joshua-greene-on-moral-tribes-moral-dilemmas-and-utilitarian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23097</Words>
  <Characters>131656</Characters>
  <Application>Microsoft Office Word</Application>
  <DocSecurity>0</DocSecurity>
  <Lines>1097</Lines>
  <Paragraphs>308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4</cp:revision>
  <dcterms:created xsi:type="dcterms:W3CDTF">2022-02-14T18:24:00Z</dcterms:created>
  <dcterms:modified xsi:type="dcterms:W3CDTF">2022-02-14T19:28:00Z</dcterms:modified>
</cp:coreProperties>
</file>