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81339C" w14:textId="76065A66" w:rsidR="00F00197" w:rsidRPr="00CF2964" w:rsidRDefault="00F00197" w:rsidP="006D54FC">
      <w:pPr>
        <w:pStyle w:val="Heading2"/>
      </w:pPr>
      <w:r w:rsidRPr="00CF2964">
        <w:t>OFF</w:t>
      </w:r>
    </w:p>
    <w:p w14:paraId="57C28164" w14:textId="58115861" w:rsidR="005F5013" w:rsidRPr="00CF2964" w:rsidRDefault="001E072E" w:rsidP="005F5013">
      <w:pPr>
        <w:pStyle w:val="Heading3"/>
        <w:rPr>
          <w:rFonts w:cs="Times New Roman"/>
        </w:rPr>
      </w:pPr>
      <w:r>
        <w:rPr>
          <w:rFonts w:cs="Times New Roman"/>
        </w:rPr>
        <w:t>--Top</w:t>
      </w:r>
    </w:p>
    <w:p w14:paraId="064AEDE0" w14:textId="77777777" w:rsidR="00F0622A" w:rsidRPr="00CF2964" w:rsidRDefault="00F0622A" w:rsidP="00F0622A">
      <w:pPr>
        <w:pStyle w:val="Heading4"/>
        <w:rPr>
          <w:rFonts w:cs="Times New Roman"/>
        </w:rPr>
      </w:pPr>
      <w:bookmarkStart w:id="0" w:name="_Hlk496307312"/>
      <w:r w:rsidRPr="00CF2964">
        <w:rPr>
          <w:rFonts w:cs="Times New Roman"/>
        </w:rPr>
        <w:t xml:space="preserve">Interpretation and violation – the affirmative should not garner offense from anything other than the hypothetical implementation of a topical plan – they didn’t. </w:t>
      </w:r>
      <w:bookmarkEnd w:id="0"/>
    </w:p>
    <w:p w14:paraId="595AC297" w14:textId="77777777" w:rsidR="005F5013" w:rsidRPr="00CF2964" w:rsidRDefault="005F5013" w:rsidP="005F5013"/>
    <w:p w14:paraId="09E7F513" w14:textId="77777777" w:rsidR="005F5013" w:rsidRPr="00CF2964" w:rsidRDefault="005F5013" w:rsidP="005F5013">
      <w:pPr>
        <w:pStyle w:val="Heading4"/>
      </w:pPr>
      <w:r w:rsidRPr="00CF2964">
        <w:t>“Resolved” means enactment of a law.</w:t>
      </w:r>
    </w:p>
    <w:p w14:paraId="22B181B1" w14:textId="77777777" w:rsidR="005F5013" w:rsidRPr="00CF2964" w:rsidRDefault="005F5013" w:rsidP="005F5013">
      <w:r w:rsidRPr="00CF2964">
        <w:rPr>
          <w:rStyle w:val="Heading4Char"/>
        </w:rPr>
        <w:t xml:space="preserve">Words and Phrases 64 </w:t>
      </w:r>
      <w:r w:rsidRPr="00CF2964">
        <w:t>Words and Phrases Permanent Edition (Multi-volume set of judicial definitions). “Resolved”. 1964.</w:t>
      </w:r>
    </w:p>
    <w:p w14:paraId="5613A417" w14:textId="7C0E93D8" w:rsidR="005F5013" w:rsidRPr="00CF2964" w:rsidRDefault="005F5013" w:rsidP="005F5013">
      <w:pPr>
        <w:rPr>
          <w:b/>
          <w:sz w:val="26"/>
          <w:szCs w:val="26"/>
          <w:u w:val="single"/>
        </w:rPr>
      </w:pPr>
      <w:r w:rsidRPr="00CF2964">
        <w:rPr>
          <w:szCs w:val="26"/>
        </w:rPr>
        <w:t xml:space="preserve">Definition of the word </w:t>
      </w:r>
      <w:r w:rsidRPr="00CF2964">
        <w:rPr>
          <w:b/>
          <w:sz w:val="26"/>
          <w:szCs w:val="26"/>
          <w:u w:val="single"/>
        </w:rPr>
        <w:t>“</w:t>
      </w:r>
      <w:r w:rsidRPr="00CF2964">
        <w:rPr>
          <w:b/>
          <w:sz w:val="26"/>
          <w:szCs w:val="26"/>
          <w:highlight w:val="yellow"/>
          <w:u w:val="single"/>
        </w:rPr>
        <w:t>resolve</w:t>
      </w:r>
      <w:r w:rsidRPr="00CF2964">
        <w:rPr>
          <w:b/>
          <w:sz w:val="26"/>
          <w:szCs w:val="26"/>
          <w:u w:val="single"/>
        </w:rPr>
        <w:t>,”</w:t>
      </w:r>
      <w:r w:rsidRPr="00CF2964">
        <w:rPr>
          <w:szCs w:val="26"/>
        </w:rPr>
        <w:t xml:space="preserve"> given by Webster is “to express an opinion or determination by resolution or vote; as ‘it was resolved by the legislature;” It </w:t>
      </w:r>
      <w:r w:rsidRPr="00CF2964">
        <w:rPr>
          <w:b/>
          <w:sz w:val="26"/>
          <w:szCs w:val="26"/>
          <w:highlight w:val="yellow"/>
          <w:u w:val="single"/>
        </w:rPr>
        <w:t>is</w:t>
      </w:r>
      <w:r w:rsidRPr="00CF2964">
        <w:rPr>
          <w:szCs w:val="26"/>
        </w:rPr>
        <w:t xml:space="preserve"> of </w:t>
      </w:r>
      <w:r w:rsidRPr="00CF2964">
        <w:rPr>
          <w:b/>
          <w:sz w:val="26"/>
          <w:szCs w:val="26"/>
          <w:highlight w:val="yellow"/>
          <w:u w:val="single"/>
        </w:rPr>
        <w:t>similar</w:t>
      </w:r>
      <w:r w:rsidRPr="00CF2964">
        <w:rPr>
          <w:szCs w:val="26"/>
        </w:rPr>
        <w:t xml:space="preserve"> force </w:t>
      </w:r>
      <w:r w:rsidRPr="00CF2964">
        <w:rPr>
          <w:b/>
          <w:sz w:val="26"/>
          <w:szCs w:val="26"/>
          <w:highlight w:val="yellow"/>
          <w:u w:val="single"/>
        </w:rPr>
        <w:t xml:space="preserve">to </w:t>
      </w:r>
      <w:r w:rsidRPr="00CF2964">
        <w:rPr>
          <w:b/>
          <w:sz w:val="26"/>
          <w:szCs w:val="26"/>
          <w:u w:val="single"/>
        </w:rPr>
        <w:t xml:space="preserve">the word </w:t>
      </w:r>
      <w:r w:rsidRPr="00CF2964">
        <w:rPr>
          <w:b/>
          <w:sz w:val="26"/>
          <w:szCs w:val="26"/>
          <w:highlight w:val="yellow"/>
          <w:u w:val="single"/>
        </w:rPr>
        <w:t>“enact</w:t>
      </w:r>
      <w:r w:rsidRPr="00CF2964">
        <w:rPr>
          <w:b/>
          <w:sz w:val="26"/>
          <w:szCs w:val="26"/>
          <w:u w:val="single"/>
        </w:rPr>
        <w:t>,”</w:t>
      </w:r>
      <w:r w:rsidRPr="00CF2964">
        <w:rPr>
          <w:szCs w:val="26"/>
        </w:rPr>
        <w:t xml:space="preserve"> which is defined by Bouvier as </w:t>
      </w:r>
      <w:r w:rsidRPr="00CF2964">
        <w:rPr>
          <w:b/>
          <w:sz w:val="26"/>
          <w:szCs w:val="26"/>
          <w:highlight w:val="yellow"/>
          <w:u w:val="single"/>
        </w:rPr>
        <w:t>meaning “to establish by law”.</w:t>
      </w:r>
    </w:p>
    <w:p w14:paraId="564AD2A2" w14:textId="1207E6EB" w:rsidR="005F5013" w:rsidRPr="00CF2964" w:rsidRDefault="005F5013" w:rsidP="005F5013"/>
    <w:p w14:paraId="42B24924" w14:textId="605861A7" w:rsidR="00F0622A" w:rsidRPr="00CF2964" w:rsidRDefault="00F0622A" w:rsidP="00F0622A">
      <w:pPr>
        <w:pStyle w:val="Heading4"/>
      </w:pPr>
      <w:r w:rsidRPr="00CF2964">
        <w:t>Aff</w:t>
      </w:r>
      <w:r w:rsidRPr="00CF2964">
        <w:t xml:space="preserve"> teams must defend </w:t>
      </w:r>
      <w:r w:rsidRPr="00CF2964">
        <w:rPr>
          <w:u w:val="single"/>
        </w:rPr>
        <w:t>legal action</w:t>
      </w:r>
      <w:r w:rsidRPr="00CF2964">
        <w:t xml:space="preserve"> by a </w:t>
      </w:r>
      <w:r w:rsidRPr="00CF2964">
        <w:rPr>
          <w:u w:val="single"/>
        </w:rPr>
        <w:t>government</w:t>
      </w:r>
    </w:p>
    <w:p w14:paraId="4CACBCF3" w14:textId="77777777" w:rsidR="00F0622A" w:rsidRPr="00CF2964" w:rsidRDefault="00F0622A" w:rsidP="00F0622A">
      <w:r w:rsidRPr="00CF2964">
        <w:t xml:space="preserve">John </w:t>
      </w:r>
      <w:r w:rsidRPr="00CF2964">
        <w:rPr>
          <w:rStyle w:val="Style13ptBold"/>
        </w:rPr>
        <w:t>Bouvier 56</w:t>
      </w:r>
      <w:r w:rsidRPr="00CF2964">
        <w:t xml:space="preserve"> [The Free Dictionary, “Unjust”] [DS] [https://legal-dictionary.thefreedictionary.com/Unjust#:~:text=UNJUST.,test%20of%20right%20and%20wrong.]</w:t>
      </w:r>
    </w:p>
    <w:p w14:paraId="19D98C13" w14:textId="77777777" w:rsidR="00F0622A" w:rsidRPr="00CF2964" w:rsidRDefault="00F0622A" w:rsidP="00F0622A">
      <w:r w:rsidRPr="00CF2964">
        <w:rPr>
          <w:rStyle w:val="StyleUnderline"/>
          <w:highlight w:val="cyan"/>
        </w:rPr>
        <w:t>Unjust</w:t>
      </w:r>
      <w:r w:rsidRPr="00CF2964">
        <w:t xml:space="preserve"> Also found in: Dictionary, Thesaurus, Wikipedia. Related to Unjust: Unjust enrichment UNJUST. That which is done </w:t>
      </w:r>
      <w:r w:rsidRPr="00CF2964">
        <w:rPr>
          <w:rStyle w:val="StyleUnderline"/>
          <w:highlight w:val="cyan"/>
        </w:rPr>
        <w:t>against</w:t>
      </w:r>
      <w:r w:rsidRPr="00CF2964">
        <w:t xml:space="preserve"> the </w:t>
      </w:r>
      <w:r w:rsidRPr="00CF2964">
        <w:rPr>
          <w:rStyle w:val="StyleUnderline"/>
          <w:highlight w:val="cyan"/>
        </w:rPr>
        <w:t>perfect rights</w:t>
      </w:r>
      <w:r w:rsidRPr="00CF2964">
        <w:t xml:space="preserve"> of another; that which is against the </w:t>
      </w:r>
      <w:r w:rsidRPr="00CF2964">
        <w:rPr>
          <w:rStyle w:val="StyleUnderline"/>
          <w:highlight w:val="cyan"/>
        </w:rPr>
        <w:t>established law</w:t>
      </w:r>
      <w:r w:rsidRPr="00CF2964">
        <w:t xml:space="preserve">; that which is </w:t>
      </w:r>
      <w:r w:rsidRPr="00CF2964">
        <w:rPr>
          <w:rStyle w:val="StyleUnderline"/>
          <w:highlight w:val="cyan"/>
        </w:rPr>
        <w:t>opposed to a law</w:t>
      </w:r>
      <w:r w:rsidRPr="00CF2964">
        <w:t xml:space="preserve"> which is the test </w:t>
      </w:r>
      <w:r w:rsidRPr="00CF2964">
        <w:rPr>
          <w:rStyle w:val="StyleUnderline"/>
          <w:highlight w:val="cyan"/>
        </w:rPr>
        <w:t>of right and wrong</w:t>
      </w:r>
      <w:r w:rsidRPr="00CF2964">
        <w:t>.</w:t>
      </w:r>
    </w:p>
    <w:p w14:paraId="49DF678E" w14:textId="77777777" w:rsidR="00F0622A" w:rsidRPr="00CF2964" w:rsidRDefault="00F0622A" w:rsidP="00F0622A"/>
    <w:p w14:paraId="1A948456" w14:textId="77777777" w:rsidR="00F0622A" w:rsidRPr="00CF2964" w:rsidRDefault="00F0622A" w:rsidP="00F0622A">
      <w:pPr>
        <w:pStyle w:val="Heading4"/>
      </w:pPr>
      <w:r w:rsidRPr="00CF2964">
        <w:t xml:space="preserve">This is </w:t>
      </w:r>
      <w:r w:rsidRPr="00CF2964">
        <w:rPr>
          <w:u w:val="single"/>
        </w:rPr>
        <w:t>clear</w:t>
      </w:r>
    </w:p>
    <w:p w14:paraId="4EA5913C" w14:textId="77777777" w:rsidR="00F0622A" w:rsidRPr="00CF2964" w:rsidRDefault="00F0622A" w:rsidP="00F0622A">
      <w:r w:rsidRPr="00CF2964">
        <w:rPr>
          <w:rStyle w:val="Style13ptBold"/>
        </w:rPr>
        <w:t>Black’s Law Dictionary ND</w:t>
      </w:r>
      <w:r w:rsidRPr="00CF2964">
        <w:t xml:space="preserve"> [DS] [https://thelawdictionary.org/unjust/]</w:t>
      </w:r>
    </w:p>
    <w:p w14:paraId="54326DE8" w14:textId="5E6E4BD4" w:rsidR="00F0622A" w:rsidRPr="00CF2964" w:rsidRDefault="00F0622A" w:rsidP="005F5013">
      <w:pPr>
        <w:rPr>
          <w:b/>
          <w:iCs/>
          <w:u w:val="single"/>
        </w:rPr>
      </w:pPr>
      <w:r w:rsidRPr="00CF2964">
        <w:t xml:space="preserve">UNJUST </w:t>
      </w:r>
      <w:r w:rsidRPr="00CF2964">
        <w:rPr>
          <w:rStyle w:val="StyleUnderline"/>
          <w:highlight w:val="cyan"/>
        </w:rPr>
        <w:t>Contrary to right and justice</w:t>
      </w:r>
      <w:r w:rsidRPr="00CF2964">
        <w:t xml:space="preserve">, </w:t>
      </w:r>
      <w:r w:rsidRPr="00CF2964">
        <w:rPr>
          <w:rStyle w:val="StyleUnderline"/>
          <w:highlight w:val="cyan"/>
        </w:rPr>
        <w:t>or</w:t>
      </w:r>
      <w:r w:rsidRPr="00CF2964">
        <w:t xml:space="preserve"> to </w:t>
      </w:r>
      <w:r w:rsidRPr="00CF2964">
        <w:rPr>
          <w:rStyle w:val="StyleUnderline"/>
        </w:rPr>
        <w:t xml:space="preserve">the </w:t>
      </w:r>
      <w:r w:rsidRPr="00CF2964">
        <w:rPr>
          <w:rStyle w:val="StyleUnderline"/>
          <w:highlight w:val="cyan"/>
        </w:rPr>
        <w:t xml:space="preserve">enjoyment of </w:t>
      </w:r>
      <w:r w:rsidRPr="00CF2964">
        <w:rPr>
          <w:rStyle w:val="StyleUnderline"/>
        </w:rPr>
        <w:t xml:space="preserve">his </w:t>
      </w:r>
      <w:r w:rsidRPr="00CF2964">
        <w:rPr>
          <w:rStyle w:val="StyleUnderline"/>
          <w:highlight w:val="cyan"/>
        </w:rPr>
        <w:t xml:space="preserve">rights </w:t>
      </w:r>
      <w:r w:rsidRPr="00CF2964">
        <w:rPr>
          <w:rStyle w:val="StyleUnderline"/>
        </w:rPr>
        <w:t>by another</w:t>
      </w:r>
      <w:r w:rsidRPr="00CF2964">
        <w:t xml:space="preserve">, </w:t>
      </w:r>
      <w:r w:rsidRPr="00CF2964">
        <w:rPr>
          <w:rStyle w:val="StyleUnderline"/>
          <w:highlight w:val="cyan"/>
        </w:rPr>
        <w:t>or</w:t>
      </w:r>
      <w:r w:rsidRPr="00CF2964">
        <w:t xml:space="preserve"> to the </w:t>
      </w:r>
      <w:r w:rsidRPr="00CF2964">
        <w:rPr>
          <w:rStyle w:val="StyleUnderline"/>
          <w:highlight w:val="cyan"/>
        </w:rPr>
        <w:t xml:space="preserve">standards of conduct </w:t>
      </w:r>
      <w:r w:rsidRPr="00CF2964">
        <w:rPr>
          <w:rStyle w:val="Emphasis"/>
          <w:highlight w:val="cyan"/>
        </w:rPr>
        <w:t>furnished by the laws.</w:t>
      </w:r>
    </w:p>
    <w:p w14:paraId="376C4037" w14:textId="77777777" w:rsidR="00F0622A" w:rsidRPr="00CF2964" w:rsidRDefault="00F0622A" w:rsidP="005F5013"/>
    <w:p w14:paraId="490902BD" w14:textId="77777777" w:rsidR="005F5013" w:rsidRPr="00CF2964" w:rsidRDefault="005F5013" w:rsidP="005F5013">
      <w:pPr>
        <w:pStyle w:val="Heading4"/>
      </w:pPr>
      <w:r w:rsidRPr="00CF2964">
        <w:t>Extra topicality independently links to our offense – it allows the affirmative to add on random unpredictable planks to generate extra advantages and solve net benefits, which ruins neg preparation, especially when the majority of their offense and framing comes from the extra-topical part.</w:t>
      </w:r>
    </w:p>
    <w:p w14:paraId="31C17329" w14:textId="77777777" w:rsidR="005F5013" w:rsidRPr="00CF2964" w:rsidRDefault="005F5013" w:rsidP="005F5013">
      <w:bookmarkStart w:id="1" w:name="_Hlk85279411"/>
    </w:p>
    <w:p w14:paraId="6D4AF276" w14:textId="734ED154" w:rsidR="005F5013" w:rsidRPr="00CF2964" w:rsidRDefault="005F5013" w:rsidP="005F5013">
      <w:pPr>
        <w:pStyle w:val="Heading4"/>
      </w:pPr>
      <w:r w:rsidRPr="00CF2964">
        <w:t>Vote negative for predictable limits and ground—-allowing the affirmative to pick any grounds for the debate makes negative engagement impossible, by skirting a predictable starting point and making our preparation and research useless. Because debate is a competitive game, there is an incentive to revert to truisms that give the negative no chance at engagement. The lack of a plan also means the affirmative can shift their advocacy in later speeches instead of being tied to a particular text, which obviates negative arguments.</w:t>
      </w:r>
    </w:p>
    <w:p w14:paraId="6F44801E" w14:textId="77777777" w:rsidR="005F5013" w:rsidRPr="00CF2964" w:rsidRDefault="005F5013" w:rsidP="005F5013">
      <w:pPr>
        <w:rPr>
          <w:rFonts w:ascii="Times" w:eastAsia="Times New Roman" w:hAnsi="Times"/>
          <w:sz w:val="20"/>
          <w:szCs w:val="20"/>
        </w:rPr>
      </w:pPr>
    </w:p>
    <w:p w14:paraId="31F3E46D" w14:textId="77777777" w:rsidR="005F5013" w:rsidRPr="00CF2964" w:rsidRDefault="005F5013" w:rsidP="005F5013">
      <w:pPr>
        <w:pStyle w:val="Heading4"/>
      </w:pPr>
      <w:r w:rsidRPr="00CF2964">
        <w:t>There are two impacts –</w:t>
      </w:r>
    </w:p>
    <w:p w14:paraId="748F083B" w14:textId="77777777" w:rsidR="005F5013" w:rsidRPr="00CF2964" w:rsidRDefault="005F5013" w:rsidP="005F5013">
      <w:pPr>
        <w:pStyle w:val="Heading4"/>
        <w:numPr>
          <w:ilvl w:val="0"/>
          <w:numId w:val="15"/>
        </w:numPr>
        <w:tabs>
          <w:tab w:val="num" w:pos="360"/>
        </w:tabs>
        <w:ind w:left="360" w:firstLine="0"/>
      </w:pPr>
      <w:r w:rsidRPr="00CF2964">
        <w:t>Fairness – A predictable limit is the only way to give the neg a chance to win—-radical aff choice shifts the grounds for the debate and puts the aff far ahead. Pre-tournament negative preparation is structured around topical plans as points of offense, which means anything other than a topical plan structurally favors the affirmative. Fairness is an intrinsic good—-debate is fundamentally a game and requires effective competition between the aff and the neg—-the only way for any benefit to be produced from debate and the reason why people are incentivized to do prep and research is to help them do better in their next round is if the judge can make a decision between two sides who have had a relatively equal chance to prepare for a common point of debate. Fairness also comes before substance—-deciding any other argument in this debate cannot be disentangled from our inability to prepare for it—-any argument you think they’re winning is a link, not a reason to vote for them, because it’s just as likely that they’re winning it because we weren’t able to effectively prepare to defeat it.</w:t>
      </w:r>
    </w:p>
    <w:p w14:paraId="2E3BA915" w14:textId="77777777" w:rsidR="005F5013" w:rsidRPr="00CF2964" w:rsidRDefault="005F5013" w:rsidP="005F5013"/>
    <w:p w14:paraId="40119982" w14:textId="7CEC27E7" w:rsidR="005F5013" w:rsidRPr="00CF2964" w:rsidRDefault="005F5013" w:rsidP="005F5013">
      <w:pPr>
        <w:pStyle w:val="Heading4"/>
        <w:numPr>
          <w:ilvl w:val="0"/>
          <w:numId w:val="15"/>
        </w:numPr>
        <w:tabs>
          <w:tab w:val="num" w:pos="360"/>
        </w:tabs>
        <w:ind w:left="360" w:firstLine="0"/>
      </w:pPr>
      <w:r w:rsidRPr="00CF2964">
        <w:t>Second is clash---advocacy tied to the resolution incentivizes nuanced research and CLASH with a well prepared opponent---They turn debate into one with no negative counterargumentation which causes confirmation bias and less good affirmatives. It also doesn’t subject the aff to rigorous arugmentation which eliminates the skills necessary to make real material change in the world and doesn’t generate real productive discussions – turns their offense.</w:t>
      </w:r>
    </w:p>
    <w:p w14:paraId="0872C67D" w14:textId="77777777" w:rsidR="005F5013" w:rsidRPr="00CF2964" w:rsidRDefault="005F5013" w:rsidP="005F5013"/>
    <w:p w14:paraId="3635613C" w14:textId="628CD918" w:rsidR="005F5013" w:rsidRPr="00CF2964" w:rsidRDefault="005F5013" w:rsidP="005F5013">
      <w:pPr>
        <w:pStyle w:val="Heading4"/>
      </w:pPr>
      <w:r w:rsidRPr="00CF2964">
        <w:t xml:space="preserve">Topical version of the aff – </w:t>
      </w:r>
      <w:r w:rsidRPr="00CF2964">
        <w:t>you literally said the topic was true in the 1AC and refused to defend it</w:t>
      </w:r>
      <w:r w:rsidRPr="00CF2964">
        <w:t xml:space="preserve"> – </w:t>
      </w:r>
      <w:r w:rsidRPr="00CF2964">
        <w:t xml:space="preserve">if that’s not true than clearly SSD solves – </w:t>
      </w:r>
      <w:r w:rsidRPr="00CF2964">
        <w:t xml:space="preserve">use sufficiency when evaluating the TVA because all deficits are neg ground. This and SSD solve their offense by re-centering debate </w:t>
      </w:r>
      <w:r w:rsidRPr="00CF2964">
        <w:t>on settlerism.</w:t>
      </w:r>
    </w:p>
    <w:p w14:paraId="38DFFAA3" w14:textId="77777777" w:rsidR="005F5013" w:rsidRPr="00CF2964" w:rsidRDefault="005F5013" w:rsidP="005F5013"/>
    <w:p w14:paraId="039F0FC4" w14:textId="77777777" w:rsidR="005F5013" w:rsidRPr="00CF2964" w:rsidRDefault="005F5013" w:rsidP="005F5013">
      <w:pPr>
        <w:pStyle w:val="Heading4"/>
      </w:pPr>
      <w:r w:rsidRPr="00CF2964">
        <w:t>Topicality must be a voting issue—the role of the ballot is to vote for whoever does the better debating over the resolutional question. Any aff role for debate must explain why we switch sides and why there has to be a winner and a loser—switching sides within the competitive yet limited bounds of the topic performs the labor of the negative which avoids group polarization and untested advocacy</w:t>
      </w:r>
    </w:p>
    <w:p w14:paraId="082C8FCC" w14:textId="77777777" w:rsidR="005F5013" w:rsidRPr="00CF2964" w:rsidRDefault="005F5013" w:rsidP="005F5013"/>
    <w:p w14:paraId="73916DD0" w14:textId="672E3908" w:rsidR="00F00197" w:rsidRPr="00CF2964" w:rsidRDefault="005F5013" w:rsidP="00F00197">
      <w:pPr>
        <w:pStyle w:val="Heading4"/>
      </w:pPr>
      <w:r w:rsidRPr="00CF2964">
        <w:rPr>
          <w:rFonts w:cs="Arial"/>
        </w:rPr>
        <w:t xml:space="preserve">Theory is an issue of competing interpretations because reasonability </w:t>
      </w:r>
      <w:r w:rsidRPr="00CF2964">
        <w:t>invites arbitrary judge intervention based on preference rather than argumentation and encourages a race to the bottom in which debaters will exploit a judge’s tolerance for questionable argumentation.</w:t>
      </w:r>
      <w:bookmarkEnd w:id="1"/>
    </w:p>
    <w:p w14:paraId="3412D2F4" w14:textId="2C05D9CC" w:rsidR="006D54FC" w:rsidRPr="00CF2964" w:rsidRDefault="006D54FC" w:rsidP="006D54FC">
      <w:pPr>
        <w:pStyle w:val="Heading2"/>
      </w:pPr>
      <w:r w:rsidRPr="00CF2964">
        <w:t>OFF</w:t>
      </w:r>
    </w:p>
    <w:p w14:paraId="4D57C93E" w14:textId="1E4A8610" w:rsidR="006D54FC" w:rsidRPr="00CF2964" w:rsidRDefault="006D54FC" w:rsidP="006D54FC">
      <w:pPr>
        <w:pStyle w:val="Heading3"/>
      </w:pPr>
      <w:r w:rsidRPr="00CF2964">
        <w:t xml:space="preserve">NC – </w:t>
      </w:r>
      <w:r w:rsidR="00F00197" w:rsidRPr="00CF2964">
        <w:t>K</w:t>
      </w:r>
    </w:p>
    <w:p w14:paraId="393378E6" w14:textId="77777777" w:rsidR="00CF2964" w:rsidRDefault="00CF2964" w:rsidP="00CF2964">
      <w:pPr>
        <w:pStyle w:val="Heading4"/>
      </w:pPr>
      <w:r>
        <w:t xml:space="preserve">Their starting point of settler colonialism occludes racial capitalism. Civil society is more complex than they think – nuanced criticism of militarism is a necessary component for solvency </w:t>
      </w:r>
    </w:p>
    <w:p w14:paraId="06B1E221" w14:textId="77777777" w:rsidR="00CF2964" w:rsidRPr="003514C6" w:rsidRDefault="00CF2964" w:rsidP="00CF2964">
      <w:pPr>
        <w:rPr>
          <w:sz w:val="16"/>
          <w:szCs w:val="16"/>
        </w:rPr>
      </w:pPr>
      <w:r w:rsidRPr="003C2D3B">
        <w:rPr>
          <w:rStyle w:val="Style13ptBold"/>
        </w:rPr>
        <w:t>DORRIES et al. 19</w:t>
      </w:r>
      <w:r>
        <w:t xml:space="preserve"> </w:t>
      </w:r>
      <w:r w:rsidRPr="003514C6">
        <w:rPr>
          <w:sz w:val="16"/>
          <w:szCs w:val="16"/>
        </w:rPr>
        <w:t xml:space="preserve">–*assistant professor at Carleton University where she teaches in the Indigenous Policy and Administration Program, </w:t>
      </w:r>
      <w:proofErr w:type="spellStart"/>
      <w:r w:rsidRPr="003514C6">
        <w:rPr>
          <w:sz w:val="16"/>
          <w:szCs w:val="16"/>
        </w:rPr>
        <w:t>MScPl</w:t>
      </w:r>
      <w:proofErr w:type="spellEnd"/>
      <w:r w:rsidRPr="003514C6">
        <w:rPr>
          <w:sz w:val="16"/>
          <w:szCs w:val="16"/>
        </w:rPr>
        <w:t xml:space="preserve"> and PhD in Planning at the University of Toronto, **</w:t>
      </w:r>
      <w:proofErr w:type="spellStart"/>
      <w:r w:rsidRPr="003514C6">
        <w:rPr>
          <w:sz w:val="16"/>
          <w:szCs w:val="16"/>
        </w:rPr>
        <w:t>Hugill</w:t>
      </w:r>
      <w:proofErr w:type="spellEnd"/>
      <w:r w:rsidRPr="003514C6">
        <w:rPr>
          <w:sz w:val="16"/>
          <w:szCs w:val="16"/>
        </w:rPr>
        <w:t>,</w:t>
      </w:r>
      <w:r w:rsidRPr="003514C6">
        <w:rPr>
          <w:rFonts w:ascii="proxima-nova" w:hAnsi="proxima-nova"/>
          <w:color w:val="666666"/>
          <w:spacing w:val="4"/>
          <w:sz w:val="16"/>
          <w:szCs w:val="16"/>
          <w:shd w:val="clear" w:color="auto" w:fill="FFFFFF"/>
        </w:rPr>
        <w:t xml:space="preserve"> </w:t>
      </w:r>
      <w:r w:rsidRPr="003514C6">
        <w:rPr>
          <w:sz w:val="16"/>
          <w:szCs w:val="16"/>
        </w:rPr>
        <w:t xml:space="preserve">Assistant Professor in the </w:t>
      </w:r>
      <w:hyperlink r:id="rId6" w:history="1">
        <w:r w:rsidRPr="003514C6">
          <w:rPr>
            <w:rStyle w:val="Hyperlink"/>
            <w:sz w:val="16"/>
            <w:szCs w:val="16"/>
          </w:rPr>
          <w:t>Department of Geography and Environmental Studies</w:t>
        </w:r>
      </w:hyperlink>
      <w:r w:rsidRPr="003514C6">
        <w:rPr>
          <w:sz w:val="16"/>
          <w:szCs w:val="16"/>
        </w:rPr>
        <w:t xml:space="preserve"> at Carleton University, PhD in Human Geography @ York University, MA in Canadian and Indigenous Studies @ Trent University, ***</w:t>
      </w:r>
      <w:proofErr w:type="spellStart"/>
      <w:r w:rsidRPr="003514C6">
        <w:rPr>
          <w:sz w:val="16"/>
          <w:szCs w:val="16"/>
        </w:rPr>
        <w:t>Tomiak</w:t>
      </w:r>
      <w:proofErr w:type="spellEnd"/>
      <w:r w:rsidRPr="003514C6">
        <w:rPr>
          <w:sz w:val="16"/>
          <w:szCs w:val="16"/>
        </w:rPr>
        <w:t xml:space="preserve">, </w:t>
      </w:r>
      <w:r>
        <w:rPr>
          <w:sz w:val="16"/>
          <w:szCs w:val="16"/>
        </w:rPr>
        <w:t>Ph</w:t>
      </w:r>
      <w:r w:rsidRPr="003514C6">
        <w:rPr>
          <w:sz w:val="16"/>
          <w:szCs w:val="16"/>
        </w:rPr>
        <w:t xml:space="preserve">D (Carleton, Canadian Studies, specialization in Political Economy), Assistant Professor in the Department of Sociology @ Carleton [Heather, David, Julie, “Racial capitalism and the production of settler colonial cities,” </w:t>
      </w:r>
      <w:proofErr w:type="spellStart"/>
      <w:r w:rsidRPr="003514C6">
        <w:rPr>
          <w:sz w:val="16"/>
          <w:szCs w:val="16"/>
        </w:rPr>
        <w:t>Geoforum</w:t>
      </w:r>
      <w:proofErr w:type="spellEnd"/>
      <w:r w:rsidRPr="003514C6">
        <w:rPr>
          <w:sz w:val="16"/>
          <w:szCs w:val="16"/>
        </w:rPr>
        <w:t>, accepted 7/21/2019, made avail online 8/19/2019, DKP]</w:t>
      </w:r>
    </w:p>
    <w:p w14:paraId="713CD15F" w14:textId="77777777" w:rsidR="00CF2964" w:rsidRPr="003C2D3B" w:rsidRDefault="00CF2964" w:rsidP="00CF2964">
      <w:pPr>
        <w:spacing w:line="240" w:lineRule="auto"/>
        <w:contextualSpacing/>
        <w:rPr>
          <w:sz w:val="16"/>
        </w:rPr>
      </w:pPr>
      <w:r w:rsidRPr="003C2D3B">
        <w:rPr>
          <w:sz w:val="16"/>
        </w:rPr>
        <w:t xml:space="preserve">Yet </w:t>
      </w:r>
      <w:r w:rsidRPr="00C476B6">
        <w:rPr>
          <w:rStyle w:val="Emphasis"/>
          <w:highlight w:val="yellow"/>
        </w:rPr>
        <w:t>settler colonial analysis is not without its limits</w:t>
      </w:r>
      <w:r w:rsidRPr="003C2D3B">
        <w:rPr>
          <w:sz w:val="16"/>
        </w:rPr>
        <w:t xml:space="preserve">, some of which we have already outlined. On its own, this </w:t>
      </w:r>
      <w:r w:rsidRPr="00CD56D1">
        <w:rPr>
          <w:rStyle w:val="Emphasis"/>
        </w:rPr>
        <w:t xml:space="preserve">approach tells us very little about how settler </w:t>
      </w:r>
      <w:r w:rsidRPr="00C476B6">
        <w:rPr>
          <w:rStyle w:val="Emphasis"/>
          <w:highlight w:val="yellow"/>
        </w:rPr>
        <w:t>colonization intersects with other forms of</w:t>
      </w:r>
      <w:r w:rsidRPr="00CD56D1">
        <w:rPr>
          <w:rStyle w:val="Emphasis"/>
        </w:rPr>
        <w:t xml:space="preserve"> racialized oppression, including the ways </w:t>
      </w:r>
      <w:r w:rsidRPr="003C2D3B">
        <w:rPr>
          <w:sz w:val="16"/>
        </w:rPr>
        <w:t xml:space="preserve">that a global culture of </w:t>
      </w:r>
      <w:r w:rsidRPr="00C476B6">
        <w:rPr>
          <w:rStyle w:val="Emphasis"/>
          <w:highlight w:val="yellow"/>
        </w:rPr>
        <w:t>anti-Blackness has functioned in the (re)production of settler societies</w:t>
      </w:r>
      <w:r w:rsidRPr="00CD56D1">
        <w:rPr>
          <w:rStyle w:val="Emphasis"/>
        </w:rPr>
        <w:t xml:space="preserve"> </w:t>
      </w:r>
      <w:r w:rsidRPr="003C2D3B">
        <w:rPr>
          <w:sz w:val="16"/>
        </w:rPr>
        <w:t xml:space="preserve">and the urban centers that animate them. In the context of Canada, for example, this relation is often downplayed or occluded, with self-congratulatory (and historically dubious) comparisons to the United States allowing Canadians to enjoy an unseemly smugness. For Walcott (2014), </w:t>
      </w:r>
      <w:r w:rsidRPr="00CD56D1">
        <w:rPr>
          <w:rStyle w:val="StyleUnderline"/>
        </w:rPr>
        <w:t>the politics of anti-</w:t>
      </w:r>
      <w:proofErr w:type="spellStart"/>
      <w:r w:rsidRPr="00CD56D1">
        <w:rPr>
          <w:rStyle w:val="StyleUnderline"/>
        </w:rPr>
        <w:t>Backness</w:t>
      </w:r>
      <w:proofErr w:type="spellEnd"/>
      <w:r w:rsidRPr="00CD56D1">
        <w:rPr>
          <w:rStyle w:val="StyleUnderline"/>
        </w:rPr>
        <w:t xml:space="preserve"> not only devalue Black lives but also continually produce Black people as out of place</w:t>
      </w:r>
      <w:r w:rsidRPr="003C2D3B">
        <w:rPr>
          <w:sz w:val="16"/>
        </w:rPr>
        <w:t xml:space="preserve"> in “post-colonial locations,” including contemporary Canada. Similarly, McKittrick (2006, 99) argues that in the terms of commonsense Canadian ideologies, </w:t>
      </w:r>
      <w:r w:rsidRPr="00CD56D1">
        <w:rPr>
          <w:rStyle w:val="StyleUnderline"/>
        </w:rPr>
        <w:t>Black communities are</w:t>
      </w:r>
      <w:r w:rsidRPr="003C2D3B">
        <w:rPr>
          <w:sz w:val="16"/>
        </w:rPr>
        <w:t xml:space="preserve"> imagined as “non-Canadian, </w:t>
      </w:r>
      <w:r w:rsidRPr="00CD56D1">
        <w:rPr>
          <w:rStyle w:val="StyleUnderline"/>
        </w:rPr>
        <w:t>always other,</w:t>
      </w:r>
      <w:r w:rsidRPr="003C2D3B">
        <w:rPr>
          <w:sz w:val="16"/>
        </w:rPr>
        <w:t xml:space="preserve"> al-ways elsewhere, recent, unfamiliar, and impossible.” Settler colonial scholarship sometimes repeats this pattern. By emphasizing land theft without interrogating the broader processes that shape its contours, it too often fails to grapple with how those processes were and are shaped by global and local cultures of anti-Blackness</w:t>
      </w:r>
    </w:p>
    <w:p w14:paraId="45390AFE" w14:textId="77777777" w:rsidR="00CF2964" w:rsidRPr="00CD56D1" w:rsidRDefault="00CF2964" w:rsidP="00CF2964">
      <w:pPr>
        <w:spacing w:line="240" w:lineRule="auto"/>
        <w:contextualSpacing/>
        <w:rPr>
          <w:rStyle w:val="Emphasis"/>
        </w:rPr>
      </w:pPr>
      <w:r w:rsidRPr="003C2D3B">
        <w:rPr>
          <w:sz w:val="16"/>
        </w:rPr>
        <w:t xml:space="preserve">Importantly, too, </w:t>
      </w:r>
      <w:r w:rsidRPr="00CD56D1">
        <w:rPr>
          <w:rStyle w:val="Emphasis"/>
        </w:rPr>
        <w:t xml:space="preserve">settler colonial </w:t>
      </w:r>
      <w:r w:rsidRPr="00C476B6">
        <w:rPr>
          <w:rStyle w:val="Emphasis"/>
          <w:highlight w:val="yellow"/>
        </w:rPr>
        <w:t>analysis</w:t>
      </w:r>
      <w:r w:rsidRPr="003C2D3B">
        <w:rPr>
          <w:sz w:val="16"/>
        </w:rPr>
        <w:t xml:space="preserve">, with its keen interest in the violent formation of new settler polities, </w:t>
      </w:r>
      <w:r w:rsidRPr="00C476B6">
        <w:rPr>
          <w:rStyle w:val="Emphasis"/>
          <w:highlight w:val="yellow"/>
        </w:rPr>
        <w:t>risks reducing the constitutive importance of</w:t>
      </w:r>
      <w:r w:rsidRPr="00CD56D1">
        <w:rPr>
          <w:rStyle w:val="Emphasis"/>
        </w:rPr>
        <w:t xml:space="preserve"> racialized </w:t>
      </w:r>
      <w:r w:rsidRPr="00C476B6">
        <w:rPr>
          <w:rStyle w:val="Emphasis"/>
          <w:highlight w:val="yellow"/>
        </w:rPr>
        <w:t>oppression to only its most salient</w:t>
      </w:r>
      <w:r w:rsidRPr="00CD56D1">
        <w:rPr>
          <w:rStyle w:val="Emphasis"/>
        </w:rPr>
        <w:t xml:space="preserve"> local </w:t>
      </w:r>
      <w:r w:rsidRPr="00C476B6">
        <w:rPr>
          <w:rStyle w:val="Emphasis"/>
          <w:highlight w:val="yellow"/>
        </w:rPr>
        <w:t>expression.</w:t>
      </w:r>
      <w:r w:rsidRPr="00CD56D1">
        <w:rPr>
          <w:rStyle w:val="StyleUnderline"/>
        </w:rPr>
        <w:t xml:space="preserve"> </w:t>
      </w:r>
      <w:r w:rsidRPr="003C2D3B">
        <w:rPr>
          <w:sz w:val="16"/>
        </w:rPr>
        <w:t xml:space="preserve">Walcott (2014, 99) notes that </w:t>
      </w:r>
      <w:r w:rsidRPr="00CD56D1">
        <w:rPr>
          <w:rStyle w:val="StyleUnderline"/>
        </w:rPr>
        <w:t>analyses of settler colonization too often “end at the geographical border of the nation state” and fail to engage with broader questions about the ways that settler colonial states continue to be bound up with</w:t>
      </w:r>
      <w:r w:rsidRPr="003C2D3B">
        <w:rPr>
          <w:sz w:val="16"/>
        </w:rPr>
        <w:t xml:space="preserve"> a set of racialized and </w:t>
      </w:r>
      <w:r w:rsidRPr="00CD56D1">
        <w:rPr>
          <w:rStyle w:val="StyleUnderline"/>
        </w:rPr>
        <w:t>racializing commitments that overflow their territorial boundaries.</w:t>
      </w:r>
      <w:r w:rsidRPr="003C2D3B">
        <w:rPr>
          <w:sz w:val="16"/>
        </w:rPr>
        <w:t xml:space="preserve"> In such analyses, the power of the settler polity is generally assumed. But an </w:t>
      </w:r>
      <w:r w:rsidRPr="00C476B6">
        <w:rPr>
          <w:rStyle w:val="Emphasis"/>
          <w:highlight w:val="yellow"/>
        </w:rPr>
        <w:t>analysis that integrates racial capitalism would</w:t>
      </w:r>
      <w:r w:rsidRPr="00CD56D1">
        <w:rPr>
          <w:rStyle w:val="Emphasis"/>
        </w:rPr>
        <w:t xml:space="preserve"> also </w:t>
      </w:r>
      <w:r w:rsidRPr="00C476B6">
        <w:rPr>
          <w:rStyle w:val="Emphasis"/>
          <w:highlight w:val="yellow"/>
        </w:rPr>
        <w:t>need to</w:t>
      </w:r>
      <w:r w:rsidRPr="00CD56D1">
        <w:rPr>
          <w:rStyle w:val="Emphasis"/>
        </w:rPr>
        <w:t xml:space="preserve"> </w:t>
      </w:r>
      <w:r w:rsidRPr="00C476B6">
        <w:rPr>
          <w:rStyle w:val="Emphasis"/>
          <w:highlight w:val="yellow"/>
        </w:rPr>
        <w:t>ask</w:t>
      </w:r>
      <w:r w:rsidRPr="00CD56D1">
        <w:rPr>
          <w:rStyle w:val="Emphasis"/>
        </w:rPr>
        <w:t xml:space="preserve"> more pointed </w:t>
      </w:r>
      <w:r w:rsidRPr="00C476B6">
        <w:rPr>
          <w:rStyle w:val="Emphasis"/>
          <w:highlight w:val="yellow"/>
        </w:rPr>
        <w:t>questions about the origins of the power</w:t>
      </w:r>
      <w:r w:rsidRPr="00CD56D1">
        <w:rPr>
          <w:rStyle w:val="Emphasis"/>
        </w:rPr>
        <w:t xml:space="preserve"> and wealth that drive these processes.</w:t>
      </w:r>
    </w:p>
    <w:p w14:paraId="38679840" w14:textId="77777777" w:rsidR="00CF2964" w:rsidRPr="003C2D3B" w:rsidRDefault="00CF2964" w:rsidP="00CF2964">
      <w:pPr>
        <w:spacing w:line="240" w:lineRule="auto"/>
        <w:contextualSpacing/>
        <w:rPr>
          <w:sz w:val="16"/>
        </w:rPr>
      </w:pPr>
      <w:r w:rsidRPr="00CD56D1">
        <w:rPr>
          <w:rStyle w:val="Emphasis"/>
        </w:rPr>
        <w:t xml:space="preserve">Foregrounding </w:t>
      </w:r>
      <w:r w:rsidRPr="00C476B6">
        <w:rPr>
          <w:rStyle w:val="Emphasis"/>
          <w:highlight w:val="yellow"/>
        </w:rPr>
        <w:t>racial capitalism</w:t>
      </w:r>
      <w:r w:rsidRPr="003C2D3B">
        <w:rPr>
          <w:sz w:val="16"/>
        </w:rPr>
        <w:t xml:space="preserve"> in our analyses </w:t>
      </w:r>
      <w:r w:rsidRPr="00CD56D1">
        <w:rPr>
          <w:rStyle w:val="Emphasis"/>
        </w:rPr>
        <w:t xml:space="preserve">allows us to </w:t>
      </w:r>
      <w:r w:rsidRPr="00C476B6">
        <w:rPr>
          <w:rStyle w:val="Emphasis"/>
          <w:highlight w:val="yellow"/>
        </w:rPr>
        <w:t>expand the ways that we think</w:t>
      </w:r>
      <w:r w:rsidRPr="003C2D3B">
        <w:rPr>
          <w:sz w:val="16"/>
        </w:rPr>
        <w:t xml:space="preserve"> about the history of Winnipeg. </w:t>
      </w:r>
      <w:r w:rsidRPr="003C2D3B">
        <w:rPr>
          <w:rStyle w:val="StyleUnderline"/>
        </w:rPr>
        <w:t>It encourages us to consider how settler programs</w:t>
      </w:r>
      <w:r w:rsidRPr="003C2D3B">
        <w:rPr>
          <w:sz w:val="16"/>
        </w:rPr>
        <w:t xml:space="preserve"> of continental transformation </w:t>
      </w:r>
      <w:r w:rsidRPr="003C2D3B">
        <w:rPr>
          <w:rStyle w:val="StyleUnderline"/>
        </w:rPr>
        <w:t>do not occur in a geopolitical vacuum and makes it possible to draw lines of continuity between settler colonialism and other forms of racialized violence, including the</w:t>
      </w:r>
      <w:r w:rsidRPr="003C2D3B">
        <w:rPr>
          <w:sz w:val="16"/>
        </w:rPr>
        <w:t xml:space="preserve"> transatlantic </w:t>
      </w:r>
      <w:r w:rsidRPr="003C2D3B">
        <w:rPr>
          <w:rStyle w:val="StyleUnderline"/>
        </w:rPr>
        <w:t>slave trade and</w:t>
      </w:r>
      <w:r w:rsidRPr="003C2D3B">
        <w:rPr>
          <w:sz w:val="16"/>
        </w:rPr>
        <w:t xml:space="preserve"> the </w:t>
      </w:r>
      <w:r w:rsidRPr="003C2D3B">
        <w:rPr>
          <w:rStyle w:val="StyleUnderline"/>
        </w:rPr>
        <w:t>anti-Blackness</w:t>
      </w:r>
      <w:r w:rsidRPr="003C2D3B">
        <w:rPr>
          <w:sz w:val="16"/>
        </w:rPr>
        <w:t xml:space="preserve"> that underpinned it. We might highlight, </w:t>
      </w:r>
      <w:r w:rsidRPr="003C2D3B">
        <w:rPr>
          <w:rStyle w:val="StyleUnderline"/>
        </w:rPr>
        <w:t>for example, how</w:t>
      </w:r>
      <w:r w:rsidRPr="003C2D3B">
        <w:rPr>
          <w:sz w:val="16"/>
        </w:rPr>
        <w:t xml:space="preserve"> the political commitments and </w:t>
      </w:r>
      <w:r w:rsidRPr="003C2D3B">
        <w:rPr>
          <w:rStyle w:val="StyleUnderline"/>
        </w:rPr>
        <w:t>anti-Blackness</w:t>
      </w:r>
      <w:r w:rsidRPr="003C2D3B">
        <w:rPr>
          <w:sz w:val="16"/>
        </w:rPr>
        <w:t xml:space="preserve"> that shaped British involvement in the transatlantic slave trade </w:t>
      </w:r>
      <w:r w:rsidRPr="003C2D3B">
        <w:rPr>
          <w:rStyle w:val="StyleUnderline"/>
        </w:rPr>
        <w:t>were echoed in the fur trade.</w:t>
      </w:r>
      <w:r w:rsidRPr="003C2D3B">
        <w:rPr>
          <w:sz w:val="16"/>
        </w:rPr>
        <w:t xml:space="preserve"> Not only were </w:t>
      </w:r>
      <w:proofErr w:type="spellStart"/>
      <w:r w:rsidRPr="003C2D3B">
        <w:rPr>
          <w:sz w:val="16"/>
        </w:rPr>
        <w:t>Indigneous</w:t>
      </w:r>
      <w:proofErr w:type="spellEnd"/>
      <w:r w:rsidRPr="003C2D3B">
        <w:rPr>
          <w:sz w:val="16"/>
        </w:rPr>
        <w:t xml:space="preserve"> and Black slavery features of the fur trade, </w:t>
      </w:r>
      <w:proofErr w:type="gramStart"/>
      <w:r w:rsidRPr="003C2D3B">
        <w:rPr>
          <w:sz w:val="16"/>
        </w:rPr>
        <w:t>trans-Atlantic slavery</w:t>
      </w:r>
      <w:proofErr w:type="gramEnd"/>
      <w:r w:rsidRPr="003C2D3B">
        <w:rPr>
          <w:sz w:val="16"/>
        </w:rPr>
        <w:t xml:space="preserve"> shaped British interactions with Indigenous peoples. As Adele Perry (2014, 39) notes, “the fur trade entered Indigenous space with longstanding practices of human unfreedom, knitted them into their own social and economic practice, and transformed and profited from them.”</w:t>
      </w:r>
    </w:p>
    <w:p w14:paraId="7948B141" w14:textId="77777777" w:rsidR="00CF2964" w:rsidRPr="003C2D3B" w:rsidRDefault="00CF2964" w:rsidP="00CF2964">
      <w:pPr>
        <w:spacing w:line="240" w:lineRule="auto"/>
        <w:contextualSpacing/>
        <w:rPr>
          <w:sz w:val="16"/>
        </w:rPr>
      </w:pPr>
      <w:r w:rsidRPr="003C2D3B">
        <w:rPr>
          <w:sz w:val="16"/>
        </w:rPr>
        <w:t xml:space="preserve">Connectedly, </w:t>
      </w:r>
      <w:r w:rsidRPr="003C2D3B">
        <w:rPr>
          <w:rStyle w:val="StyleUnderline"/>
        </w:rPr>
        <w:t>racial capitalism also allows us to understand how anti-Blackness and anti-Indigenous attitudes shaped the postwar transformation of North American cities.</w:t>
      </w:r>
      <w:r w:rsidRPr="003C2D3B">
        <w:rPr>
          <w:sz w:val="16"/>
        </w:rPr>
        <w:t xml:space="preserve"> While we would caution against a straightforward conflation of the production of stigmatized urban Indigenous and Black geographies, it may well prove fruitful to think about how </w:t>
      </w:r>
      <w:proofErr w:type="spellStart"/>
      <w:r w:rsidRPr="003C2D3B">
        <w:rPr>
          <w:rStyle w:val="StyleUnderline"/>
        </w:rPr>
        <w:t>dicourses</w:t>
      </w:r>
      <w:proofErr w:type="spellEnd"/>
      <w:r w:rsidRPr="003C2D3B">
        <w:rPr>
          <w:rStyle w:val="StyleUnderline"/>
        </w:rPr>
        <w:t xml:space="preserve"> of “out-of-placeness” were mobilized to serve white supremacist urban agendas </w:t>
      </w:r>
      <w:r w:rsidRPr="003C2D3B">
        <w:rPr>
          <w:sz w:val="16"/>
        </w:rPr>
        <w:t xml:space="preserve">in a range of places. In the Canadian context, Walcott (2014) suggests that a more robust re-thinking of the colonial order of things might well entail putting seemingly unrelated geographies of racialized exclusion into conversation with one another. In his terms, </w:t>
      </w:r>
      <w:r w:rsidRPr="003C2D3B">
        <w:rPr>
          <w:rStyle w:val="StyleUnderline"/>
        </w:rPr>
        <w:t>a “critical articulation of settler colonialism needs to engage the conditions and ideas of the plantation</w:t>
      </w:r>
      <w:r w:rsidRPr="003C2D3B">
        <w:rPr>
          <w:sz w:val="16"/>
        </w:rPr>
        <w:t>, the reservation, the ghetto, and neo colonial dispossession, revealing the particular euphemisms of those discursive and violent material constructions, but also their linked and shared realities as the result of the logic and practice of anti-Blackness and thus a wider reach of coloniality” (Walcott, 2014, 100). To draw these questions together, he con-tends, is to challenge commonsense presentations of them as “non-related entities.” In the case of Winnipeg, a settler-colonial analysis emphasizes how the active production of segregated spaces marked by disinvestment and concentrated poverty was aided by discourses which positioned Indigenous peoples as out-of-place and degenerate (</w:t>
      </w:r>
      <w:proofErr w:type="spellStart"/>
      <w:r w:rsidRPr="003C2D3B">
        <w:rPr>
          <w:sz w:val="16"/>
        </w:rPr>
        <w:t>Hugill</w:t>
      </w:r>
      <w:proofErr w:type="spellEnd"/>
      <w:r w:rsidRPr="003C2D3B">
        <w:rPr>
          <w:sz w:val="16"/>
        </w:rPr>
        <w:t xml:space="preserve">, 2019). </w:t>
      </w:r>
      <w:r w:rsidRPr="003C2D3B">
        <w:rPr>
          <w:rStyle w:val="StyleUnderline"/>
        </w:rPr>
        <w:t>Racial capitalism invites us to analyze the production of urban space as part of a broader pattern that is rooted in both anti-Black and anti-Indigenous sentiment.</w:t>
      </w:r>
      <w:r w:rsidRPr="003C2D3B">
        <w:rPr>
          <w:sz w:val="16"/>
        </w:rPr>
        <w:t xml:space="preserve"> In both cases, </w:t>
      </w:r>
      <w:r w:rsidRPr="003C2D3B">
        <w:rPr>
          <w:rStyle w:val="StyleUnderline"/>
        </w:rPr>
        <w:t>these narratives bolster a “white spatial imaginary”</w:t>
      </w:r>
      <w:r w:rsidRPr="003C2D3B">
        <w:rPr>
          <w:sz w:val="16"/>
        </w:rPr>
        <w:t xml:space="preserve"> (Lipsitz, 2011) </w:t>
      </w:r>
      <w:r w:rsidRPr="003C2D3B">
        <w:rPr>
          <w:rStyle w:val="StyleUnderline"/>
        </w:rPr>
        <w:t>and naturalize racialized accumulations of property and advantage.</w:t>
      </w:r>
      <w:r w:rsidRPr="003C2D3B">
        <w:rPr>
          <w:sz w:val="16"/>
        </w:rPr>
        <w:t xml:space="preserve"> Significant work by McKittrick (2006), Nelson (2009), Maynard (2017), Rutland (</w:t>
      </w:r>
      <w:proofErr w:type="gramStart"/>
      <w:r w:rsidRPr="003C2D3B">
        <w:rPr>
          <w:sz w:val="16"/>
        </w:rPr>
        <w:t>2018)and</w:t>
      </w:r>
      <w:proofErr w:type="gramEnd"/>
      <w:r w:rsidRPr="003C2D3B">
        <w:rPr>
          <w:sz w:val="16"/>
        </w:rPr>
        <w:t xml:space="preserve"> others investigates the role of anti-Blackness in the making of Canadian cities, and provides important points of departure to those wishing to understand how settler colonialism mobilizes anti-Blackness in the making of urban space.</w:t>
      </w:r>
    </w:p>
    <w:p w14:paraId="74C4FAEE" w14:textId="77777777" w:rsidR="00CF2964" w:rsidRPr="003C2D3B" w:rsidRDefault="00CF2964" w:rsidP="00CF2964">
      <w:pPr>
        <w:spacing w:line="240" w:lineRule="auto"/>
        <w:contextualSpacing/>
        <w:rPr>
          <w:sz w:val="16"/>
        </w:rPr>
      </w:pPr>
      <w:r w:rsidRPr="003C2D3B">
        <w:rPr>
          <w:sz w:val="16"/>
        </w:rPr>
        <w:t xml:space="preserve">Racial capitalism also enables us to think of Winnipeg’s racialized geographies as shaped by more than the violence of settler colonization. </w:t>
      </w:r>
      <w:r w:rsidRPr="003C2D3B">
        <w:rPr>
          <w:rStyle w:val="Emphasis"/>
        </w:rPr>
        <w:t xml:space="preserve">While </w:t>
      </w:r>
      <w:r w:rsidRPr="00C476B6">
        <w:rPr>
          <w:rStyle w:val="Emphasis"/>
          <w:highlight w:val="yellow"/>
        </w:rPr>
        <w:t>settler colonialism</w:t>
      </w:r>
      <w:r w:rsidRPr="003C2D3B">
        <w:rPr>
          <w:rStyle w:val="Emphasis"/>
        </w:rPr>
        <w:t xml:space="preserve"> might </w:t>
      </w:r>
      <w:r w:rsidRPr="00C476B6">
        <w:rPr>
          <w:rStyle w:val="Emphasis"/>
          <w:highlight w:val="yellow"/>
        </w:rPr>
        <w:t>train our attention on local</w:t>
      </w:r>
      <w:r w:rsidRPr="003C2D3B">
        <w:rPr>
          <w:rStyle w:val="Emphasis"/>
        </w:rPr>
        <w:t xml:space="preserve"> and national </w:t>
      </w:r>
      <w:r w:rsidRPr="00C476B6">
        <w:rPr>
          <w:rStyle w:val="Emphasis"/>
          <w:highlight w:val="yellow"/>
        </w:rPr>
        <w:t>expressions</w:t>
      </w:r>
      <w:r w:rsidRPr="003C2D3B">
        <w:rPr>
          <w:rStyle w:val="Emphasis"/>
        </w:rPr>
        <w:t xml:space="preserve"> of racist violence, </w:t>
      </w:r>
      <w:r w:rsidRPr="00C476B6">
        <w:rPr>
          <w:rStyle w:val="Emphasis"/>
          <w:highlight w:val="yellow"/>
        </w:rPr>
        <w:t>racial capitalism</w:t>
      </w:r>
      <w:r w:rsidRPr="003C2D3B">
        <w:rPr>
          <w:rStyle w:val="Emphasis"/>
        </w:rPr>
        <w:t xml:space="preserve"> can help </w:t>
      </w:r>
      <w:r w:rsidRPr="00C476B6">
        <w:rPr>
          <w:rStyle w:val="Emphasis"/>
          <w:highlight w:val="yellow"/>
        </w:rPr>
        <w:t>draw our attention beyond</w:t>
      </w:r>
      <w:r w:rsidRPr="003C2D3B">
        <w:rPr>
          <w:rStyle w:val="Emphasis"/>
        </w:rPr>
        <w:t xml:space="preserve"> national borders. </w:t>
      </w:r>
      <w:r w:rsidRPr="003C2D3B">
        <w:rPr>
          <w:sz w:val="16"/>
        </w:rPr>
        <w:t xml:space="preserve">Drawing on empirical work about the nefarious reach of the contemporary Canadian banking system, Walcott makes the case that Canada’s colonial project “stretches far beyond the geo-politics of the ‘entity’ we now call Canada.” The same point could be made by looking at recent work that focuses on the violent record of the Canadian state and Canadian corporations in Latin America and the Caribbean (Gordon, 2010; Gordon and Webber, 2016; Shipley, 2017).Thus, while cities like Winnipeg are thoroughly animated by the violence of settler colonization, this is far from the only way that they are shaped by the global project of racial capitalism and its differential valuing of lives. </w:t>
      </w:r>
      <w:r w:rsidRPr="003C2D3B">
        <w:rPr>
          <w:rStyle w:val="StyleUnderline"/>
        </w:rPr>
        <w:t xml:space="preserve">Racial capitalism expands the settler colonial frame and positions </w:t>
      </w:r>
      <w:r w:rsidRPr="00C476B6">
        <w:rPr>
          <w:rStyle w:val="Emphasis"/>
          <w:highlight w:val="yellow"/>
        </w:rPr>
        <w:t>it</w:t>
      </w:r>
      <w:r w:rsidRPr="00C476B6">
        <w:rPr>
          <w:rStyle w:val="Emphasis"/>
        </w:rPr>
        <w:t xml:space="preserve"> </w:t>
      </w:r>
      <w:r w:rsidRPr="003C2D3B">
        <w:rPr>
          <w:rStyle w:val="StyleUnderline"/>
        </w:rPr>
        <w:t xml:space="preserve">as part of a more </w:t>
      </w:r>
      <w:proofErr w:type="gramStart"/>
      <w:r w:rsidRPr="003C2D3B">
        <w:rPr>
          <w:rStyle w:val="StyleUnderline"/>
        </w:rPr>
        <w:t>far reaching</w:t>
      </w:r>
      <w:proofErr w:type="gramEnd"/>
      <w:r w:rsidRPr="003C2D3B">
        <w:rPr>
          <w:rStyle w:val="StyleUnderline"/>
        </w:rPr>
        <w:t xml:space="preserve"> system.</w:t>
      </w:r>
      <w:r w:rsidRPr="003C2D3B">
        <w:rPr>
          <w:sz w:val="16"/>
        </w:rPr>
        <w:t xml:space="preserve"> Like other cities in the global North, Winnipeg is embedded in a racialized global order that has allowed it to benefit from “economic and ecological parasitism, forms of socio-political exclusion...and a dependence of commercial exchange on militarism, imperial expansion, and other forms of primitive </w:t>
      </w:r>
      <w:proofErr w:type="gramStart"/>
      <w:r w:rsidRPr="003C2D3B">
        <w:rPr>
          <w:sz w:val="16"/>
        </w:rPr>
        <w:t>accumulation”(</w:t>
      </w:r>
      <w:proofErr w:type="spellStart"/>
      <w:proofErr w:type="gramEnd"/>
      <w:r w:rsidRPr="003C2D3B">
        <w:rPr>
          <w:sz w:val="16"/>
        </w:rPr>
        <w:t>Kipferand</w:t>
      </w:r>
      <w:proofErr w:type="spellEnd"/>
      <w:r w:rsidRPr="003C2D3B">
        <w:rPr>
          <w:sz w:val="16"/>
        </w:rPr>
        <w:t xml:space="preserve"> </w:t>
      </w:r>
      <w:proofErr w:type="spellStart"/>
      <w:r w:rsidRPr="003C2D3B">
        <w:rPr>
          <w:sz w:val="16"/>
        </w:rPr>
        <w:t>Goonewardena</w:t>
      </w:r>
      <w:proofErr w:type="spellEnd"/>
      <w:r w:rsidRPr="003C2D3B">
        <w:rPr>
          <w:sz w:val="16"/>
        </w:rPr>
        <w:t>, 2007). Toews (2018) has already gone a long way in demonstrating how and why this is the case.</w:t>
      </w:r>
    </w:p>
    <w:p w14:paraId="2AC133BC" w14:textId="27DF7E64" w:rsidR="00CF2964" w:rsidRPr="00CF2964" w:rsidRDefault="00CF2964" w:rsidP="00CF2964">
      <w:pPr>
        <w:spacing w:line="240" w:lineRule="auto"/>
        <w:contextualSpacing/>
        <w:rPr>
          <w:u w:val="single"/>
        </w:rPr>
      </w:pPr>
      <w:r w:rsidRPr="003C2D3B">
        <w:rPr>
          <w:sz w:val="16"/>
        </w:rPr>
        <w:t xml:space="preserve">Finally, </w:t>
      </w:r>
      <w:r w:rsidRPr="003C2D3B">
        <w:rPr>
          <w:rStyle w:val="StyleUnderline"/>
        </w:rPr>
        <w:t xml:space="preserve">bringing racial capitalism to bear on a settler colonial analysis </w:t>
      </w:r>
      <w:r w:rsidRPr="00C476B6">
        <w:rPr>
          <w:rStyle w:val="StyleUnderline"/>
          <w:highlight w:val="yellow"/>
        </w:rPr>
        <w:t>also has implications for how we understand anti-colonial resistance</w:t>
      </w:r>
      <w:r w:rsidRPr="003C2D3B">
        <w:rPr>
          <w:rStyle w:val="StyleUnderline"/>
        </w:rPr>
        <w:t>.</w:t>
      </w:r>
      <w:r w:rsidRPr="003C2D3B">
        <w:rPr>
          <w:sz w:val="16"/>
        </w:rPr>
        <w:t xml:space="preserve"> While racial capitalism and settler colonialism have had a profound impact on Winnipeg’s development, Indigenous peoples have been relentless in their resistance to these processes. </w:t>
      </w:r>
      <w:r w:rsidRPr="003C2D3B">
        <w:rPr>
          <w:rStyle w:val="StyleUnderline"/>
        </w:rPr>
        <w:t xml:space="preserve">Racial </w:t>
      </w:r>
      <w:r w:rsidRPr="00C476B6">
        <w:rPr>
          <w:rStyle w:val="StyleUnderline"/>
          <w:highlight w:val="yellow"/>
        </w:rPr>
        <w:t>capitalism expands the terrain of resistance</w:t>
      </w:r>
      <w:r w:rsidRPr="003C2D3B">
        <w:rPr>
          <w:rStyle w:val="StyleUnderline"/>
        </w:rPr>
        <w:t xml:space="preserve"> and points towards new ways of envisioning non-racist social, </w:t>
      </w:r>
      <w:proofErr w:type="gramStart"/>
      <w:r w:rsidRPr="003C2D3B">
        <w:rPr>
          <w:rStyle w:val="StyleUnderline"/>
        </w:rPr>
        <w:t>economic</w:t>
      </w:r>
      <w:proofErr w:type="gramEnd"/>
      <w:r w:rsidRPr="003C2D3B">
        <w:rPr>
          <w:rStyle w:val="StyleUnderline"/>
        </w:rPr>
        <w:t xml:space="preserve"> and political relations. </w:t>
      </w:r>
      <w:r w:rsidRPr="00734E6D">
        <w:rPr>
          <w:rStyle w:val="Emphasis"/>
          <w:highlight w:val="yellow"/>
        </w:rPr>
        <w:t>Movements such as Idle No More and Black Lives Matter have demonstrated how trans local movements</w:t>
      </w:r>
      <w:r w:rsidRPr="00734E6D">
        <w:rPr>
          <w:rStyle w:val="Emphasis"/>
        </w:rPr>
        <w:t xml:space="preserve"> recognize and </w:t>
      </w:r>
      <w:r w:rsidRPr="00734E6D">
        <w:rPr>
          <w:rStyle w:val="Emphasis"/>
          <w:highlight w:val="yellow"/>
        </w:rPr>
        <w:t>resist anti-Black and anti-Indigenous racism</w:t>
      </w:r>
      <w:r w:rsidRPr="003C2D3B">
        <w:rPr>
          <w:rStyle w:val="StyleUnderline"/>
        </w:rPr>
        <w:t xml:space="preserve"> and dispossession </w:t>
      </w:r>
      <w:r w:rsidRPr="00C476B6">
        <w:rPr>
          <w:rStyle w:val="StyleUnderline"/>
          <w:highlight w:val="yellow"/>
        </w:rPr>
        <w:t xml:space="preserve">as interrelated </w:t>
      </w:r>
      <w:r w:rsidRPr="00734E6D">
        <w:rPr>
          <w:rStyle w:val="StyleUnderline"/>
          <w:highlight w:val="yellow"/>
        </w:rPr>
        <w:t>processes</w:t>
      </w:r>
      <w:r w:rsidRPr="00734E6D">
        <w:rPr>
          <w:rStyle w:val="StyleUnderline"/>
        </w:rPr>
        <w:t xml:space="preserve"> (Simpson et al., 2018),</w:t>
      </w:r>
      <w:r w:rsidRPr="003C2D3B">
        <w:rPr>
          <w:sz w:val="16"/>
        </w:rPr>
        <w:t xml:space="preserve"> and in doing so set an agenda scholars would do well to follow. Thus, </w:t>
      </w:r>
      <w:r w:rsidRPr="003C2D3B">
        <w:rPr>
          <w:rStyle w:val="StyleUnderline"/>
        </w:rPr>
        <w:t>these analytic frameworks not only help us to better understand the dynamics of racialization and dispossession, but also to see the contours of resistance more clearly.</w:t>
      </w:r>
    </w:p>
    <w:p w14:paraId="77D39874" w14:textId="4C31BA34" w:rsidR="00CF2964" w:rsidRPr="00EB427D" w:rsidRDefault="00CF2964" w:rsidP="00CF2964">
      <w:pPr>
        <w:pStyle w:val="Heading4"/>
        <w:rPr>
          <w:rFonts w:cs="Arial"/>
        </w:rPr>
      </w:pPr>
      <w:r w:rsidRPr="00EB427D">
        <w:rPr>
          <w:rFonts w:cs="Arial"/>
        </w:rPr>
        <w:t xml:space="preserve">You should prefer movements centered around capitalism -- to quote </w:t>
      </w:r>
      <w:proofErr w:type="spellStart"/>
      <w:r w:rsidRPr="00EB427D">
        <w:rPr>
          <w:rFonts w:cs="Arial"/>
        </w:rPr>
        <w:t>Coulthard</w:t>
      </w:r>
      <w:proofErr w:type="spellEnd"/>
      <w:r w:rsidRPr="00EB427D">
        <w:rPr>
          <w:rFonts w:cs="Arial"/>
        </w:rPr>
        <w:t xml:space="preserve"> -- “</w:t>
      </w:r>
      <w:r w:rsidRPr="00EB427D">
        <w:rPr>
          <w:rFonts w:cs="Arial"/>
          <w:highlight w:val="yellow"/>
          <w:u w:val="single"/>
        </w:rPr>
        <w:t>for Indigenous nations to live, capitalism must die</w:t>
      </w:r>
      <w:r w:rsidRPr="00EB427D">
        <w:rPr>
          <w:rFonts w:cs="Arial"/>
        </w:rPr>
        <w:t xml:space="preserve">” – the alternative is also necessary to scale movements globally </w:t>
      </w:r>
    </w:p>
    <w:p w14:paraId="0B8C9A32" w14:textId="77777777" w:rsidR="00CF2964" w:rsidRPr="00EB427D" w:rsidRDefault="00CF2964" w:rsidP="00CF2964">
      <w:pPr>
        <w:rPr>
          <w:rFonts w:ascii="Arial" w:hAnsi="Arial" w:cs="Arial"/>
        </w:rPr>
      </w:pPr>
      <w:r w:rsidRPr="00EB427D">
        <w:rPr>
          <w:rStyle w:val="Style13ptBold"/>
          <w:rFonts w:ascii="Arial" w:hAnsi="Arial" w:cs="Arial"/>
        </w:rPr>
        <w:t>Webber 16</w:t>
      </w:r>
      <w:r w:rsidRPr="00EB427D">
        <w:rPr>
          <w:rFonts w:ascii="Arial" w:hAnsi="Arial" w:cs="Arial"/>
        </w:rPr>
        <w:t xml:space="preserve"> </w:t>
      </w:r>
      <w:r w:rsidRPr="00EB427D">
        <w:rPr>
          <w:rFonts w:ascii="Arial" w:hAnsi="Arial" w:cs="Arial"/>
          <w:sz w:val="16"/>
          <w:szCs w:val="16"/>
        </w:rPr>
        <w:t xml:space="preserve">– Senior Lecturer in the School of Politics and International Relations at Queen Mary University of London, PhD in Political Science @ University of Toronto [Jeffrey, Idle No More </w:t>
      </w:r>
      <w:proofErr w:type="gramStart"/>
      <w:r w:rsidRPr="00EB427D">
        <w:rPr>
          <w:rFonts w:ascii="Arial" w:hAnsi="Arial" w:cs="Arial"/>
          <w:sz w:val="16"/>
          <w:szCs w:val="16"/>
        </w:rPr>
        <w:t>An</w:t>
      </w:r>
      <w:proofErr w:type="gramEnd"/>
      <w:r w:rsidRPr="00EB427D">
        <w:rPr>
          <w:rFonts w:ascii="Arial" w:hAnsi="Arial" w:cs="Arial"/>
          <w:sz w:val="16"/>
          <w:szCs w:val="16"/>
        </w:rPr>
        <w:t xml:space="preserve"> Introduction to the Symposium on Glen </w:t>
      </w:r>
      <w:proofErr w:type="spellStart"/>
      <w:r w:rsidRPr="00EB427D">
        <w:rPr>
          <w:rFonts w:ascii="Arial" w:hAnsi="Arial" w:cs="Arial"/>
          <w:sz w:val="16"/>
          <w:szCs w:val="16"/>
        </w:rPr>
        <w:t>Coulthard’s</w:t>
      </w:r>
      <w:proofErr w:type="spellEnd"/>
      <w:r w:rsidRPr="00EB427D">
        <w:rPr>
          <w:rFonts w:ascii="Arial" w:hAnsi="Arial" w:cs="Arial"/>
          <w:sz w:val="16"/>
          <w:szCs w:val="16"/>
        </w:rPr>
        <w:t xml:space="preserve"> Red Skin, White Masks, Historical Materialism 24.3 (2016) 3–29, DKP]</w:t>
      </w:r>
    </w:p>
    <w:p w14:paraId="03BC9C77" w14:textId="6DC5A123" w:rsidR="006D54FC" w:rsidRDefault="00CF2964" w:rsidP="006D54FC">
      <w:pPr>
        <w:rPr>
          <w:rStyle w:val="StyleUnderline"/>
          <w:rFonts w:ascii="Arial" w:hAnsi="Arial" w:cs="Arial"/>
        </w:rPr>
      </w:pPr>
      <w:r w:rsidRPr="00EB427D">
        <w:rPr>
          <w:rFonts w:ascii="Arial" w:hAnsi="Arial" w:cs="Arial"/>
          <w:sz w:val="16"/>
        </w:rPr>
        <w:t xml:space="preserve">Using the relative downtime of the subterranean period, </w:t>
      </w:r>
      <w:proofErr w:type="spellStart"/>
      <w:r w:rsidRPr="00EB427D">
        <w:rPr>
          <w:rFonts w:ascii="Arial" w:hAnsi="Arial" w:cs="Arial"/>
          <w:sz w:val="16"/>
        </w:rPr>
        <w:t>Coulthard</w:t>
      </w:r>
      <w:proofErr w:type="spellEnd"/>
      <w:r w:rsidRPr="00EB427D">
        <w:rPr>
          <w:rFonts w:ascii="Arial" w:hAnsi="Arial" w:cs="Arial"/>
          <w:sz w:val="16"/>
        </w:rPr>
        <w:t xml:space="preserve"> has reflected on his experience as a militant in Idle No More’s activities in British Columbia, drawing up a set of critical theses on </w:t>
      </w:r>
      <w:r w:rsidRPr="00EB427D">
        <w:rPr>
          <w:rStyle w:val="Emphasis"/>
          <w:highlight w:val="yellow"/>
        </w:rPr>
        <w:t>Indigenous resurgence</w:t>
      </w:r>
      <w:r w:rsidRPr="00EB427D">
        <w:rPr>
          <w:rStyle w:val="StyleUnderline"/>
          <w:rFonts w:ascii="Arial" w:hAnsi="Arial" w:cs="Arial"/>
        </w:rPr>
        <w:t xml:space="preserve"> and </w:t>
      </w:r>
      <w:proofErr w:type="spellStart"/>
      <w:r w:rsidRPr="00EB427D">
        <w:rPr>
          <w:rStyle w:val="StyleUnderline"/>
          <w:rFonts w:ascii="Arial" w:hAnsi="Arial" w:cs="Arial"/>
        </w:rPr>
        <w:t>decolonisation</w:t>
      </w:r>
      <w:proofErr w:type="spellEnd"/>
      <w:r w:rsidRPr="00EB427D">
        <w:rPr>
          <w:rStyle w:val="StyleUnderline"/>
          <w:rFonts w:ascii="Arial" w:hAnsi="Arial" w:cs="Arial"/>
        </w:rPr>
        <w:t xml:space="preserve">, </w:t>
      </w:r>
      <w:r w:rsidRPr="00EB427D">
        <w:rPr>
          <w:rStyle w:val="StyleUnderline"/>
          <w:rFonts w:ascii="Arial" w:hAnsi="Arial" w:cs="Arial"/>
          <w:highlight w:val="yellow"/>
        </w:rPr>
        <w:t>in the mode of</w:t>
      </w:r>
      <w:r w:rsidRPr="00EB427D">
        <w:rPr>
          <w:rFonts w:ascii="Arial" w:hAnsi="Arial" w:cs="Arial"/>
          <w:sz w:val="16"/>
        </w:rPr>
        <w:t xml:space="preserve"> what the late French Marxist Daniel </w:t>
      </w:r>
      <w:proofErr w:type="spellStart"/>
      <w:r w:rsidRPr="00EB427D">
        <w:rPr>
          <w:rFonts w:ascii="Arial" w:hAnsi="Arial" w:cs="Arial"/>
          <w:sz w:val="16"/>
        </w:rPr>
        <w:t>Bensaïd</w:t>
      </w:r>
      <w:proofErr w:type="spellEnd"/>
      <w:r w:rsidRPr="00EB427D">
        <w:rPr>
          <w:rFonts w:ascii="Arial" w:hAnsi="Arial" w:cs="Arial"/>
          <w:sz w:val="16"/>
        </w:rPr>
        <w:t xml:space="preserve"> called </w:t>
      </w:r>
      <w:r w:rsidRPr="00EB427D">
        <w:rPr>
          <w:rStyle w:val="StyleUnderline"/>
          <w:rFonts w:ascii="Arial" w:hAnsi="Arial" w:cs="Arial"/>
        </w:rPr>
        <w:t>‘</w:t>
      </w:r>
      <w:r w:rsidRPr="00EB427D">
        <w:rPr>
          <w:rStyle w:val="StyleUnderline"/>
          <w:rFonts w:ascii="Arial" w:hAnsi="Arial" w:cs="Arial"/>
          <w:highlight w:val="yellow"/>
        </w:rPr>
        <w:t>strategic hypotheses’. ‘</w:t>
      </w:r>
      <w:r w:rsidRPr="00EB427D">
        <w:rPr>
          <w:rStyle w:val="StyleUnderline"/>
          <w:rFonts w:ascii="Arial" w:hAnsi="Arial" w:cs="Arial"/>
        </w:rPr>
        <w:t>Our insistence is not on a “model”</w:t>
      </w:r>
      <w:r w:rsidRPr="00EB427D">
        <w:rPr>
          <w:rFonts w:ascii="Arial" w:hAnsi="Arial" w:cs="Arial"/>
          <w:sz w:val="16"/>
        </w:rPr>
        <w:t xml:space="preserve">,’ </w:t>
      </w:r>
      <w:proofErr w:type="spellStart"/>
      <w:r w:rsidRPr="00EB427D">
        <w:rPr>
          <w:rFonts w:ascii="Arial" w:hAnsi="Arial" w:cs="Arial"/>
          <w:sz w:val="16"/>
        </w:rPr>
        <w:t>Bensaïd</w:t>
      </w:r>
      <w:proofErr w:type="spellEnd"/>
      <w:r w:rsidRPr="00EB427D">
        <w:rPr>
          <w:rFonts w:ascii="Arial" w:hAnsi="Arial" w:cs="Arial"/>
          <w:sz w:val="16"/>
        </w:rPr>
        <w:t xml:space="preserve"> argued, but on what we have called ‘strategic hypotheses’. </w:t>
      </w:r>
      <w:r w:rsidRPr="00EB427D">
        <w:rPr>
          <w:rStyle w:val="StyleUnderline"/>
          <w:rFonts w:ascii="Arial" w:hAnsi="Arial" w:cs="Arial"/>
        </w:rPr>
        <w:t>Models are something to be copied</w:t>
      </w:r>
      <w:r w:rsidRPr="00EB427D">
        <w:rPr>
          <w:rFonts w:ascii="Arial" w:hAnsi="Arial" w:cs="Arial"/>
          <w:sz w:val="16"/>
        </w:rPr>
        <w:t>; they are instructions for use</w:t>
      </w:r>
      <w:r w:rsidRPr="00EB427D">
        <w:rPr>
          <w:rFonts w:ascii="Arial" w:hAnsi="Arial" w:cs="Arial"/>
          <w:sz w:val="16"/>
          <w:highlight w:val="yellow"/>
        </w:rPr>
        <w:t xml:space="preserve">. </w:t>
      </w:r>
      <w:r w:rsidRPr="00EB427D">
        <w:rPr>
          <w:rStyle w:val="StyleUnderline"/>
          <w:rFonts w:ascii="Arial" w:hAnsi="Arial" w:cs="Arial"/>
          <w:highlight w:val="yellow"/>
        </w:rPr>
        <w:t>A hypothesis is a guide to action that starts from</w:t>
      </w:r>
      <w:r w:rsidRPr="00EB427D">
        <w:rPr>
          <w:rStyle w:val="StyleUnderline"/>
          <w:rFonts w:ascii="Arial" w:hAnsi="Arial" w:cs="Arial"/>
        </w:rPr>
        <w:t xml:space="preserve"> </w:t>
      </w:r>
      <w:proofErr w:type="gramStart"/>
      <w:r w:rsidRPr="00EB427D">
        <w:rPr>
          <w:rStyle w:val="StyleUnderline"/>
          <w:rFonts w:ascii="Arial" w:hAnsi="Arial" w:cs="Arial"/>
        </w:rPr>
        <w:t xml:space="preserve">past </w:t>
      </w:r>
      <w:r w:rsidRPr="00EB427D">
        <w:rPr>
          <w:rStyle w:val="StyleUnderline"/>
          <w:rFonts w:ascii="Arial" w:hAnsi="Arial" w:cs="Arial"/>
          <w:highlight w:val="yellow"/>
        </w:rPr>
        <w:t>experience</w:t>
      </w:r>
      <w:proofErr w:type="gramEnd"/>
      <w:r w:rsidRPr="00EB427D">
        <w:rPr>
          <w:rStyle w:val="StyleUnderline"/>
          <w:rFonts w:ascii="Arial" w:hAnsi="Arial" w:cs="Arial"/>
          <w:highlight w:val="yellow"/>
        </w:rPr>
        <w:t xml:space="preserve"> but</w:t>
      </w:r>
      <w:r w:rsidRPr="00EB427D">
        <w:rPr>
          <w:rStyle w:val="StyleUnderline"/>
          <w:rFonts w:ascii="Arial" w:hAnsi="Arial" w:cs="Arial"/>
        </w:rPr>
        <w:t xml:space="preserve"> is open and can be modified in the light of</w:t>
      </w:r>
      <w:r w:rsidRPr="00EB427D">
        <w:rPr>
          <w:rFonts w:ascii="Arial" w:hAnsi="Arial" w:cs="Arial"/>
          <w:sz w:val="16"/>
        </w:rPr>
        <w:t xml:space="preserve"> new experience or </w:t>
      </w:r>
      <w:r w:rsidRPr="00EB427D">
        <w:rPr>
          <w:rStyle w:val="StyleUnderline"/>
          <w:rFonts w:ascii="Arial" w:hAnsi="Arial" w:cs="Arial"/>
        </w:rPr>
        <w:t>unexpected circumstances.</w:t>
      </w:r>
      <w:r w:rsidRPr="00EB427D">
        <w:rPr>
          <w:rFonts w:ascii="Arial" w:hAnsi="Arial" w:cs="Arial"/>
          <w:sz w:val="16"/>
        </w:rPr>
        <w:t xml:space="preserve"> Our concern therefore is not to speculate but to see what we can take from </w:t>
      </w:r>
      <w:proofErr w:type="gramStart"/>
      <w:r w:rsidRPr="00EB427D">
        <w:rPr>
          <w:rFonts w:ascii="Arial" w:hAnsi="Arial" w:cs="Arial"/>
          <w:sz w:val="16"/>
        </w:rPr>
        <w:t>past experience</w:t>
      </w:r>
      <w:proofErr w:type="gramEnd"/>
      <w:r w:rsidRPr="00EB427D">
        <w:rPr>
          <w:rFonts w:ascii="Arial" w:hAnsi="Arial" w:cs="Arial"/>
          <w:sz w:val="16"/>
        </w:rPr>
        <w:t xml:space="preserve">, the only material at our disposal. But we always have to recognize that it is necessarily poorer than the present and the future if revolutionaries are to avoid the risk of doing what the generals are said to do – always fight the last war.7 </w:t>
      </w:r>
      <w:proofErr w:type="spellStart"/>
      <w:r w:rsidRPr="00EB427D">
        <w:rPr>
          <w:rStyle w:val="StyleUnderline"/>
          <w:rFonts w:ascii="Arial" w:hAnsi="Arial" w:cs="Arial"/>
        </w:rPr>
        <w:t>Coulthard’s</w:t>
      </w:r>
      <w:proofErr w:type="spellEnd"/>
      <w:r w:rsidRPr="00EB427D">
        <w:rPr>
          <w:rStyle w:val="StyleUnderline"/>
          <w:rFonts w:ascii="Arial" w:hAnsi="Arial" w:cs="Arial"/>
        </w:rPr>
        <w:t xml:space="preserve"> first thesis pivots on disruption,</w:t>
      </w:r>
      <w:r w:rsidRPr="00EB427D">
        <w:rPr>
          <w:rFonts w:ascii="Arial" w:hAnsi="Arial" w:cs="Arial"/>
          <w:sz w:val="16"/>
        </w:rPr>
        <w:t xml:space="preserve"> the necessity of </w:t>
      </w:r>
      <w:r w:rsidRPr="00EB427D">
        <w:rPr>
          <w:rStyle w:val="Emphasis"/>
          <w:highlight w:val="yellow"/>
        </w:rPr>
        <w:t>direct action</w:t>
      </w:r>
      <w:r w:rsidRPr="00EB427D">
        <w:rPr>
          <w:rFonts w:ascii="Arial" w:hAnsi="Arial" w:cs="Arial"/>
          <w:sz w:val="16"/>
        </w:rPr>
        <w:t xml:space="preserve">, a plea for the </w:t>
      </w:r>
      <w:proofErr w:type="spellStart"/>
      <w:r w:rsidRPr="00EB427D">
        <w:rPr>
          <w:rFonts w:ascii="Arial" w:hAnsi="Arial" w:cs="Arial"/>
          <w:sz w:val="16"/>
        </w:rPr>
        <w:t>unauthorised</w:t>
      </w:r>
      <w:proofErr w:type="spellEnd"/>
      <w:r w:rsidRPr="00EB427D">
        <w:rPr>
          <w:rFonts w:ascii="Arial" w:hAnsi="Arial" w:cs="Arial"/>
          <w:sz w:val="16"/>
        </w:rPr>
        <w:t xml:space="preserve"> Indigenous route to </w:t>
      </w:r>
      <w:r w:rsidRPr="00EB427D">
        <w:rPr>
          <w:rStyle w:val="StyleUnderline"/>
          <w:rFonts w:ascii="Arial" w:hAnsi="Arial" w:cs="Arial"/>
        </w:rPr>
        <w:t xml:space="preserve">rebellion, an insistence that legitimate struggle is not confined to ‘official’ representatives </w:t>
      </w:r>
      <w:r w:rsidRPr="00EB427D">
        <w:rPr>
          <w:rFonts w:ascii="Arial" w:hAnsi="Arial" w:cs="Arial"/>
          <w:sz w:val="16"/>
        </w:rPr>
        <w:t xml:space="preserve">of the Indigenous people, the channels of </w:t>
      </w:r>
      <w:r w:rsidRPr="00EB427D">
        <w:rPr>
          <w:rStyle w:val="StyleUnderline"/>
          <w:rFonts w:ascii="Arial" w:hAnsi="Arial" w:cs="Arial"/>
        </w:rPr>
        <w:t>formal negotiation, and</w:t>
      </w:r>
      <w:r w:rsidRPr="00EB427D">
        <w:rPr>
          <w:rFonts w:ascii="Arial" w:hAnsi="Arial" w:cs="Arial"/>
          <w:sz w:val="16"/>
        </w:rPr>
        <w:t xml:space="preserve"> the parameters of the </w:t>
      </w:r>
      <w:r w:rsidRPr="00EB427D">
        <w:rPr>
          <w:rStyle w:val="StyleUnderline"/>
          <w:rFonts w:ascii="Arial" w:hAnsi="Arial" w:cs="Arial"/>
        </w:rPr>
        <w:t>‘rule of law’</w:t>
      </w:r>
      <w:r w:rsidRPr="00EB427D">
        <w:rPr>
          <w:rFonts w:ascii="Arial" w:hAnsi="Arial" w:cs="Arial"/>
          <w:sz w:val="16"/>
        </w:rPr>
        <w:t xml:space="preserve">.8 One reason is efficacy. ‘I would venture to suggest’, </w:t>
      </w:r>
      <w:proofErr w:type="spellStart"/>
      <w:r w:rsidRPr="00EB427D">
        <w:rPr>
          <w:rFonts w:ascii="Arial" w:hAnsi="Arial" w:cs="Arial"/>
          <w:sz w:val="16"/>
        </w:rPr>
        <w:t>Coulthard</w:t>
      </w:r>
      <w:proofErr w:type="spellEnd"/>
      <w:r w:rsidRPr="00EB427D">
        <w:rPr>
          <w:rFonts w:ascii="Arial" w:hAnsi="Arial" w:cs="Arial"/>
          <w:sz w:val="16"/>
        </w:rPr>
        <w:t xml:space="preserve"> writes, ‘that all negotiations over the scope and content of Aboriginal peoples’ rights in the last forty years have piggybacked off the assertive </w:t>
      </w:r>
      <w:r w:rsidRPr="00EB427D">
        <w:rPr>
          <w:rStyle w:val="StyleUnderline"/>
          <w:rFonts w:ascii="Arial" w:hAnsi="Arial" w:cs="Arial"/>
          <w:highlight w:val="yellow"/>
        </w:rPr>
        <w:t>direct actions</w:t>
      </w:r>
      <w:r w:rsidRPr="00EB427D">
        <w:rPr>
          <w:rFonts w:ascii="Arial" w:hAnsi="Arial" w:cs="Arial"/>
          <w:sz w:val="16"/>
          <w:highlight w:val="yellow"/>
        </w:rPr>
        <w:t xml:space="preserve"> –</w:t>
      </w:r>
      <w:r w:rsidRPr="00EB427D">
        <w:rPr>
          <w:rFonts w:ascii="Arial" w:hAnsi="Arial" w:cs="Arial"/>
          <w:sz w:val="16"/>
        </w:rPr>
        <w:t xml:space="preserve"> including escalated use of blockades – </w:t>
      </w:r>
      <w:r w:rsidRPr="00EB427D">
        <w:rPr>
          <w:rStyle w:val="Emphasis"/>
          <w:highlight w:val="yellow"/>
        </w:rPr>
        <w:t>spearheaded by Indigenous women</w:t>
      </w:r>
      <w:r w:rsidRPr="00EB427D">
        <w:rPr>
          <w:rFonts w:ascii="Arial" w:hAnsi="Arial" w:cs="Arial"/>
        </w:rPr>
        <w:t xml:space="preserve"> </w:t>
      </w:r>
      <w:r w:rsidRPr="00EB427D">
        <w:rPr>
          <w:rFonts w:ascii="Arial" w:hAnsi="Arial" w:cs="Arial"/>
          <w:sz w:val="16"/>
        </w:rPr>
        <w:t xml:space="preserve">and other grassroots elements of our communities.’9 Another cluster of reasons to defend this assertive dynamic has to do with self-emancipation: first, the practices are directly undertaken by the subjects of colonial oppression themselves and seek to produce an immediate power effect; second, they are undertaken in a way that indicates a loosening of internalized colonialism, which is itself a precondition for any meaningful change; and third, </w:t>
      </w:r>
      <w:r w:rsidRPr="00EB427D">
        <w:rPr>
          <w:rStyle w:val="Emphasis"/>
        </w:rPr>
        <w:t xml:space="preserve">they </w:t>
      </w:r>
      <w:r w:rsidRPr="00EB427D">
        <w:rPr>
          <w:rStyle w:val="Emphasis"/>
          <w:highlight w:val="yellow"/>
        </w:rPr>
        <w:t>are prefigurative</w:t>
      </w:r>
      <w:r w:rsidRPr="00EB427D">
        <w:rPr>
          <w:rStyle w:val="StyleUnderline"/>
          <w:rFonts w:ascii="Arial" w:hAnsi="Arial" w:cs="Arial"/>
          <w:highlight w:val="yellow"/>
        </w:rPr>
        <w:t xml:space="preserve"> in the sense that they build the skills and</w:t>
      </w:r>
      <w:r w:rsidRPr="00EB427D">
        <w:rPr>
          <w:rStyle w:val="StyleUnderline"/>
          <w:rFonts w:ascii="Arial" w:hAnsi="Arial" w:cs="Arial"/>
        </w:rPr>
        <w:t xml:space="preserve"> social </w:t>
      </w:r>
      <w:r w:rsidRPr="00EB427D">
        <w:rPr>
          <w:rStyle w:val="StyleUnderline"/>
          <w:rFonts w:ascii="Arial" w:hAnsi="Arial" w:cs="Arial"/>
          <w:highlight w:val="yellow"/>
        </w:rPr>
        <w:t>relationships</w:t>
      </w:r>
      <w:r w:rsidRPr="00EB427D">
        <w:rPr>
          <w:rFonts w:ascii="Arial" w:hAnsi="Arial" w:cs="Arial"/>
          <w:sz w:val="16"/>
          <w:highlight w:val="yellow"/>
        </w:rPr>
        <w:t xml:space="preserve"> (</w:t>
      </w:r>
      <w:r w:rsidRPr="00EB427D">
        <w:rPr>
          <w:rFonts w:ascii="Arial" w:hAnsi="Arial" w:cs="Arial"/>
          <w:sz w:val="16"/>
        </w:rPr>
        <w:t xml:space="preserve">including those with the land) that are </w:t>
      </w:r>
      <w:r w:rsidRPr="00EB427D">
        <w:rPr>
          <w:rStyle w:val="StyleUnderline"/>
          <w:rFonts w:ascii="Arial" w:hAnsi="Arial" w:cs="Arial"/>
          <w:highlight w:val="yellow"/>
        </w:rPr>
        <w:t>required</w:t>
      </w:r>
      <w:r w:rsidRPr="00EB427D">
        <w:rPr>
          <w:rStyle w:val="StyleUnderline"/>
          <w:rFonts w:ascii="Arial" w:hAnsi="Arial" w:cs="Arial"/>
        </w:rPr>
        <w:t xml:space="preserve"> within and among Indigenous communities </w:t>
      </w:r>
      <w:r w:rsidRPr="00EB427D">
        <w:rPr>
          <w:rStyle w:val="StyleUnderline"/>
          <w:rFonts w:ascii="Arial" w:hAnsi="Arial" w:cs="Arial"/>
          <w:highlight w:val="yellow"/>
        </w:rPr>
        <w:t>to construct alternatives to the colonial relationshi</w:t>
      </w:r>
      <w:r w:rsidRPr="00EB427D">
        <w:rPr>
          <w:rStyle w:val="StyleUnderline"/>
          <w:rFonts w:ascii="Arial" w:hAnsi="Arial" w:cs="Arial"/>
        </w:rPr>
        <w:t>p</w:t>
      </w:r>
      <w:r w:rsidRPr="00EB427D">
        <w:rPr>
          <w:rFonts w:ascii="Arial" w:hAnsi="Arial" w:cs="Arial"/>
          <w:sz w:val="16"/>
        </w:rPr>
        <w:t xml:space="preserve"> in the long run.10 </w:t>
      </w:r>
      <w:r w:rsidRPr="00EB427D">
        <w:rPr>
          <w:rStyle w:val="StyleUnderline"/>
          <w:rFonts w:ascii="Arial" w:hAnsi="Arial" w:cs="Arial"/>
        </w:rPr>
        <w:t>The drivers here are self-emancipation of the oppressed</w:t>
      </w:r>
      <w:r w:rsidRPr="00EB427D">
        <w:rPr>
          <w:rFonts w:ascii="Arial" w:hAnsi="Arial" w:cs="Arial"/>
          <w:sz w:val="16"/>
        </w:rPr>
        <w:t xml:space="preserve">, the partial </w:t>
      </w:r>
      <w:r w:rsidRPr="00EB427D">
        <w:rPr>
          <w:rStyle w:val="StyleUnderline"/>
          <w:rFonts w:ascii="Arial" w:hAnsi="Arial" w:cs="Arial"/>
        </w:rPr>
        <w:t xml:space="preserve">overcoming of </w:t>
      </w:r>
      <w:proofErr w:type="spellStart"/>
      <w:r w:rsidRPr="00EB427D">
        <w:rPr>
          <w:rStyle w:val="StyleUnderline"/>
          <w:rFonts w:ascii="Arial" w:hAnsi="Arial" w:cs="Arial"/>
        </w:rPr>
        <w:t>internalised</w:t>
      </w:r>
      <w:proofErr w:type="spellEnd"/>
      <w:r w:rsidRPr="00EB427D">
        <w:rPr>
          <w:rStyle w:val="StyleUnderline"/>
          <w:rFonts w:ascii="Arial" w:hAnsi="Arial" w:cs="Arial"/>
        </w:rPr>
        <w:t xml:space="preserve"> colonialism</w:t>
      </w:r>
      <w:r w:rsidRPr="00EB427D">
        <w:rPr>
          <w:rFonts w:ascii="Arial" w:hAnsi="Arial" w:cs="Arial"/>
          <w:sz w:val="16"/>
        </w:rPr>
        <w:t xml:space="preserve"> in the subjectivity of Indigenous participants through struggle, </w:t>
      </w:r>
      <w:r w:rsidRPr="00EB427D">
        <w:rPr>
          <w:rStyle w:val="StyleUnderline"/>
          <w:rFonts w:ascii="Arial" w:hAnsi="Arial" w:cs="Arial"/>
        </w:rPr>
        <w:t xml:space="preserve">and the </w:t>
      </w:r>
      <w:r w:rsidRPr="00EB427D">
        <w:rPr>
          <w:rStyle w:val="StyleUnderline"/>
          <w:rFonts w:ascii="Arial" w:hAnsi="Arial" w:cs="Arial"/>
          <w:highlight w:val="yellow"/>
        </w:rPr>
        <w:t>prefiguration of radical alternatives</w:t>
      </w:r>
      <w:r w:rsidRPr="00EB427D">
        <w:rPr>
          <w:rFonts w:ascii="Arial" w:hAnsi="Arial" w:cs="Arial"/>
          <w:sz w:val="16"/>
        </w:rPr>
        <w:t xml:space="preserve"> to colonial rule in contemporary Canada. </w:t>
      </w:r>
      <w:r w:rsidRPr="00EB427D">
        <w:rPr>
          <w:rStyle w:val="StyleUnderline"/>
          <w:rFonts w:ascii="Arial" w:hAnsi="Arial" w:cs="Arial"/>
        </w:rPr>
        <w:t xml:space="preserve">This </w:t>
      </w:r>
      <w:r w:rsidRPr="00EB427D">
        <w:rPr>
          <w:rStyle w:val="StyleUnderline"/>
          <w:rFonts w:ascii="Arial" w:hAnsi="Arial" w:cs="Arial"/>
          <w:highlight w:val="yellow"/>
        </w:rPr>
        <w:t>parallels</w:t>
      </w:r>
      <w:r w:rsidRPr="00EB427D">
        <w:rPr>
          <w:rFonts w:ascii="Arial" w:hAnsi="Arial" w:cs="Arial"/>
          <w:sz w:val="16"/>
        </w:rPr>
        <w:t xml:space="preserve">, in a particular sense, </w:t>
      </w:r>
      <w:r w:rsidRPr="00EB427D">
        <w:rPr>
          <w:rStyle w:val="StyleUnderline"/>
          <w:rFonts w:ascii="Arial" w:hAnsi="Arial" w:cs="Arial"/>
          <w:highlight w:val="yellow"/>
        </w:rPr>
        <w:t>Marx’s</w:t>
      </w:r>
      <w:r w:rsidRPr="00EB427D">
        <w:rPr>
          <w:rStyle w:val="StyleUnderline"/>
          <w:rFonts w:ascii="Arial" w:hAnsi="Arial" w:cs="Arial"/>
        </w:rPr>
        <w:t xml:space="preserve"> notion of ‘</w:t>
      </w:r>
      <w:r w:rsidRPr="00EB427D">
        <w:rPr>
          <w:rStyle w:val="StyleUnderline"/>
          <w:rFonts w:ascii="Arial" w:hAnsi="Arial" w:cs="Arial"/>
          <w:highlight w:val="yellow"/>
        </w:rPr>
        <w:t>revolutionary practice’</w:t>
      </w:r>
      <w:r w:rsidRPr="00EB427D">
        <w:rPr>
          <w:rFonts w:ascii="Arial" w:hAnsi="Arial" w:cs="Arial"/>
          <w:sz w:val="16"/>
          <w:highlight w:val="yellow"/>
        </w:rPr>
        <w:t>,</w:t>
      </w:r>
      <w:r w:rsidRPr="00EB427D">
        <w:rPr>
          <w:rFonts w:ascii="Arial" w:hAnsi="Arial" w:cs="Arial"/>
          <w:sz w:val="16"/>
        </w:rPr>
        <w:t xml:space="preserve"> in which there is a ‘coincidence of the changing of circumstances and of human activity or self-change’.11 For </w:t>
      </w:r>
      <w:proofErr w:type="spellStart"/>
      <w:r w:rsidRPr="00EB427D">
        <w:rPr>
          <w:rFonts w:ascii="Arial" w:hAnsi="Arial" w:cs="Arial"/>
          <w:sz w:val="16"/>
        </w:rPr>
        <w:t>Coulthard</w:t>
      </w:r>
      <w:proofErr w:type="spellEnd"/>
      <w:r w:rsidRPr="00EB427D">
        <w:rPr>
          <w:rFonts w:ascii="Arial" w:hAnsi="Arial" w:cs="Arial"/>
          <w:sz w:val="16"/>
        </w:rPr>
        <w:t xml:space="preserve">, as for Marx, in their struggle to satisfy their needs, the oppressed come increasingly to </w:t>
      </w:r>
      <w:proofErr w:type="spellStart"/>
      <w:r w:rsidRPr="00EB427D">
        <w:rPr>
          <w:rFonts w:ascii="Arial" w:hAnsi="Arial" w:cs="Arial"/>
          <w:sz w:val="16"/>
        </w:rPr>
        <w:t>recognise</w:t>
      </w:r>
      <w:proofErr w:type="spellEnd"/>
      <w:r w:rsidRPr="00EB427D">
        <w:rPr>
          <w:rFonts w:ascii="Arial" w:hAnsi="Arial" w:cs="Arial"/>
          <w:sz w:val="16"/>
        </w:rPr>
        <w:t xml:space="preserve"> their common interests and become conscious of their own social power; through their self-activity they come to see themselves as subjects capable of altering the structures of society as well as changing themselves </w:t>
      </w:r>
      <w:r w:rsidRPr="00EB427D">
        <w:rPr>
          <w:rFonts w:ascii="Arial" w:hAnsi="Arial" w:cs="Arial"/>
          <w:sz w:val="16"/>
          <w:szCs w:val="16"/>
        </w:rPr>
        <w:t>in the process through self-</w:t>
      </w:r>
      <w:proofErr w:type="spellStart"/>
      <w:r w:rsidRPr="00EB427D">
        <w:rPr>
          <w:rFonts w:ascii="Arial" w:hAnsi="Arial" w:cs="Arial"/>
          <w:sz w:val="16"/>
          <w:szCs w:val="16"/>
        </w:rPr>
        <w:t>organisation</w:t>
      </w:r>
      <w:proofErr w:type="spellEnd"/>
      <w:r w:rsidRPr="00EB427D">
        <w:rPr>
          <w:rFonts w:ascii="Arial" w:hAnsi="Arial" w:cs="Arial"/>
          <w:sz w:val="16"/>
          <w:szCs w:val="16"/>
        </w:rPr>
        <w:t xml:space="preserve"> and self-activity from below.12 While the connection to Marx in this regard is not made by </w:t>
      </w:r>
      <w:proofErr w:type="spellStart"/>
      <w:r w:rsidRPr="00EB427D">
        <w:rPr>
          <w:rFonts w:ascii="Arial" w:hAnsi="Arial" w:cs="Arial"/>
          <w:sz w:val="16"/>
          <w:szCs w:val="16"/>
        </w:rPr>
        <w:t>Coulthard</w:t>
      </w:r>
      <w:proofErr w:type="spellEnd"/>
      <w:r w:rsidRPr="00EB427D">
        <w:rPr>
          <w:rFonts w:ascii="Arial" w:hAnsi="Arial" w:cs="Arial"/>
          <w:sz w:val="16"/>
          <w:szCs w:val="16"/>
        </w:rPr>
        <w:t xml:space="preserve">, he does draw explicit parallels with Frantz Fanon. </w:t>
      </w:r>
      <w:proofErr w:type="spellStart"/>
      <w:r w:rsidRPr="00EB427D">
        <w:rPr>
          <w:rFonts w:ascii="Arial" w:hAnsi="Arial" w:cs="Arial"/>
          <w:sz w:val="16"/>
          <w:szCs w:val="16"/>
        </w:rPr>
        <w:t>Coulthard’s</w:t>
      </w:r>
      <w:proofErr w:type="spellEnd"/>
      <w:r w:rsidRPr="00EB427D">
        <w:rPr>
          <w:rFonts w:ascii="Arial" w:hAnsi="Arial" w:cs="Arial"/>
          <w:sz w:val="16"/>
          <w:szCs w:val="16"/>
        </w:rPr>
        <w:t xml:space="preserve"> first thesis on Indigenous resurgence and </w:t>
      </w:r>
      <w:proofErr w:type="spellStart"/>
      <w:r w:rsidRPr="00EB427D">
        <w:rPr>
          <w:rFonts w:ascii="Arial" w:hAnsi="Arial" w:cs="Arial"/>
          <w:sz w:val="16"/>
          <w:szCs w:val="16"/>
        </w:rPr>
        <w:t>decolonisation</w:t>
      </w:r>
      <w:proofErr w:type="spellEnd"/>
      <w:r w:rsidRPr="00EB427D">
        <w:rPr>
          <w:rFonts w:ascii="Arial" w:hAnsi="Arial" w:cs="Arial"/>
          <w:sz w:val="16"/>
          <w:szCs w:val="16"/>
        </w:rPr>
        <w:t xml:space="preserve"> draws on Fanon’s engagement with Nietzsche at the close of Black Skin, White Masks, in which humanity is understood simultaneously as an affirmation and a negation.13 ‘</w:t>
      </w:r>
      <w:r w:rsidRPr="00EB427D">
        <w:rPr>
          <w:rStyle w:val="StyleUnderline"/>
          <w:rFonts w:ascii="Arial" w:hAnsi="Arial" w:cs="Arial"/>
        </w:rPr>
        <w:t xml:space="preserve">Through these actions’, </w:t>
      </w:r>
      <w:proofErr w:type="spellStart"/>
      <w:r w:rsidRPr="00EB427D">
        <w:rPr>
          <w:rFonts w:ascii="Arial" w:hAnsi="Arial" w:cs="Arial"/>
          <w:sz w:val="16"/>
        </w:rPr>
        <w:t>Coulthard</w:t>
      </w:r>
      <w:proofErr w:type="spellEnd"/>
      <w:r w:rsidRPr="00EB427D">
        <w:rPr>
          <w:rFonts w:ascii="Arial" w:hAnsi="Arial" w:cs="Arial"/>
          <w:sz w:val="16"/>
        </w:rPr>
        <w:t xml:space="preserve"> contends, </w:t>
      </w:r>
      <w:r w:rsidRPr="00EB427D">
        <w:rPr>
          <w:rStyle w:val="Emphasis"/>
          <w:highlight w:val="yellow"/>
        </w:rPr>
        <w:t>‘we</w:t>
      </w:r>
      <w:r w:rsidRPr="00EB427D">
        <w:rPr>
          <w:rStyle w:val="Emphasis"/>
        </w:rPr>
        <w:t xml:space="preserve"> physically </w:t>
      </w:r>
      <w:r w:rsidRPr="00EB427D">
        <w:rPr>
          <w:rStyle w:val="Emphasis"/>
          <w:highlight w:val="yellow"/>
        </w:rPr>
        <w:t>say “no” to</w:t>
      </w:r>
      <w:r w:rsidRPr="00EB427D">
        <w:rPr>
          <w:rStyle w:val="StyleUnderline"/>
          <w:rFonts w:ascii="Arial" w:hAnsi="Arial" w:cs="Arial"/>
        </w:rPr>
        <w:t xml:space="preserve"> the degradation of our communities and to </w:t>
      </w:r>
      <w:r w:rsidRPr="00EB427D">
        <w:rPr>
          <w:rStyle w:val="Emphasis"/>
          <w:highlight w:val="yellow"/>
        </w:rPr>
        <w:t>exploitation</w:t>
      </w:r>
      <w:r w:rsidRPr="00EB427D">
        <w:rPr>
          <w:rFonts w:ascii="Arial" w:hAnsi="Arial" w:cs="Arial"/>
        </w:rPr>
        <w:t xml:space="preserve"> </w:t>
      </w:r>
      <w:r w:rsidRPr="00EB427D">
        <w:rPr>
          <w:rFonts w:ascii="Arial" w:hAnsi="Arial" w:cs="Arial"/>
          <w:sz w:val="16"/>
        </w:rPr>
        <w:t xml:space="preserve">of the lands upon which we depend. </w:t>
      </w:r>
      <w:r w:rsidRPr="00EB427D">
        <w:rPr>
          <w:rStyle w:val="StyleUnderline"/>
          <w:rFonts w:ascii="Arial" w:hAnsi="Arial" w:cs="Arial"/>
          <w:highlight w:val="yellow"/>
        </w:rPr>
        <w:t>But</w:t>
      </w:r>
      <w:r w:rsidRPr="00EB427D">
        <w:rPr>
          <w:rStyle w:val="StyleUnderline"/>
          <w:rFonts w:ascii="Arial" w:hAnsi="Arial" w:cs="Arial"/>
        </w:rPr>
        <w:t xml:space="preserve"> they also have ingrained within them a </w:t>
      </w:r>
      <w:r w:rsidRPr="00EB427D">
        <w:rPr>
          <w:rStyle w:val="Emphasis"/>
        </w:rPr>
        <w:t>resounding “</w:t>
      </w:r>
      <w:r w:rsidRPr="00EB427D">
        <w:rPr>
          <w:rStyle w:val="Emphasis"/>
          <w:highlight w:val="yellow"/>
        </w:rPr>
        <w:t>yes”</w:t>
      </w:r>
      <w:r w:rsidRPr="00EB427D">
        <w:rPr>
          <w:rFonts w:ascii="Arial" w:hAnsi="Arial" w:cs="Arial"/>
          <w:b/>
          <w:highlight w:val="yellow"/>
          <w:u w:val="single"/>
        </w:rPr>
        <w:t>:</w:t>
      </w:r>
      <w:r w:rsidRPr="00EB427D">
        <w:rPr>
          <w:rStyle w:val="StyleUnderline"/>
          <w:rFonts w:ascii="Arial" w:hAnsi="Arial" w:cs="Arial"/>
        </w:rPr>
        <w:t xml:space="preserve"> they are the affirmative enactment of </w:t>
      </w:r>
      <w:r w:rsidRPr="00EB427D">
        <w:rPr>
          <w:rStyle w:val="Emphasis"/>
        </w:rPr>
        <w:t xml:space="preserve">another modality of being, </w:t>
      </w:r>
      <w:r w:rsidRPr="00EB427D">
        <w:rPr>
          <w:rStyle w:val="Emphasis"/>
          <w:highlight w:val="yellow"/>
        </w:rPr>
        <w:t>a different way of relating to and with the world’.</w:t>
      </w:r>
      <w:r w:rsidRPr="00EB427D">
        <w:rPr>
          <w:rFonts w:ascii="Arial" w:hAnsi="Arial" w:cs="Arial"/>
          <w:sz w:val="16"/>
        </w:rPr>
        <w:t>14</w:t>
      </w:r>
      <w:r w:rsidRPr="00EB427D">
        <w:rPr>
          <w:rStyle w:val="Emphasis"/>
          <w:highlight w:val="yellow"/>
        </w:rPr>
        <w:t>Ensuring</w:t>
      </w:r>
      <w:r w:rsidRPr="00EB427D">
        <w:rPr>
          <w:rFonts w:ascii="Arial" w:hAnsi="Arial" w:cs="Arial"/>
          <w:sz w:val="16"/>
        </w:rPr>
        <w:t xml:space="preserve"> that </w:t>
      </w:r>
      <w:r w:rsidRPr="00EB427D">
        <w:rPr>
          <w:rStyle w:val="Emphasis"/>
          <w:highlight w:val="yellow"/>
        </w:rPr>
        <w:t>anti-capitalism is at the core</w:t>
      </w:r>
      <w:r w:rsidRPr="00EB427D">
        <w:rPr>
          <w:rStyle w:val="StyleUnderline"/>
          <w:rFonts w:ascii="Arial" w:hAnsi="Arial" w:cs="Arial"/>
        </w:rPr>
        <w:t xml:space="preserve"> of Indigenous resurgence </w:t>
      </w:r>
      <w:r w:rsidRPr="00EB427D">
        <w:rPr>
          <w:rStyle w:val="StyleUnderline"/>
          <w:rFonts w:ascii="Arial" w:hAnsi="Arial" w:cs="Arial"/>
          <w:highlight w:val="yellow"/>
        </w:rPr>
        <w:t xml:space="preserve">is the basis of </w:t>
      </w:r>
      <w:proofErr w:type="spellStart"/>
      <w:r w:rsidRPr="00EB427D">
        <w:rPr>
          <w:rStyle w:val="StyleUnderline"/>
          <w:rFonts w:ascii="Arial" w:hAnsi="Arial" w:cs="Arial"/>
          <w:highlight w:val="yellow"/>
        </w:rPr>
        <w:t>Coulthard’s</w:t>
      </w:r>
      <w:proofErr w:type="spellEnd"/>
      <w:r w:rsidRPr="00EB427D">
        <w:rPr>
          <w:rStyle w:val="StyleUnderline"/>
          <w:rFonts w:ascii="Arial" w:hAnsi="Arial" w:cs="Arial"/>
        </w:rPr>
        <w:t xml:space="preserve"> second </w:t>
      </w:r>
      <w:r w:rsidRPr="00EB427D">
        <w:rPr>
          <w:rStyle w:val="StyleUnderline"/>
          <w:rFonts w:ascii="Arial" w:hAnsi="Arial" w:cs="Arial"/>
          <w:highlight w:val="yellow"/>
        </w:rPr>
        <w:t xml:space="preserve">thesis. </w:t>
      </w:r>
      <w:r w:rsidRPr="00EB427D">
        <w:rPr>
          <w:rStyle w:val="Emphasis"/>
          <w:highlight w:val="yellow"/>
        </w:rPr>
        <w:t>‘For Indigenous nations to live</w:t>
      </w:r>
      <w:r w:rsidRPr="00EB427D">
        <w:rPr>
          <w:rStyle w:val="Emphasis"/>
        </w:rPr>
        <w:t>,’</w:t>
      </w:r>
      <w:r w:rsidRPr="00EB427D">
        <w:rPr>
          <w:rFonts w:ascii="Arial" w:hAnsi="Arial" w:cs="Arial"/>
          <w:sz w:val="16"/>
        </w:rPr>
        <w:t xml:space="preserve"> he concludes, </w:t>
      </w:r>
      <w:r w:rsidRPr="00EB427D">
        <w:rPr>
          <w:rStyle w:val="Emphasis"/>
        </w:rPr>
        <w:t>‘</w:t>
      </w:r>
      <w:r w:rsidRPr="00EB427D">
        <w:rPr>
          <w:rStyle w:val="Emphasis"/>
          <w:highlight w:val="yellow"/>
        </w:rPr>
        <w:t>capitalism must die.’</w:t>
      </w:r>
      <w:r w:rsidRPr="00EB427D">
        <w:rPr>
          <w:rFonts w:ascii="Arial" w:hAnsi="Arial" w:cs="Arial"/>
          <w:sz w:val="16"/>
        </w:rPr>
        <w:t xml:space="preserve">15 </w:t>
      </w:r>
      <w:proofErr w:type="spellStart"/>
      <w:r w:rsidRPr="00EB427D">
        <w:rPr>
          <w:rFonts w:ascii="Arial" w:hAnsi="Arial" w:cs="Arial"/>
          <w:sz w:val="16"/>
        </w:rPr>
        <w:t>Coulthard</w:t>
      </w:r>
      <w:proofErr w:type="spellEnd"/>
      <w:r w:rsidRPr="00EB427D">
        <w:rPr>
          <w:rFonts w:ascii="Arial" w:hAnsi="Arial" w:cs="Arial"/>
          <w:sz w:val="16"/>
        </w:rPr>
        <w:t xml:space="preserve"> sees in </w:t>
      </w:r>
      <w:r w:rsidRPr="00EB427D">
        <w:rPr>
          <w:rStyle w:val="StyleUnderline"/>
          <w:rFonts w:ascii="Arial" w:hAnsi="Arial" w:cs="Arial"/>
        </w:rPr>
        <w:t>recent</w:t>
      </w:r>
      <w:r w:rsidRPr="00EB427D">
        <w:rPr>
          <w:rFonts w:ascii="Arial" w:hAnsi="Arial" w:cs="Arial"/>
          <w:sz w:val="16"/>
        </w:rPr>
        <w:t xml:space="preserve"> Indigenous </w:t>
      </w:r>
      <w:r w:rsidRPr="00EB427D">
        <w:rPr>
          <w:rStyle w:val="StyleUnderline"/>
          <w:rFonts w:ascii="Arial" w:hAnsi="Arial" w:cs="Arial"/>
          <w:highlight w:val="yellow"/>
        </w:rPr>
        <w:t>tactics like</w:t>
      </w:r>
      <w:r w:rsidRPr="00EB427D">
        <w:rPr>
          <w:rStyle w:val="StyleUnderline"/>
          <w:rFonts w:ascii="Arial" w:hAnsi="Arial" w:cs="Arial"/>
        </w:rPr>
        <w:t xml:space="preserve"> traffic- and train </w:t>
      </w:r>
      <w:r w:rsidRPr="00EB427D">
        <w:rPr>
          <w:rStyle w:val="StyleUnderline"/>
          <w:rFonts w:ascii="Arial" w:hAnsi="Arial" w:cs="Arial"/>
          <w:highlight w:val="yellow"/>
        </w:rPr>
        <w:t>blockading an anti-capitalist</w:t>
      </w:r>
      <w:r w:rsidRPr="00EB427D">
        <w:rPr>
          <w:rStyle w:val="StyleUnderline"/>
          <w:rFonts w:ascii="Arial" w:hAnsi="Arial" w:cs="Arial"/>
        </w:rPr>
        <w:t xml:space="preserve"> </w:t>
      </w:r>
      <w:r w:rsidRPr="00EB427D">
        <w:rPr>
          <w:rStyle w:val="StyleUnderline"/>
          <w:rFonts w:ascii="Arial" w:hAnsi="Arial" w:cs="Arial"/>
          <w:highlight w:val="yellow"/>
        </w:rPr>
        <w:t>impulse</w:t>
      </w:r>
      <w:r w:rsidRPr="00EB427D">
        <w:rPr>
          <w:rFonts w:ascii="Arial" w:hAnsi="Arial" w:cs="Arial"/>
          <w:sz w:val="16"/>
        </w:rPr>
        <w:t xml:space="preserve">, rooted in the disruption of the sphere of circulation. </w:t>
      </w:r>
      <w:r w:rsidRPr="00EB427D">
        <w:rPr>
          <w:rStyle w:val="StyleUnderline"/>
          <w:rFonts w:ascii="Arial" w:hAnsi="Arial" w:cs="Arial"/>
        </w:rPr>
        <w:t>Such actions ‘seek to impede or block the flow of resources</w:t>
      </w:r>
      <w:r w:rsidRPr="00EB427D">
        <w:rPr>
          <w:rFonts w:ascii="Arial" w:hAnsi="Arial" w:cs="Arial"/>
          <w:sz w:val="16"/>
        </w:rPr>
        <w:t xml:space="preserve"> currently being transported to international markets from oil and gas fields, refineries, lumber mills, mining operations, and hydroelectric facilities located on the dispossessed lands of Indigenous nations’.16 </w:t>
      </w:r>
      <w:r w:rsidRPr="00EB427D">
        <w:rPr>
          <w:rStyle w:val="StyleUnderline"/>
          <w:rFonts w:ascii="Arial" w:hAnsi="Arial" w:cs="Arial"/>
          <w:highlight w:val="yellow"/>
        </w:rPr>
        <w:t>Such actions are</w:t>
      </w:r>
      <w:r w:rsidRPr="00EB427D">
        <w:rPr>
          <w:rStyle w:val="StyleUnderline"/>
          <w:rFonts w:ascii="Arial" w:hAnsi="Arial" w:cs="Arial"/>
        </w:rPr>
        <w:t xml:space="preserve"> consciously </w:t>
      </w:r>
      <w:r w:rsidRPr="00EB427D">
        <w:rPr>
          <w:rStyle w:val="StyleUnderline"/>
          <w:rFonts w:ascii="Arial" w:hAnsi="Arial" w:cs="Arial"/>
          <w:highlight w:val="yellow"/>
        </w:rPr>
        <w:t>built to intensify their ‘negative impact on</w:t>
      </w:r>
      <w:r w:rsidRPr="00EB427D">
        <w:rPr>
          <w:rStyle w:val="StyleUnderline"/>
          <w:rFonts w:ascii="Arial" w:hAnsi="Arial" w:cs="Arial"/>
        </w:rPr>
        <w:t xml:space="preserve"> the </w:t>
      </w:r>
      <w:r w:rsidRPr="00EB427D">
        <w:rPr>
          <w:rStyle w:val="StyleUnderline"/>
          <w:rFonts w:ascii="Arial" w:hAnsi="Arial" w:cs="Arial"/>
          <w:highlight w:val="yellow"/>
        </w:rPr>
        <w:t>economic infrastructure</w:t>
      </w:r>
      <w:r w:rsidRPr="00EB427D">
        <w:rPr>
          <w:rStyle w:val="StyleUnderline"/>
          <w:rFonts w:ascii="Arial" w:hAnsi="Arial" w:cs="Arial"/>
        </w:rPr>
        <w:t xml:space="preserve"> that is </w:t>
      </w:r>
      <w:r w:rsidRPr="00EB427D">
        <w:rPr>
          <w:rStyle w:val="StyleUnderline"/>
          <w:rFonts w:ascii="Arial" w:hAnsi="Arial" w:cs="Arial"/>
          <w:highlight w:val="yellow"/>
        </w:rPr>
        <w:t>core to</w:t>
      </w:r>
      <w:r w:rsidRPr="00EB427D">
        <w:rPr>
          <w:rStyle w:val="StyleUnderline"/>
          <w:rFonts w:ascii="Arial" w:hAnsi="Arial" w:cs="Arial"/>
        </w:rPr>
        <w:t xml:space="preserve"> the colonial </w:t>
      </w:r>
      <w:r w:rsidRPr="00EB427D">
        <w:rPr>
          <w:rStyle w:val="StyleUnderline"/>
          <w:rFonts w:ascii="Arial" w:hAnsi="Arial" w:cs="Arial"/>
          <w:highlight w:val="yellow"/>
        </w:rPr>
        <w:t xml:space="preserve">accumulation of capital in </w:t>
      </w:r>
      <w:proofErr w:type="spellStart"/>
      <w:r w:rsidRPr="00EB427D">
        <w:rPr>
          <w:rStyle w:val="StyleUnderline"/>
          <w:rFonts w:ascii="Arial" w:hAnsi="Arial" w:cs="Arial"/>
          <w:highlight w:val="yellow"/>
        </w:rPr>
        <w:t>settlerpolitical</w:t>
      </w:r>
      <w:proofErr w:type="spellEnd"/>
      <w:r w:rsidRPr="00EB427D">
        <w:rPr>
          <w:rStyle w:val="StyleUnderline"/>
          <w:rFonts w:ascii="Arial" w:hAnsi="Arial" w:cs="Arial"/>
          <w:highlight w:val="yellow"/>
        </w:rPr>
        <w:t xml:space="preserve"> economies</w:t>
      </w:r>
      <w:r w:rsidRPr="00EB427D">
        <w:rPr>
          <w:rFonts w:ascii="Arial" w:hAnsi="Arial" w:cs="Arial"/>
          <w:sz w:val="16"/>
        </w:rPr>
        <w:t xml:space="preserve"> like Canada’s’.17 Although </w:t>
      </w:r>
      <w:proofErr w:type="spellStart"/>
      <w:r w:rsidRPr="00EB427D">
        <w:rPr>
          <w:rFonts w:ascii="Arial" w:hAnsi="Arial" w:cs="Arial"/>
          <w:sz w:val="16"/>
        </w:rPr>
        <w:t>Coulthard</w:t>
      </w:r>
      <w:proofErr w:type="spellEnd"/>
      <w:r w:rsidRPr="00EB427D">
        <w:rPr>
          <w:rFonts w:ascii="Arial" w:hAnsi="Arial" w:cs="Arial"/>
          <w:sz w:val="16"/>
        </w:rPr>
        <w:t xml:space="preserve"> does not </w:t>
      </w:r>
      <w:r w:rsidRPr="00EB427D">
        <w:rPr>
          <w:rFonts w:ascii="Arial" w:hAnsi="Arial" w:cs="Arial"/>
          <w:sz w:val="16"/>
          <w:szCs w:val="16"/>
        </w:rPr>
        <w:t>highlight the connection, this strategic orientation resonates in many ways with what might be labelled the turn to circulation in much of contemporary Marxist and anarchist strategic theory, particularly in</w:t>
      </w:r>
      <w:r w:rsidRPr="00EB427D">
        <w:rPr>
          <w:rFonts w:ascii="Arial" w:hAnsi="Arial" w:cs="Arial"/>
          <w:sz w:val="16"/>
        </w:rPr>
        <w:t xml:space="preserve"> the domain of historical-materialist geography.18 </w:t>
      </w:r>
      <w:r w:rsidRPr="00EB427D">
        <w:rPr>
          <w:rStyle w:val="StyleUnderline"/>
          <w:rFonts w:ascii="Arial" w:hAnsi="Arial" w:cs="Arial"/>
        </w:rPr>
        <w:t xml:space="preserve">Another urgent concern of </w:t>
      </w:r>
      <w:proofErr w:type="spellStart"/>
      <w:r w:rsidRPr="00EB427D">
        <w:rPr>
          <w:rStyle w:val="StyleUnderline"/>
          <w:rFonts w:ascii="Arial" w:hAnsi="Arial" w:cs="Arial"/>
        </w:rPr>
        <w:t>Coulthard’s</w:t>
      </w:r>
      <w:proofErr w:type="spellEnd"/>
      <w:r w:rsidRPr="00EB427D">
        <w:rPr>
          <w:rStyle w:val="StyleUnderline"/>
          <w:rFonts w:ascii="Arial" w:hAnsi="Arial" w:cs="Arial"/>
        </w:rPr>
        <w:t xml:space="preserve"> anti-capitalist thesis is</w:t>
      </w:r>
      <w:r w:rsidRPr="00EB427D">
        <w:rPr>
          <w:rFonts w:ascii="Arial" w:hAnsi="Arial" w:cs="Arial"/>
          <w:sz w:val="14"/>
        </w:rPr>
        <w:t xml:space="preserve"> again one of </w:t>
      </w:r>
      <w:r w:rsidRPr="00EB427D">
        <w:rPr>
          <w:rStyle w:val="StyleUnderline"/>
          <w:rFonts w:ascii="Arial" w:hAnsi="Arial" w:cs="Arial"/>
        </w:rPr>
        <w:t xml:space="preserve">socio-geography: </w:t>
      </w:r>
      <w:r w:rsidRPr="00EB427D">
        <w:rPr>
          <w:rStyle w:val="StyleUnderline"/>
          <w:rFonts w:ascii="Arial" w:hAnsi="Arial" w:cs="Arial"/>
          <w:highlight w:val="yellow"/>
        </w:rPr>
        <w:t>‘</w:t>
      </w:r>
      <w:r w:rsidRPr="00EB427D">
        <w:rPr>
          <w:rStyle w:val="Emphasis"/>
          <w:highlight w:val="yellow"/>
        </w:rPr>
        <w:t>how might we begin to scale up</w:t>
      </w:r>
      <w:r w:rsidRPr="00EB427D">
        <w:rPr>
          <w:rStyle w:val="Emphasis"/>
        </w:rPr>
        <w:t xml:space="preserve"> </w:t>
      </w:r>
      <w:r w:rsidRPr="00EB427D">
        <w:rPr>
          <w:rStyle w:val="StyleUnderline"/>
          <w:rFonts w:ascii="Arial" w:hAnsi="Arial" w:cs="Arial"/>
        </w:rPr>
        <w:t xml:space="preserve">these often </w:t>
      </w:r>
      <w:r w:rsidRPr="00EB427D">
        <w:rPr>
          <w:rStyle w:val="StyleUnderline"/>
          <w:rFonts w:ascii="Arial" w:hAnsi="Arial" w:cs="Arial"/>
          <w:highlight w:val="yellow"/>
        </w:rPr>
        <w:t>localized</w:t>
      </w:r>
      <w:r w:rsidRPr="00EB427D">
        <w:rPr>
          <w:rStyle w:val="StyleUnderline"/>
          <w:rFonts w:ascii="Arial" w:hAnsi="Arial" w:cs="Arial"/>
        </w:rPr>
        <w:t xml:space="preserve">, resurgent land-based direct </w:t>
      </w:r>
      <w:r w:rsidRPr="00EB427D">
        <w:rPr>
          <w:rStyle w:val="StyleUnderline"/>
          <w:rFonts w:ascii="Arial" w:hAnsi="Arial" w:cs="Arial"/>
          <w:highlight w:val="yellow"/>
        </w:rPr>
        <w:t>actions to produce a more general transformation</w:t>
      </w:r>
      <w:r w:rsidRPr="00EB427D">
        <w:rPr>
          <w:rFonts w:ascii="Arial" w:hAnsi="Arial" w:cs="Arial"/>
          <w:sz w:val="14"/>
        </w:rPr>
        <w:t xml:space="preserve"> in the colonial economy?’19 He </w:t>
      </w:r>
      <w:proofErr w:type="spellStart"/>
      <w:r w:rsidRPr="00EB427D">
        <w:rPr>
          <w:rFonts w:ascii="Arial" w:hAnsi="Arial" w:cs="Arial"/>
          <w:sz w:val="14"/>
        </w:rPr>
        <w:t>recognises</w:t>
      </w:r>
      <w:proofErr w:type="spellEnd"/>
      <w:r w:rsidRPr="00EB427D">
        <w:rPr>
          <w:rFonts w:ascii="Arial" w:hAnsi="Arial" w:cs="Arial"/>
          <w:sz w:val="14"/>
        </w:rPr>
        <w:t xml:space="preserve"> that </w:t>
      </w:r>
      <w:r w:rsidRPr="00EB427D">
        <w:rPr>
          <w:rStyle w:val="StyleUnderline"/>
          <w:rFonts w:ascii="Arial" w:hAnsi="Arial" w:cs="Arial"/>
          <w:highlight w:val="yellow"/>
        </w:rPr>
        <w:t>short of a ‘massive transformation in the political economy</w:t>
      </w:r>
      <w:r w:rsidRPr="00EB427D">
        <w:rPr>
          <w:rFonts w:ascii="Arial" w:hAnsi="Arial" w:cs="Arial"/>
          <w:sz w:val="14"/>
        </w:rPr>
        <w:t xml:space="preserve"> of contemporary settler-colonialism, </w:t>
      </w:r>
      <w:r w:rsidRPr="00EB427D">
        <w:rPr>
          <w:rStyle w:val="StyleUnderline"/>
          <w:rFonts w:ascii="Arial" w:hAnsi="Arial" w:cs="Arial"/>
          <w:highlight w:val="yellow"/>
        </w:rPr>
        <w:t xml:space="preserve">any efforts to rebuild [Indigenous] nations will </w:t>
      </w:r>
      <w:r w:rsidRPr="00EB427D">
        <w:rPr>
          <w:rStyle w:val="Emphasis"/>
          <w:highlight w:val="yellow"/>
        </w:rPr>
        <w:t>remain parasitic on capitalism</w:t>
      </w:r>
      <w:r w:rsidRPr="00EB427D">
        <w:rPr>
          <w:rStyle w:val="StyleUnderline"/>
          <w:rFonts w:ascii="Arial" w:hAnsi="Arial" w:cs="Arial"/>
          <w:highlight w:val="yellow"/>
        </w:rPr>
        <w:t>, and thus on the perpetual exploitation of our lands and labour’.</w:t>
      </w:r>
      <w:r w:rsidRPr="00EB427D">
        <w:rPr>
          <w:rFonts w:ascii="Arial" w:hAnsi="Arial" w:cs="Arial"/>
          <w:sz w:val="14"/>
        </w:rPr>
        <w:t xml:space="preserve">20 A project of </w:t>
      </w:r>
      <w:r w:rsidRPr="00EB427D">
        <w:rPr>
          <w:rStyle w:val="StyleUnderline"/>
          <w:rFonts w:ascii="Arial" w:hAnsi="Arial" w:cs="Arial"/>
          <w:highlight w:val="yellow"/>
        </w:rPr>
        <w:t>transformation</w:t>
      </w:r>
      <w:r w:rsidRPr="00EB427D">
        <w:rPr>
          <w:rFonts w:ascii="Arial" w:hAnsi="Arial" w:cs="Arial"/>
          <w:sz w:val="14"/>
          <w:highlight w:val="yellow"/>
        </w:rPr>
        <w:t xml:space="preserve"> a</w:t>
      </w:r>
      <w:r w:rsidRPr="00EB427D">
        <w:rPr>
          <w:rFonts w:ascii="Arial" w:hAnsi="Arial" w:cs="Arial"/>
          <w:sz w:val="14"/>
        </w:rPr>
        <w:t xml:space="preserve">t this level inevitably </w:t>
      </w:r>
      <w:r w:rsidRPr="00EB427D">
        <w:rPr>
          <w:rStyle w:val="StyleUnderline"/>
          <w:rFonts w:ascii="Arial" w:hAnsi="Arial" w:cs="Arial"/>
          <w:highlight w:val="yellow"/>
        </w:rPr>
        <w:t xml:space="preserve">requires </w:t>
      </w:r>
      <w:r w:rsidRPr="00EB427D">
        <w:rPr>
          <w:rStyle w:val="Emphasis"/>
          <w:highlight w:val="yellow"/>
        </w:rPr>
        <w:t>networks of solidarity</w:t>
      </w:r>
      <w:r w:rsidRPr="00EB427D">
        <w:rPr>
          <w:rStyle w:val="StyleUnderline"/>
          <w:rFonts w:ascii="Arial" w:hAnsi="Arial" w:cs="Arial"/>
          <w:highlight w:val="yellow"/>
        </w:rPr>
        <w:t xml:space="preserve"> beyond the Indigenous movement</w:t>
      </w:r>
      <w:r w:rsidRPr="00EB427D">
        <w:rPr>
          <w:rStyle w:val="StyleUnderline"/>
          <w:rFonts w:ascii="Arial" w:hAnsi="Arial" w:cs="Arial"/>
        </w:rPr>
        <w:t>:</w:t>
      </w:r>
      <w:r w:rsidRPr="00EB427D">
        <w:rPr>
          <w:rFonts w:ascii="Arial" w:hAnsi="Arial" w:cs="Arial"/>
          <w:sz w:val="14"/>
        </w:rPr>
        <w:t xml:space="preserve"> This reality demands that we continue to remain open to, if not </w:t>
      </w:r>
      <w:r w:rsidRPr="00EB427D">
        <w:rPr>
          <w:rStyle w:val="StyleUnderline"/>
          <w:rFonts w:ascii="Arial" w:hAnsi="Arial" w:cs="Arial"/>
        </w:rPr>
        <w:t>actively seek out</w:t>
      </w:r>
      <w:r w:rsidRPr="00EB427D">
        <w:rPr>
          <w:rFonts w:ascii="Arial" w:hAnsi="Arial" w:cs="Arial"/>
          <w:sz w:val="14"/>
        </w:rPr>
        <w:t xml:space="preserve"> and establish, </w:t>
      </w:r>
      <w:r w:rsidRPr="00EB427D">
        <w:rPr>
          <w:rStyle w:val="StyleUnderline"/>
          <w:rFonts w:ascii="Arial" w:hAnsi="Arial" w:cs="Arial"/>
        </w:rPr>
        <w:t>relations of solidarity</w:t>
      </w:r>
      <w:r w:rsidRPr="00EB427D">
        <w:rPr>
          <w:rFonts w:ascii="Arial" w:hAnsi="Arial" w:cs="Arial"/>
          <w:sz w:val="14"/>
        </w:rPr>
        <w:t xml:space="preserve"> and networks of trade and mutual aid </w:t>
      </w:r>
      <w:r w:rsidRPr="00EB427D">
        <w:rPr>
          <w:rStyle w:val="StyleUnderline"/>
          <w:rFonts w:ascii="Arial" w:hAnsi="Arial" w:cs="Arial"/>
          <w:highlight w:val="yellow"/>
        </w:rPr>
        <w:t>with</w:t>
      </w:r>
      <w:r w:rsidRPr="00EB427D">
        <w:rPr>
          <w:rStyle w:val="StyleUnderline"/>
          <w:rFonts w:ascii="Arial" w:hAnsi="Arial" w:cs="Arial"/>
        </w:rPr>
        <w:t xml:space="preserve"> national and transnational </w:t>
      </w:r>
      <w:r w:rsidRPr="00EB427D">
        <w:rPr>
          <w:rStyle w:val="StyleUnderline"/>
          <w:rFonts w:ascii="Arial" w:hAnsi="Arial" w:cs="Arial"/>
          <w:highlight w:val="yellow"/>
        </w:rPr>
        <w:t>communities</w:t>
      </w:r>
      <w:r w:rsidRPr="00EB427D">
        <w:rPr>
          <w:rFonts w:ascii="Arial" w:hAnsi="Arial" w:cs="Arial"/>
          <w:sz w:val="14"/>
        </w:rPr>
        <w:t xml:space="preserve"> and organizations that are </w:t>
      </w:r>
      <w:r w:rsidRPr="00EB427D">
        <w:rPr>
          <w:rStyle w:val="StyleUnderline"/>
          <w:rFonts w:ascii="Arial" w:hAnsi="Arial" w:cs="Arial"/>
        </w:rPr>
        <w:t xml:space="preserve">also </w:t>
      </w:r>
      <w:r w:rsidRPr="00EB427D">
        <w:rPr>
          <w:rStyle w:val="StyleUnderline"/>
          <w:rFonts w:ascii="Arial" w:hAnsi="Arial" w:cs="Arial"/>
          <w:highlight w:val="yellow"/>
        </w:rPr>
        <w:t>struggling against</w:t>
      </w:r>
      <w:r w:rsidRPr="00EB427D">
        <w:rPr>
          <w:rStyle w:val="StyleUnderline"/>
          <w:rFonts w:ascii="Arial" w:hAnsi="Arial" w:cs="Arial"/>
        </w:rPr>
        <w:t xml:space="preserve"> the imposed effects of globalized </w:t>
      </w:r>
      <w:r w:rsidRPr="00EB427D">
        <w:rPr>
          <w:rStyle w:val="StyleUnderline"/>
          <w:rFonts w:ascii="Arial" w:hAnsi="Arial" w:cs="Arial"/>
          <w:highlight w:val="yellow"/>
        </w:rPr>
        <w:t>capital</w:t>
      </w:r>
      <w:r w:rsidRPr="00EB427D">
        <w:rPr>
          <w:rStyle w:val="StyleUnderline"/>
          <w:rFonts w:ascii="Arial" w:hAnsi="Arial" w:cs="Arial"/>
        </w:rPr>
        <w:t>, including other Indigenous nations</w:t>
      </w:r>
      <w:r w:rsidRPr="00EB427D">
        <w:rPr>
          <w:rFonts w:ascii="Arial" w:hAnsi="Arial" w:cs="Arial"/>
          <w:sz w:val="14"/>
        </w:rPr>
        <w:t xml:space="preserve"> and national confederacies; urban Indigenous </w:t>
      </w:r>
      <w:r w:rsidRPr="00EB427D">
        <w:rPr>
          <w:rStyle w:val="StyleUnderline"/>
          <w:rFonts w:ascii="Arial" w:hAnsi="Arial" w:cs="Arial"/>
        </w:rPr>
        <w:t xml:space="preserve">people and organizations; the </w:t>
      </w:r>
      <w:proofErr w:type="spellStart"/>
      <w:r w:rsidRPr="00EB427D">
        <w:rPr>
          <w:rStyle w:val="StyleUnderline"/>
          <w:rFonts w:ascii="Arial" w:hAnsi="Arial" w:cs="Arial"/>
        </w:rPr>
        <w:t>labour</w:t>
      </w:r>
      <w:proofErr w:type="spellEnd"/>
      <w:r w:rsidRPr="00EB427D">
        <w:rPr>
          <w:rStyle w:val="StyleUnderline"/>
          <w:rFonts w:ascii="Arial" w:hAnsi="Arial" w:cs="Arial"/>
        </w:rPr>
        <w:t>, women’s, GBLTQ2S</w:t>
      </w:r>
      <w:r w:rsidRPr="00EB427D">
        <w:rPr>
          <w:rFonts w:ascii="Arial" w:hAnsi="Arial" w:cs="Arial"/>
          <w:sz w:val="14"/>
        </w:rPr>
        <w:t xml:space="preserve"> (gay, bisexual, lesbian, trans, queer, and two-spirit), </w:t>
      </w:r>
      <w:r w:rsidRPr="00EB427D">
        <w:rPr>
          <w:rStyle w:val="StyleUnderline"/>
          <w:rFonts w:ascii="Arial" w:hAnsi="Arial" w:cs="Arial"/>
        </w:rPr>
        <w:t>and environmental movements</w:t>
      </w:r>
      <w:r w:rsidRPr="00EB427D">
        <w:rPr>
          <w:rFonts w:ascii="Arial" w:hAnsi="Arial" w:cs="Arial"/>
          <w:sz w:val="14"/>
        </w:rPr>
        <w:t xml:space="preserve">; and, of course, those </w:t>
      </w:r>
      <w:r w:rsidRPr="00EB427D">
        <w:rPr>
          <w:rStyle w:val="StyleUnderline"/>
          <w:rFonts w:ascii="Arial" w:hAnsi="Arial" w:cs="Arial"/>
        </w:rPr>
        <w:t xml:space="preserve">racial and ethnic communities </w:t>
      </w:r>
      <w:r w:rsidRPr="00EB427D">
        <w:rPr>
          <w:rFonts w:ascii="Arial" w:hAnsi="Arial" w:cs="Arial"/>
          <w:sz w:val="14"/>
        </w:rPr>
        <w:t xml:space="preserve">that find themselves </w:t>
      </w:r>
      <w:r w:rsidRPr="00EB427D">
        <w:rPr>
          <w:rStyle w:val="StyleUnderline"/>
          <w:rFonts w:ascii="Arial" w:hAnsi="Arial" w:cs="Arial"/>
        </w:rPr>
        <w:t>subject to their own distinct forms of economic</w:t>
      </w:r>
      <w:r w:rsidRPr="00EB427D">
        <w:rPr>
          <w:rFonts w:ascii="Arial" w:hAnsi="Arial" w:cs="Arial"/>
          <w:sz w:val="14"/>
        </w:rPr>
        <w:t xml:space="preserve">, social, and cultural </w:t>
      </w:r>
      <w:r w:rsidRPr="00EB427D">
        <w:rPr>
          <w:rStyle w:val="StyleUnderline"/>
          <w:rFonts w:ascii="Arial" w:hAnsi="Arial" w:cs="Arial"/>
        </w:rPr>
        <w:t>marginalization.</w:t>
      </w:r>
      <w:r w:rsidRPr="00EB427D">
        <w:rPr>
          <w:rFonts w:ascii="Arial" w:hAnsi="Arial" w:cs="Arial"/>
          <w:sz w:val="14"/>
        </w:rPr>
        <w:t>21</w:t>
      </w:r>
      <w:r w:rsidRPr="00EB427D">
        <w:rPr>
          <w:rFonts w:ascii="Arial" w:hAnsi="Arial" w:cs="Arial"/>
          <w:sz w:val="14"/>
        </w:rPr>
        <w:cr/>
      </w:r>
      <w:r w:rsidRPr="00EB427D">
        <w:rPr>
          <w:rStyle w:val="StyleUnderline"/>
          <w:rFonts w:ascii="Arial" w:hAnsi="Arial" w:cs="Arial"/>
          <w:highlight w:val="yellow"/>
        </w:rPr>
        <w:t>An anti-capitalist strategy of Indigenous liberation</w:t>
      </w:r>
      <w:r w:rsidRPr="00EB427D">
        <w:rPr>
          <w:rFonts w:ascii="Arial" w:hAnsi="Arial" w:cs="Arial"/>
          <w:sz w:val="14"/>
        </w:rPr>
        <w:t xml:space="preserve">, then, </w:t>
      </w:r>
      <w:r w:rsidRPr="00EB427D">
        <w:rPr>
          <w:rStyle w:val="StyleUnderline"/>
          <w:rFonts w:ascii="Arial" w:hAnsi="Arial" w:cs="Arial"/>
          <w:highlight w:val="yellow"/>
        </w:rPr>
        <w:t>requires broad</w:t>
      </w:r>
      <w:r w:rsidRPr="00EB427D">
        <w:rPr>
          <w:rStyle w:val="StyleUnderline"/>
          <w:rFonts w:ascii="Arial" w:hAnsi="Arial" w:cs="Arial"/>
        </w:rPr>
        <w:t xml:space="preserve"> networks of </w:t>
      </w:r>
      <w:r w:rsidRPr="00EB427D">
        <w:rPr>
          <w:rStyle w:val="StyleUnderline"/>
          <w:rFonts w:ascii="Arial" w:hAnsi="Arial" w:cs="Arial"/>
          <w:highlight w:val="yellow"/>
        </w:rPr>
        <w:t>solidarity and purposeful linkages between local battles and wider scales</w:t>
      </w:r>
      <w:r w:rsidRPr="00EB427D">
        <w:rPr>
          <w:rStyle w:val="StyleUnderline"/>
          <w:rFonts w:ascii="Arial" w:hAnsi="Arial" w:cs="Arial"/>
        </w:rPr>
        <w:t xml:space="preserve"> of conflict.</w:t>
      </w:r>
    </w:p>
    <w:p w14:paraId="6DD6F5C3" w14:textId="77777777" w:rsidR="001E072E" w:rsidRPr="001E64A1" w:rsidRDefault="001E072E" w:rsidP="001E072E">
      <w:pPr>
        <w:pStyle w:val="Heading4"/>
      </w:pPr>
      <w:r w:rsidRPr="001E64A1">
        <w:t xml:space="preserve">Our critique independently outweighs the case </w:t>
      </w:r>
      <w:proofErr w:type="gramStart"/>
      <w:r w:rsidRPr="001E64A1">
        <w:t>-  neoliberalism</w:t>
      </w:r>
      <w:proofErr w:type="gramEnd"/>
      <w:r w:rsidRPr="001E64A1">
        <w:t xml:space="preserve"> causes extinction and massive social </w:t>
      </w:r>
      <w:r>
        <w:t xml:space="preserve">inequalities </w:t>
      </w:r>
      <w:proofErr w:type="spellStart"/>
      <w:r w:rsidRPr="001E64A1">
        <w:t>Farbod</w:t>
      </w:r>
      <w:proofErr w:type="spellEnd"/>
      <w:r w:rsidRPr="001E64A1">
        <w:t xml:space="preserve"> 15</w:t>
      </w:r>
    </w:p>
    <w:p w14:paraId="6A9F1C71" w14:textId="77777777" w:rsidR="001E072E" w:rsidRPr="001E64A1" w:rsidRDefault="001E072E" w:rsidP="001E072E">
      <w:pPr>
        <w:rPr>
          <w:sz w:val="12"/>
          <w:szCs w:val="12"/>
        </w:rPr>
      </w:pPr>
      <w:r w:rsidRPr="001E64A1">
        <w:rPr>
          <w:sz w:val="12"/>
          <w:szCs w:val="12"/>
        </w:rPr>
        <w:t xml:space="preserve"> </w:t>
      </w:r>
      <w:proofErr w:type="gramStart"/>
      <w:r w:rsidRPr="001E64A1">
        <w:rPr>
          <w:sz w:val="12"/>
          <w:szCs w:val="12"/>
        </w:rPr>
        <w:t>( Faramarz</w:t>
      </w:r>
      <w:proofErr w:type="gramEnd"/>
      <w:r w:rsidRPr="001E64A1">
        <w:rPr>
          <w:sz w:val="12"/>
          <w:szCs w:val="12"/>
        </w:rPr>
        <w:t xml:space="preserve"> </w:t>
      </w:r>
      <w:proofErr w:type="spellStart"/>
      <w:r w:rsidRPr="001E64A1">
        <w:rPr>
          <w:sz w:val="12"/>
          <w:szCs w:val="12"/>
        </w:rPr>
        <w:t>Farbod</w:t>
      </w:r>
      <w:proofErr w:type="spellEnd"/>
      <w:r w:rsidRPr="001E64A1">
        <w:rPr>
          <w:sz w:val="12"/>
          <w:szCs w:val="12"/>
        </w:rPr>
        <w:t xml:space="preserve"> , PhD Candidate @ Rutgers, Prof @ Moravian College, Monthly Review, http://mrzine.monthlyreview.org/2015/farbod020615.html, 6-2)</w:t>
      </w:r>
    </w:p>
    <w:p w14:paraId="3D2F3034" w14:textId="7942DBB2" w:rsidR="00CF2964" w:rsidRPr="001E072E" w:rsidRDefault="001E072E" w:rsidP="001E072E">
      <w:pPr>
        <w:rPr>
          <w:b/>
          <w:u w:val="single"/>
        </w:rPr>
      </w:pPr>
      <w:r w:rsidRPr="001E64A1">
        <w:rPr>
          <w:sz w:val="10"/>
        </w:rPr>
        <w:t xml:space="preserve">Global </w:t>
      </w:r>
      <w:r w:rsidRPr="001E64A1">
        <w:rPr>
          <w:rStyle w:val="StyleUnderline"/>
        </w:rPr>
        <w:t xml:space="preserve">capitalism is the 800-pound gorilla. The twin </w:t>
      </w:r>
      <w:r w:rsidRPr="006045CE">
        <w:rPr>
          <w:rStyle w:val="StyleUnderline"/>
          <w:highlight w:val="yellow"/>
        </w:rPr>
        <w:t>ecological and economic crises, militarism</w:t>
      </w:r>
      <w:r w:rsidRPr="001E64A1">
        <w:rPr>
          <w:rStyle w:val="StyleUnderline"/>
        </w:rPr>
        <w:t xml:space="preserve">, the rise of the surveillance state, and a dysfunctional political system can all be traced to its normal operations. </w:t>
      </w:r>
      <w:r w:rsidRPr="006045CE">
        <w:rPr>
          <w:rStyle w:val="StyleUnderline"/>
        </w:rPr>
        <w:t xml:space="preserve">We </w:t>
      </w:r>
      <w:r w:rsidRPr="00EA52E4">
        <w:rPr>
          <w:rStyle w:val="StyleUnderline"/>
          <w:highlight w:val="yellow"/>
        </w:rPr>
        <w:t xml:space="preserve">need </w:t>
      </w:r>
      <w:r w:rsidRPr="001E64A1">
        <w:rPr>
          <w:rStyle w:val="StyleUnderline"/>
        </w:rPr>
        <w:t xml:space="preserve">a </w:t>
      </w:r>
      <w:r w:rsidRPr="00EA52E4">
        <w:rPr>
          <w:rStyle w:val="StyleUnderline"/>
          <w:highlight w:val="yellow"/>
        </w:rPr>
        <w:t>transformative</w:t>
      </w:r>
      <w:r w:rsidRPr="001E64A1">
        <w:rPr>
          <w:rStyle w:val="StyleUnderline"/>
        </w:rPr>
        <w:t xml:space="preserve"> </w:t>
      </w:r>
      <w:r w:rsidRPr="00EA52E4">
        <w:rPr>
          <w:rStyle w:val="StyleUnderline"/>
          <w:highlight w:val="yellow"/>
        </w:rPr>
        <w:t>politics</w:t>
      </w:r>
      <w:r w:rsidRPr="001E64A1">
        <w:rPr>
          <w:rStyle w:val="StyleUnderline"/>
        </w:rPr>
        <w:t xml:space="preserve"> from below </w:t>
      </w:r>
      <w:r w:rsidRPr="00EA52E4">
        <w:rPr>
          <w:rStyle w:val="StyleUnderline"/>
          <w:highlight w:val="yellow"/>
        </w:rPr>
        <w:t xml:space="preserve">that can challenge </w:t>
      </w:r>
      <w:r w:rsidRPr="001E64A1">
        <w:rPr>
          <w:rStyle w:val="StyleUnderline"/>
        </w:rPr>
        <w:t xml:space="preserve">the </w:t>
      </w:r>
      <w:r w:rsidRPr="00EA52E4">
        <w:rPr>
          <w:rStyle w:val="StyleUnderline"/>
          <w:highlight w:val="yellow"/>
        </w:rPr>
        <w:t>fundamentals of cap</w:t>
      </w:r>
      <w:r w:rsidRPr="001E64A1">
        <w:rPr>
          <w:rStyle w:val="StyleUnderline"/>
        </w:rPr>
        <w:t xml:space="preserve">italism </w:t>
      </w:r>
      <w:r w:rsidRPr="006045CE">
        <w:rPr>
          <w:rStyle w:val="StyleUnderline"/>
        </w:rPr>
        <w:t>instead of today's politics that is content to treat its symptoms.</w:t>
      </w:r>
      <w:r w:rsidRPr="001E64A1">
        <w:rPr>
          <w:rStyle w:val="StyleUnderline"/>
        </w:rPr>
        <w:t xml:space="preserve"> The problems we face are linked to each other and to the way a capitalist society operates. We must</w:t>
      </w:r>
      <w:r w:rsidRPr="001E64A1">
        <w:rPr>
          <w:sz w:val="10"/>
        </w:rPr>
        <w:t xml:space="preserve"> </w:t>
      </w:r>
      <w:proofErr w:type="gramStart"/>
      <w:r w:rsidRPr="001E64A1">
        <w:rPr>
          <w:sz w:val="10"/>
        </w:rPr>
        <w:t>make an effort</w:t>
      </w:r>
      <w:proofErr w:type="gramEnd"/>
      <w:r w:rsidRPr="001E64A1">
        <w:rPr>
          <w:sz w:val="10"/>
        </w:rPr>
        <w:t xml:space="preserve"> to </w:t>
      </w:r>
      <w:r w:rsidRPr="001E64A1">
        <w:rPr>
          <w:rStyle w:val="StyleUnderline"/>
        </w:rPr>
        <w:t>understand its real character. The fundamental question of our time is whether we can go beyond a system that is ravaging the Earth and secure a future with dignity for life and respect for the planet</w:t>
      </w:r>
      <w:r w:rsidRPr="001E64A1">
        <w:rPr>
          <w:u w:val="single"/>
        </w:rPr>
        <w:t>.</w:t>
      </w:r>
      <w:r w:rsidRPr="001E64A1">
        <w:rPr>
          <w:sz w:val="10"/>
        </w:rPr>
        <w:t xml:space="preserve"> What has capitalism done to us lately? </w:t>
      </w:r>
      <w:r w:rsidRPr="001E64A1">
        <w:rPr>
          <w:rStyle w:val="StyleUnderline"/>
        </w:rPr>
        <w:t xml:space="preserve">The best science tells us that </w:t>
      </w:r>
      <w:r w:rsidRPr="00EA52E4">
        <w:rPr>
          <w:rStyle w:val="StyleUnderline"/>
          <w:highlight w:val="yellow"/>
        </w:rPr>
        <w:t>this is</w:t>
      </w:r>
      <w:r w:rsidRPr="001E64A1">
        <w:rPr>
          <w:rStyle w:val="StyleUnderline"/>
        </w:rPr>
        <w:t xml:space="preserve"> a </w:t>
      </w:r>
      <w:r w:rsidRPr="00EA52E4">
        <w:rPr>
          <w:rStyle w:val="StyleUnderline"/>
          <w:highlight w:val="yellow"/>
        </w:rPr>
        <w:t>do-or-die</w:t>
      </w:r>
      <w:r w:rsidRPr="001E64A1">
        <w:rPr>
          <w:rStyle w:val="StyleUnderline"/>
        </w:rPr>
        <w:t xml:space="preserve"> moment. </w:t>
      </w:r>
      <w:r w:rsidRPr="00EA52E4">
        <w:rPr>
          <w:rStyle w:val="StyleUnderline"/>
          <w:highlight w:val="yellow"/>
        </w:rPr>
        <w:t>We are</w:t>
      </w:r>
      <w:r w:rsidRPr="001E64A1">
        <w:rPr>
          <w:rStyle w:val="StyleUnderline"/>
        </w:rPr>
        <w:t xml:space="preserve"> now </w:t>
      </w:r>
      <w:proofErr w:type="gramStart"/>
      <w:r w:rsidRPr="00EA52E4">
        <w:rPr>
          <w:rStyle w:val="StyleUnderline"/>
          <w:highlight w:val="yellow"/>
        </w:rPr>
        <w:t xml:space="preserve">in the </w:t>
      </w:r>
      <w:r w:rsidRPr="006045CE">
        <w:rPr>
          <w:rStyle w:val="StyleUnderline"/>
          <w:highlight w:val="yellow"/>
        </w:rPr>
        <w:t>midst of</w:t>
      </w:r>
      <w:proofErr w:type="gramEnd"/>
      <w:r w:rsidRPr="006045CE">
        <w:rPr>
          <w:rStyle w:val="StyleUnderline"/>
        </w:rPr>
        <w:t xml:space="preserve"> the 6th mass </w:t>
      </w:r>
      <w:r w:rsidRPr="00EA52E4">
        <w:rPr>
          <w:rStyle w:val="StyleUnderline"/>
          <w:highlight w:val="yellow"/>
        </w:rPr>
        <w:t>extinction</w:t>
      </w:r>
      <w:r w:rsidRPr="001E64A1">
        <w:rPr>
          <w:u w:val="single"/>
        </w:rPr>
        <w:t xml:space="preserve"> </w:t>
      </w:r>
      <w:r w:rsidRPr="001E64A1">
        <w:rPr>
          <w:sz w:val="10"/>
        </w:rPr>
        <w:t xml:space="preserve">in the planetary history with 150 to </w:t>
      </w:r>
      <w:r w:rsidRPr="001E64A1">
        <w:rPr>
          <w:rStyle w:val="StyleUnderline"/>
        </w:rPr>
        <w:t>200 species going extinct every day, a pace 1,000 times greater than the 'natural' extinction rate.1 The Earth has been warming rapidly</w:t>
      </w:r>
      <w:r w:rsidRPr="001E64A1">
        <w:rPr>
          <w:u w:val="single"/>
        </w:rPr>
        <w:t xml:space="preserve"> </w:t>
      </w:r>
      <w:r w:rsidRPr="001E64A1">
        <w:rPr>
          <w:sz w:val="10"/>
        </w:rPr>
        <w:t xml:space="preserve">since the 1970s with the 10 warmest years on record all occurring since 1998.2 The planet has already warmed by 0.85 degree Celsius since the industrial revolution 150 years ago. An increase of 2° Celsius is the limit of what the planet can take before major catastrophic consequences. Limiting global warming to 2°C requires reducing global emissions by 6% per year. However, </w:t>
      </w:r>
      <w:r w:rsidRPr="006045CE">
        <w:rPr>
          <w:sz w:val="10"/>
        </w:rPr>
        <w:t xml:space="preserve">global carbon emissions from fossil fuels increased by about 1.5 times between 1990 and 2008.3 </w:t>
      </w:r>
      <w:r w:rsidRPr="006045CE">
        <w:rPr>
          <w:rStyle w:val="StyleUnderline"/>
        </w:rPr>
        <w:t>Capitalism has</w:t>
      </w:r>
      <w:r w:rsidRPr="006045CE">
        <w:rPr>
          <w:sz w:val="10"/>
        </w:rPr>
        <w:t xml:space="preserve"> also </w:t>
      </w:r>
      <w:r w:rsidRPr="006045CE">
        <w:rPr>
          <w:rStyle w:val="StyleUnderline"/>
        </w:rPr>
        <w:t>led to explosive social inequalities. The global economic landscape is littered with rising concentration of wealth, debt, distress, and immiseration caused by the austerity-pushing elites. Take the US. The richest 20 persons have as much wealth as</w:t>
      </w:r>
      <w:r w:rsidRPr="001E64A1">
        <w:rPr>
          <w:rStyle w:val="StyleUnderline"/>
        </w:rPr>
        <w:t xml:space="preserve"> the bottom 150 million</w:t>
      </w:r>
      <w:r w:rsidRPr="001E64A1">
        <w:rPr>
          <w:sz w:val="10"/>
        </w:rPr>
        <w:t xml:space="preserve">.4 Since 1973, the hourly wages of workers have lagged behind worker productivity rates by more than 800%.5 It now takes the average family 47 years to make what a hedge fund manager makes in one hour.6 Just about a quarter of children under the age of 5 live in poverty.7 A majority of public school students are low-income.8 85% of workers feel stress on the job.9 Soon the only thing left of the American Dream will be a culture of hustling to survive. Take the global society. The world's billionaires control $7 trillion, a sum 77 times the debt owed by Greece to the European banks.10 The richest 80 possess more than the combined wealth of the bottom 50% of the global population (3.5 billion people).11 </w:t>
      </w:r>
      <w:r w:rsidRPr="001E64A1">
        <w:rPr>
          <w:rStyle w:val="StyleUnderline"/>
        </w:rPr>
        <w:t>By 2016 the richest 1% will own a greater share of the global wealth than the rest of us combined.12</w:t>
      </w:r>
      <w:r w:rsidRPr="001E64A1">
        <w:rPr>
          <w:sz w:val="10"/>
        </w:rPr>
        <w:t xml:space="preserve"> The top 200 global corporations wield twice the economic power of the bottom 80% of the global population.13 </w:t>
      </w:r>
      <w:r w:rsidRPr="001E64A1">
        <w:rPr>
          <w:rStyle w:val="StyleUnderline"/>
        </w:rPr>
        <w:t xml:space="preserve">Instead of a global society </w:t>
      </w:r>
      <w:r w:rsidRPr="00EA52E4">
        <w:rPr>
          <w:rStyle w:val="StyleUnderline"/>
          <w:highlight w:val="yellow"/>
        </w:rPr>
        <w:t>cap</w:t>
      </w:r>
      <w:r w:rsidRPr="001E64A1">
        <w:rPr>
          <w:rStyle w:val="StyleUnderline"/>
        </w:rPr>
        <w:t xml:space="preserve">italism </w:t>
      </w:r>
      <w:r w:rsidRPr="00EA52E4">
        <w:rPr>
          <w:rStyle w:val="StyleUnderline"/>
          <w:highlight w:val="yellow"/>
        </w:rPr>
        <w:t>is creating a global apartheid</w:t>
      </w:r>
      <w:r w:rsidRPr="001E64A1">
        <w:rPr>
          <w:u w:val="single"/>
        </w:rPr>
        <w:t>.</w:t>
      </w:r>
      <w:r w:rsidRPr="001E64A1">
        <w:rPr>
          <w:sz w:val="10"/>
        </w:rPr>
        <w:t xml:space="preserve"> What's the nature of the beast? Firstly, </w:t>
      </w:r>
      <w:r w:rsidRPr="001E64A1">
        <w:rPr>
          <w:rStyle w:val="StyleUnderline"/>
        </w:rPr>
        <w:t xml:space="preserve">the "egotistical calculation" of commerce wins the day every time. Capital seeks maximum profitability as a matter of </w:t>
      </w:r>
      <w:proofErr w:type="gramStart"/>
      <w:r w:rsidRPr="001E64A1">
        <w:rPr>
          <w:rStyle w:val="StyleUnderline"/>
        </w:rPr>
        <w:t>first priority</w:t>
      </w:r>
      <w:proofErr w:type="gramEnd"/>
      <w:r w:rsidRPr="001E64A1">
        <w:rPr>
          <w:u w:val="single"/>
        </w:rPr>
        <w:t>.</w:t>
      </w:r>
      <w:r w:rsidRPr="001E64A1">
        <w:rPr>
          <w:sz w:val="10"/>
        </w:rPr>
        <w:t xml:space="preserve"> Evermore "accumulation of capital" is the system's bill of health; it is slowdowns or reversals that usher in crises and set </w:t>
      </w:r>
      <w:r w:rsidRPr="006045CE">
        <w:rPr>
          <w:sz w:val="10"/>
        </w:rPr>
        <w:t xml:space="preserve">off panic. </w:t>
      </w:r>
      <w:r w:rsidRPr="006045CE">
        <w:rPr>
          <w:rStyle w:val="StyleUnderline"/>
        </w:rPr>
        <w:t>Cancer-like hunger for endless growth is in the system's DNA and is what has set it on a tragic collision course with Nature</w:t>
      </w:r>
      <w:r w:rsidRPr="006045CE">
        <w:rPr>
          <w:u w:val="single"/>
        </w:rPr>
        <w:t>,</w:t>
      </w:r>
      <w:r w:rsidRPr="006045CE">
        <w:rPr>
          <w:sz w:val="10"/>
        </w:rPr>
        <w:t xml:space="preserve"> a finite category. Secondly, </w:t>
      </w:r>
      <w:r w:rsidRPr="006045CE">
        <w:rPr>
          <w:rStyle w:val="StyleUnderline"/>
        </w:rPr>
        <w:t>capitalism</w:t>
      </w:r>
      <w:r w:rsidRPr="001E64A1">
        <w:rPr>
          <w:rStyle w:val="StyleUnderline"/>
        </w:rPr>
        <w:t xml:space="preserve"> treats human labor as a cost</w:t>
      </w:r>
      <w:r w:rsidRPr="001E64A1">
        <w:rPr>
          <w:sz w:val="10"/>
        </w:rPr>
        <w:t xml:space="preserve">. It therefore opposes labor capturing a fair share of the total economic value that it creates. </w:t>
      </w:r>
      <w:r w:rsidRPr="001E64A1">
        <w:rPr>
          <w:rStyle w:val="StyleUnderline"/>
        </w:rPr>
        <w:t>Since labor stands for the majority and capital for a tiny minority, it follows that classism and class warfare are built into its DNA, which explains why the "middle class" is shrinking and its gains are never secure</w:t>
      </w:r>
      <w:r w:rsidRPr="001E64A1">
        <w:rPr>
          <w:sz w:val="10"/>
        </w:rPr>
        <w:t xml:space="preserve">. Thirdly, </w:t>
      </w:r>
      <w:r w:rsidRPr="001E64A1">
        <w:rPr>
          <w:rStyle w:val="StyleUnderline"/>
        </w:rPr>
        <w:t>private interests</w:t>
      </w:r>
      <w:r w:rsidRPr="001E64A1">
        <w:rPr>
          <w:sz w:val="10"/>
        </w:rPr>
        <w:t xml:space="preserve"> determine massive investments and </w:t>
      </w:r>
      <w:r w:rsidRPr="001E64A1">
        <w:rPr>
          <w:rStyle w:val="StyleUnderline"/>
        </w:rPr>
        <w:t>make key decisions at the point of production guided by maximization of profits</w:t>
      </w:r>
      <w:r w:rsidRPr="001E64A1">
        <w:rPr>
          <w:sz w:val="10"/>
        </w:rPr>
        <w:t xml:space="preserve">. That's why in the US the truck freight replaced the railroad freight, chemicals were used extensively in agriculture, public transport was gutted in favor of private cars, and big cars replaced small ones. </w:t>
      </w:r>
      <w:r w:rsidRPr="001E64A1">
        <w:rPr>
          <w:rStyle w:val="StyleUnderline"/>
        </w:rPr>
        <w:t xml:space="preserve">What should political action aim for today? The political class has no good ideas about how to address the crises. One may even wonder whether it has a serious understanding of the system, or at least of ways to ameliorate its consequences. The </w:t>
      </w:r>
      <w:r w:rsidRPr="00EA52E4">
        <w:rPr>
          <w:rStyle w:val="StyleUnderline"/>
          <w:highlight w:val="yellow"/>
        </w:rPr>
        <w:t>range of solutions</w:t>
      </w:r>
      <w:r w:rsidRPr="001E64A1">
        <w:rPr>
          <w:rStyle w:val="StyleUnderline"/>
        </w:rPr>
        <w:t xml:space="preserve"> offered </w:t>
      </w:r>
      <w:r w:rsidRPr="00EA52E4">
        <w:rPr>
          <w:rStyle w:val="StyleUnderline"/>
          <w:highlight w:val="yellow"/>
        </w:rPr>
        <w:t>tends to be</w:t>
      </w:r>
      <w:r w:rsidRPr="001E64A1">
        <w:rPr>
          <w:rStyle w:val="StyleUnderline"/>
        </w:rPr>
        <w:t xml:space="preserve"> of a technical, </w:t>
      </w:r>
      <w:r w:rsidRPr="00EA52E4">
        <w:rPr>
          <w:rStyle w:val="StyleUnderline"/>
          <w:highlight w:val="yellow"/>
        </w:rPr>
        <w:t>legislative</w:t>
      </w:r>
      <w:r w:rsidRPr="001E64A1">
        <w:rPr>
          <w:rStyle w:val="StyleUnderline"/>
        </w:rPr>
        <w:t xml:space="preserve">, or regulatory nature, </w:t>
      </w:r>
      <w:r w:rsidRPr="00EA52E4">
        <w:rPr>
          <w:rStyle w:val="StyleUnderline"/>
          <w:highlight w:val="yellow"/>
        </w:rPr>
        <w:t>promising</w:t>
      </w:r>
      <w:r w:rsidRPr="001E64A1">
        <w:rPr>
          <w:rStyle w:val="StyleUnderline"/>
        </w:rPr>
        <w:t xml:space="preserve"> at best </w:t>
      </w:r>
      <w:r w:rsidRPr="00EA52E4">
        <w:rPr>
          <w:rStyle w:val="StyleUnderline"/>
          <w:highlight w:val="yellow"/>
        </w:rPr>
        <w:t>temporary management</w:t>
      </w:r>
      <w:r w:rsidRPr="001E64A1">
        <w:rPr>
          <w:rStyle w:val="StyleUnderline"/>
        </w:rPr>
        <w:t xml:space="preserve"> of the deepening crises</w:t>
      </w:r>
      <w:r w:rsidRPr="001E64A1">
        <w:rPr>
          <w:sz w:val="10"/>
        </w:rPr>
        <w:t xml:space="preserve">. The trajectory of the system, at any rate, precludes a return to its post-WWII regulatory phase. </w:t>
      </w:r>
      <w:r w:rsidRPr="001E64A1">
        <w:rPr>
          <w:rStyle w:val="StyleUnderline"/>
        </w:rPr>
        <w:t>It's left to us as a society to think about what the real character of the system is, where we are going, and how we are going to deal with the trajectory of the system</w:t>
      </w:r>
      <w:r w:rsidRPr="001E64A1">
        <w:rPr>
          <w:sz w:val="10"/>
        </w:rPr>
        <w:t xml:space="preserve"> -- and act accordingly. </w:t>
      </w:r>
      <w:r w:rsidRPr="00EA52E4">
        <w:rPr>
          <w:rStyle w:val="StyleUnderline"/>
          <w:highlight w:val="yellow"/>
        </w:rPr>
        <w:t>The critical task</w:t>
      </w:r>
      <w:r w:rsidRPr="00EA52E4">
        <w:rPr>
          <w:sz w:val="10"/>
          <w:highlight w:val="yellow"/>
        </w:rPr>
        <w:t xml:space="preserve"> </w:t>
      </w:r>
      <w:r w:rsidRPr="001E64A1">
        <w:rPr>
          <w:sz w:val="10"/>
        </w:rPr>
        <w:t xml:space="preserve">ahead </w:t>
      </w:r>
      <w:r w:rsidRPr="00EA52E4">
        <w:rPr>
          <w:rStyle w:val="StyleUnderline"/>
          <w:highlight w:val="yellow"/>
        </w:rPr>
        <w:t xml:space="preserve">is to build </w:t>
      </w:r>
      <w:r w:rsidRPr="001E64A1">
        <w:rPr>
          <w:rStyle w:val="StyleUnderline"/>
        </w:rPr>
        <w:t xml:space="preserve">a </w:t>
      </w:r>
      <w:r w:rsidRPr="00EA52E4">
        <w:rPr>
          <w:rStyle w:val="StyleUnderline"/>
          <w:highlight w:val="yellow"/>
        </w:rPr>
        <w:t>transformative politics capable of steering the system away from its destructive path</w:t>
      </w:r>
      <w:r w:rsidRPr="001E64A1">
        <w:rPr>
          <w:sz w:val="10"/>
        </w:rPr>
        <w:t xml:space="preserve">. Given the system's DNA, </w:t>
      </w:r>
      <w:r w:rsidRPr="00EA52E4">
        <w:rPr>
          <w:rStyle w:val="StyleUnderline"/>
          <w:highlight w:val="yellow"/>
        </w:rPr>
        <w:t>such a politics</w:t>
      </w:r>
      <w:r w:rsidRPr="001E64A1">
        <w:rPr>
          <w:rStyle w:val="StyleUnderline"/>
        </w:rPr>
        <w:t xml:space="preserve"> from below </w:t>
      </w:r>
      <w:r w:rsidRPr="00EA52E4">
        <w:rPr>
          <w:rStyle w:val="StyleUnderline"/>
          <w:highlight w:val="yellow"/>
        </w:rPr>
        <w:t xml:space="preserve">must </w:t>
      </w:r>
      <w:r w:rsidRPr="001E64A1">
        <w:rPr>
          <w:rStyle w:val="StyleUnderline"/>
        </w:rPr>
        <w:t xml:space="preserve">include efforts to </w:t>
      </w:r>
      <w:r w:rsidRPr="00EA52E4">
        <w:rPr>
          <w:rStyle w:val="StyleUnderline"/>
          <w:highlight w:val="yellow"/>
        </w:rPr>
        <w:t>challenge the system's fundamentals</w:t>
      </w:r>
      <w:r w:rsidRPr="001E64A1">
        <w:rPr>
          <w:rStyle w:val="StyleUnderline"/>
        </w:rPr>
        <w:t>, namely, its private mode of decision-making</w:t>
      </w:r>
      <w:r w:rsidRPr="001E64A1">
        <w:rPr>
          <w:sz w:val="10"/>
        </w:rPr>
        <w:t xml:space="preserve"> about investments and about what and how to produce. Furthermore, it behooves us to heed the late environmentalist Barry Commoner's insistence on the efficacy of a strategy of prevention over a failed one of control or capture of pollutants. At a lecture in 1991, Commoner remarked:</w:t>
      </w:r>
      <w:r w:rsidRPr="001E64A1">
        <w:rPr>
          <w:rFonts w:cs="Palatino Linotype"/>
          <w:sz w:val="10"/>
        </w:rPr>
        <w:t> </w:t>
      </w:r>
      <w:r w:rsidRPr="001E64A1">
        <w:rPr>
          <w:sz w:val="10"/>
        </w:rPr>
        <w:t>"Environmental pollution is an incurable disease; it can only be prevented"; and he proceeded to refer to "a law," namely:</w:t>
      </w:r>
      <w:r w:rsidRPr="001E64A1">
        <w:rPr>
          <w:rFonts w:cs="Palatino Linotype"/>
          <w:sz w:val="10"/>
        </w:rPr>
        <w:t> </w:t>
      </w:r>
      <w:r w:rsidRPr="001E64A1">
        <w:rPr>
          <w:rFonts w:cs="Georgia"/>
          <w:sz w:val="10"/>
        </w:rPr>
        <w:t xml:space="preserve">"if you don't put a pollutant in the </w:t>
      </w:r>
      <w:proofErr w:type="gramStart"/>
      <w:r w:rsidRPr="001E64A1">
        <w:rPr>
          <w:rFonts w:cs="Georgia"/>
          <w:sz w:val="10"/>
        </w:rPr>
        <w:t>environment</w:t>
      </w:r>
      <w:proofErr w:type="gramEnd"/>
      <w:r w:rsidRPr="001E64A1">
        <w:rPr>
          <w:rFonts w:cs="Georgia"/>
          <w:sz w:val="10"/>
        </w:rPr>
        <w:t xml:space="preserve"> it won't be there."</w:t>
      </w:r>
      <w:r w:rsidRPr="001E64A1">
        <w:rPr>
          <w:sz w:val="10"/>
        </w:rPr>
        <w:t xml:space="preserve"> What is nearly certain now is that </w:t>
      </w:r>
      <w:r w:rsidRPr="001E64A1">
        <w:rPr>
          <w:rStyle w:val="StyleUnderline"/>
        </w:rPr>
        <w:t>without democratic control of wealth and social governance</w:t>
      </w:r>
      <w:r w:rsidRPr="001E64A1">
        <w:rPr>
          <w:sz w:val="10"/>
        </w:rPr>
        <w:t xml:space="preserve"> of the means of production, </w:t>
      </w:r>
      <w:r w:rsidRPr="001E64A1">
        <w:rPr>
          <w:rStyle w:val="StyleUnderline"/>
        </w:rPr>
        <w:t>we will all be condemned to the labor of Sisyphus. Only we won't have to suffer for all eternity, as the degradation of life-enhancing natural and social systems will soon reach a point of no return</w:t>
      </w:r>
      <w:r w:rsidRPr="001E64A1">
        <w:rPr>
          <w:b/>
          <w:u w:val="single"/>
        </w:rPr>
        <w:t xml:space="preserve">. </w:t>
      </w:r>
    </w:p>
    <w:p w14:paraId="440093DA" w14:textId="78D27714" w:rsidR="00CF2964" w:rsidRDefault="00CF2964" w:rsidP="00CF2964">
      <w:pPr>
        <w:keepNext/>
        <w:keepLines/>
        <w:spacing w:before="40" w:after="0"/>
        <w:outlineLvl w:val="3"/>
        <w:rPr>
          <w:rFonts w:eastAsiaTheme="majorEastAsia" w:cstheme="majorBidi"/>
          <w:b/>
          <w:iCs/>
          <w:sz w:val="26"/>
        </w:rPr>
      </w:pPr>
      <w:r>
        <w:rPr>
          <w:rFonts w:eastAsiaTheme="majorEastAsia" w:cstheme="majorBidi"/>
          <w:b/>
          <w:iCs/>
          <w:sz w:val="26"/>
        </w:rPr>
        <w:t xml:space="preserve">The alternative is to affirm the model of the Communist Party – only the Party can provide effective accountability mechanisms to correct chauvinist tendencies, educate and mobilize marginalized communities, and connect local struggles to a movement for international liberation </w:t>
      </w:r>
    </w:p>
    <w:p w14:paraId="6534DDA5" w14:textId="77777777" w:rsidR="00CF2964" w:rsidRDefault="00CF2964" w:rsidP="00CF2964">
      <w:pPr>
        <w:rPr>
          <w:sz w:val="16"/>
        </w:rPr>
      </w:pPr>
      <w:r>
        <w:rPr>
          <w:b/>
          <w:bCs/>
          <w:sz w:val="26"/>
        </w:rPr>
        <w:t>Escalante 18</w:t>
      </w:r>
      <w:r>
        <w:br/>
      </w:r>
      <w:r>
        <w:rPr>
          <w:sz w:val="16"/>
        </w:rPr>
        <w:t>(Alyson Escalante is a Marxist-Leninist, Materialist Feminist and Anti-Imperialist activist. “PARTY ORGANIZING IN THE 21ST CENTURY” September 21</w:t>
      </w:r>
      <w:r>
        <w:rPr>
          <w:sz w:val="16"/>
          <w:vertAlign w:val="superscript"/>
        </w:rPr>
        <w:t>st</w:t>
      </w:r>
      <w:r>
        <w:rPr>
          <w:sz w:val="16"/>
        </w:rPr>
        <w:t xml:space="preserve">, </w:t>
      </w:r>
      <w:proofErr w:type="gramStart"/>
      <w:r>
        <w:rPr>
          <w:sz w:val="16"/>
        </w:rPr>
        <w:t>2018</w:t>
      </w:r>
      <w:proofErr w:type="gramEnd"/>
      <w:r>
        <w:rPr>
          <w:sz w:val="16"/>
        </w:rPr>
        <w:t xml:space="preserve"> </w:t>
      </w:r>
      <w:hyperlink r:id="rId7" w:history="1">
        <w:r>
          <w:rPr>
            <w:sz w:val="16"/>
          </w:rPr>
          <w:t>https://theforgenews.org/2018/09/21/party-organizing-in-the-21st-century/</w:t>
        </w:r>
      </w:hyperlink>
      <w:r>
        <w:rPr>
          <w:sz w:val="16"/>
        </w:rPr>
        <w:t xml:space="preserve"> </w:t>
      </w:r>
      <w:proofErr w:type="spellStart"/>
      <w:r>
        <w:rPr>
          <w:sz w:val="16"/>
        </w:rPr>
        <w:t>cVs</w:t>
      </w:r>
      <w:proofErr w:type="spellEnd"/>
      <w:r>
        <w:rPr>
          <w:sz w:val="16"/>
        </w:rPr>
        <w:t>)</w:t>
      </w:r>
    </w:p>
    <w:p w14:paraId="51C39E52" w14:textId="4BC5A833" w:rsidR="00CF2964" w:rsidRPr="00CF2964" w:rsidRDefault="00CF2964" w:rsidP="00CF2964">
      <w:pPr>
        <w:rPr>
          <w:rFonts w:ascii="Arial" w:hAnsi="Arial" w:cs="Arial"/>
          <w:u w:val="single"/>
        </w:rPr>
      </w:pPr>
      <w:r>
        <w:rPr>
          <w:sz w:val="16"/>
        </w:rPr>
        <w:t xml:space="preserve">I would argue that within the base building movement, there is a move towards party organizing, but this trend has not always been explicitly theorized or forwarded within the movement. My goal in this essay is to argue that </w:t>
      </w:r>
      <w:r>
        <w:rPr>
          <w:highlight w:val="cyan"/>
          <w:u w:val="single"/>
        </w:rPr>
        <w:t>base building and dual power strategy can be best forwarded through party organizing</w:t>
      </w:r>
      <w:r>
        <w:rPr>
          <w:u w:val="single"/>
        </w:rPr>
        <w:t xml:space="preserve">, and that </w:t>
      </w:r>
      <w:r>
        <w:rPr>
          <w:highlight w:val="cyan"/>
          <w:u w:val="single"/>
        </w:rPr>
        <w:t>party organizing can allow this</w:t>
      </w:r>
      <w:r>
        <w:rPr>
          <w:u w:val="single"/>
        </w:rPr>
        <w:t xml:space="preserve"> emerging </w:t>
      </w:r>
      <w:r>
        <w:rPr>
          <w:highlight w:val="cyan"/>
          <w:u w:val="single"/>
        </w:rPr>
        <w:t>movement to solidify into a powerful revolutionary socialist tendency</w:t>
      </w:r>
      <w:r>
        <w:rPr>
          <w:u w:val="single"/>
        </w:rPr>
        <w:t xml:space="preserve"> in the United States. </w:t>
      </w:r>
      <w:r>
        <w:rPr>
          <w:sz w:val="16"/>
        </w:rPr>
        <w:t xml:space="preserve">One of the crucial insights of the base building movement is that </w:t>
      </w:r>
      <w:r>
        <w:rPr>
          <w:u w:val="single"/>
        </w:rPr>
        <w:t>the current state of the left in the United States is one in which revolution is not currently possible.</w:t>
      </w:r>
      <w:r>
        <w:rPr>
          <w:sz w:val="16"/>
        </w:rPr>
        <w:t xml:space="preserve"> There exists very little popular support for socialist politics. A century of anticommunist propaganda has been extremely effective in convincing even the most oppressed and marginalized that communism has nothing to offer them. </w:t>
      </w:r>
      <w:r>
        <w:rPr>
          <w:u w:val="single"/>
        </w:rPr>
        <w:t xml:space="preserve">The base building emphasis on dual power responds directly to this insight. </w:t>
      </w:r>
      <w:r>
        <w:rPr>
          <w:highlight w:val="cyan"/>
          <w:u w:val="single"/>
        </w:rPr>
        <w:t>By building institutions which can meet people’s needs, we</w:t>
      </w:r>
      <w:r>
        <w:rPr>
          <w:u w:val="single"/>
        </w:rPr>
        <w:t xml:space="preserve"> are able to concretely </w:t>
      </w:r>
      <w:r>
        <w:rPr>
          <w:highlight w:val="cyan"/>
          <w:u w:val="single"/>
        </w:rPr>
        <w:t>demonstrate that communists can offer</w:t>
      </w:r>
      <w:r>
        <w:rPr>
          <w:u w:val="single"/>
        </w:rPr>
        <w:t xml:space="preserve"> the oppressed </w:t>
      </w:r>
      <w:r>
        <w:rPr>
          <w:highlight w:val="cyan"/>
          <w:u w:val="single"/>
        </w:rPr>
        <w:t>relief from</w:t>
      </w:r>
      <w:r>
        <w:rPr>
          <w:u w:val="single"/>
        </w:rPr>
        <w:t xml:space="preserve"> the horrific conditions of </w:t>
      </w:r>
      <w:r>
        <w:rPr>
          <w:highlight w:val="cyan"/>
          <w:u w:val="single"/>
        </w:rPr>
        <w:t>capitalism.</w:t>
      </w:r>
      <w:r>
        <w:rPr>
          <w:sz w:val="16"/>
        </w:rPr>
        <w:t xml:space="preserve"> Base building strategy recognizes that </w:t>
      </w:r>
      <w:proofErr w:type="gramStart"/>
      <w:r>
        <w:rPr>
          <w:sz w:val="16"/>
        </w:rPr>
        <w:t>actually doing</w:t>
      </w:r>
      <w:proofErr w:type="gramEnd"/>
      <w:r>
        <w:rPr>
          <w:sz w:val="16"/>
        </w:rPr>
        <w:t xml:space="preserve"> the work to serve the people does infinitely more to create a socialist base of popular support than electing democratic socialist candidates or holding endless political education classes can ever hope to do. Dual power is about proving that we have something to offer the oppressed. The question, of course, remains: once we have built a base of popular support, what do we do next? </w:t>
      </w:r>
      <w:r>
        <w:rPr>
          <w:u w:val="single"/>
        </w:rPr>
        <w:t xml:space="preserve">If it turns out that establishing socialist institutions to meet people’s needs does in fact create sympathy towards the cause of communism, how can we mobilize that base? </w:t>
      </w:r>
      <w:r>
        <w:rPr>
          <w:sz w:val="16"/>
        </w:rPr>
        <w:t xml:space="preserve">Put simply: </w:t>
      </w:r>
      <w:r>
        <w:rPr>
          <w:b/>
          <w:iCs/>
          <w:highlight w:val="cyan"/>
          <w:u w:val="single"/>
        </w:rPr>
        <w:t>in order to mobilize the base</w:t>
      </w:r>
      <w:r>
        <w:rPr>
          <w:b/>
          <w:iCs/>
          <w:u w:val="single"/>
        </w:rPr>
        <w:t xml:space="preserve"> which base </w:t>
      </w:r>
      <w:proofErr w:type="gramStart"/>
      <w:r>
        <w:rPr>
          <w:b/>
          <w:iCs/>
          <w:u w:val="single"/>
        </w:rPr>
        <w:t>builders</w:t>
      </w:r>
      <w:proofErr w:type="gramEnd"/>
      <w:r>
        <w:rPr>
          <w:b/>
          <w:iCs/>
          <w:u w:val="single"/>
        </w:rPr>
        <w:t xml:space="preserve"> hope to create, </w:t>
      </w:r>
      <w:r>
        <w:rPr>
          <w:b/>
          <w:iCs/>
          <w:highlight w:val="cyan"/>
          <w:u w:val="single"/>
        </w:rPr>
        <w:t>we need to have already done the work of building a communist party.</w:t>
      </w:r>
      <w:r>
        <w:rPr>
          <w:sz w:val="16"/>
          <w:highlight w:val="cyan"/>
        </w:rPr>
        <w:t xml:space="preserve"> </w:t>
      </w:r>
      <w:r>
        <w:rPr>
          <w:u w:val="single"/>
        </w:rPr>
        <w:t xml:space="preserve">It is not enough to simply meet </w:t>
      </w:r>
      <w:proofErr w:type="spellStart"/>
      <w:r>
        <w:rPr>
          <w:u w:val="single"/>
        </w:rPr>
        <w:t>peoples</w:t>
      </w:r>
      <w:proofErr w:type="spellEnd"/>
      <w:r>
        <w:rPr>
          <w:u w:val="single"/>
        </w:rPr>
        <w:t xml:space="preserve"> needs. Rather, we must build the institutions of dual power in the name of communism.</w:t>
      </w:r>
      <w:r>
        <w:rPr>
          <w:sz w:val="16"/>
        </w:rPr>
        <w:t xml:space="preserve"> </w:t>
      </w:r>
      <w:r>
        <w:rPr>
          <w:u w:val="single"/>
        </w:rPr>
        <w:t xml:space="preserve">We must refuse covert front organizing and instead have a public face as a communist party. </w:t>
      </w:r>
      <w:r>
        <w:rPr>
          <w:sz w:val="16"/>
        </w:rPr>
        <w:t xml:space="preserve">When we build tenants unions, serve the people programs, and other dual power projects, we must make it clear that we are organizing as communists, unified around a party, and are not content simply with establishing endless dual power organizations. </w:t>
      </w:r>
      <w:r>
        <w:rPr>
          <w:u w:val="single"/>
        </w:rPr>
        <w:t xml:space="preserve">We must be clear that our strategy is revolutionary and </w:t>
      </w:r>
      <w:proofErr w:type="gramStart"/>
      <w:r>
        <w:rPr>
          <w:u w:val="single"/>
        </w:rPr>
        <w:t>in order to</w:t>
      </w:r>
      <w:proofErr w:type="gramEnd"/>
      <w:r>
        <w:rPr>
          <w:u w:val="single"/>
        </w:rPr>
        <w:t xml:space="preserve"> make this clear we must adopt party organizing. By “party organizing” I mean an organizational strategy which adopts the party model. Such organizing focuses on building a party whose </w:t>
      </w:r>
      <w:r>
        <w:rPr>
          <w:highlight w:val="cyan"/>
          <w:u w:val="single"/>
        </w:rPr>
        <w:t>membership is formally unified around a party line determined by democratic centralist decision making.</w:t>
      </w:r>
      <w:r>
        <w:rPr>
          <w:sz w:val="16"/>
        </w:rPr>
        <w:t xml:space="preserve"> </w:t>
      </w:r>
      <w:r>
        <w:rPr>
          <w:u w:val="single"/>
        </w:rPr>
        <w:t xml:space="preserve">The party model creates internal methods </w:t>
      </w:r>
      <w:r>
        <w:rPr>
          <w:highlight w:val="cyan"/>
          <w:u w:val="single"/>
        </w:rPr>
        <w:t xml:space="preserve">for </w:t>
      </w:r>
      <w:r>
        <w:rPr>
          <w:b/>
          <w:iCs/>
          <w:highlight w:val="cyan"/>
          <w:u w:val="single"/>
        </w:rPr>
        <w:t>holding party members accountable</w:t>
      </w:r>
      <w:r>
        <w:rPr>
          <w:highlight w:val="cyan"/>
          <w:u w:val="single"/>
        </w:rPr>
        <w:t>, unifying</w:t>
      </w:r>
      <w:r>
        <w:rPr>
          <w:u w:val="single"/>
        </w:rPr>
        <w:t xml:space="preserve"> party member </w:t>
      </w:r>
      <w:r>
        <w:rPr>
          <w:highlight w:val="cyan"/>
          <w:u w:val="single"/>
        </w:rPr>
        <w:t>action</w:t>
      </w:r>
      <w:r>
        <w:rPr>
          <w:u w:val="single"/>
        </w:rPr>
        <w:t xml:space="preserve"> around democratically determined goals, </w:t>
      </w:r>
      <w:r>
        <w:rPr>
          <w:highlight w:val="cyan"/>
          <w:u w:val="single"/>
        </w:rPr>
        <w:t>and for educating</w:t>
      </w:r>
      <w:r>
        <w:rPr>
          <w:u w:val="single"/>
        </w:rPr>
        <w:t xml:space="preserve"> party members in communist theory and praxis.</w:t>
      </w:r>
      <w:r>
        <w:rPr>
          <w:sz w:val="16"/>
        </w:rPr>
        <w:t xml:space="preserve"> A communist organization utilizing the party model works to build dual power institutions while simultaneously educating the communities they hope to serve. </w:t>
      </w:r>
      <w:r>
        <w:rPr>
          <w:u w:val="single"/>
        </w:rPr>
        <w:t xml:space="preserve">Organizations which adopt the party model focus on propagandizing around the need for revolutionary socialism. </w:t>
      </w:r>
      <w:r>
        <w:rPr>
          <w:highlight w:val="cyan"/>
          <w:u w:val="single"/>
        </w:rPr>
        <w:t xml:space="preserve">They </w:t>
      </w:r>
      <w:r>
        <w:rPr>
          <w:u w:val="single"/>
        </w:rPr>
        <w:t xml:space="preserve">function as the forefront of political organizing, </w:t>
      </w:r>
      <w:r>
        <w:rPr>
          <w:highlight w:val="cyan"/>
          <w:u w:val="single"/>
        </w:rPr>
        <w:t>empower</w:t>
      </w:r>
      <w:r>
        <w:rPr>
          <w:u w:val="single"/>
        </w:rPr>
        <w:t xml:space="preserve">ing local </w:t>
      </w:r>
      <w:r>
        <w:rPr>
          <w:highlight w:val="cyan"/>
          <w:u w:val="single"/>
        </w:rPr>
        <w:t xml:space="preserve">communities </w:t>
      </w:r>
      <w:r>
        <w:rPr>
          <w:u w:val="single"/>
        </w:rPr>
        <w:t xml:space="preserve">to theorize their liberation through communist theory </w:t>
      </w:r>
      <w:r>
        <w:rPr>
          <w:highlight w:val="cyan"/>
          <w:u w:val="single"/>
        </w:rPr>
        <w:t xml:space="preserve">while organizing communities to </w:t>
      </w:r>
      <w:r>
        <w:rPr>
          <w:u w:val="single"/>
        </w:rPr>
        <w:t xml:space="preserve">literally </w:t>
      </w:r>
      <w:r>
        <w:rPr>
          <w:highlight w:val="cyan"/>
          <w:u w:val="single"/>
        </w:rPr>
        <w:t>fight for their liberation.</w:t>
      </w:r>
      <w:r>
        <w:rPr>
          <w:sz w:val="16"/>
        </w:rPr>
        <w:t xml:space="preserve"> A party is not simply a group of individuals doing work together, but is a formal organization unified in its fight against capitalism. Party organizing has much to offer the base building movement. By working in a unified party, base builders can ensure that local struggles are tied to and informed by a unified national and international strategy. While the most horrific manifestations of capitalism take on particular and unique form at the local level, we need to remember that </w:t>
      </w:r>
      <w:r>
        <w:rPr>
          <w:u w:val="single"/>
        </w:rPr>
        <w:t xml:space="preserve">our struggle is against a material base which functions not only at the national but at the international level. The formal structures provided by a democratic centralist party model allow individual locals to have a voice in open debate, but also allow for a unified strategy to emerge from democratic consensus. </w:t>
      </w:r>
      <w:r>
        <w:rPr>
          <w:sz w:val="16"/>
        </w:rPr>
        <w:t xml:space="preserve">Furthermore, </w:t>
      </w:r>
      <w:r>
        <w:rPr>
          <w:b/>
          <w:iCs/>
          <w:highlight w:val="cyan"/>
          <w:u w:val="single"/>
        </w:rPr>
        <w:t>party organizing allows for</w:t>
      </w:r>
      <w:r>
        <w:rPr>
          <w:b/>
          <w:iCs/>
          <w:u w:val="single"/>
        </w:rPr>
        <w:t xml:space="preserve"> local organizations and individual </w:t>
      </w:r>
      <w:r>
        <w:rPr>
          <w:b/>
          <w:iCs/>
          <w:highlight w:val="cyan"/>
          <w:u w:val="single"/>
        </w:rPr>
        <w:t>organizers to be held accountable</w:t>
      </w:r>
      <w:r>
        <w:rPr>
          <w:b/>
          <w:iCs/>
          <w:u w:val="single"/>
        </w:rPr>
        <w:t xml:space="preserve"> for their actions.</w:t>
      </w:r>
      <w:r>
        <w:rPr>
          <w:sz w:val="16"/>
        </w:rPr>
        <w:t xml:space="preserve"> </w:t>
      </w:r>
      <w:r>
        <w:rPr>
          <w:highlight w:val="cyan"/>
          <w:u w:val="single"/>
        </w:rPr>
        <w:t>It allows criticism to function</w:t>
      </w:r>
      <w:r>
        <w:rPr>
          <w:u w:val="single"/>
        </w:rPr>
        <w:t xml:space="preserve"> not as one independent group criticizing another independent group, but rather as comrades </w:t>
      </w:r>
      <w:r>
        <w:rPr>
          <w:highlight w:val="cyan"/>
          <w:u w:val="single"/>
        </w:rPr>
        <w:t>with</w:t>
      </w:r>
      <w:r>
        <w:rPr>
          <w:u w:val="single"/>
        </w:rPr>
        <w:t xml:space="preserve"> a formal organizational </w:t>
      </w:r>
      <w:r>
        <w:rPr>
          <w:highlight w:val="cyan"/>
          <w:u w:val="single"/>
        </w:rPr>
        <w:t>unity working together to sharpen</w:t>
      </w:r>
      <w:r>
        <w:rPr>
          <w:u w:val="single"/>
        </w:rPr>
        <w:t xml:space="preserve"> </w:t>
      </w:r>
      <w:proofErr w:type="spellStart"/>
      <w:r>
        <w:rPr>
          <w:u w:val="single"/>
        </w:rPr>
        <w:t xml:space="preserve">each </w:t>
      </w:r>
      <w:proofErr w:type="gramStart"/>
      <w:r>
        <w:rPr>
          <w:u w:val="single"/>
        </w:rPr>
        <w:t>others</w:t>
      </w:r>
      <w:proofErr w:type="spellEnd"/>
      <w:proofErr w:type="gramEnd"/>
      <w:r>
        <w:rPr>
          <w:u w:val="single"/>
        </w:rPr>
        <w:t xml:space="preserve"> </w:t>
      </w:r>
      <w:r>
        <w:rPr>
          <w:highlight w:val="cyan"/>
          <w:u w:val="single"/>
        </w:rPr>
        <w:t xml:space="preserve">strategies and to help correct </w:t>
      </w:r>
      <w:r>
        <w:rPr>
          <w:b/>
          <w:iCs/>
          <w:highlight w:val="cyan"/>
          <w:u w:val="single"/>
        </w:rPr>
        <w:t>chauvinist</w:t>
      </w:r>
      <w:r>
        <w:rPr>
          <w:highlight w:val="cyan"/>
          <w:u w:val="single"/>
        </w:rPr>
        <w:t xml:space="preserve"> ideas and</w:t>
      </w:r>
      <w:r>
        <w:rPr>
          <w:u w:val="single"/>
        </w:rPr>
        <w:t xml:space="preserve"> actions. </w:t>
      </w:r>
      <w:r>
        <w:rPr>
          <w:sz w:val="16"/>
        </w:rPr>
        <w:t xml:space="preserve">In the context of the socialist movement within the United States, such </w:t>
      </w:r>
      <w:r>
        <w:rPr>
          <w:b/>
          <w:iCs/>
          <w:highlight w:val="cyan"/>
          <w:u w:val="single"/>
        </w:rPr>
        <w:t>accountability is crucial</w:t>
      </w:r>
      <w:r>
        <w:rPr>
          <w:highlight w:val="cyan"/>
          <w:u w:val="single"/>
        </w:rPr>
        <w:t>.</w:t>
      </w:r>
      <w:r>
        <w:rPr>
          <w:sz w:val="16"/>
        </w:rPr>
        <w:t xml:space="preserve"> </w:t>
      </w:r>
      <w:r>
        <w:rPr>
          <w:u w:val="single"/>
        </w:rPr>
        <w:t xml:space="preserve">As a movement which operates within a settler colonial society, </w:t>
      </w:r>
      <w:r>
        <w:rPr>
          <w:highlight w:val="cyan"/>
          <w:u w:val="single"/>
        </w:rPr>
        <w:t>imperialist and colonial ideal frequently infect leftist organizing. Creating formal</w:t>
      </w:r>
      <w:r>
        <w:rPr>
          <w:u w:val="single"/>
        </w:rPr>
        <w:t xml:space="preserve"> unity and party </w:t>
      </w:r>
      <w:r>
        <w:rPr>
          <w:highlight w:val="cyan"/>
          <w:u w:val="single"/>
        </w:rPr>
        <w:t>procedure</w:t>
      </w:r>
      <w:r>
        <w:rPr>
          <w:u w:val="single"/>
        </w:rPr>
        <w:t xml:space="preserve"> for dealing with and correcting these ideas </w:t>
      </w:r>
      <w:r>
        <w:rPr>
          <w:highlight w:val="cyan"/>
          <w:u w:val="single"/>
        </w:rPr>
        <w:t>allows us to address these consistent problems</w:t>
      </w:r>
      <w:r>
        <w:rPr>
          <w:u w:val="single"/>
        </w:rPr>
        <w:t xml:space="preserve"> within American socialist organizing. </w:t>
      </w:r>
      <w:r>
        <w:rPr>
          <w:sz w:val="16"/>
        </w:rPr>
        <w:t xml:space="preserve">Having a formal party which unifies the various dual power projects being undertaken at the local level also allows for base builders to not simply meet </w:t>
      </w:r>
      <w:proofErr w:type="spellStart"/>
      <w:r>
        <w:rPr>
          <w:sz w:val="16"/>
        </w:rPr>
        <w:t>peoples</w:t>
      </w:r>
      <w:proofErr w:type="spellEnd"/>
      <w:r>
        <w:rPr>
          <w:sz w:val="16"/>
        </w:rPr>
        <w:t xml:space="preserve"> needs, but to pull them into the membership of the party as organizers themselves. The party model creates a means for sustained growth to occur by unifying organizers in a manner that allows for skills, strategies, and ideas to be shared with newer organizers. It also allows community members who have been served by dual power projects to take an active role in organizing by becoming party members and participating in the continued growth of base building strategy. It ensures that there are formal processes for educating communities in communist theory and praxis, </w:t>
      </w:r>
      <w:proofErr w:type="gramStart"/>
      <w:r>
        <w:rPr>
          <w:sz w:val="16"/>
        </w:rPr>
        <w:t>and also</w:t>
      </w:r>
      <w:proofErr w:type="gramEnd"/>
      <w:r>
        <w:rPr>
          <w:sz w:val="16"/>
        </w:rPr>
        <w:t xml:space="preserve"> enables them to act and organize in accordance with their own local conditions. We also must recognize that the current state of the base building movement precludes the possibility of such a national unified party in the present moment. Since base building strategy is being undertaken in </w:t>
      </w:r>
      <w:proofErr w:type="gramStart"/>
      <w:r>
        <w:rPr>
          <w:sz w:val="16"/>
        </w:rPr>
        <w:t>a number of</w:t>
      </w:r>
      <w:proofErr w:type="gramEnd"/>
      <w:r>
        <w:rPr>
          <w:sz w:val="16"/>
        </w:rPr>
        <w:t xml:space="preserve"> already established organizations, it is not likely that base builders would abandon these organizations in favor of founding a unified party. Additionally, it would not be strategic to immediately undertake such complete unification because it would mean abandoning the organizational contexts in which concrete gains are already being made and in which growth is currently occurring. What is important for base builders to focus on in the current moment is building dual power on a local level alongside building a national movement. This means aspiring towards the possibility of a unified party, while pursuing continued local growth. The movement within the Marxist Center network towards some form of unification is positive step in the right direction. The independent party emphasis within the Refoundation caucus should also be recognized as a positive approach. It is important for base builders to continue to explore the possibility of unification, and to maintain unification through a party model as a </w:t>
      </w:r>
      <w:proofErr w:type="gramStart"/>
      <w:r>
        <w:rPr>
          <w:sz w:val="16"/>
        </w:rPr>
        <w:t>long term</w:t>
      </w:r>
      <w:proofErr w:type="gramEnd"/>
      <w:r>
        <w:rPr>
          <w:sz w:val="16"/>
        </w:rPr>
        <w:t xml:space="preserve"> goal. In the meantime, </w:t>
      </w:r>
      <w:r>
        <w:rPr>
          <w:u w:val="single"/>
        </w:rPr>
        <w:t xml:space="preserve">individual base building </w:t>
      </w:r>
      <w:r>
        <w:rPr>
          <w:highlight w:val="cyan"/>
          <w:u w:val="single"/>
        </w:rPr>
        <w:t>organizations ought to adopt party models</w:t>
      </w:r>
      <w:r>
        <w:rPr>
          <w:u w:val="single"/>
        </w:rPr>
        <w:t xml:space="preserve"> for their local organizing. Local organizations ought to be building dual power </w:t>
      </w:r>
      <w:r>
        <w:rPr>
          <w:highlight w:val="cyan"/>
          <w:u w:val="single"/>
        </w:rPr>
        <w:t>alongside recruitment</w:t>
      </w:r>
      <w:r>
        <w:rPr>
          <w:u w:val="single"/>
        </w:rPr>
        <w:t xml:space="preserve"> into their organizations, </w:t>
      </w:r>
      <w:r>
        <w:rPr>
          <w:highlight w:val="cyan"/>
          <w:u w:val="single"/>
        </w:rPr>
        <w:t>education</w:t>
      </w:r>
      <w:r>
        <w:rPr>
          <w:u w:val="single"/>
        </w:rPr>
        <w:t xml:space="preserve"> of community members </w:t>
      </w:r>
      <w:r>
        <w:rPr>
          <w:highlight w:val="cyan"/>
          <w:u w:val="single"/>
        </w:rPr>
        <w:t>in communist theory and praxis, and the establishment of</w:t>
      </w:r>
      <w:r>
        <w:rPr>
          <w:u w:val="single"/>
        </w:rPr>
        <w:t xml:space="preserve"> armed and </w:t>
      </w:r>
      <w:r>
        <w:rPr>
          <w:highlight w:val="cyan"/>
          <w:u w:val="single"/>
        </w:rPr>
        <w:t>militant party cadres capable of defending</w:t>
      </w:r>
      <w:r>
        <w:rPr>
          <w:u w:val="single"/>
        </w:rPr>
        <w:t xml:space="preserve"> dual power </w:t>
      </w:r>
      <w:r>
        <w:rPr>
          <w:highlight w:val="cyan"/>
          <w:u w:val="single"/>
        </w:rPr>
        <w:t>institutions from state terror.</w:t>
      </w:r>
      <w:r>
        <w:rPr>
          <w:sz w:val="16"/>
        </w:rPr>
        <w:t xml:space="preserve"> Dual power institutions must be unified openly and transparently around these organizations </w:t>
      </w:r>
      <w:proofErr w:type="gramStart"/>
      <w:r>
        <w:rPr>
          <w:sz w:val="16"/>
        </w:rPr>
        <w:t>in order for</w:t>
      </w:r>
      <w:proofErr w:type="gramEnd"/>
      <w:r>
        <w:rPr>
          <w:sz w:val="16"/>
        </w:rPr>
        <w:t xml:space="preserve"> them to operate as more than “red charities.” Serving the people means meeting their material needs while also educating and propagandizing. It means radicalizing, recruiting, and organizing. </w:t>
      </w:r>
      <w:r>
        <w:rPr>
          <w:b/>
          <w:iCs/>
          <w:highlight w:val="cyan"/>
          <w:u w:val="single"/>
        </w:rPr>
        <w:t>The party model</w:t>
      </w:r>
      <w:r>
        <w:rPr>
          <w:highlight w:val="cyan"/>
          <w:u w:val="single"/>
        </w:rPr>
        <w:t xml:space="preserve"> remains the most useful method for achieving these ends.</w:t>
      </w:r>
      <w:r>
        <w:rPr>
          <w:u w:val="single"/>
        </w:rPr>
        <w:t xml:space="preserve"> </w:t>
      </w:r>
      <w:r>
        <w:rPr>
          <w:sz w:val="16"/>
        </w:rPr>
        <w:t xml:space="preserve">The use of the party model by local organizations allows base builders to gain popular support, and most importantly, to mobilize their base of popular support towards revolutionary ends, not simply towards the construction of a parallel economy which exists as an end in and of itself. </w:t>
      </w:r>
      <w:r>
        <w:rPr>
          <w:u w:val="single"/>
        </w:rPr>
        <w:t>It is my hope that we will see future unification of the various local base building organizations into a national party,</w:t>
      </w:r>
      <w:r>
        <w:rPr>
          <w:sz w:val="16"/>
        </w:rPr>
        <w:t xml:space="preserve"> but in the </w:t>
      </w:r>
      <w:proofErr w:type="gramStart"/>
      <w:r>
        <w:rPr>
          <w:sz w:val="16"/>
        </w:rPr>
        <w:t>meantime</w:t>
      </w:r>
      <w:proofErr w:type="gramEnd"/>
      <w:r>
        <w:rPr>
          <w:sz w:val="16"/>
        </w:rPr>
        <w:t xml:space="preserve"> we must push for party organizing at the local level. If local organizations adopt party organizing, </w:t>
      </w:r>
      <w:r>
        <w:rPr>
          <w:u w:val="single"/>
        </w:rPr>
        <w:t xml:space="preserve">it ought to become clear </w:t>
      </w:r>
      <w:r>
        <w:rPr>
          <w:highlight w:val="cyan"/>
          <w:u w:val="single"/>
        </w:rPr>
        <w:t>that</w:t>
      </w:r>
      <w:r>
        <w:rPr>
          <w:sz w:val="16"/>
          <w:highlight w:val="cyan"/>
        </w:rPr>
        <w:t xml:space="preserve"> </w:t>
      </w:r>
      <w:r>
        <w:rPr>
          <w:b/>
          <w:iCs/>
          <w:highlight w:val="cyan"/>
          <w:u w:val="single"/>
        </w:rPr>
        <w:t>a unified national party will</w:t>
      </w:r>
      <w:r>
        <w:rPr>
          <w:b/>
          <w:iCs/>
          <w:u w:val="single"/>
        </w:rPr>
        <w:t xml:space="preserve"> have to </w:t>
      </w:r>
      <w:r>
        <w:rPr>
          <w:b/>
          <w:iCs/>
          <w:highlight w:val="cyan"/>
          <w:u w:val="single"/>
        </w:rPr>
        <w:t xml:space="preserve">be the </w:t>
      </w:r>
      <w:proofErr w:type="gramStart"/>
      <w:r>
        <w:rPr>
          <w:b/>
          <w:iCs/>
          <w:highlight w:val="cyan"/>
          <w:u w:val="single"/>
        </w:rPr>
        <w:t>long term</w:t>
      </w:r>
      <w:proofErr w:type="gramEnd"/>
      <w:r>
        <w:rPr>
          <w:b/>
          <w:iCs/>
          <w:highlight w:val="cyan"/>
          <w:u w:val="single"/>
        </w:rPr>
        <w:t xml:space="preserve"> goal</w:t>
      </w:r>
      <w:r>
        <w:rPr>
          <w:b/>
          <w:iCs/>
          <w:u w:val="single"/>
        </w:rPr>
        <w:t xml:space="preserve"> of the base building movement. </w:t>
      </w:r>
      <w:r>
        <w:rPr>
          <w:sz w:val="16"/>
        </w:rPr>
        <w:t xml:space="preserve">Many of the already existing organizations within the base building movement already operate according to these principles. I do not mean to suggest otherwise. Rather, my hope is to suggest that we ought to be explicit about the need for party organizing and emphasize the relationship between dual power and the party model. Doing so will make it clear that the base building movement is not pursuing a cooperative economy alongside </w:t>
      </w:r>
      <w:proofErr w:type="gramStart"/>
      <w:r>
        <w:rPr>
          <w:sz w:val="16"/>
        </w:rPr>
        <w:t>capitalism, but</w:t>
      </w:r>
      <w:proofErr w:type="gramEnd"/>
      <w:r>
        <w:rPr>
          <w:sz w:val="16"/>
        </w:rPr>
        <w:t xml:space="preserve"> is pursuing a revolutionary socialist strategy capable of fighting capitalism. The </w:t>
      </w:r>
      <w:proofErr w:type="gramStart"/>
      <w:r>
        <w:rPr>
          <w:sz w:val="16"/>
        </w:rPr>
        <w:t>long term</w:t>
      </w:r>
      <w:proofErr w:type="gramEnd"/>
      <w:r>
        <w:rPr>
          <w:sz w:val="16"/>
        </w:rPr>
        <w:t xml:space="preserve"> details of base building and dual power organizing will arise organically in response to the conditions the movement finds itself operating within.</w:t>
      </w:r>
    </w:p>
    <w:p w14:paraId="525A4E69" w14:textId="4E64DADC" w:rsidR="006D54FC" w:rsidRPr="00CF2964" w:rsidRDefault="006D54FC" w:rsidP="006D54FC">
      <w:pPr>
        <w:pStyle w:val="Heading2"/>
      </w:pPr>
      <w:r w:rsidRPr="00CF2964">
        <w:t>OFF</w:t>
      </w:r>
    </w:p>
    <w:p w14:paraId="4F934913" w14:textId="124A4B79" w:rsidR="006D54FC" w:rsidRPr="00CF2964" w:rsidRDefault="006D54FC" w:rsidP="006D54FC">
      <w:pPr>
        <w:pStyle w:val="Heading3"/>
      </w:pPr>
      <w:r w:rsidRPr="00CF2964">
        <w:t>NC – DA</w:t>
      </w:r>
    </w:p>
    <w:p w14:paraId="18BBACC9" w14:textId="2A3017A5" w:rsidR="006D54FC" w:rsidRPr="00CF2964" w:rsidRDefault="00F0622A" w:rsidP="006D54FC">
      <w:pPr>
        <w:pStyle w:val="Heading4"/>
      </w:pPr>
      <w:r w:rsidRPr="00CF2964">
        <w:t>CP Text</w:t>
      </w:r>
      <w:r w:rsidR="006D54FC" w:rsidRPr="00CF2964">
        <w:t xml:space="preserve">: </w:t>
      </w:r>
      <w:r w:rsidR="00F00197" w:rsidRPr="00CF2964">
        <w:t xml:space="preserve">We advocate the entirety of the 1AC except for the claim that the appropriation of outer space by private entities is unjust. </w:t>
      </w:r>
      <w:r w:rsidR="006D54FC" w:rsidRPr="00CF2964">
        <w:t>The appropriation of outer space by private entities except for Viasat is unjust</w:t>
      </w:r>
      <w:r w:rsidR="00F00197" w:rsidRPr="00CF2964">
        <w:t>.</w:t>
      </w:r>
    </w:p>
    <w:p w14:paraId="07910C11" w14:textId="77777777" w:rsidR="00F00197" w:rsidRPr="00CF2964" w:rsidRDefault="00F00197" w:rsidP="00F00197"/>
    <w:p w14:paraId="72E0534A" w14:textId="77777777" w:rsidR="006D54FC" w:rsidRPr="00CF2964" w:rsidRDefault="006D54FC" w:rsidP="006D54FC">
      <w:pPr>
        <w:pStyle w:val="Heading4"/>
      </w:pPr>
      <w:r w:rsidRPr="00CF2964">
        <w:t>Viasat boosts Indigenous economies.</w:t>
      </w:r>
    </w:p>
    <w:p w14:paraId="22E83309" w14:textId="77777777" w:rsidR="006D54FC" w:rsidRPr="00CF2964" w:rsidRDefault="006D54FC" w:rsidP="006D54FC">
      <w:pPr>
        <w:widowControl w:val="0"/>
        <w:shd w:val="clear" w:color="auto" w:fill="FFFFFF"/>
        <w:rPr>
          <w:color w:val="222222"/>
        </w:rPr>
      </w:pPr>
      <w:r w:rsidRPr="00CF2964">
        <w:rPr>
          <w:b/>
          <w:color w:val="222222"/>
          <w:sz w:val="26"/>
          <w:szCs w:val="26"/>
        </w:rPr>
        <w:t xml:space="preserve">SBS 1/12 </w:t>
      </w:r>
      <w:r w:rsidRPr="00CF2964">
        <w:rPr>
          <w:color w:val="222222"/>
        </w:rPr>
        <w:t xml:space="preserve">[Indigenous Australians to lead space industry at new Alice Springs earth ground station, </w:t>
      </w:r>
      <w:hyperlink r:id="rId8">
        <w:r w:rsidRPr="00CF2964">
          <w:rPr>
            <w:color w:val="1155CC"/>
          </w:rPr>
          <w:t>https://www.sbs.com.au/news/indigenous-australians-to-lead-space-industry-at-new-alice-springs-earth-ground-station/b35811cc-1ecb-4a90-9be2-d6c1f4486e3b</w:t>
        </w:r>
      </w:hyperlink>
      <w:r w:rsidRPr="00CF2964">
        <w:rPr>
          <w:color w:val="222222"/>
        </w:rPr>
        <w:t>, Jan 12 2022, SBS News] [SS]</w:t>
      </w:r>
    </w:p>
    <w:p w14:paraId="40FAA6C7" w14:textId="77777777" w:rsidR="006D54FC" w:rsidRPr="00CF2964" w:rsidRDefault="006D54FC" w:rsidP="006D54FC">
      <w:pPr>
        <w:widowControl w:val="0"/>
        <w:shd w:val="clear" w:color="auto" w:fill="FFFFFF"/>
        <w:rPr>
          <w:color w:val="222222"/>
          <w:u w:val="single"/>
        </w:rPr>
      </w:pPr>
      <w:r w:rsidRPr="00CF2964">
        <w:rPr>
          <w:highlight w:val="green"/>
          <w:u w:val="single"/>
        </w:rPr>
        <w:t>A</w:t>
      </w:r>
      <w:r w:rsidRPr="00CF2964">
        <w:rPr>
          <w:color w:val="222222"/>
          <w:sz w:val="16"/>
          <w:szCs w:val="16"/>
        </w:rPr>
        <w:t xml:space="preserve"> multi-million-dollar </w:t>
      </w:r>
      <w:r w:rsidRPr="00CF2964">
        <w:rPr>
          <w:color w:val="222222"/>
          <w:u w:val="single"/>
        </w:rPr>
        <w:t xml:space="preserve">earth </w:t>
      </w:r>
      <w:r w:rsidRPr="00CF2964">
        <w:rPr>
          <w:highlight w:val="green"/>
          <w:u w:val="single"/>
        </w:rPr>
        <w:t>ground station</w:t>
      </w:r>
      <w:r w:rsidRPr="00CF2964">
        <w:rPr>
          <w:color w:val="222222"/>
          <w:sz w:val="16"/>
          <w:szCs w:val="16"/>
        </w:rPr>
        <w:t xml:space="preserve"> will be built in the Northern Territory's Alice Springs, </w:t>
      </w:r>
      <w:r w:rsidRPr="00CF2964">
        <w:rPr>
          <w:highlight w:val="green"/>
          <w:u w:val="single"/>
        </w:rPr>
        <w:t>set to be the first</w:t>
      </w:r>
      <w:r w:rsidRPr="00CF2964">
        <w:rPr>
          <w:color w:val="222222"/>
          <w:u w:val="single"/>
        </w:rPr>
        <w:t xml:space="preserve"> development </w:t>
      </w:r>
      <w:r w:rsidRPr="00CF2964">
        <w:rPr>
          <w:highlight w:val="green"/>
          <w:u w:val="single"/>
        </w:rPr>
        <w:t>of its kind on Aboriginal</w:t>
      </w:r>
      <w:r w:rsidRPr="00CF2964">
        <w:rPr>
          <w:color w:val="222222"/>
          <w:u w:val="single"/>
        </w:rPr>
        <w:t xml:space="preserve">-owned </w:t>
      </w:r>
      <w:r w:rsidRPr="00CF2964">
        <w:rPr>
          <w:highlight w:val="green"/>
          <w:u w:val="single"/>
        </w:rPr>
        <w:t>land</w:t>
      </w:r>
      <w:r w:rsidRPr="00CF2964">
        <w:rPr>
          <w:color w:val="222222"/>
          <w:u w:val="single"/>
        </w:rPr>
        <w:t xml:space="preserve"> in Australia</w:t>
      </w:r>
      <w:r w:rsidRPr="00CF2964">
        <w:rPr>
          <w:color w:val="222222"/>
          <w:sz w:val="16"/>
          <w:szCs w:val="16"/>
        </w:rPr>
        <w:t xml:space="preserve">. </w:t>
      </w:r>
      <w:r w:rsidRPr="00CF2964">
        <w:rPr>
          <w:highlight w:val="green"/>
          <w:u w:val="single"/>
        </w:rPr>
        <w:t>Indigenous Australians will be</w:t>
      </w:r>
      <w:r w:rsidRPr="00CF2964">
        <w:rPr>
          <w:color w:val="222222"/>
          <w:u w:val="single"/>
        </w:rPr>
        <w:t xml:space="preserve">come </w:t>
      </w:r>
      <w:r w:rsidRPr="00CF2964">
        <w:rPr>
          <w:highlight w:val="green"/>
          <w:u w:val="single"/>
        </w:rPr>
        <w:t>leading participants in the</w:t>
      </w:r>
      <w:r w:rsidRPr="00CF2964">
        <w:rPr>
          <w:color w:val="222222"/>
          <w:u w:val="single"/>
        </w:rPr>
        <w:t xml:space="preserve"> global satellite and </w:t>
      </w:r>
      <w:r w:rsidRPr="00CF2964">
        <w:rPr>
          <w:highlight w:val="green"/>
          <w:u w:val="single"/>
        </w:rPr>
        <w:t>space industry</w:t>
      </w:r>
      <w:r w:rsidRPr="00CF2964">
        <w:rPr>
          <w:color w:val="222222"/>
          <w:u w:val="single"/>
        </w:rPr>
        <w:t>,</w:t>
      </w:r>
      <w:r w:rsidRPr="00CF2964">
        <w:rPr>
          <w:color w:val="222222"/>
          <w:sz w:val="16"/>
          <w:szCs w:val="16"/>
        </w:rPr>
        <w:t xml:space="preserve"> </w:t>
      </w:r>
      <w:r w:rsidRPr="00CF2964">
        <w:rPr>
          <w:color w:val="222222"/>
          <w:u w:val="single"/>
        </w:rPr>
        <w:t>with the</w:t>
      </w:r>
      <w:r w:rsidRPr="00CF2964">
        <w:rPr>
          <w:color w:val="222222"/>
          <w:sz w:val="16"/>
          <w:szCs w:val="16"/>
        </w:rPr>
        <w:t xml:space="preserve"> Real-Time Earth (RTE) </w:t>
      </w:r>
      <w:r w:rsidRPr="00CF2964">
        <w:rPr>
          <w:color w:val="222222"/>
          <w:u w:val="single"/>
        </w:rPr>
        <w:t xml:space="preserve">facility expected to </w:t>
      </w:r>
      <w:r w:rsidRPr="00CF2964">
        <w:rPr>
          <w:highlight w:val="green"/>
          <w:u w:val="single"/>
        </w:rPr>
        <w:t>bring new jobs</w:t>
      </w:r>
      <w:r w:rsidRPr="00CF2964">
        <w:rPr>
          <w:color w:val="222222"/>
          <w:u w:val="single"/>
        </w:rPr>
        <w:t xml:space="preserve"> and economic opportunities to</w:t>
      </w:r>
      <w:r w:rsidRPr="00CF2964">
        <w:rPr>
          <w:color w:val="222222"/>
          <w:sz w:val="16"/>
          <w:szCs w:val="16"/>
        </w:rPr>
        <w:t xml:space="preserve"> remote </w:t>
      </w:r>
      <w:r w:rsidRPr="00CF2964">
        <w:rPr>
          <w:color w:val="222222"/>
          <w:u w:val="single"/>
        </w:rPr>
        <w:t>Australia</w:t>
      </w:r>
      <w:r w:rsidRPr="00CF2964">
        <w:rPr>
          <w:color w:val="222222"/>
          <w:sz w:val="16"/>
          <w:szCs w:val="16"/>
        </w:rPr>
        <w:t xml:space="preserve">. Global communications company </w:t>
      </w:r>
      <w:r w:rsidRPr="00CF2964">
        <w:rPr>
          <w:highlight w:val="green"/>
          <w:u w:val="single"/>
        </w:rPr>
        <w:t>Viasat</w:t>
      </w:r>
      <w:r w:rsidRPr="00CF2964">
        <w:rPr>
          <w:color w:val="222222"/>
          <w:sz w:val="16"/>
          <w:szCs w:val="16"/>
        </w:rPr>
        <w:t xml:space="preserve"> Inc. has </w:t>
      </w:r>
      <w:r w:rsidRPr="00CF2964">
        <w:rPr>
          <w:color w:val="222222"/>
          <w:u w:val="single"/>
        </w:rPr>
        <w:t>partnered with Aboriginal not-for-profit science and tech</w:t>
      </w:r>
      <w:r w:rsidRPr="00CF2964">
        <w:rPr>
          <w:color w:val="222222"/>
          <w:sz w:val="16"/>
          <w:szCs w:val="16"/>
        </w:rPr>
        <w:t xml:space="preserve">nology </w:t>
      </w:r>
      <w:r w:rsidRPr="00CF2964">
        <w:rPr>
          <w:color w:val="222222"/>
          <w:u w:val="single"/>
        </w:rPr>
        <w:t>company</w:t>
      </w:r>
      <w:r w:rsidRPr="00CF2964">
        <w:rPr>
          <w:color w:val="222222"/>
          <w:sz w:val="16"/>
          <w:szCs w:val="16"/>
        </w:rPr>
        <w:t xml:space="preserve"> Centre for Appropriate Technology Ltd (CfAT</w:t>
      </w:r>
      <w:r w:rsidRPr="00CF2964">
        <w:rPr>
          <w:color w:val="222222"/>
          <w:u w:val="single"/>
        </w:rPr>
        <w:t xml:space="preserve">) to deliver the project, </w:t>
      </w:r>
      <w:r w:rsidRPr="00CF2964">
        <w:rPr>
          <w:highlight w:val="green"/>
          <w:u w:val="single"/>
        </w:rPr>
        <w:t>financed by Indigenous Business</w:t>
      </w:r>
      <w:r w:rsidRPr="00CF2964">
        <w:rPr>
          <w:color w:val="222222"/>
          <w:u w:val="single"/>
        </w:rPr>
        <w:t xml:space="preserve"> Australia.</w:t>
      </w:r>
      <w:r w:rsidRPr="00CF2964">
        <w:rPr>
          <w:color w:val="222222"/>
          <w:sz w:val="16"/>
          <w:szCs w:val="16"/>
        </w:rPr>
        <w:t xml:space="preserve"> It will be used </w:t>
      </w:r>
      <w:r w:rsidRPr="00CF2964">
        <w:rPr>
          <w:color w:val="222222"/>
          <w:u w:val="single"/>
        </w:rPr>
        <w:t xml:space="preserve">to </w:t>
      </w:r>
      <w:r w:rsidRPr="00CF2964">
        <w:rPr>
          <w:highlight w:val="green"/>
          <w:u w:val="single"/>
        </w:rPr>
        <w:t>track</w:t>
      </w:r>
      <w:r w:rsidRPr="00CF2964">
        <w:rPr>
          <w:color w:val="222222"/>
          <w:sz w:val="16"/>
          <w:szCs w:val="16"/>
        </w:rPr>
        <w:t xml:space="preserve"> the next generation of low earth orbiting </w:t>
      </w:r>
      <w:r w:rsidRPr="00CF2964">
        <w:rPr>
          <w:color w:val="222222"/>
          <w:u w:val="single"/>
        </w:rPr>
        <w:t>satellites for</w:t>
      </w:r>
      <w:r w:rsidRPr="00CF2964">
        <w:rPr>
          <w:color w:val="222222"/>
          <w:sz w:val="16"/>
          <w:szCs w:val="16"/>
        </w:rPr>
        <w:t xml:space="preserve"> earth observation used for scientific research, </w:t>
      </w:r>
      <w:r w:rsidRPr="00CF2964">
        <w:rPr>
          <w:highlight w:val="green"/>
          <w:u w:val="single"/>
        </w:rPr>
        <w:t>environmental monitoring</w:t>
      </w:r>
      <w:r w:rsidRPr="00CF2964">
        <w:rPr>
          <w:color w:val="222222"/>
          <w:u w:val="single"/>
        </w:rPr>
        <w:t xml:space="preserve">, </w:t>
      </w:r>
      <w:r w:rsidRPr="00CF2964">
        <w:rPr>
          <w:highlight w:val="green"/>
          <w:u w:val="single"/>
        </w:rPr>
        <w:t>and commercial applications</w:t>
      </w:r>
      <w:r w:rsidRPr="00CF2964">
        <w:rPr>
          <w:color w:val="222222"/>
          <w:sz w:val="16"/>
          <w:szCs w:val="16"/>
        </w:rPr>
        <w:t xml:space="preserve">. CfAT chairperson Peter Renehan said </w:t>
      </w:r>
      <w:r w:rsidRPr="00CF2964">
        <w:rPr>
          <w:color w:val="222222"/>
          <w:u w:val="single"/>
        </w:rPr>
        <w:t>the facility "</w:t>
      </w:r>
      <w:r w:rsidRPr="00CF2964">
        <w:rPr>
          <w:highlight w:val="green"/>
          <w:u w:val="single"/>
        </w:rPr>
        <w:t>puts Aboriginal people at the forefront of</w:t>
      </w:r>
      <w:r w:rsidRPr="00CF2964">
        <w:rPr>
          <w:color w:val="222222"/>
          <w:u w:val="single"/>
        </w:rPr>
        <w:t xml:space="preserve"> Australia’s growing </w:t>
      </w:r>
      <w:r w:rsidRPr="00CF2964">
        <w:rPr>
          <w:highlight w:val="green"/>
          <w:u w:val="single"/>
        </w:rPr>
        <w:t>space</w:t>
      </w:r>
      <w:r w:rsidRPr="00CF2964">
        <w:rPr>
          <w:color w:val="222222"/>
          <w:u w:val="single"/>
        </w:rPr>
        <w:t xml:space="preserve"> sector</w:t>
      </w:r>
      <w:r w:rsidRPr="00CF2964">
        <w:rPr>
          <w:color w:val="222222"/>
          <w:sz w:val="16"/>
          <w:szCs w:val="16"/>
        </w:rPr>
        <w:t xml:space="preserve">". "This state-of-the-art development will provide a positive contribution to the local economy </w:t>
      </w:r>
      <w:r w:rsidRPr="00CF2964">
        <w:rPr>
          <w:color w:val="222222"/>
          <w:u w:val="single"/>
        </w:rPr>
        <w:t>through employment opportunities</w:t>
      </w:r>
      <w:r w:rsidRPr="00CF2964">
        <w:rPr>
          <w:color w:val="222222"/>
          <w:sz w:val="16"/>
          <w:szCs w:val="16"/>
        </w:rPr>
        <w:t xml:space="preserve"> for local businesses during each phase of construction </w:t>
      </w:r>
      <w:r w:rsidRPr="00CF2964">
        <w:rPr>
          <w:color w:val="222222"/>
          <w:u w:val="single"/>
        </w:rPr>
        <w:t>as well as ongoing jobs for local Aboriginal people</w:t>
      </w:r>
      <w:r w:rsidRPr="00CF2964">
        <w:rPr>
          <w:color w:val="222222"/>
          <w:sz w:val="16"/>
          <w:szCs w:val="16"/>
        </w:rPr>
        <w:t xml:space="preserve"> once operational," she said. "CfAT exists to provide people in regional and remote Australia with options for maintaining their relationship with country. "</w:t>
      </w:r>
      <w:r w:rsidRPr="00CF2964">
        <w:rPr>
          <w:color w:val="222222"/>
          <w:u w:val="single"/>
        </w:rPr>
        <w:t>We</w:t>
      </w:r>
      <w:r w:rsidRPr="00CF2964">
        <w:rPr>
          <w:color w:val="222222"/>
          <w:sz w:val="16"/>
          <w:szCs w:val="16"/>
        </w:rPr>
        <w:t xml:space="preserve"> do this by </w:t>
      </w:r>
      <w:r w:rsidRPr="00CF2964">
        <w:rPr>
          <w:highlight w:val="green"/>
          <w:u w:val="single"/>
        </w:rPr>
        <w:t>provid</w:t>
      </w:r>
      <w:r w:rsidRPr="00CF2964">
        <w:rPr>
          <w:color w:val="222222"/>
          <w:u w:val="single"/>
        </w:rPr>
        <w:t xml:space="preserve">ing </w:t>
      </w:r>
      <w:r w:rsidRPr="00CF2964">
        <w:rPr>
          <w:highlight w:val="green"/>
          <w:u w:val="single"/>
        </w:rPr>
        <w:t>technologically innovative solutions</w:t>
      </w:r>
      <w:r w:rsidRPr="00CF2964">
        <w:rPr>
          <w:color w:val="222222"/>
          <w:u w:val="single"/>
        </w:rPr>
        <w:t xml:space="preserve"> to infrastructure challenges</w:t>
      </w:r>
      <w:r w:rsidRPr="00CF2964">
        <w:rPr>
          <w:color w:val="222222"/>
          <w:sz w:val="16"/>
          <w:szCs w:val="16"/>
        </w:rPr>
        <w:t xml:space="preserve"> with digital connectivity as a core focus of the companies work." A KPMG report Aboriginal and Torres Strait Islander people own or have controlling interests in about 40 per cent of the Australian land mass under various forms of title and legislation. Indigenous Business Australia Chairperson Eddie Fry said the new earth ground station was important for both the Australian space industry and the Indigenous community. "</w:t>
      </w:r>
      <w:r w:rsidRPr="00CF2964">
        <w:rPr>
          <w:color w:val="222222"/>
          <w:u w:val="single"/>
        </w:rPr>
        <w:t>Aboriginal</w:t>
      </w:r>
      <w:r w:rsidRPr="00CF2964">
        <w:rPr>
          <w:color w:val="222222"/>
          <w:sz w:val="16"/>
          <w:szCs w:val="16"/>
        </w:rPr>
        <w:t xml:space="preserve"> and Torres Strait Islander </w:t>
      </w:r>
      <w:r w:rsidRPr="00CF2964">
        <w:rPr>
          <w:color w:val="222222"/>
          <w:u w:val="single"/>
        </w:rPr>
        <w:t>people own or control significant areas of land</w:t>
      </w:r>
      <w:r w:rsidRPr="00CF2964">
        <w:rPr>
          <w:color w:val="222222"/>
          <w:sz w:val="16"/>
          <w:szCs w:val="16"/>
        </w:rPr>
        <w:t xml:space="preserve"> in remote areas </w:t>
      </w:r>
      <w:r w:rsidRPr="00CF2964">
        <w:rPr>
          <w:color w:val="222222"/>
          <w:u w:val="single"/>
        </w:rPr>
        <w:t>where there is limited economic potential</w:t>
      </w:r>
      <w:r w:rsidRPr="00CF2964">
        <w:rPr>
          <w:color w:val="222222"/>
          <w:sz w:val="16"/>
          <w:szCs w:val="16"/>
        </w:rPr>
        <w:t>," he said. "</w:t>
      </w:r>
      <w:r w:rsidRPr="00CF2964">
        <w:rPr>
          <w:highlight w:val="green"/>
          <w:u w:val="single"/>
        </w:rPr>
        <w:t>This</w:t>
      </w:r>
      <w:r w:rsidRPr="00CF2964">
        <w:rPr>
          <w:color w:val="222222"/>
          <w:sz w:val="16"/>
          <w:szCs w:val="16"/>
        </w:rPr>
        <w:t xml:space="preserve"> first of its kind development on Aboriginal land </w:t>
      </w:r>
      <w:r w:rsidRPr="00CF2964">
        <w:rPr>
          <w:highlight w:val="green"/>
          <w:u w:val="single"/>
        </w:rPr>
        <w:t>gives</w:t>
      </w:r>
      <w:r w:rsidRPr="00CF2964">
        <w:rPr>
          <w:color w:val="222222"/>
          <w:sz w:val="16"/>
          <w:szCs w:val="16"/>
        </w:rPr>
        <w:t xml:space="preserve"> the community both </w:t>
      </w:r>
      <w:r w:rsidRPr="00CF2964">
        <w:rPr>
          <w:highlight w:val="green"/>
          <w:u w:val="single"/>
        </w:rPr>
        <w:t>economic</w:t>
      </w:r>
      <w:r w:rsidRPr="00CF2964">
        <w:rPr>
          <w:color w:val="222222"/>
          <w:u w:val="single"/>
        </w:rPr>
        <w:t xml:space="preserve"> and social </w:t>
      </w:r>
      <w:r w:rsidRPr="00CF2964">
        <w:rPr>
          <w:highlight w:val="green"/>
          <w:u w:val="single"/>
        </w:rPr>
        <w:t>returns</w:t>
      </w:r>
      <w:r w:rsidRPr="00CF2964">
        <w:rPr>
          <w:color w:val="222222"/>
          <w:sz w:val="16"/>
          <w:szCs w:val="16"/>
        </w:rPr>
        <w:t>." He added Alice Springs was an optimal environment for this type of technology due to a large number of cloud-free days, limited radio interference and access to fibre network on the grounds. Indigenous Australians Minister Ken Wyatt said developments such as this showcased how Aboriginal and Torres Strait Islander people could continue leading roles in our nation’s innovation. "</w:t>
      </w:r>
      <w:r w:rsidRPr="00CF2964">
        <w:rPr>
          <w:highlight w:val="green"/>
          <w:u w:val="single"/>
        </w:rPr>
        <w:t>Indigenous Australians hold</w:t>
      </w:r>
      <w:r w:rsidRPr="00CF2964">
        <w:rPr>
          <w:color w:val="222222"/>
          <w:u w:val="single"/>
        </w:rPr>
        <w:t xml:space="preserve"> a </w:t>
      </w:r>
      <w:r w:rsidRPr="00CF2964">
        <w:rPr>
          <w:highlight w:val="green"/>
          <w:u w:val="single"/>
        </w:rPr>
        <w:t>powerful</w:t>
      </w:r>
      <w:r w:rsidRPr="00CF2964">
        <w:rPr>
          <w:color w:val="222222"/>
          <w:u w:val="single"/>
        </w:rPr>
        <w:t xml:space="preserve"> economic </w:t>
      </w:r>
      <w:r w:rsidRPr="00CF2964">
        <w:rPr>
          <w:highlight w:val="green"/>
          <w:u w:val="single"/>
        </w:rPr>
        <w:t>force through</w:t>
      </w:r>
      <w:r w:rsidRPr="00CF2964">
        <w:rPr>
          <w:color w:val="222222"/>
          <w:u w:val="single"/>
        </w:rPr>
        <w:t xml:space="preserve"> their </w:t>
      </w:r>
      <w:r w:rsidRPr="00CF2964">
        <w:rPr>
          <w:highlight w:val="green"/>
          <w:u w:val="single"/>
        </w:rPr>
        <w:t>connections with land, culture and community</w:t>
      </w:r>
      <w:r w:rsidRPr="00CF2964">
        <w:rPr>
          <w:color w:val="222222"/>
          <w:u w:val="single"/>
        </w:rPr>
        <w:t>,</w:t>
      </w:r>
      <w:r w:rsidRPr="00CF2964">
        <w:rPr>
          <w:color w:val="222222"/>
          <w:sz w:val="16"/>
          <w:szCs w:val="16"/>
        </w:rPr>
        <w:t>” he said. "</w:t>
      </w:r>
      <w:r w:rsidRPr="00CF2964">
        <w:rPr>
          <w:color w:val="222222"/>
          <w:u w:val="single"/>
        </w:rPr>
        <w:t>This</w:t>
      </w:r>
      <w:r w:rsidRPr="00CF2964">
        <w:rPr>
          <w:color w:val="222222"/>
          <w:sz w:val="16"/>
          <w:szCs w:val="16"/>
        </w:rPr>
        <w:t xml:space="preserve"> exciting project </w:t>
      </w:r>
      <w:r w:rsidRPr="00CF2964">
        <w:rPr>
          <w:color w:val="222222"/>
          <w:u w:val="single"/>
        </w:rPr>
        <w:t>is a prime example of the power of country to help deliver commercial returns through technology, employment and career opportunities."</w:t>
      </w:r>
    </w:p>
    <w:p w14:paraId="6ADCF735" w14:textId="77777777" w:rsidR="006D54FC" w:rsidRPr="00CF2964" w:rsidRDefault="006D54FC" w:rsidP="006D54FC">
      <w:pPr>
        <w:widowControl w:val="0"/>
        <w:shd w:val="clear" w:color="auto" w:fill="FFFFFF"/>
        <w:rPr>
          <w:b/>
          <w:color w:val="222222"/>
          <w:highlight w:val="green"/>
          <w:u w:val="single"/>
        </w:rPr>
      </w:pPr>
    </w:p>
    <w:p w14:paraId="3A04A111" w14:textId="77777777" w:rsidR="006D54FC" w:rsidRPr="00CF2964" w:rsidRDefault="006D54FC" w:rsidP="006D54FC">
      <w:pPr>
        <w:pStyle w:val="Heading4"/>
      </w:pPr>
      <w:r w:rsidRPr="00CF2964">
        <w:t>Indigenous led economics solve warming.</w:t>
      </w:r>
    </w:p>
    <w:p w14:paraId="5EA3E9E8" w14:textId="77777777" w:rsidR="006D54FC" w:rsidRPr="00CF2964" w:rsidRDefault="006D54FC" w:rsidP="006D54FC">
      <w:pPr>
        <w:widowControl w:val="0"/>
        <w:shd w:val="clear" w:color="auto" w:fill="FFFFFF"/>
        <w:rPr>
          <w:color w:val="222222"/>
        </w:rPr>
      </w:pPr>
      <w:r w:rsidRPr="00CF2964">
        <w:rPr>
          <w:b/>
          <w:color w:val="222222"/>
          <w:sz w:val="26"/>
          <w:szCs w:val="26"/>
        </w:rPr>
        <w:t xml:space="preserve">Swiderska ‘21 </w:t>
      </w:r>
      <w:r w:rsidRPr="00CF2964">
        <w:rPr>
          <w:color w:val="222222"/>
        </w:rPr>
        <w:t xml:space="preserve">[Here's why Indigenous economics is the key to saving nature, </w:t>
      </w:r>
      <w:hyperlink r:id="rId9">
        <w:r w:rsidRPr="00CF2964">
          <w:rPr>
            <w:color w:val="1155CC"/>
          </w:rPr>
          <w:t>https://www.iied.org/heres-why-indigenous-economics-key-saving-nature</w:t>
        </w:r>
      </w:hyperlink>
      <w:r w:rsidRPr="00CF2964">
        <w:rPr>
          <w:color w:val="222222"/>
        </w:rPr>
        <w:t>, Krystyna Swiderska, April 13 2021] [SS]</w:t>
      </w:r>
    </w:p>
    <w:p w14:paraId="5151563A" w14:textId="77777777" w:rsidR="006D54FC" w:rsidRPr="00CF2964" w:rsidRDefault="006D54FC" w:rsidP="006D54FC">
      <w:pPr>
        <w:widowControl w:val="0"/>
        <w:shd w:val="clear" w:color="auto" w:fill="FFFFFF"/>
        <w:rPr>
          <w:color w:val="222222"/>
          <w:sz w:val="14"/>
          <w:szCs w:val="14"/>
        </w:rPr>
      </w:pPr>
      <w:r w:rsidRPr="00CF2964">
        <w:rPr>
          <w:highlight w:val="green"/>
          <w:u w:val="single"/>
        </w:rPr>
        <w:t>Western economics</w:t>
      </w:r>
      <w:r w:rsidRPr="00CF2964">
        <w:rPr>
          <w:color w:val="222222"/>
          <w:u w:val="single"/>
        </w:rPr>
        <w:t xml:space="preserve"> is</w:t>
      </w:r>
      <w:r w:rsidRPr="00CF2964">
        <w:rPr>
          <w:color w:val="222222"/>
          <w:sz w:val="14"/>
          <w:szCs w:val="14"/>
        </w:rPr>
        <w:t xml:space="preserve"> not only </w:t>
      </w:r>
      <w:r w:rsidRPr="00CF2964">
        <w:rPr>
          <w:highlight w:val="green"/>
          <w:u w:val="single"/>
        </w:rPr>
        <w:t>destroying the environment</w:t>
      </w:r>
      <w:r w:rsidRPr="00CF2964">
        <w:rPr>
          <w:color w:val="222222"/>
          <w:sz w:val="14"/>
          <w:szCs w:val="14"/>
        </w:rPr>
        <w:t>. It is also destroying Indigenous peoples’ holistic development models that ensure balance with nature, and provide alternative paradigms for sustainable development. For many of the world’s 476 million Indigenous peoples, balance and reciprocity (PDF) with nature are fundamental principles that guide all aspects of life</w:t>
      </w:r>
      <w:r w:rsidRPr="00CF2964">
        <w:rPr>
          <w:color w:val="222222"/>
          <w:u w:val="single"/>
        </w:rPr>
        <w:t>. Rather than privileging human economic goals</w:t>
      </w:r>
      <w:r w:rsidRPr="00CF2964">
        <w:rPr>
          <w:color w:val="222222"/>
          <w:sz w:val="14"/>
          <w:szCs w:val="14"/>
        </w:rPr>
        <w:t xml:space="preserve"> and pursuing nature conservation separately, many </w:t>
      </w:r>
      <w:r w:rsidRPr="00CF2964">
        <w:rPr>
          <w:highlight w:val="green"/>
          <w:u w:val="single"/>
        </w:rPr>
        <w:t>Indigenous societies seek</w:t>
      </w:r>
      <w:r w:rsidRPr="00CF2964">
        <w:rPr>
          <w:color w:val="222222"/>
          <w:u w:val="single"/>
        </w:rPr>
        <w:t xml:space="preserve"> to achieve </w:t>
      </w:r>
      <w:r w:rsidRPr="00CF2964">
        <w:rPr>
          <w:highlight w:val="green"/>
          <w:u w:val="single"/>
        </w:rPr>
        <w:t>‘holistic wellbeing’</w:t>
      </w:r>
      <w:r w:rsidRPr="00CF2964">
        <w:rPr>
          <w:color w:val="222222"/>
          <w:sz w:val="14"/>
          <w:szCs w:val="14"/>
        </w:rPr>
        <w:t xml:space="preserve"> or ‘Buen Vivir’, which means the wellbeing of both people and nature together. Take the Quechua and Aymara people in Peru, for example, who make up nearly a fifth of Peru’s population. According to their Andean cosmovision, the world is divided into three communities or ‘ayllus’: i) the wild or natural world, ii) the human and domesticated world, and iii) the sacred world. To achieve wellbeing (‘Sumaq Causay’), these three communities must be in balance, which requires reciprocity between them (‘ayni’). These Andean concepts come from the Incas, the largest pre-Columbian empire, and are still very much alive in the Andes. So too are barter markets (PDF), which provide people at different altitudes with access to essential nutrients and help sustain rich Andean biodiversity. Balance with nature, reciprocity and solidarity (the obligation to help those in need) are key principles embedded in many Indigenous cultures across the world, from the Americas, to China, India and Kenya. </w:t>
      </w:r>
      <w:r w:rsidRPr="00CF2964">
        <w:rPr>
          <w:color w:val="222222"/>
          <w:u w:val="single"/>
        </w:rPr>
        <w:t>These Indigenous economies</w:t>
      </w:r>
      <w:r w:rsidRPr="00CF2964">
        <w:rPr>
          <w:color w:val="222222"/>
          <w:sz w:val="14"/>
          <w:szCs w:val="14"/>
        </w:rPr>
        <w:t xml:space="preserve"> (PDF) </w:t>
      </w:r>
      <w:r w:rsidRPr="00CF2964">
        <w:rPr>
          <w:highlight w:val="green"/>
          <w:u w:val="single"/>
        </w:rPr>
        <w:t>promote sufficiency rather than infinite growth</w:t>
      </w:r>
      <w:r w:rsidRPr="00CF2964">
        <w:rPr>
          <w:color w:val="222222"/>
          <w:sz w:val="14"/>
          <w:szCs w:val="14"/>
        </w:rPr>
        <w:t xml:space="preserve">, and equity and redistribution of wealth rather than accumulation. Many </w:t>
      </w:r>
      <w:r w:rsidRPr="00CF2964">
        <w:rPr>
          <w:color w:val="222222"/>
          <w:u w:val="single"/>
        </w:rPr>
        <w:t xml:space="preserve">subsistence economies are also </w:t>
      </w:r>
      <w:r w:rsidRPr="00CF2964">
        <w:rPr>
          <w:highlight w:val="green"/>
          <w:u w:val="single"/>
        </w:rPr>
        <w:t>characterised by circular ag</w:t>
      </w:r>
      <w:r w:rsidRPr="00CF2964">
        <w:rPr>
          <w:color w:val="222222"/>
          <w:u w:val="single"/>
        </w:rPr>
        <w:t xml:space="preserve">riculture models, </w:t>
      </w:r>
      <w:r w:rsidRPr="00CF2964">
        <w:rPr>
          <w:highlight w:val="green"/>
          <w:u w:val="single"/>
        </w:rPr>
        <w:t>which minimise waste</w:t>
      </w:r>
      <w:r w:rsidRPr="00CF2964">
        <w:rPr>
          <w:color w:val="222222"/>
          <w:sz w:val="14"/>
          <w:szCs w:val="14"/>
        </w:rPr>
        <w:t xml:space="preserve"> and carbon emissions. The separation of people and nature threatens both In Peru and across the world, the nature- and </w:t>
      </w:r>
      <w:r w:rsidRPr="00CF2964">
        <w:rPr>
          <w:color w:val="222222"/>
          <w:u w:val="single"/>
        </w:rPr>
        <w:t xml:space="preserve">people-friendly informal </w:t>
      </w:r>
      <w:r w:rsidRPr="00CF2964">
        <w:rPr>
          <w:highlight w:val="green"/>
          <w:u w:val="single"/>
        </w:rPr>
        <w:t>economies of Indigenous peoples are steadily being eroded</w:t>
      </w:r>
      <w:r w:rsidRPr="00CF2964">
        <w:rPr>
          <w:color w:val="222222"/>
          <w:u w:val="single"/>
        </w:rPr>
        <w:t xml:space="preserve"> by Western</w:t>
      </w:r>
      <w:r w:rsidRPr="00CF2964">
        <w:rPr>
          <w:color w:val="222222"/>
          <w:sz w:val="14"/>
          <w:szCs w:val="14"/>
        </w:rPr>
        <w:t xml:space="preserve">, neo-liberal economic </w:t>
      </w:r>
      <w:r w:rsidRPr="00CF2964">
        <w:rPr>
          <w:color w:val="222222"/>
          <w:u w:val="single"/>
        </w:rPr>
        <w:t>policies</w:t>
      </w:r>
      <w:r w:rsidRPr="00CF2964">
        <w:rPr>
          <w:color w:val="222222"/>
          <w:sz w:val="14"/>
          <w:szCs w:val="14"/>
        </w:rPr>
        <w:t xml:space="preserve"> that separate people and nature, and view Indigenous cultures and subsistence economies as ‘backward’ and in need of modernisation. Ironically, the same </w:t>
      </w:r>
      <w:r w:rsidRPr="00CF2964">
        <w:rPr>
          <w:highlight w:val="green"/>
          <w:u w:val="single"/>
        </w:rPr>
        <w:t>Indigenous economies</w:t>
      </w:r>
      <w:r w:rsidRPr="00CF2964">
        <w:rPr>
          <w:color w:val="222222"/>
          <w:sz w:val="14"/>
          <w:szCs w:val="14"/>
        </w:rPr>
        <w:t xml:space="preserve"> that </w:t>
      </w:r>
      <w:r w:rsidRPr="00CF2964">
        <w:rPr>
          <w:highlight w:val="green"/>
          <w:u w:val="single"/>
        </w:rPr>
        <w:t>have conserved</w:t>
      </w:r>
      <w:r w:rsidRPr="00CF2964">
        <w:rPr>
          <w:color w:val="222222"/>
          <w:u w:val="single"/>
        </w:rPr>
        <w:t xml:space="preserve"> and enhanced </w:t>
      </w:r>
      <w:r w:rsidRPr="00CF2964">
        <w:rPr>
          <w:highlight w:val="green"/>
          <w:u w:val="single"/>
        </w:rPr>
        <w:t>biodiversity</w:t>
      </w:r>
      <w:r w:rsidRPr="00CF2964">
        <w:rPr>
          <w:color w:val="222222"/>
          <w:u w:val="single"/>
        </w:rPr>
        <w:t xml:space="preserve"> for millennia are now threatened by environmental policies that often fail to recognise the value of Indigenous knowledge</w:t>
      </w:r>
      <w:r w:rsidRPr="00CF2964">
        <w:rPr>
          <w:color w:val="222222"/>
          <w:sz w:val="14"/>
          <w:szCs w:val="14"/>
        </w:rPr>
        <w:t xml:space="preserve">, thus contributing to its erosion. Most of the world’s remaining biodiversity is located on lands owned or managed by Indigenous peoples. A global scientific assessment (PDF) by the Intergovernmental Panel on Biodiversity and Ecosystem Services (IPBES) found that “nature is generally declining less rapidly in Indigenous peoples’ lands than in other lands”. However, the IPBES assessment also found </w:t>
      </w:r>
      <w:r w:rsidRPr="00CF2964">
        <w:rPr>
          <w:color w:val="222222"/>
          <w:u w:val="single"/>
        </w:rPr>
        <w:t>nature managed by Indigenous peoples and local communities</w:t>
      </w:r>
      <w:r w:rsidRPr="00CF2964">
        <w:rPr>
          <w:color w:val="222222"/>
          <w:sz w:val="14"/>
          <w:szCs w:val="14"/>
        </w:rPr>
        <w:t xml:space="preserve"> (IPLCs</w:t>
      </w:r>
      <w:r w:rsidRPr="00CF2964">
        <w:rPr>
          <w:color w:val="222222"/>
          <w:u w:val="single"/>
        </w:rPr>
        <w:t>) is under</w:t>
      </w:r>
      <w:r w:rsidRPr="00CF2964">
        <w:rPr>
          <w:color w:val="222222"/>
          <w:sz w:val="14"/>
          <w:szCs w:val="14"/>
        </w:rPr>
        <w:t xml:space="preserve"> increasing </w:t>
      </w:r>
      <w:r w:rsidRPr="00CF2964">
        <w:rPr>
          <w:color w:val="222222"/>
          <w:u w:val="single"/>
        </w:rPr>
        <w:t>pressure,</w:t>
      </w:r>
      <w:r w:rsidRPr="00CF2964">
        <w:rPr>
          <w:color w:val="222222"/>
          <w:sz w:val="14"/>
          <w:szCs w:val="14"/>
        </w:rPr>
        <w:t xml:space="preserve"> as is the knowledge of how to manage it. Areas managed by IPLCs “are facing growing resource extraction, commodity production, mining and transport and energy infrastructure”. Negative impacts from all these pressures include “continued loss of subsistence and traditional livelihoods” and impacts on “health and wellbeing from pollution and water insecurity”. These impacts “also challenge the transmission of Indigenous and local knowledge” and “the ability of indigenous peoples and local communities to conserve and sustainably manage wild and domesticated biodiversity that are also relevant to broader society”. </w:t>
      </w:r>
      <w:r w:rsidRPr="00CF2964">
        <w:rPr>
          <w:highlight w:val="green"/>
          <w:u w:val="single"/>
        </w:rPr>
        <w:t>Mainstream</w:t>
      </w:r>
      <w:r w:rsidRPr="00CF2964">
        <w:rPr>
          <w:color w:val="222222"/>
          <w:u w:val="single"/>
        </w:rPr>
        <w:t xml:space="preserve"> economic </w:t>
      </w:r>
      <w:r w:rsidRPr="00CF2964">
        <w:rPr>
          <w:highlight w:val="green"/>
          <w:u w:val="single"/>
        </w:rPr>
        <w:t>activities on Indigenous lands</w:t>
      </w:r>
      <w:r w:rsidRPr="00CF2964">
        <w:rPr>
          <w:color w:val="222222"/>
          <w:u w:val="single"/>
        </w:rPr>
        <w:t xml:space="preserve"> have </w:t>
      </w:r>
      <w:r w:rsidRPr="00CF2964">
        <w:rPr>
          <w:highlight w:val="green"/>
          <w:u w:val="single"/>
        </w:rPr>
        <w:t>rarely benefit</w:t>
      </w:r>
      <w:r w:rsidRPr="00CF2964">
        <w:rPr>
          <w:color w:val="222222"/>
          <w:u w:val="single"/>
        </w:rPr>
        <w:t xml:space="preserve">ed </w:t>
      </w:r>
      <w:r w:rsidRPr="00CF2964">
        <w:rPr>
          <w:highlight w:val="green"/>
          <w:u w:val="single"/>
        </w:rPr>
        <w:t>Indigenous Peoples</w:t>
      </w:r>
      <w:r w:rsidRPr="00CF2964">
        <w:rPr>
          <w:color w:val="222222"/>
          <w:sz w:val="14"/>
          <w:szCs w:val="14"/>
        </w:rPr>
        <w:t xml:space="preserve">, who make up 6% of the world’s population but 19% of the extreme poor. In fact, their situation has often deteriorated (PDF), due to loss of land and natural resources, and the weakening of cultural ties and social cohesion. Integration with market economies has led to social tension and conflict, limited opportunities for meaningful employment, low returns for producers and a shift towards consumerist lifestyles. The dominant approach to nature conservation through protected areas also reflects a Western worldview that separates people and nature, often excluding Indigenous people to protect biodiversity. Many state-run protected areas have resulted in negative social impacts, are losing biodiversity and are not effectively or equitably managed, as IPBES found (PDF). Bridging the divide Clearly, alternative development and </w:t>
      </w:r>
      <w:r w:rsidRPr="00CF2964">
        <w:rPr>
          <w:color w:val="222222"/>
          <w:u w:val="single"/>
        </w:rPr>
        <w:t xml:space="preserve">conservation models that bridge the nature-people divide are urgently needed </w:t>
      </w:r>
      <w:r w:rsidRPr="00CF2964">
        <w:rPr>
          <w:color w:val="222222"/>
          <w:sz w:val="14"/>
          <w:szCs w:val="14"/>
        </w:rPr>
        <w:t xml:space="preserve">to achieve the 2030 Sustainable Development Goals. Indigenous Peoples’ holistic worldviews provide alternative development paradigms, which benefit both people and nature. For example, Indigenous Peoples’ ‘mixed economies’, which combine subsistence and market activities, sustain Indigenous values that underpin biodiversity conservation, while contributing to nutrition, health, wellbeing and climate resilience, and generating income. Local markets and short value chains are often prioritised, rather than global export markets. </w:t>
      </w:r>
      <w:r w:rsidRPr="00CF2964">
        <w:rPr>
          <w:highlight w:val="green"/>
          <w:u w:val="single"/>
        </w:rPr>
        <w:t>Indigenous Peoples have started</w:t>
      </w:r>
      <w:r w:rsidRPr="00CF2964">
        <w:rPr>
          <w:color w:val="222222"/>
          <w:u w:val="single"/>
        </w:rPr>
        <w:t xml:space="preserve"> to shape </w:t>
      </w:r>
      <w:r w:rsidRPr="00CF2964">
        <w:rPr>
          <w:highlight w:val="green"/>
          <w:u w:val="single"/>
        </w:rPr>
        <w:t>new</w:t>
      </w:r>
      <w:r w:rsidRPr="00CF2964">
        <w:rPr>
          <w:color w:val="222222"/>
          <w:u w:val="single"/>
        </w:rPr>
        <w:t xml:space="preserve"> community enterprise </w:t>
      </w:r>
      <w:r w:rsidRPr="00CF2964">
        <w:rPr>
          <w:highlight w:val="green"/>
          <w:u w:val="single"/>
        </w:rPr>
        <w:t>models that assert control over their territories</w:t>
      </w:r>
      <w:r w:rsidRPr="00CF2964">
        <w:rPr>
          <w:color w:val="222222"/>
          <w:u w:val="single"/>
        </w:rPr>
        <w:t xml:space="preserve"> and promote Indigenous traditions of sustainability and enterprise for the common good</w:t>
      </w:r>
      <w:r w:rsidRPr="00CF2964">
        <w:rPr>
          <w:color w:val="222222"/>
          <w:sz w:val="14"/>
          <w:szCs w:val="14"/>
        </w:rPr>
        <w:t xml:space="preserve">. </w:t>
      </w:r>
      <w:r w:rsidRPr="00CF2964">
        <w:rPr>
          <w:highlight w:val="green"/>
          <w:u w:val="single"/>
        </w:rPr>
        <w:t>These</w:t>
      </w:r>
      <w:r w:rsidRPr="00CF2964">
        <w:rPr>
          <w:color w:val="222222"/>
          <w:u w:val="single"/>
        </w:rPr>
        <w:t xml:space="preserve"> Indigenous enterprises have delivered multiple benefits </w:t>
      </w:r>
      <w:r w:rsidRPr="00CF2964">
        <w:rPr>
          <w:color w:val="222222"/>
          <w:sz w:val="14"/>
          <w:szCs w:val="14"/>
        </w:rPr>
        <w:t xml:space="preserve">for livelihoods, culture, social capital and biodiversity conservation. For example, in the Potato Park in Peru, a Biocultural Heritage Territory governed by six Quechua communities, collective micro-enterprises (for gastronomy, agro-ecotourism, crafts, herbal teas and so on) are guided by Andean principles and holistic wellbeing goals. Ten per cent of the revenues from each micro-enterprise is invested in a communal fund and redistributed annually to reward biocultural heritage stewards and help those in need. Thanks to their ancestral Indigenous knowledge, linked with science, the Potato Park communities have ensured food security despite severe climate change impacts and the COVID-19 pandemic. During the pandemic, the communities donated a ton of potatoes to hungry people in Cusco, in line with the principle of solidarity. The social ties and mutual care and solidarity that Indigenous communities have displayed in the pandemic, highlights the type of social relations that are core to resilient economies and an inclusive green recovery. The concept of 'biocultural heritage', which is derived from Indigenous Peoples’ holistic worldviews and traditions, recognises the inextricable linkages between nature, culture and development. The way forward A new narrative is needed which recognises the highly progressive and dynamic nature of Indigenous knowledge and economic systems that put nature and equity at the heart of development. </w:t>
      </w:r>
      <w:r w:rsidRPr="00CF2964">
        <w:rPr>
          <w:color w:val="222222"/>
          <w:u w:val="single"/>
        </w:rPr>
        <w:t xml:space="preserve">Indigenous Peoples have a leading role to play in </w:t>
      </w:r>
      <w:r w:rsidRPr="00CF2964">
        <w:rPr>
          <w:highlight w:val="green"/>
          <w:u w:val="single"/>
        </w:rPr>
        <w:t>shap</w:t>
      </w:r>
      <w:r w:rsidRPr="00CF2964">
        <w:rPr>
          <w:color w:val="222222"/>
          <w:u w:val="single"/>
        </w:rPr>
        <w:t xml:space="preserve">ing alternative paradigms to mainstream economic models that are destroying the environment and traditional cultures. Achieving the </w:t>
      </w:r>
      <w:r w:rsidRPr="00CF2964">
        <w:rPr>
          <w:highlight w:val="green"/>
          <w:u w:val="single"/>
        </w:rPr>
        <w:t>Sustainable Development</w:t>
      </w:r>
      <w:r w:rsidRPr="00CF2964">
        <w:rPr>
          <w:color w:val="222222"/>
          <w:u w:val="single"/>
        </w:rPr>
        <w:t xml:space="preserve"> </w:t>
      </w:r>
      <w:r w:rsidRPr="00CF2964">
        <w:rPr>
          <w:color w:val="222222"/>
          <w:sz w:val="14"/>
          <w:szCs w:val="14"/>
        </w:rPr>
        <w:t xml:space="preserve">Goals (SDGs), </w:t>
      </w:r>
      <w:r w:rsidRPr="00CF2964">
        <w:rPr>
          <w:color w:val="222222"/>
          <w:u w:val="single"/>
        </w:rPr>
        <w:t xml:space="preserve">and </w:t>
      </w:r>
      <w:r w:rsidRPr="00CF2964">
        <w:rPr>
          <w:highlight w:val="green"/>
          <w:u w:val="single"/>
        </w:rPr>
        <w:t>undoing</w:t>
      </w:r>
      <w:r w:rsidRPr="00CF2964">
        <w:rPr>
          <w:color w:val="222222"/>
          <w:u w:val="single"/>
        </w:rPr>
        <w:t xml:space="preserve"> years of </w:t>
      </w:r>
      <w:r w:rsidRPr="00CF2964">
        <w:rPr>
          <w:highlight w:val="green"/>
          <w:u w:val="single"/>
        </w:rPr>
        <w:t>racial injustice</w:t>
      </w:r>
      <w:r w:rsidRPr="00CF2964">
        <w:rPr>
          <w:color w:val="222222"/>
          <w:u w:val="single"/>
        </w:rPr>
        <w:t xml:space="preserve"> </w:t>
      </w:r>
      <w:r w:rsidRPr="00CF2964">
        <w:rPr>
          <w:color w:val="222222"/>
          <w:sz w:val="14"/>
          <w:szCs w:val="14"/>
        </w:rPr>
        <w:t>that lie at the root of poverty and inequality</w:t>
      </w:r>
      <w:r w:rsidRPr="00CF2964">
        <w:rPr>
          <w:color w:val="222222"/>
          <w:u w:val="single"/>
        </w:rPr>
        <w:t xml:space="preserve">, requires structural reform </w:t>
      </w:r>
      <w:r w:rsidRPr="00CF2964">
        <w:rPr>
          <w:color w:val="222222"/>
          <w:sz w:val="14"/>
          <w:szCs w:val="14"/>
        </w:rPr>
        <w:t>across economic and environment sectors, from local to global levels</w:t>
      </w:r>
      <w:r w:rsidRPr="00CF2964">
        <w:rPr>
          <w:color w:val="222222"/>
          <w:u w:val="single"/>
        </w:rPr>
        <w:t>, to put Indigenous Peoples at the heart of decision-making</w:t>
      </w:r>
      <w:r w:rsidRPr="00CF2964">
        <w:rPr>
          <w:color w:val="222222"/>
          <w:sz w:val="14"/>
          <w:szCs w:val="14"/>
        </w:rPr>
        <w:t>. This year provides an opportunity for governments and political leaders to demonstrate real commitment to achieving the SDGs and leaving no one behind. It is not too late to reform the leadership structure for the UN Food Systems Summit in September 2021, so that representatives of poor, hungry, marginalised and Indigenous Peoples play a leading role. Or to reform the proposed post-2020 Global Biodiversity Framework (PDF), to be agreed at the biodiversity convention COP15 in October, so that the knowledge and leadership of Indigenous Peoples and local communities is integrated across the targets. Indigenous Peoples have answers for many of the world’s most intractable challenges: inequality, ecocide, climate change. We cannot address these challenges without their wisdom and leadership.</w:t>
      </w:r>
      <w:bookmarkStart w:id="2" w:name="_gtalcxv1q3y" w:colFirst="0" w:colLast="0"/>
      <w:bookmarkEnd w:id="2"/>
    </w:p>
    <w:p w14:paraId="3865CCF5" w14:textId="77777777" w:rsidR="006D54FC" w:rsidRPr="00CF2964" w:rsidRDefault="006D54FC" w:rsidP="006D54FC">
      <w:pPr>
        <w:rPr>
          <w:rFonts w:asciiTheme="majorHAnsi" w:hAnsiTheme="majorHAnsi" w:cstheme="majorHAnsi"/>
        </w:rPr>
      </w:pPr>
    </w:p>
    <w:p w14:paraId="34749D55" w14:textId="77777777" w:rsidR="006D54FC" w:rsidRPr="00CF2964" w:rsidRDefault="006D54FC" w:rsidP="006D54FC">
      <w:pPr>
        <w:keepNext/>
        <w:keepLines/>
        <w:spacing w:before="40"/>
        <w:outlineLvl w:val="3"/>
        <w:rPr>
          <w:rFonts w:eastAsia="Times New Roman"/>
          <w:b/>
          <w:bCs/>
          <w:color w:val="000000"/>
          <w:sz w:val="26"/>
          <w:szCs w:val="26"/>
        </w:rPr>
      </w:pPr>
      <w:r w:rsidRPr="00CF2964">
        <w:rPr>
          <w:rFonts w:eastAsia="Times New Roman"/>
          <w:b/>
          <w:bCs/>
          <w:color w:val="000000"/>
          <w:sz w:val="26"/>
          <w:szCs w:val="26"/>
        </w:rPr>
        <w:t xml:space="preserve">Warming causes </w:t>
      </w:r>
      <w:r w:rsidRPr="00CF2964">
        <w:rPr>
          <w:rFonts w:eastAsia="Times New Roman"/>
          <w:b/>
          <w:bCs/>
          <w:color w:val="000000"/>
          <w:sz w:val="26"/>
          <w:szCs w:val="26"/>
          <w:u w:val="single"/>
        </w:rPr>
        <w:t>extinction</w:t>
      </w:r>
      <w:r w:rsidRPr="00CF2964">
        <w:rPr>
          <w:rFonts w:eastAsia="Times New Roman"/>
          <w:b/>
          <w:bCs/>
          <w:color w:val="000000"/>
          <w:sz w:val="26"/>
          <w:szCs w:val="26"/>
        </w:rPr>
        <w:t xml:space="preserve"> and </w:t>
      </w:r>
      <w:r w:rsidRPr="00CF2964">
        <w:rPr>
          <w:rFonts w:eastAsia="Times New Roman"/>
          <w:b/>
          <w:bCs/>
          <w:color w:val="000000"/>
          <w:sz w:val="26"/>
          <w:szCs w:val="26"/>
          <w:u w:val="single"/>
        </w:rPr>
        <w:t>guarantees</w:t>
      </w:r>
      <w:r w:rsidRPr="00CF2964">
        <w:rPr>
          <w:rFonts w:eastAsia="Times New Roman"/>
          <w:b/>
          <w:bCs/>
          <w:color w:val="000000"/>
          <w:sz w:val="26"/>
          <w:szCs w:val="26"/>
        </w:rPr>
        <w:t xml:space="preserve"> every other impact</w:t>
      </w:r>
    </w:p>
    <w:p w14:paraId="78C4A6E8" w14:textId="77777777" w:rsidR="006D54FC" w:rsidRPr="00CF2964" w:rsidRDefault="006D54FC" w:rsidP="006D54FC">
      <w:pPr>
        <w:rPr>
          <w:rFonts w:eastAsia="Times New Roman"/>
          <w:color w:val="000000"/>
          <w:sz w:val="16"/>
        </w:rPr>
      </w:pPr>
      <w:r w:rsidRPr="00CF2964">
        <w:rPr>
          <w:rStyle w:val="Style13ptBold"/>
        </w:rPr>
        <w:t>Spratt and Dunplop 19</w:t>
      </w:r>
      <w:r w:rsidRPr="00CF2964">
        <w:rPr>
          <w:rFonts w:eastAsia="Times New Roman"/>
          <w:color w:val="000000"/>
          <w:sz w:val="16"/>
        </w:rPr>
        <w:t>, David Spratt [Research Director for Breakthrough National Centre for Climate Restoration, Melbourne, and co-author of Climate Code Red: The case for emergency action] &amp; Ian Dunlop [member of the Club of Rome. Formerly an international oil, gas and coal industry executive, chairman of the Australian Coal Association, chief executive of the Australian Institute of Company Directors, and chair of the Australian Greenhouse Office Experts Group on Emissions Trading 1998-2000], “Existential climate-related security risk: A scenario approach,” Breakthrough - National Centre for Climate Restoration, May 2019, pg. 8-10, beckert. Brackets in original text</w:t>
      </w:r>
    </w:p>
    <w:p w14:paraId="2B441B1A" w14:textId="77777777" w:rsidR="006D54FC" w:rsidRPr="00CF2964" w:rsidRDefault="006D54FC" w:rsidP="006D54FC">
      <w:pPr>
        <w:rPr>
          <w:rFonts w:eastAsia="Times New Roman"/>
          <w:color w:val="000000"/>
          <w:sz w:val="16"/>
        </w:rPr>
      </w:pPr>
      <w:r w:rsidRPr="00CF2964">
        <w:rPr>
          <w:rFonts w:eastAsia="Times New Roman"/>
          <w:color w:val="000000"/>
          <w:sz w:val="16"/>
        </w:rPr>
        <w:t xml:space="preserve">2020–2030: </w:t>
      </w:r>
      <w:r w:rsidRPr="00CF2964">
        <w:rPr>
          <w:rFonts w:eastAsia="Times New Roman"/>
          <w:color w:val="000000"/>
          <w:highlight w:val="green"/>
          <w:u w:val="single"/>
        </w:rPr>
        <w:t>Policy-makers fail to act</w:t>
      </w:r>
      <w:r w:rsidRPr="00CF2964">
        <w:rPr>
          <w:rFonts w:eastAsia="Times New Roman"/>
          <w:color w:val="000000"/>
          <w:sz w:val="16"/>
        </w:rPr>
        <w:t xml:space="preserve"> on evidence that the current ​Paris Agreement path — in which global human-caused greenhouse emissions do not peak until 2030 — will lock in at least 3°C of warming. </w:t>
      </w:r>
      <w:r w:rsidRPr="00CF2964">
        <w:rPr>
          <w:rFonts w:eastAsia="Times New Roman"/>
          <w:color w:val="000000"/>
          <w:u w:val="single"/>
        </w:rPr>
        <w:t>The case for a global</w:t>
      </w:r>
      <w:r w:rsidRPr="00CF2964">
        <w:rPr>
          <w:rFonts w:eastAsia="Times New Roman"/>
          <w:color w:val="000000"/>
          <w:sz w:val="16"/>
        </w:rPr>
        <w:t xml:space="preserve">, climate-emergency </w:t>
      </w:r>
      <w:r w:rsidRPr="00CF2964">
        <w:rPr>
          <w:rFonts w:eastAsia="Times New Roman"/>
          <w:color w:val="000000"/>
          <w:highlight w:val="green"/>
          <w:u w:val="single"/>
        </w:rPr>
        <w:t>mobilisation of labour</w:t>
      </w:r>
      <w:r w:rsidRPr="00CF2964">
        <w:rPr>
          <w:rFonts w:eastAsia="Times New Roman"/>
          <w:color w:val="000000"/>
          <w:u w:val="single"/>
        </w:rPr>
        <w:t xml:space="preserve"> and resources to </w:t>
      </w:r>
      <w:r w:rsidRPr="00CF2964">
        <w:rPr>
          <w:rFonts w:eastAsia="Times New Roman"/>
          <w:color w:val="000000"/>
          <w:highlight w:val="green"/>
          <w:u w:val="single"/>
        </w:rPr>
        <w:t>build a zero-emission economy</w:t>
      </w:r>
      <w:r w:rsidRPr="00CF2964">
        <w:rPr>
          <w:rFonts w:eastAsia="Times New Roman"/>
          <w:color w:val="000000"/>
          <w:u w:val="single"/>
        </w:rPr>
        <w:t xml:space="preserve"> and carbon drawdown in order to have a realistic chance of keeping warming well below 2°C is politely ignored</w:t>
      </w:r>
      <w:r w:rsidRPr="00CF2964">
        <w:rPr>
          <w:rFonts w:eastAsia="Times New Roman"/>
          <w:color w:val="000000"/>
          <w:sz w:val="16"/>
        </w:rPr>
        <w:t xml:space="preserve">. As projected by Xu and Ramanathan, by 2030 carbon dioxide levels have reached 437 parts per million — which is unprecedented in the last 20 million years — and warming reaches 1.6°C.18 2030–2050: </w:t>
      </w:r>
      <w:r w:rsidRPr="00CF2964">
        <w:rPr>
          <w:rFonts w:eastAsia="Times New Roman"/>
          <w:color w:val="000000"/>
          <w:u w:val="single"/>
        </w:rPr>
        <w:t>Emissions peak in 2030</w:t>
      </w:r>
      <w:r w:rsidRPr="00CF2964">
        <w:rPr>
          <w:rFonts w:eastAsia="Times New Roman"/>
          <w:color w:val="000000"/>
          <w:sz w:val="16"/>
        </w:rPr>
        <w:t xml:space="preserve">, and start to fall consistent with an 80 percent reduction in fossil-fuel energy intensity by 2100 compared to 2010 energy intensity. This leads to warming of 2.4°C by 2050, consistent with the Xu and Ramanathan “baseline-fast” scenario.19 However, another 0.6°C of warming occurs — taking the total to 3°C by 2050 — due to the activation of a number of carbon-cycle feedbacks and higher levels of ice albedo and cloud feedbacks than current models assume. [It should be noted that this is far from an extreme scenario: the low-probability, high-impact warming (five percent probability) can exceed 3.5–4°C by 2050 in the Xu and Ramanathan scheme.] 2050: </w:t>
      </w:r>
      <w:r w:rsidRPr="00CF2964">
        <w:rPr>
          <w:rFonts w:eastAsia="Times New Roman"/>
          <w:color w:val="000000"/>
          <w:highlight w:val="green"/>
          <w:u w:val="single"/>
        </w:rPr>
        <w:t>By 2050</w:t>
      </w:r>
      <w:r w:rsidRPr="00CF2964">
        <w:rPr>
          <w:rFonts w:eastAsia="Times New Roman"/>
          <w:color w:val="000000"/>
          <w:sz w:val="16"/>
        </w:rPr>
        <w:t xml:space="preserve">, there is broad scientific acceptance that system tipping-points for the West Antarctic Ice Sheet and a sea-ice-free Arctic summer were passed well before 1.5°C of warming, for the Greenland Ice Sheet well before 2°C, and for widespread permafrost loss and large-scale Amazon drought and dieback by 2.5°C. </w:t>
      </w:r>
      <w:r w:rsidRPr="00CF2964">
        <w:rPr>
          <w:rFonts w:eastAsia="Times New Roman"/>
          <w:color w:val="000000"/>
          <w:u w:val="single"/>
        </w:rPr>
        <w:t>The “</w:t>
      </w:r>
      <w:r w:rsidRPr="00CF2964">
        <w:rPr>
          <w:rFonts w:eastAsia="Times New Roman"/>
          <w:b/>
          <w:iCs/>
          <w:color w:val="000000"/>
          <w:highlight w:val="green"/>
          <w:u w:val="single"/>
          <w:bdr w:val="single" w:sz="8" w:space="0" w:color="auto"/>
        </w:rPr>
        <w:t>hothouse Earth</w:t>
      </w:r>
      <w:r w:rsidRPr="00CF2964">
        <w:rPr>
          <w:rFonts w:eastAsia="Times New Roman"/>
          <w:color w:val="000000"/>
          <w:u w:val="single"/>
        </w:rPr>
        <w:t xml:space="preserve">” scenario </w:t>
      </w:r>
      <w:r w:rsidRPr="00CF2964">
        <w:rPr>
          <w:rFonts w:eastAsia="Times New Roman"/>
          <w:color w:val="000000"/>
          <w:highlight w:val="green"/>
          <w:u w:val="single"/>
        </w:rPr>
        <w:t>has been realised</w:t>
      </w:r>
      <w:r w:rsidRPr="00CF2964">
        <w:rPr>
          <w:rFonts w:eastAsia="Times New Roman"/>
          <w:color w:val="000000"/>
          <w:sz w:val="16"/>
        </w:rPr>
        <w:t xml:space="preserve">, and Earth is headed for another degree or more of warming, especially since human greenhouse emissions are still significant.20 While sea levels have risen 0.5 metres by 2050, the increase may be 2–3 metres by 2100, and </w:t>
      </w:r>
      <w:r w:rsidRPr="00CF2964">
        <w:rPr>
          <w:rFonts w:eastAsia="Times New Roman"/>
          <w:color w:val="000000"/>
          <w:u w:val="single"/>
        </w:rPr>
        <w:t>it is understood from historical analogues that seas may eventually rise by more than 25 metres</w:t>
      </w:r>
      <w:r w:rsidRPr="00CF2964">
        <w:rPr>
          <w:rFonts w:eastAsia="Times New Roman"/>
          <w:color w:val="000000"/>
          <w:sz w:val="16"/>
        </w:rPr>
        <w:t xml:space="preserve">. Thirty-five percent of the global land area, and </w:t>
      </w:r>
      <w:r w:rsidRPr="00CF2964">
        <w:rPr>
          <w:rFonts w:eastAsia="Times New Roman"/>
          <w:color w:val="000000"/>
          <w:highlight w:val="green"/>
          <w:u w:val="single"/>
        </w:rPr>
        <w:t>55 percent of</w:t>
      </w:r>
      <w:r w:rsidRPr="00CF2964">
        <w:rPr>
          <w:rFonts w:eastAsia="Times New Roman"/>
          <w:color w:val="000000"/>
          <w:u w:val="single"/>
        </w:rPr>
        <w:t xml:space="preserve"> the global </w:t>
      </w:r>
      <w:r w:rsidRPr="00CF2964">
        <w:rPr>
          <w:rFonts w:eastAsia="Times New Roman"/>
          <w:color w:val="000000"/>
          <w:highlight w:val="green"/>
          <w:u w:val="single"/>
        </w:rPr>
        <w:t>population</w:t>
      </w:r>
      <w:r w:rsidRPr="00CF2964">
        <w:rPr>
          <w:rFonts w:eastAsia="Times New Roman"/>
          <w:color w:val="000000"/>
          <w:u w:val="single"/>
        </w:rPr>
        <w:t xml:space="preserve">, </w:t>
      </w:r>
      <w:r w:rsidRPr="00CF2964">
        <w:rPr>
          <w:rFonts w:eastAsia="Times New Roman"/>
          <w:color w:val="000000"/>
          <w:highlight w:val="green"/>
          <w:u w:val="single"/>
        </w:rPr>
        <w:t>are subject t</w:t>
      </w:r>
      <w:r w:rsidRPr="00CF2964">
        <w:rPr>
          <w:rFonts w:eastAsia="Times New Roman"/>
          <w:color w:val="000000"/>
          <w:u w:val="single"/>
        </w:rPr>
        <w:t xml:space="preserve">o more than 20 days a year of </w:t>
      </w:r>
      <w:r w:rsidRPr="00CF2964">
        <w:rPr>
          <w:rFonts w:eastAsia="Times New Roman"/>
          <w:b/>
          <w:iCs/>
          <w:color w:val="000000"/>
          <w:u w:val="single"/>
          <w:bdr w:val="single" w:sz="8" w:space="0" w:color="auto"/>
        </w:rPr>
        <w:t>lethal heat</w:t>
      </w:r>
      <w:r w:rsidRPr="00CF2964">
        <w:rPr>
          <w:rFonts w:eastAsia="Times New Roman"/>
          <w:color w:val="000000"/>
          <w:u w:val="single"/>
        </w:rPr>
        <w:t xml:space="preserve"> conditions</w:t>
      </w:r>
      <w:r w:rsidRPr="00CF2964">
        <w:rPr>
          <w:rFonts w:eastAsia="Times New Roman"/>
          <w:color w:val="000000"/>
          <w:sz w:val="16"/>
        </w:rPr>
        <w:t xml:space="preserve">, </w:t>
      </w:r>
      <w:r w:rsidRPr="00CF2964">
        <w:rPr>
          <w:rFonts w:eastAsia="Times New Roman"/>
          <w:color w:val="000000"/>
          <w:highlight w:val="green"/>
          <w:u w:val="single"/>
        </w:rPr>
        <w:t>beyond</w:t>
      </w:r>
      <w:r w:rsidRPr="00CF2964">
        <w:rPr>
          <w:rFonts w:eastAsia="Times New Roman"/>
          <w:color w:val="000000"/>
          <w:u w:val="single"/>
        </w:rPr>
        <w:t xml:space="preserve"> the threshold of human </w:t>
      </w:r>
      <w:r w:rsidRPr="00CF2964">
        <w:rPr>
          <w:rFonts w:eastAsia="Times New Roman"/>
          <w:color w:val="000000"/>
          <w:highlight w:val="green"/>
          <w:u w:val="single"/>
        </w:rPr>
        <w:t>survivability</w:t>
      </w:r>
      <w:r w:rsidRPr="00CF2964">
        <w:rPr>
          <w:rFonts w:eastAsia="Times New Roman"/>
          <w:color w:val="000000"/>
          <w:sz w:val="16"/>
        </w:rPr>
        <w:t xml:space="preserve">. The destabilisation of the Jet Stream has very significantly affected the intensity and geographical distribution of the Asian and West African monsoons and, together with the further slowing of the Gulf Stream, is impinging on life support systems in Europe. North America suffers from devastating weather extremes including wildfires, heatwaves, drought and inundation. The summer monsoons in China have failed, and water flows into the great rivers of Asia are severely reduced by the loss of more than one-third of the Himalayan ice sheet. Glacial loss reaches 70 percent in the Andes, and rainfall in Mexico and central America falls by half. Semi-permanent El Nino conditions prevail. Aridification emerges over more than 30 percent of the world’s land surface. Desertification is severe in southern Africa, the southern Mediterranean, west Asia, the Middle East, inland Australia and across the south-western United States. Impacts: A number of </w:t>
      </w:r>
      <w:r w:rsidRPr="00CF2964">
        <w:rPr>
          <w:rFonts w:eastAsia="Times New Roman"/>
          <w:b/>
          <w:iCs/>
          <w:color w:val="000000"/>
          <w:highlight w:val="green"/>
          <w:u w:val="single"/>
          <w:bdr w:val="single" w:sz="8" w:space="0" w:color="auto"/>
        </w:rPr>
        <w:t>ecosystems collapse</w:t>
      </w:r>
      <w:r w:rsidRPr="00CF2964">
        <w:rPr>
          <w:rFonts w:eastAsia="Times New Roman"/>
          <w:color w:val="000000"/>
          <w:u w:val="single"/>
        </w:rPr>
        <w:t>, including coral reef systems, the Amazon rainforest and in the Arctic</w:t>
      </w:r>
      <w:r w:rsidRPr="00CF2964">
        <w:rPr>
          <w:rFonts w:eastAsia="Times New Roman"/>
          <w:color w:val="000000"/>
          <w:sz w:val="16"/>
        </w:rPr>
        <w:t xml:space="preserve">. Some </w:t>
      </w:r>
      <w:r w:rsidRPr="00CF2964">
        <w:rPr>
          <w:rFonts w:eastAsia="Times New Roman"/>
          <w:color w:val="000000"/>
          <w:u w:val="single"/>
        </w:rPr>
        <w:t xml:space="preserve">poorer nations and </w:t>
      </w:r>
      <w:r w:rsidRPr="00CF2964">
        <w:rPr>
          <w:rFonts w:eastAsia="Times New Roman"/>
          <w:color w:val="000000"/>
          <w:highlight w:val="green"/>
          <w:u w:val="single"/>
        </w:rPr>
        <w:t>regions</w:t>
      </w:r>
      <w:r w:rsidRPr="00CF2964">
        <w:rPr>
          <w:rFonts w:eastAsia="Times New Roman"/>
          <w:color w:val="000000"/>
          <w:sz w:val="16"/>
        </w:rPr>
        <w:t xml:space="preserve">, which lack capacity to provide artificially-cooled environments for their populations, </w:t>
      </w:r>
      <w:r w:rsidRPr="00CF2964">
        <w:rPr>
          <w:rFonts w:eastAsia="Times New Roman"/>
          <w:b/>
          <w:iCs/>
          <w:color w:val="000000"/>
          <w:highlight w:val="green"/>
          <w:u w:val="single"/>
          <w:bdr w:val="single" w:sz="8" w:space="0" w:color="auto"/>
        </w:rPr>
        <w:t>become unviable</w:t>
      </w:r>
      <w:r w:rsidRPr="00CF2964">
        <w:rPr>
          <w:rFonts w:eastAsia="Times New Roman"/>
          <w:color w:val="000000"/>
          <w:sz w:val="16"/>
        </w:rPr>
        <w:t xml:space="preserve">. Deadly heat conditions persist for more than 100 days per year in West Africa, tropical South America, the Middle East and South-East Asia, </w:t>
      </w:r>
      <w:r w:rsidRPr="00CF2964">
        <w:rPr>
          <w:rFonts w:eastAsia="Times New Roman"/>
          <w:color w:val="000000"/>
          <w:u w:val="single"/>
        </w:rPr>
        <w:t xml:space="preserve">contributing to </w:t>
      </w:r>
      <w:r w:rsidRPr="00CF2964">
        <w:rPr>
          <w:rFonts w:eastAsia="Times New Roman"/>
          <w:b/>
          <w:iCs/>
          <w:color w:val="000000"/>
          <w:highlight w:val="green"/>
          <w:u w:val="single"/>
          <w:bdr w:val="single" w:sz="8" w:space="0" w:color="auto"/>
        </w:rPr>
        <w:t>more than a billion</w:t>
      </w:r>
      <w:r w:rsidRPr="00CF2964">
        <w:rPr>
          <w:rFonts w:eastAsia="Times New Roman"/>
          <w:b/>
          <w:iCs/>
          <w:color w:val="000000"/>
          <w:u w:val="single"/>
          <w:bdr w:val="single" w:sz="8" w:space="0" w:color="auto"/>
        </w:rPr>
        <w:t xml:space="preserve"> people </w:t>
      </w:r>
      <w:r w:rsidRPr="00CF2964">
        <w:rPr>
          <w:rFonts w:eastAsia="Times New Roman"/>
          <w:b/>
          <w:iCs/>
          <w:color w:val="000000"/>
          <w:highlight w:val="green"/>
          <w:u w:val="single"/>
          <w:bdr w:val="single" w:sz="8" w:space="0" w:color="auto"/>
        </w:rPr>
        <w:t>being displaced</w:t>
      </w:r>
      <w:r w:rsidRPr="00CF2964">
        <w:rPr>
          <w:rFonts w:eastAsia="Times New Roman"/>
          <w:color w:val="000000"/>
          <w:u w:val="single"/>
        </w:rPr>
        <w:t xml:space="preserve"> from the tropical zone</w:t>
      </w:r>
      <w:r w:rsidRPr="00CF2964">
        <w:rPr>
          <w:rFonts w:eastAsia="Times New Roman"/>
          <w:color w:val="000000"/>
          <w:sz w:val="16"/>
        </w:rPr>
        <w:t xml:space="preserve">. </w:t>
      </w:r>
      <w:r w:rsidRPr="00CF2964">
        <w:rPr>
          <w:rFonts w:eastAsia="Times New Roman"/>
          <w:b/>
          <w:iCs/>
          <w:color w:val="000000"/>
          <w:highlight w:val="green"/>
          <w:u w:val="single"/>
          <w:bdr w:val="single" w:sz="8" w:space="0" w:color="auto"/>
        </w:rPr>
        <w:t>Water availability decreases</w:t>
      </w:r>
      <w:r w:rsidRPr="00CF2964">
        <w:rPr>
          <w:rFonts w:eastAsia="Times New Roman"/>
          <w:b/>
          <w:iCs/>
          <w:color w:val="000000"/>
          <w:u w:val="single"/>
          <w:bdr w:val="single" w:sz="8" w:space="0" w:color="auto"/>
        </w:rPr>
        <w:t xml:space="preserve"> sharply</w:t>
      </w:r>
      <w:r w:rsidRPr="00CF2964">
        <w:rPr>
          <w:rFonts w:eastAsia="Times New Roman"/>
          <w:color w:val="000000"/>
          <w:sz w:val="16"/>
        </w:rPr>
        <w:t xml:space="preserve"> in the most affected regions at lower latitudes (dry tropics and subtropics), </w:t>
      </w:r>
      <w:r w:rsidRPr="00CF2964">
        <w:rPr>
          <w:rFonts w:eastAsia="Times New Roman"/>
          <w:color w:val="000000"/>
          <w:highlight w:val="green"/>
          <w:u w:val="single"/>
        </w:rPr>
        <w:t>affecting</w:t>
      </w:r>
      <w:r w:rsidRPr="00CF2964">
        <w:rPr>
          <w:rFonts w:eastAsia="Times New Roman"/>
          <w:color w:val="000000"/>
          <w:u w:val="single"/>
        </w:rPr>
        <w:t xml:space="preserve"> about </w:t>
      </w:r>
      <w:r w:rsidRPr="00CF2964">
        <w:rPr>
          <w:rFonts w:eastAsia="Times New Roman"/>
          <w:b/>
          <w:iCs/>
          <w:color w:val="000000"/>
          <w:highlight w:val="green"/>
          <w:u w:val="single"/>
          <w:bdr w:val="single" w:sz="8" w:space="0" w:color="auto"/>
        </w:rPr>
        <w:t>two billion</w:t>
      </w:r>
      <w:r w:rsidRPr="00CF2964">
        <w:rPr>
          <w:rFonts w:eastAsia="Times New Roman"/>
          <w:color w:val="000000"/>
          <w:u w:val="single"/>
        </w:rPr>
        <w:t xml:space="preserve"> people worldwide</w:t>
      </w:r>
      <w:r w:rsidRPr="00CF2964">
        <w:rPr>
          <w:rFonts w:eastAsia="Times New Roman"/>
          <w:color w:val="000000"/>
          <w:sz w:val="16"/>
        </w:rPr>
        <w:t xml:space="preserve">. Agriculture becomes nonviable in the dry subtropics. </w:t>
      </w:r>
      <w:r w:rsidRPr="00CF2964">
        <w:rPr>
          <w:rFonts w:eastAsia="Times New Roman"/>
          <w:color w:val="000000"/>
          <w:u w:val="single"/>
        </w:rPr>
        <w:t>Most regions in the world see a significant drop in food production and increasing numbers of extreme weather events, including heat waves, floods and storms.</w:t>
      </w:r>
      <w:r w:rsidRPr="00CF2964">
        <w:rPr>
          <w:rFonts w:eastAsia="Times New Roman"/>
          <w:color w:val="000000"/>
          <w:sz w:val="16"/>
        </w:rPr>
        <w:t xml:space="preserve"> Food production is inadequate to feed the global population and </w:t>
      </w:r>
      <w:r w:rsidRPr="00CF2964">
        <w:rPr>
          <w:rFonts w:eastAsia="Times New Roman"/>
          <w:color w:val="000000"/>
          <w:highlight w:val="green"/>
          <w:u w:val="single"/>
        </w:rPr>
        <w:t>food prices skyrocket</w:t>
      </w:r>
      <w:r w:rsidRPr="00CF2964">
        <w:rPr>
          <w:rFonts w:eastAsia="Times New Roman"/>
          <w:color w:val="000000"/>
          <w:sz w:val="16"/>
        </w:rPr>
        <w:t xml:space="preserve">, as a consequence of a one-fifth decline in crop yields, a decline in the nutrition content of food crops, a catastrophic decline in insect populations, desertification, monsoon failure and chronic water shortages, and conditions too hot for human habitation in significant food-growing regions. The lower reaches of the agriculturally-important river deltas such as the Mekong, Ganges and Nile are inundated, and significant sectors of some of the world’s most populous cities — including Chennai, Mumbai, Jakarta, Guangzhou, Tianjin, Hong Kong, Ho Chi Minh City, Shanghai, Lagos, Bangkok and Manila — are abandoned. Some small islands become uninhabitable. Ten percent of Bangladesh is inundated, displacing 15 million people. Even for 2°C of warming, more than a billion people may need to be relocated and In high-end scenarios, </w:t>
      </w:r>
      <w:r w:rsidRPr="00CF2964">
        <w:rPr>
          <w:rFonts w:eastAsia="Times New Roman"/>
          <w:color w:val="000000"/>
          <w:u w:val="single"/>
        </w:rPr>
        <w:t xml:space="preserve">the scale of </w:t>
      </w:r>
      <w:r w:rsidRPr="00CF2964">
        <w:rPr>
          <w:rFonts w:eastAsia="Times New Roman"/>
          <w:color w:val="000000"/>
          <w:highlight w:val="green"/>
          <w:u w:val="single"/>
        </w:rPr>
        <w:t>destruction is</w:t>
      </w:r>
      <w:r w:rsidRPr="00CF2964">
        <w:rPr>
          <w:rFonts w:eastAsia="Times New Roman"/>
          <w:color w:val="000000"/>
          <w:u w:val="single"/>
        </w:rPr>
        <w:t xml:space="preserve"> beyond our capacity to model, with a </w:t>
      </w:r>
      <w:r w:rsidRPr="00CF2964">
        <w:rPr>
          <w:rFonts w:eastAsia="Times New Roman"/>
          <w:b/>
          <w:iCs/>
          <w:color w:val="000000"/>
          <w:highlight w:val="green"/>
          <w:u w:val="single"/>
          <w:bdr w:val="single" w:sz="8" w:space="0" w:color="auto"/>
        </w:rPr>
        <w:t>high likelihood of human civilisation coming to an end</w:t>
      </w:r>
      <w:r w:rsidRPr="00CF2964">
        <w:rPr>
          <w:rFonts w:eastAsia="Times New Roman"/>
          <w:color w:val="000000"/>
          <w:sz w:val="16"/>
        </w:rPr>
        <w:t xml:space="preserve">.21 National security consequences: For pragmatic reasons associated with providing only a sketch of this scenario, we take the conclusion of the ​Age of Consequences ‘Severe’ 3°C scenario developed by a group of senior US national-security figures in 2007 as appropriate for our scenario too: Massive </w:t>
      </w:r>
      <w:r w:rsidRPr="00CF2964">
        <w:rPr>
          <w:rFonts w:eastAsia="Times New Roman"/>
          <w:color w:val="000000"/>
          <w:u w:val="single"/>
        </w:rPr>
        <w:t>nonlinear events in the global environment give rise to ​massive nonlinear societal events</w:t>
      </w:r>
      <w:r w:rsidRPr="00CF2964">
        <w:rPr>
          <w:rFonts w:eastAsia="Times New Roman"/>
          <w:color w:val="000000"/>
          <w:sz w:val="16"/>
        </w:rPr>
        <w:t xml:space="preserve">.​ In this scenario, nations around the world will be ​overwhelmed by the scale of change and pernicious challenges, such as pandemic disease. The </w:t>
      </w:r>
      <w:r w:rsidRPr="00CF2964">
        <w:rPr>
          <w:rFonts w:eastAsia="Times New Roman"/>
          <w:color w:val="000000"/>
          <w:highlight w:val="green"/>
          <w:u w:val="single"/>
        </w:rPr>
        <w:t xml:space="preserve">internal cohesion </w:t>
      </w:r>
      <w:r w:rsidRPr="00CF2964">
        <w:rPr>
          <w:rFonts w:eastAsia="Times New Roman"/>
          <w:color w:val="000000"/>
          <w:u w:val="single"/>
        </w:rPr>
        <w:t xml:space="preserve">of nations </w:t>
      </w:r>
      <w:r w:rsidRPr="00CF2964">
        <w:rPr>
          <w:rFonts w:eastAsia="Times New Roman"/>
          <w:color w:val="000000"/>
          <w:highlight w:val="green"/>
          <w:u w:val="single"/>
        </w:rPr>
        <w:t>will be under great stress</w:t>
      </w:r>
      <w:r w:rsidRPr="00CF2964">
        <w:rPr>
          <w:rFonts w:eastAsia="Times New Roman"/>
          <w:color w:val="000000"/>
          <w:u w:val="single"/>
        </w:rPr>
        <w:t xml:space="preserve">, </w:t>
      </w:r>
      <w:r w:rsidRPr="00CF2964">
        <w:rPr>
          <w:rFonts w:eastAsia="Times New Roman"/>
          <w:b/>
          <w:iCs/>
          <w:color w:val="000000"/>
          <w:highlight w:val="green"/>
          <w:u w:val="single"/>
          <w:bdr w:val="single" w:sz="8" w:space="0" w:color="auto"/>
        </w:rPr>
        <w:t>including</w:t>
      </w:r>
      <w:r w:rsidRPr="00CF2964">
        <w:rPr>
          <w:rFonts w:eastAsia="Times New Roman"/>
          <w:b/>
          <w:iCs/>
          <w:color w:val="000000"/>
          <w:u w:val="single"/>
          <w:bdr w:val="single" w:sz="8" w:space="0" w:color="auto"/>
        </w:rPr>
        <w:t xml:space="preserve"> in the </w:t>
      </w:r>
      <w:r w:rsidRPr="00CF2964">
        <w:rPr>
          <w:rFonts w:eastAsia="Times New Roman"/>
          <w:b/>
          <w:iCs/>
          <w:color w:val="000000"/>
          <w:highlight w:val="green"/>
          <w:u w:val="single"/>
          <w:bdr w:val="single" w:sz="8" w:space="0" w:color="auto"/>
        </w:rPr>
        <w:t>U</w:t>
      </w:r>
      <w:r w:rsidRPr="00CF2964">
        <w:rPr>
          <w:rFonts w:eastAsia="Times New Roman"/>
          <w:b/>
          <w:iCs/>
          <w:color w:val="000000"/>
          <w:u w:val="single"/>
          <w:bdr w:val="single" w:sz="8" w:space="0" w:color="auto"/>
        </w:rPr>
        <w:t xml:space="preserve">nited </w:t>
      </w:r>
      <w:r w:rsidRPr="00CF2964">
        <w:rPr>
          <w:rFonts w:eastAsia="Times New Roman"/>
          <w:b/>
          <w:iCs/>
          <w:color w:val="000000"/>
          <w:highlight w:val="green"/>
          <w:u w:val="single"/>
          <w:bdr w:val="single" w:sz="8" w:space="0" w:color="auto"/>
        </w:rPr>
        <w:t>S</w:t>
      </w:r>
      <w:r w:rsidRPr="00CF2964">
        <w:rPr>
          <w:rFonts w:eastAsia="Times New Roman"/>
          <w:b/>
          <w:iCs/>
          <w:color w:val="000000"/>
          <w:u w:val="single"/>
          <w:bdr w:val="single" w:sz="8" w:space="0" w:color="auto"/>
        </w:rPr>
        <w:t>tates</w:t>
      </w:r>
      <w:r w:rsidRPr="00CF2964">
        <w:rPr>
          <w:rFonts w:eastAsia="Times New Roman"/>
          <w:color w:val="000000"/>
          <w:sz w:val="16"/>
        </w:rPr>
        <w:t xml:space="preserve">, both as a result of a dramatic rise in migration and changes in agricultural patterns and water availability. The </w:t>
      </w:r>
      <w:r w:rsidRPr="00CF2964">
        <w:rPr>
          <w:rFonts w:eastAsia="Times New Roman"/>
          <w:color w:val="000000"/>
          <w:highlight w:val="green"/>
          <w:u w:val="single"/>
        </w:rPr>
        <w:t>flooding</w:t>
      </w:r>
      <w:r w:rsidRPr="00CF2964">
        <w:rPr>
          <w:rFonts w:eastAsia="Times New Roman"/>
          <w:color w:val="000000"/>
          <w:sz w:val="16"/>
        </w:rPr>
        <w:t xml:space="preserve"> of coastal communities around the world, especially in the Netherlands, the United States, South Asia, and China, </w:t>
      </w:r>
      <w:r w:rsidRPr="00CF2964">
        <w:rPr>
          <w:rFonts w:eastAsia="Times New Roman"/>
          <w:color w:val="000000"/>
          <w:highlight w:val="green"/>
          <w:u w:val="single"/>
        </w:rPr>
        <w:t>has</w:t>
      </w:r>
      <w:r w:rsidRPr="00CF2964">
        <w:rPr>
          <w:rFonts w:eastAsia="Times New Roman"/>
          <w:color w:val="000000"/>
          <w:u w:val="single"/>
        </w:rPr>
        <w:t xml:space="preserve"> the </w:t>
      </w:r>
      <w:r w:rsidRPr="00CF2964">
        <w:rPr>
          <w:rFonts w:eastAsia="Times New Roman"/>
          <w:color w:val="000000"/>
          <w:highlight w:val="green"/>
          <w:u w:val="single"/>
        </w:rPr>
        <w:t>potential to challenge</w:t>
      </w:r>
      <w:r w:rsidRPr="00CF2964">
        <w:rPr>
          <w:rFonts w:eastAsia="Times New Roman"/>
          <w:color w:val="000000"/>
          <w:u w:val="single"/>
        </w:rPr>
        <w:t xml:space="preserve"> regional and even </w:t>
      </w:r>
      <w:r w:rsidRPr="00CF2964">
        <w:rPr>
          <w:rFonts w:eastAsia="Times New Roman"/>
          <w:color w:val="000000"/>
          <w:highlight w:val="green"/>
          <w:u w:val="single"/>
        </w:rPr>
        <w:t>national identities</w:t>
      </w:r>
      <w:r w:rsidRPr="00CF2964">
        <w:rPr>
          <w:rFonts w:eastAsia="Times New Roman"/>
          <w:color w:val="000000"/>
          <w:sz w:val="16"/>
        </w:rPr>
        <w:t xml:space="preserve">.​ </w:t>
      </w:r>
      <w:r w:rsidRPr="00CF2964">
        <w:rPr>
          <w:rFonts w:eastAsia="Times New Roman"/>
          <w:b/>
          <w:iCs/>
          <w:color w:val="000000"/>
          <w:highlight w:val="green"/>
          <w:u w:val="single"/>
          <w:bdr w:val="single" w:sz="8" w:space="0" w:color="auto"/>
        </w:rPr>
        <w:t>Armed conflict</w:t>
      </w:r>
      <w:r w:rsidRPr="00CF2964">
        <w:rPr>
          <w:rFonts w:eastAsia="Times New Roman"/>
          <w:color w:val="000000"/>
          <w:u w:val="single"/>
        </w:rPr>
        <w:t xml:space="preserve"> between nations </w:t>
      </w:r>
      <w:r w:rsidRPr="00CF2964">
        <w:rPr>
          <w:rFonts w:eastAsia="Times New Roman"/>
          <w:color w:val="000000"/>
          <w:highlight w:val="green"/>
          <w:u w:val="single"/>
        </w:rPr>
        <w:t>over resources</w:t>
      </w:r>
      <w:r w:rsidRPr="00CF2964">
        <w:rPr>
          <w:rFonts w:eastAsia="Times New Roman"/>
          <w:color w:val="000000"/>
          <w:sz w:val="16"/>
        </w:rPr>
        <w:t xml:space="preserve">, such as the Nile and its tributaries, </w:t>
      </w:r>
      <w:r w:rsidRPr="00CF2964">
        <w:rPr>
          <w:rFonts w:eastAsia="Times New Roman"/>
          <w:color w:val="000000"/>
          <w:highlight w:val="green"/>
          <w:u w:val="single"/>
        </w:rPr>
        <w:t>is likely</w:t>
      </w:r>
      <w:r w:rsidRPr="00CF2964">
        <w:rPr>
          <w:rFonts w:eastAsia="Times New Roman"/>
          <w:color w:val="000000"/>
          <w:u w:val="single"/>
        </w:rPr>
        <w:t xml:space="preserve"> and </w:t>
      </w:r>
      <w:r w:rsidRPr="00CF2964">
        <w:rPr>
          <w:rFonts w:eastAsia="Times New Roman"/>
          <w:b/>
          <w:iCs/>
          <w:color w:val="000000"/>
          <w:highlight w:val="green"/>
          <w:u w:val="single"/>
          <w:bdr w:val="single" w:sz="8" w:space="0" w:color="auto"/>
        </w:rPr>
        <w:t>nuclear war</w:t>
      </w:r>
      <w:r w:rsidRPr="00CF2964">
        <w:rPr>
          <w:rFonts w:eastAsia="Times New Roman"/>
          <w:color w:val="000000"/>
          <w:highlight w:val="green"/>
          <w:u w:val="single"/>
        </w:rPr>
        <w:t xml:space="preserve"> </w:t>
      </w:r>
      <w:r w:rsidRPr="00CF2964">
        <w:rPr>
          <w:rFonts w:eastAsia="Times New Roman"/>
          <w:color w:val="000000"/>
          <w:u w:val="single"/>
        </w:rPr>
        <w:t>is possible</w:t>
      </w:r>
      <w:r w:rsidRPr="00CF2964">
        <w:rPr>
          <w:rFonts w:eastAsia="Times New Roman"/>
          <w:color w:val="000000"/>
          <w:sz w:val="16"/>
        </w:rPr>
        <w:t xml:space="preserve">. The social consequences range from increased religious fervor to ​outright chaos.​ In this scenario, climate change provokes ​a permanent shift in the relationship of humankind to nature​’.22 (emphasis added) DISCUSSION This scenario provides a glimpse into a world of “outright chaos” on a path to the end of human civilisation and modern society as we have known it, in which the challenges to global security are simply overwhelming and political panic becomes the norm. Yet the world is currently completely unprepared to envisage, and even less deal with, the consequences of catastrophic climate change.23 What can be done to avoid such a probable but catastrophic future? It is clear from our preliminary scenario that dramatic action is required this decade if the “hothouse Earth” scenario is to be avoided. To reduce this risk and protect human civilisation, a </w:t>
      </w:r>
      <w:r w:rsidRPr="00CF2964">
        <w:rPr>
          <w:rFonts w:eastAsia="Times New Roman"/>
          <w:color w:val="000000"/>
          <w:u w:val="single"/>
        </w:rPr>
        <w:t>massive global mobilisation of resources is needed in the coming decade to build a zero-emissions industrial system</w:t>
      </w:r>
      <w:r w:rsidRPr="00CF2964">
        <w:rPr>
          <w:rFonts w:eastAsia="Times New Roman"/>
          <w:color w:val="000000"/>
          <w:sz w:val="16"/>
        </w:rPr>
        <w:t xml:space="preserve"> and set in train the restoration of a safe climate. This would be akin in scale to the World War II emergency mobilisation. There is an increasing awareness that such a response is now necessary. Prof. Kevin Anderson makes the case for a Marshall Plan-style construction of zero-carbon-dioxide energy supply and major electrification to build a zero-carbon industrial strategy by “a shift in productive capacity of society akin to that in World War II”.24 Others have warned that “</w:t>
      </w:r>
      <w:r w:rsidRPr="00CF2964">
        <w:rPr>
          <w:rFonts w:eastAsia="Times New Roman"/>
          <w:b/>
          <w:iCs/>
          <w:color w:val="000000"/>
          <w:highlight w:val="green"/>
          <w:u w:val="single"/>
          <w:bdr w:val="single" w:sz="8" w:space="0" w:color="auto"/>
        </w:rPr>
        <w:t>only a drastic, economy-wide makeover within the next decade</w:t>
      </w:r>
      <w:r w:rsidRPr="00CF2964">
        <w:rPr>
          <w:rFonts w:eastAsia="Times New Roman"/>
          <w:color w:val="000000"/>
          <w:sz w:val="16"/>
        </w:rPr>
        <w:t xml:space="preserve">, consistent with limiting warming to 1.5°C”, </w:t>
      </w:r>
      <w:r w:rsidRPr="00CF2964">
        <w:rPr>
          <w:rFonts w:eastAsia="Times New Roman"/>
          <w:color w:val="000000"/>
          <w:highlight w:val="green"/>
          <w:u w:val="single"/>
        </w:rPr>
        <w:t>would avoid</w:t>
      </w:r>
      <w:r w:rsidRPr="00CF2964">
        <w:rPr>
          <w:rFonts w:eastAsia="Times New Roman"/>
          <w:color w:val="000000"/>
          <w:u w:val="single"/>
        </w:rPr>
        <w:t xml:space="preserve"> the </w:t>
      </w:r>
      <w:r w:rsidRPr="00CF2964">
        <w:rPr>
          <w:rFonts w:eastAsia="Times New Roman"/>
          <w:color w:val="000000"/>
          <w:highlight w:val="green"/>
          <w:u w:val="single"/>
        </w:rPr>
        <w:t>transition</w:t>
      </w:r>
      <w:r w:rsidRPr="00CF2964">
        <w:rPr>
          <w:rFonts w:eastAsia="Times New Roman"/>
          <w:color w:val="000000"/>
          <w:u w:val="single"/>
        </w:rPr>
        <w:t xml:space="preserve"> of the Earth System </w:t>
      </w:r>
      <w:r w:rsidRPr="00CF2964">
        <w:rPr>
          <w:rFonts w:eastAsia="Times New Roman"/>
          <w:color w:val="000000"/>
          <w:highlight w:val="green"/>
          <w:u w:val="single"/>
        </w:rPr>
        <w:t>to</w:t>
      </w:r>
      <w:r w:rsidRPr="00CF2964">
        <w:rPr>
          <w:rFonts w:eastAsia="Times New Roman"/>
          <w:color w:val="000000"/>
          <w:u w:val="single"/>
        </w:rPr>
        <w:t xml:space="preserve"> the Pliocene-like conditions that prevailed 3-3.3 million years ago, when temperatures were </w:t>
      </w:r>
      <w:r w:rsidRPr="00CF2964">
        <w:rPr>
          <w:rFonts w:eastAsia="Times New Roman"/>
          <w:color w:val="000000"/>
          <w:highlight w:val="green"/>
          <w:u w:val="single"/>
        </w:rPr>
        <w:t>~3°C</w:t>
      </w:r>
      <w:r w:rsidRPr="00CF2964">
        <w:rPr>
          <w:rFonts w:eastAsia="Times New Roman"/>
          <w:color w:val="000000"/>
          <w:sz w:val="16"/>
        </w:rPr>
        <w:t xml:space="preserve"> and sea levels 25 metres higher.25 It should be noted here that the 1.5° goal is not safe for a number of Earth System elements, including Arctic sea-ice, West Antarctica and coral reefs.</w:t>
      </w:r>
    </w:p>
    <w:p w14:paraId="6ED081FE" w14:textId="77777777" w:rsidR="006D54FC" w:rsidRPr="00CF2964" w:rsidRDefault="006D54FC" w:rsidP="006D54FC"/>
    <w:p w14:paraId="5017ED66" w14:textId="77777777" w:rsidR="006D54FC" w:rsidRPr="00CF2964" w:rsidRDefault="006D54FC" w:rsidP="006D54FC">
      <w:pPr>
        <w:pStyle w:val="Heading4"/>
      </w:pPr>
      <w:r w:rsidRPr="00CF2964">
        <w:t>Extinction outweighs.</w:t>
      </w:r>
    </w:p>
    <w:p w14:paraId="40FB5346" w14:textId="77777777" w:rsidR="006D54FC" w:rsidRPr="00CF2964" w:rsidRDefault="006D54FC" w:rsidP="006D54FC">
      <w:pPr>
        <w:rPr>
          <w:sz w:val="16"/>
        </w:rPr>
      </w:pPr>
      <w:r w:rsidRPr="00CF2964">
        <w:rPr>
          <w:sz w:val="16"/>
        </w:rPr>
        <w:t>--- must preserve infinite lives and generations.</w:t>
      </w:r>
    </w:p>
    <w:p w14:paraId="04B66984" w14:textId="77777777" w:rsidR="006D54FC" w:rsidRPr="00CF2964" w:rsidRDefault="006D54FC" w:rsidP="006D54FC">
      <w:pPr>
        <w:rPr>
          <w:sz w:val="16"/>
        </w:rPr>
      </w:pPr>
      <w:r w:rsidRPr="00CF2964">
        <w:rPr>
          <w:sz w:val="16"/>
        </w:rPr>
        <w:t>--- question of intergenerational equity.</w:t>
      </w:r>
    </w:p>
    <w:p w14:paraId="64FAB28F" w14:textId="77777777" w:rsidR="006D54FC" w:rsidRPr="00CF2964" w:rsidRDefault="006D54FC" w:rsidP="006D54FC">
      <w:pPr>
        <w:rPr>
          <w:sz w:val="16"/>
        </w:rPr>
      </w:pPr>
      <w:r w:rsidRPr="00CF2964">
        <w:rPr>
          <w:sz w:val="16"/>
        </w:rPr>
        <w:t>--- existential threats are underestimated: global public good, intergenerational, unprecedented, scope neglect.</w:t>
      </w:r>
    </w:p>
    <w:p w14:paraId="00A10E57" w14:textId="77777777" w:rsidR="006D54FC" w:rsidRPr="00CF2964" w:rsidRDefault="006D54FC" w:rsidP="006D54FC">
      <w:r w:rsidRPr="00CF2964">
        <w:rPr>
          <w:rStyle w:val="Style13ptBold"/>
        </w:rPr>
        <w:t>GPP 17</w:t>
      </w:r>
      <w:r w:rsidRPr="00CF2964">
        <w:rPr>
          <w:sz w:val="16"/>
        </w:rPr>
        <w:t xml:space="preserve"> (Global Priorities Project, Future of Humanity Institute at the University of Oxford, Ministry for Foreign Affairs of Finland, “Existential Risk: Diplomacy and Governance,” Global Priorities Project, 2017, </w:t>
      </w:r>
      <w:hyperlink r:id="rId10" w:history="1">
        <w:r w:rsidRPr="00CF2964">
          <w:rPr>
            <w:rStyle w:val="Hyperlink"/>
            <w:sz w:val="16"/>
          </w:rPr>
          <w:t>https://www.fhi.ox.ac.uk/wp-content/uploads/Existential-Risks-2017-01-23.pdf</w:t>
        </w:r>
      </w:hyperlink>
      <w:r w:rsidRPr="00CF2964">
        <w:rPr>
          <w:sz w:val="16"/>
        </w:rPr>
        <w:t xml:space="preserve">, Accessed 7/22/2017, Kent Denver-jKIM) </w:t>
      </w:r>
    </w:p>
    <w:p w14:paraId="0092BF25" w14:textId="1D361ED2" w:rsidR="006D54FC" w:rsidRPr="00CF2964" w:rsidRDefault="006D54FC" w:rsidP="006D54FC">
      <w:pPr>
        <w:rPr>
          <w:sz w:val="16"/>
        </w:rPr>
      </w:pPr>
      <w:r w:rsidRPr="00CF2964">
        <w:rPr>
          <w:sz w:val="16"/>
        </w:rP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CF2964">
        <w:rPr>
          <w:rStyle w:val="StyleUnderline"/>
          <w:highlight w:val="green"/>
        </w:rPr>
        <w:t>Compare</w:t>
      </w:r>
      <w:r w:rsidRPr="00CF2964">
        <w:rPr>
          <w:rStyle w:val="StyleUnderline"/>
        </w:rPr>
        <w:t xml:space="preserve"> three outcomes: (1) </w:t>
      </w:r>
      <w:r w:rsidRPr="00CF2964">
        <w:rPr>
          <w:rStyle w:val="StyleUnderline"/>
          <w:highlight w:val="green"/>
        </w:rPr>
        <w:t>Peace</w:t>
      </w:r>
      <w:r w:rsidRPr="00CF2964">
        <w:rPr>
          <w:rStyle w:val="StyleUnderline"/>
        </w:rPr>
        <w:t xml:space="preserve">. (2) A nuclear </w:t>
      </w:r>
      <w:r w:rsidRPr="00CF2964">
        <w:rPr>
          <w:rStyle w:val="StyleUnderline"/>
          <w:highlight w:val="green"/>
        </w:rPr>
        <w:t>war that kills 99%</w:t>
      </w:r>
      <w:r w:rsidRPr="00CF2964">
        <w:rPr>
          <w:rStyle w:val="StyleUnderline"/>
        </w:rPr>
        <w:t xml:space="preserve"> of the world’s existing population. (3) A nuclear </w:t>
      </w:r>
      <w:r w:rsidRPr="00CF2964">
        <w:rPr>
          <w:rStyle w:val="StyleUnderline"/>
          <w:highlight w:val="green"/>
        </w:rPr>
        <w:t>war that kills 100%</w:t>
      </w:r>
      <w:r w:rsidRPr="00CF2964">
        <w:rPr>
          <w:rStyle w:val="StyleUnderline"/>
        </w:rPr>
        <w:t xml:space="preserve">. </w:t>
      </w:r>
      <w:r w:rsidRPr="00CF2964">
        <w:rPr>
          <w:sz w:val="16"/>
        </w:rPr>
        <w:t xml:space="preserve">(2) would be worse than (1), and (3) would be worse than (2). Which is the greater of these two differences? </w:t>
      </w:r>
      <w:r w:rsidRPr="00CF2964">
        <w:rPr>
          <w:rStyle w:val="StyleUnderline"/>
        </w:rPr>
        <w:t>Most people believe that the greater difference is between (1) and (2).</w:t>
      </w:r>
      <w:r w:rsidRPr="00CF2964">
        <w:rPr>
          <w:sz w:val="16"/>
        </w:rPr>
        <w:t xml:space="preserve"> </w:t>
      </w:r>
      <w:r w:rsidRPr="00CF2964">
        <w:rPr>
          <w:rStyle w:val="StyleUnderline"/>
        </w:rPr>
        <w:t xml:space="preserve">I believe that </w:t>
      </w:r>
      <w:r w:rsidRPr="00CF2964">
        <w:rPr>
          <w:rStyle w:val="StyleUnderline"/>
          <w:highlight w:val="green"/>
        </w:rPr>
        <w:t>the difference between (2) and (3) is</w:t>
      </w:r>
      <w:r w:rsidRPr="00CF2964">
        <w:rPr>
          <w:rStyle w:val="StyleUnderline"/>
        </w:rPr>
        <w:t xml:space="preserve"> very </w:t>
      </w:r>
      <w:r w:rsidRPr="00CF2964">
        <w:rPr>
          <w:rStyle w:val="StyleUnderline"/>
          <w:highlight w:val="green"/>
        </w:rPr>
        <w:t>much greater</w:t>
      </w:r>
      <w:r w:rsidRPr="00CF2964">
        <w:rPr>
          <w:sz w:val="16"/>
        </w:rPr>
        <w:t xml:space="preserve">. ... </w:t>
      </w:r>
      <w:r w:rsidRPr="00CF2964">
        <w:rPr>
          <w:rStyle w:val="StyleUnderline"/>
        </w:rPr>
        <w:t xml:space="preserve">The Earth will remain habitable for </w:t>
      </w:r>
      <w:r w:rsidRPr="00CF2964">
        <w:rPr>
          <w:rStyle w:val="Emphasis"/>
        </w:rPr>
        <w:t>at least another billion years</w:t>
      </w:r>
      <w:r w:rsidRPr="00CF2964">
        <w:rPr>
          <w:rStyle w:val="StyleUnderline"/>
        </w:rPr>
        <w:t>.</w:t>
      </w:r>
      <w:r w:rsidRPr="00CF2964">
        <w:rPr>
          <w:sz w:val="16"/>
        </w:rPr>
        <w:t xml:space="preserve"> </w:t>
      </w:r>
      <w:r w:rsidRPr="00CF2964">
        <w:rPr>
          <w:rStyle w:val="StyleUnderline"/>
        </w:rPr>
        <w:t>Civilization began only a few thousand years ago.</w:t>
      </w:r>
      <w:r w:rsidRPr="00CF2964">
        <w:rPr>
          <w:sz w:val="16"/>
        </w:rPr>
        <w:t xml:space="preserve"> </w:t>
      </w:r>
      <w:r w:rsidRPr="00CF2964">
        <w:rPr>
          <w:rStyle w:val="StyleUnderline"/>
          <w:highlight w:val="green"/>
        </w:rPr>
        <w:t>If we do not destroy mankind, these</w:t>
      </w:r>
      <w:r w:rsidRPr="00CF2964">
        <w:rPr>
          <w:rStyle w:val="StyleUnderline"/>
        </w:rPr>
        <w:t xml:space="preserve"> few thousand </w:t>
      </w:r>
      <w:r w:rsidRPr="00CF2964">
        <w:rPr>
          <w:rStyle w:val="StyleUnderline"/>
          <w:highlight w:val="green"/>
        </w:rPr>
        <w:t>years may be</w:t>
      </w:r>
      <w:r w:rsidRPr="00CF2964">
        <w:rPr>
          <w:rStyle w:val="StyleUnderline"/>
        </w:rPr>
        <w:t xml:space="preserve"> only </w:t>
      </w:r>
      <w:r w:rsidRPr="00CF2964">
        <w:rPr>
          <w:rStyle w:val="Emphasis"/>
          <w:highlight w:val="green"/>
        </w:rPr>
        <w:t>a tiny fraction</w:t>
      </w:r>
      <w:r w:rsidRPr="00CF2964">
        <w:rPr>
          <w:rStyle w:val="StyleUnderline"/>
          <w:highlight w:val="green"/>
        </w:rPr>
        <w:t xml:space="preserve"> of the whole of civilized</w:t>
      </w:r>
      <w:r w:rsidRPr="00CF2964">
        <w:rPr>
          <w:rStyle w:val="StyleUnderline"/>
        </w:rPr>
        <w:t xml:space="preserve"> human </w:t>
      </w:r>
      <w:r w:rsidRPr="00CF2964">
        <w:rPr>
          <w:rStyle w:val="StyleUnderline"/>
          <w:highlight w:val="green"/>
        </w:rPr>
        <w:t>history</w:t>
      </w:r>
      <w:r w:rsidRPr="00CF2964">
        <w:rPr>
          <w:rStyle w:val="StyleUnderline"/>
        </w:rPr>
        <w:t>.</w:t>
      </w:r>
      <w:r w:rsidRPr="00CF2964">
        <w:rPr>
          <w:sz w:val="16"/>
        </w:rPr>
        <w:t xml:space="preserve"> </w:t>
      </w:r>
      <w:r w:rsidRPr="00CF2964">
        <w:rPr>
          <w:rStyle w:val="StyleUnderline"/>
        </w:rPr>
        <w:t>The difference between (2) and (3) may thus be the difference between this tiny fraction and all of the rest of this history.</w:t>
      </w:r>
      <w:r w:rsidRPr="00CF2964">
        <w:rPr>
          <w:sz w:val="16"/>
        </w:rPr>
        <w:t xml:space="preserve"> </w:t>
      </w:r>
      <w:r w:rsidRPr="00CF2964">
        <w:rPr>
          <w:rStyle w:val="StyleUnderline"/>
        </w:rPr>
        <w:t xml:space="preserve">If we compare this possible history to a day, what has occurred so far is only a </w:t>
      </w:r>
      <w:r w:rsidRPr="00CF2964">
        <w:rPr>
          <w:rStyle w:val="Emphasis"/>
        </w:rPr>
        <w:t>fraction of a second</w:t>
      </w:r>
      <w:r w:rsidRPr="00CF2964">
        <w:rPr>
          <w:rStyle w:val="StyleUnderline"/>
        </w:rPr>
        <w:t>.65</w:t>
      </w:r>
      <w:r w:rsidRPr="00CF2964">
        <w:rPr>
          <w:sz w:val="16"/>
        </w:rPr>
        <w:t xml:space="preserve"> 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sidRPr="00CF2964">
        <w:rPr>
          <w:rStyle w:val="StyleUnderline"/>
        </w:rPr>
        <w:t xml:space="preserve">What makes </w:t>
      </w:r>
      <w:r w:rsidRPr="00CF2964">
        <w:rPr>
          <w:rStyle w:val="StyleUnderline"/>
          <w:highlight w:val="green"/>
        </w:rPr>
        <w:t>existential catastrophes</w:t>
      </w:r>
      <w:r w:rsidRPr="00CF2964">
        <w:rPr>
          <w:rStyle w:val="StyleUnderline"/>
        </w:rPr>
        <w:t xml:space="preserve"> especially bad is that they </w:t>
      </w:r>
      <w:r w:rsidRPr="00CF2964">
        <w:rPr>
          <w:rStyle w:val="StyleUnderline"/>
          <w:highlight w:val="green"/>
        </w:rPr>
        <w:t>would “</w:t>
      </w:r>
      <w:r w:rsidRPr="00CF2964">
        <w:rPr>
          <w:rStyle w:val="Emphasis"/>
          <w:highlight w:val="green"/>
        </w:rPr>
        <w:t>destroy the future</w:t>
      </w:r>
      <w:r w:rsidRPr="00CF2964">
        <w:rPr>
          <w:rStyle w:val="StyleUnderline"/>
          <w:highlight w:val="green"/>
        </w:rPr>
        <w:t>,”</w:t>
      </w:r>
      <w:r w:rsidRPr="00CF2964">
        <w:rPr>
          <w:rStyle w:val="StyleUnderline"/>
        </w:rPr>
        <w:t xml:space="preserve"> as</w:t>
      </w:r>
      <w:r w:rsidRPr="00CF2964">
        <w:rPr>
          <w:sz w:val="16"/>
        </w:rPr>
        <w:t xml:space="preserve"> another Oxford philosopher, Nick </w:t>
      </w:r>
      <w:r w:rsidRPr="00CF2964">
        <w:rPr>
          <w:rStyle w:val="StyleUnderline"/>
        </w:rPr>
        <w:t>Bostrom, puts it.</w:t>
      </w:r>
      <w:r w:rsidRPr="00CF2964">
        <w:rPr>
          <w:sz w:val="16"/>
        </w:rPr>
        <w:t xml:space="preserve">66 </w:t>
      </w:r>
      <w:r w:rsidRPr="00CF2964">
        <w:rPr>
          <w:rStyle w:val="StyleUnderline"/>
          <w:highlight w:val="green"/>
        </w:rPr>
        <w:t>This future could</w:t>
      </w:r>
      <w:r w:rsidRPr="00CF2964">
        <w:rPr>
          <w:rStyle w:val="StyleUnderline"/>
        </w:rPr>
        <w:t xml:space="preserve"> potentially </w:t>
      </w:r>
      <w:r w:rsidRPr="00CF2964">
        <w:rPr>
          <w:rStyle w:val="StyleUnderline"/>
          <w:highlight w:val="green"/>
        </w:rPr>
        <w:t>be</w:t>
      </w:r>
      <w:r w:rsidRPr="00CF2964">
        <w:rPr>
          <w:rStyle w:val="StyleUnderline"/>
        </w:rPr>
        <w:t xml:space="preserve"> extremely </w:t>
      </w:r>
      <w:r w:rsidRPr="00CF2964">
        <w:rPr>
          <w:rStyle w:val="StyleUnderline"/>
          <w:highlight w:val="green"/>
        </w:rPr>
        <w:t>long</w:t>
      </w:r>
      <w:r w:rsidRPr="00CF2964">
        <w:rPr>
          <w:rStyle w:val="StyleUnderline"/>
        </w:rPr>
        <w:t xml:space="preserve"> and full of </w:t>
      </w:r>
      <w:r w:rsidRPr="00CF2964">
        <w:rPr>
          <w:rStyle w:val="StyleUnderline"/>
          <w:highlight w:val="green"/>
        </w:rPr>
        <w:t>flourishing, and</w:t>
      </w:r>
      <w:r w:rsidRPr="00CF2964">
        <w:rPr>
          <w:rStyle w:val="StyleUnderline"/>
        </w:rPr>
        <w:t xml:space="preserve"> would therefore </w:t>
      </w:r>
      <w:r w:rsidRPr="00CF2964">
        <w:rPr>
          <w:rStyle w:val="StyleUnderline"/>
          <w:highlight w:val="green"/>
        </w:rPr>
        <w:t>have</w:t>
      </w:r>
      <w:r w:rsidRPr="00CF2964">
        <w:rPr>
          <w:rStyle w:val="StyleUnderline"/>
        </w:rPr>
        <w:t xml:space="preserve"> extremely </w:t>
      </w:r>
      <w:r w:rsidRPr="00CF2964">
        <w:rPr>
          <w:rStyle w:val="StyleUnderline"/>
          <w:highlight w:val="green"/>
        </w:rPr>
        <w:t>large value</w:t>
      </w:r>
      <w:r w:rsidRPr="00CF2964">
        <w:rPr>
          <w:rStyle w:val="StyleUnderline"/>
        </w:rPr>
        <w:t>.</w:t>
      </w:r>
      <w:r w:rsidRPr="00CF2964">
        <w:rPr>
          <w:sz w:val="16"/>
        </w:rPr>
        <w:t xml:space="preserve"> In standard risk analysis, when working out how to respond to risk, we work out the expected value of risk reduction, by weighing the probability that an action will prevent an adverse event against the severity of the event. </w:t>
      </w:r>
      <w:r w:rsidRPr="00CF2964">
        <w:rPr>
          <w:rStyle w:val="StyleUnderline"/>
        </w:rPr>
        <w:t>Because the value of preventing existential catastrophe is so vast, even a tiny probability of prevention has huge expected value.</w:t>
      </w:r>
      <w:r w:rsidRPr="00CF2964">
        <w:rPr>
          <w:sz w:val="16"/>
        </w:rPr>
        <w:t xml:space="preserve">67 Of course, there is persisting reasonable disagreement about ethics and there are a number of ways one might resist this conclusion.68 Therefore, it would be unjustified to be overconfident in Parfit and Bostrom’s argument. </w:t>
      </w:r>
      <w:r w:rsidRPr="00CF2964">
        <w:rPr>
          <w:rStyle w:val="StyleUnderline"/>
        </w:rPr>
        <w:t>In some areas, government policy does give significant weight to future generations.</w:t>
      </w:r>
      <w:r w:rsidRPr="00CF2964">
        <w:rPr>
          <w:sz w:val="16"/>
        </w:rPr>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CF2964">
        <w:rPr>
          <w:rStyle w:val="StyleUnderline"/>
        </w:rPr>
        <w:t>However, when it comes to existential risk, it would seem that we fail to live up to principles of intergenerational equity.</w:t>
      </w:r>
      <w:r w:rsidRPr="00CF2964">
        <w:rPr>
          <w:sz w:val="16"/>
        </w:rPr>
        <w:t xml:space="preserve"> </w:t>
      </w:r>
      <w:r w:rsidRPr="00CF2964">
        <w:rPr>
          <w:rStyle w:val="StyleUnderline"/>
          <w:highlight w:val="green"/>
        </w:rPr>
        <w:t>Existential catastrophe would</w:t>
      </w:r>
      <w:r w:rsidRPr="00CF2964">
        <w:rPr>
          <w:rStyle w:val="StyleUnderline"/>
        </w:rPr>
        <w:t xml:space="preserve"> not only </w:t>
      </w:r>
      <w:r w:rsidRPr="00CF2964">
        <w:rPr>
          <w:rStyle w:val="StyleUnderline"/>
          <w:highlight w:val="green"/>
        </w:rPr>
        <w:t>give future generations</w:t>
      </w:r>
      <w:r w:rsidRPr="00CF2964">
        <w:rPr>
          <w:rStyle w:val="StyleUnderline"/>
        </w:rPr>
        <w:t xml:space="preserve"> less than the current generations; </w:t>
      </w:r>
      <w:r w:rsidRPr="00CF2964">
        <w:rPr>
          <w:rStyle w:val="Emphasis"/>
        </w:rPr>
        <w:t xml:space="preserve">it would give them </w:t>
      </w:r>
      <w:r w:rsidRPr="00CF2964">
        <w:rPr>
          <w:rStyle w:val="Emphasis"/>
          <w:highlight w:val="green"/>
        </w:rPr>
        <w:t>nothing</w:t>
      </w:r>
      <w:r w:rsidRPr="00CF2964">
        <w:rPr>
          <w:rStyle w:val="StyleUnderline"/>
        </w:rPr>
        <w:t>.</w:t>
      </w:r>
      <w:r w:rsidRPr="00CF2964">
        <w:rPr>
          <w:sz w:val="16"/>
        </w:rPr>
        <w:t xml:space="preserve"> Indeed, </w:t>
      </w:r>
      <w:r w:rsidRPr="00CF2964">
        <w:rPr>
          <w:rStyle w:val="StyleUnderline"/>
        </w:rPr>
        <w:t>reducing existential risk plausibly has a quite low cost for us in comparison with the huge expected value it has for future generations.</w:t>
      </w:r>
      <w:r w:rsidRPr="00CF2964">
        <w:rPr>
          <w:sz w:val="16"/>
        </w:rPr>
        <w:t xml:space="preserve"> In spite of this, relatively little is done to reduce existential risk. </w:t>
      </w:r>
      <w:r w:rsidRPr="00CF2964">
        <w:rPr>
          <w:rStyle w:val="StyleUnderline"/>
        </w:rPr>
        <w:t xml:space="preserve">Unless we give up on norms of intergenerational equity, they give us a strong case for significantly increasing our efforts to reduce existential risks. </w:t>
      </w:r>
      <w:r w:rsidRPr="00CF2964">
        <w:rPr>
          <w:sz w:val="16"/>
        </w:rPr>
        <w:t xml:space="preserve">1.3. WHY EXISTENTIAL RISKS MAY BE SYSTEMATICALLY UNDERINVESTED IN, AND THE ROLE OF THE INTERNATIONAL COMMUNITY </w:t>
      </w:r>
      <w:r w:rsidRPr="00CF2964">
        <w:rPr>
          <w:rStyle w:val="StyleUnderline"/>
        </w:rPr>
        <w:t xml:space="preserve">In spite of the importance of </w:t>
      </w:r>
      <w:r w:rsidRPr="00CF2964">
        <w:rPr>
          <w:rStyle w:val="StyleUnderline"/>
          <w:highlight w:val="green"/>
        </w:rPr>
        <w:t>existential risk</w:t>
      </w:r>
      <w:r w:rsidRPr="00CF2964">
        <w:rPr>
          <w:rStyle w:val="StyleUnderline"/>
        </w:rPr>
        <w:t xml:space="preserve"> reduction, it probably </w:t>
      </w:r>
      <w:r w:rsidRPr="00CF2964">
        <w:rPr>
          <w:rStyle w:val="StyleUnderline"/>
          <w:highlight w:val="green"/>
        </w:rPr>
        <w:t>receives less attention than</w:t>
      </w:r>
      <w:r w:rsidRPr="00CF2964">
        <w:rPr>
          <w:rStyle w:val="StyleUnderline"/>
        </w:rPr>
        <w:t xml:space="preserve"> is </w:t>
      </w:r>
      <w:r w:rsidRPr="00CF2964">
        <w:rPr>
          <w:rStyle w:val="StyleUnderline"/>
          <w:highlight w:val="green"/>
        </w:rPr>
        <w:t>warranted</w:t>
      </w:r>
      <w:r w:rsidRPr="00CF2964">
        <w:rPr>
          <w:rStyle w:val="StyleUnderline"/>
        </w:rPr>
        <w:t>.</w:t>
      </w:r>
      <w:r w:rsidRPr="00CF2964">
        <w:rPr>
          <w:sz w:val="16"/>
        </w:rPr>
        <w:t xml:space="preserve"> As a result, concerted international cooperation is required if we are to receive adequate protection from existential risks. 1.3.1. Why existential risks are likely to be underinvested in </w:t>
      </w:r>
      <w:r w:rsidRPr="00CF2964">
        <w:rPr>
          <w:rStyle w:val="StyleUnderline"/>
        </w:rPr>
        <w:t>There are several reasons why existential risk reduction is likely to be underinvested in.</w:t>
      </w:r>
      <w:r w:rsidRPr="00CF2964">
        <w:rPr>
          <w:sz w:val="16"/>
        </w:rPr>
        <w:t xml:space="preserve"> </w:t>
      </w:r>
      <w:r w:rsidRPr="00CF2964">
        <w:rPr>
          <w:rStyle w:val="StyleUnderline"/>
        </w:rPr>
        <w:t xml:space="preserve">Firstly, </w:t>
      </w:r>
      <w:r w:rsidRPr="00CF2964">
        <w:rPr>
          <w:rStyle w:val="StyleUnderline"/>
          <w:highlight w:val="green"/>
        </w:rPr>
        <w:t>it is a global public</w:t>
      </w:r>
      <w:r w:rsidRPr="00CF2964">
        <w:rPr>
          <w:rStyle w:val="StyleUnderline"/>
        </w:rPr>
        <w:t xml:space="preserve"> good.</w:t>
      </w:r>
      <w:r w:rsidRPr="00CF2964">
        <w:rPr>
          <w:sz w:val="16"/>
        </w:rPr>
        <w:t xml:space="preserve"> </w:t>
      </w:r>
      <w:r w:rsidRPr="00CF2964">
        <w:rPr>
          <w:rStyle w:val="StyleUnderline"/>
        </w:rPr>
        <w:t>Economic theory predicts that such goods tend to be underprovided.</w:t>
      </w:r>
      <w:r w:rsidRPr="00CF2964">
        <w:rPr>
          <w:sz w:val="16"/>
        </w:rPr>
        <w:t xml:space="preserve"> </w:t>
      </w:r>
      <w:r w:rsidRPr="00CF2964">
        <w:rPr>
          <w:rStyle w:val="StyleUnderline"/>
        </w:rPr>
        <w:t>The benefits of existential risk reduction are widely and indivisibly dispersed around the globe from the countries responsible for taking action.</w:t>
      </w:r>
      <w:r w:rsidRPr="00CF2964">
        <w:rPr>
          <w:sz w:val="16"/>
        </w:rPr>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CF2964">
        <w:rPr>
          <w:rStyle w:val="StyleUnderline"/>
        </w:rPr>
        <w:t>Secondly</w:t>
      </w:r>
      <w:r w:rsidRPr="00CF2964">
        <w:rPr>
          <w:sz w:val="16"/>
        </w:rPr>
        <w:t xml:space="preserve">, as already suggested above, </w:t>
      </w:r>
      <w:r w:rsidRPr="00CF2964">
        <w:rPr>
          <w:rStyle w:val="StyleUnderline"/>
        </w:rPr>
        <w:t xml:space="preserve">existential risk reduction is an </w:t>
      </w:r>
      <w:r w:rsidRPr="00CF2964">
        <w:rPr>
          <w:rStyle w:val="StyleUnderline"/>
          <w:highlight w:val="green"/>
        </w:rPr>
        <w:t>intergenerational</w:t>
      </w:r>
      <w:r w:rsidRPr="00CF2964">
        <w:rPr>
          <w:rStyle w:val="StyleUnderline"/>
        </w:rPr>
        <w:t xml:space="preserve"> public </w:t>
      </w:r>
      <w:r w:rsidRPr="00CF2964">
        <w:rPr>
          <w:rStyle w:val="StyleUnderline"/>
          <w:highlight w:val="green"/>
        </w:rPr>
        <w:t>good</w:t>
      </w:r>
      <w:r w:rsidRPr="00CF2964">
        <w:rPr>
          <w:rStyle w:val="StyleUnderline"/>
        </w:rPr>
        <w:t>: most of the benefits are enjoyed by future generations who have no say in the political process.</w:t>
      </w:r>
      <w:r w:rsidRPr="00CF2964">
        <w:rPr>
          <w:sz w:val="16"/>
        </w:rPr>
        <w:t xml:space="preserve"> </w:t>
      </w:r>
      <w:r w:rsidRPr="00CF2964">
        <w:rPr>
          <w:rStyle w:val="StyleUnderline"/>
        </w:rPr>
        <w:t>For these goods, the problem is temporal free riding: the current generation enjoys the benefits of inaction while future generations bear the costs. Thirdly</w:t>
      </w:r>
      <w:r w:rsidRPr="00CF2964">
        <w:rPr>
          <w:sz w:val="16"/>
        </w:rPr>
        <w:t xml:space="preserve">, many </w:t>
      </w:r>
      <w:r w:rsidRPr="00CF2964">
        <w:rPr>
          <w:rStyle w:val="StyleUnderline"/>
        </w:rPr>
        <w:t>existential risks</w:t>
      </w:r>
      <w:r w:rsidRPr="00CF2964">
        <w:rPr>
          <w:sz w:val="16"/>
        </w:rPr>
        <w:t xml:space="preserve">, such as machine superintelligence, engineered pandemics, and solar geoengineering, </w:t>
      </w:r>
      <w:r w:rsidRPr="00CF2964">
        <w:rPr>
          <w:rStyle w:val="StyleUnderline"/>
        </w:rPr>
        <w:t>pose an unprecedented and uncertain future threat.</w:t>
      </w:r>
      <w:r w:rsidRPr="00CF2964">
        <w:rPr>
          <w:sz w:val="16"/>
        </w:rPr>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CF2964">
        <w:rPr>
          <w:rStyle w:val="StyleUnderline"/>
          <w:highlight w:val="green"/>
        </w:rPr>
        <w:t>Cognitive biases</w:t>
      </w:r>
      <w:r w:rsidRPr="00CF2964">
        <w:rPr>
          <w:rStyle w:val="StyleUnderline"/>
        </w:rPr>
        <w:t xml:space="preserve"> also </w:t>
      </w:r>
      <w:r w:rsidRPr="00CF2964">
        <w:rPr>
          <w:rStyle w:val="StyleUnderline"/>
          <w:highlight w:val="green"/>
        </w:rPr>
        <w:t>lead people to underestimate</w:t>
      </w:r>
      <w:r w:rsidRPr="00CF2964">
        <w:rPr>
          <w:rStyle w:val="StyleUnderline"/>
        </w:rPr>
        <w:t xml:space="preserve"> existential </w:t>
      </w:r>
      <w:r w:rsidRPr="00CF2964">
        <w:rPr>
          <w:rStyle w:val="StyleUnderline"/>
          <w:highlight w:val="green"/>
        </w:rPr>
        <w:t>risks</w:t>
      </w:r>
      <w:r w:rsidRPr="00CF2964">
        <w:rPr>
          <w:rStyle w:val="StyleUnderline"/>
        </w:rPr>
        <w:t>.</w:t>
      </w:r>
      <w:r w:rsidRPr="00CF2964">
        <w:rPr>
          <w:sz w:val="16"/>
        </w:rPr>
        <w:t xml:space="preserve"> </w:t>
      </w:r>
      <w:r w:rsidRPr="00CF2964">
        <w:rPr>
          <w:rStyle w:val="StyleUnderline"/>
        </w:rPr>
        <w:t>Since there have not been any catastrophes of this magnitude, these risks are not salient to politicians and the public.</w:t>
      </w:r>
      <w:r w:rsidRPr="00CF2964">
        <w:rPr>
          <w:sz w:val="16"/>
        </w:rPr>
        <w:t xml:space="preserve">72 This is an example of the misapplication of the availability heuristic, a mental shortcut which assumes that something is important only if it can be readily recalled. </w:t>
      </w:r>
      <w:r w:rsidRPr="00CF2964">
        <w:rPr>
          <w:rStyle w:val="StyleUnderline"/>
          <w:highlight w:val="green"/>
        </w:rPr>
        <w:t>Another</w:t>
      </w:r>
      <w:r w:rsidRPr="00CF2964">
        <w:rPr>
          <w:rStyle w:val="StyleUnderline"/>
        </w:rPr>
        <w:t xml:space="preserve"> cognitive bias affecting perceptions of existential risk </w:t>
      </w:r>
      <w:r w:rsidRPr="00CF2964">
        <w:rPr>
          <w:rStyle w:val="StyleUnderline"/>
          <w:highlight w:val="green"/>
        </w:rPr>
        <w:t>is scope neglect</w:t>
      </w:r>
      <w:r w:rsidRPr="00CF2964">
        <w:rPr>
          <w:rStyle w:val="StyleUnderline"/>
        </w:rPr>
        <w:t>.</w:t>
      </w:r>
      <w:r w:rsidRPr="00CF2964">
        <w:rPr>
          <w:sz w:val="16"/>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CF2964">
        <w:rPr>
          <w:rStyle w:val="StyleUnderline"/>
        </w:rPr>
        <w:t>People become numbed to the effect of saving lives when the numbers get too large.</w:t>
      </w:r>
      <w:r w:rsidRPr="00CF2964">
        <w:rPr>
          <w:sz w:val="16"/>
        </w:rPr>
        <w:t xml:space="preserve"> 74 </w:t>
      </w:r>
      <w:r w:rsidRPr="00CF2964">
        <w:rPr>
          <w:rStyle w:val="StyleUnderline"/>
        </w:rPr>
        <w:t>Scope neglect is a particularly acute problem for existential risk because the numbers at stake are so large.</w:t>
      </w:r>
      <w:r w:rsidRPr="00CF2964">
        <w:rPr>
          <w:sz w:val="16"/>
        </w:rPr>
        <w:t xml:space="preserve"> </w:t>
      </w:r>
      <w:r w:rsidRPr="00CF2964">
        <w:rPr>
          <w:rStyle w:val="StyleUnderline"/>
        </w:rPr>
        <w:t>Due to scope neglect, decision-makers are prone to treat existential risks in a similar way to problems which are less severe by many orders of magnitude.</w:t>
      </w:r>
      <w:r w:rsidRPr="00CF2964">
        <w:rPr>
          <w:sz w:val="16"/>
        </w:rPr>
        <w:t xml:space="preserve"> A wide range of other cognitive biases are likely to affect the evaluation of existential risks.75</w:t>
      </w:r>
    </w:p>
    <w:p w14:paraId="6D441168" w14:textId="256921AC" w:rsidR="00A95652" w:rsidRPr="00CF2964" w:rsidRDefault="006D54FC" w:rsidP="00F00197">
      <w:pPr>
        <w:pStyle w:val="Heading2"/>
      </w:pPr>
      <w:r w:rsidRPr="00CF2964">
        <w:t>Case</w:t>
      </w:r>
    </w:p>
    <w:p w14:paraId="4D3D9408" w14:textId="42FEBD46" w:rsidR="00F00197" w:rsidRPr="00CF2964" w:rsidRDefault="00E86062" w:rsidP="00F00197">
      <w:pPr>
        <w:pStyle w:val="Heading3"/>
      </w:pPr>
      <w:r w:rsidRPr="00CF2964">
        <w:t>--Top</w:t>
      </w:r>
    </w:p>
    <w:p w14:paraId="2FD35507" w14:textId="1E7363E5" w:rsidR="00E86062" w:rsidRPr="00CF2964" w:rsidRDefault="00E86062" w:rsidP="00E86062">
      <w:pPr>
        <w:pStyle w:val="Heading4"/>
      </w:pPr>
      <w:r w:rsidRPr="00CF2964">
        <w:t>1. The aff is just a cover for YTs to keep exploiting indigenous people on Earth – space is a much better replacement for terrestrial mining, which is exploitative and infringes on indigenous land.</w:t>
      </w:r>
    </w:p>
    <w:p w14:paraId="5B47B475" w14:textId="77777777" w:rsidR="00E86062" w:rsidRPr="00CF2964" w:rsidRDefault="00E86062" w:rsidP="00E86062">
      <w:r w:rsidRPr="00CF2964">
        <w:rPr>
          <w:rStyle w:val="Style13ptBold"/>
        </w:rPr>
        <w:t>MIT Technology Review</w:t>
      </w:r>
      <w:r w:rsidRPr="00CF2964">
        <w:t xml:space="preserve"> 10/19/20</w:t>
      </w:r>
      <w:r w:rsidRPr="00CF2964">
        <w:rPr>
          <w:rStyle w:val="Style13ptBold"/>
        </w:rPr>
        <w:t>18</w:t>
      </w:r>
      <w:r w:rsidRPr="00CF2964">
        <w:t xml:space="preserve"> [“Asteroid mining might actually be better for the environment”] [DS] [https://www.technologyreview.com/2018/10/19/139664/asteroid-mining-might-actually-be-better-for-the-environment/]</w:t>
      </w:r>
    </w:p>
    <w:p w14:paraId="68E2E343" w14:textId="77777777" w:rsidR="00E86062" w:rsidRPr="00CF2964" w:rsidRDefault="00E86062" w:rsidP="00E86062">
      <w:pPr>
        <w:rPr>
          <w:rStyle w:val="Emphasis"/>
        </w:rPr>
      </w:pPr>
      <w:r w:rsidRPr="00CF2964">
        <w:rPr>
          <w:rStyle w:val="Emphasis"/>
          <w:highlight w:val="cyan"/>
        </w:rPr>
        <w:t>The first study of its environmental impact suggests that extracting resources</w:t>
      </w:r>
      <w:r w:rsidRPr="00CF2964">
        <w:rPr>
          <w:rStyle w:val="Emphasis"/>
        </w:rPr>
        <w:t xml:space="preserve"> such as platinum </w:t>
      </w:r>
      <w:r w:rsidRPr="00CF2964">
        <w:rPr>
          <w:rStyle w:val="Emphasis"/>
          <w:highlight w:val="cyan"/>
        </w:rPr>
        <w:t>from asteroids might be cleaner</w:t>
      </w:r>
      <w:r w:rsidRPr="00CF2964">
        <w:rPr>
          <w:rStyle w:val="Emphasis"/>
        </w:rPr>
        <w:t xml:space="preserve"> </w:t>
      </w:r>
      <w:r w:rsidRPr="00CF2964">
        <w:rPr>
          <w:rStyle w:val="Emphasis"/>
          <w:highlight w:val="cyan"/>
        </w:rPr>
        <w:t>than</w:t>
      </w:r>
      <w:r w:rsidRPr="00CF2964">
        <w:rPr>
          <w:rStyle w:val="Emphasis"/>
        </w:rPr>
        <w:t xml:space="preserve"> doing so on </w:t>
      </w:r>
      <w:r w:rsidRPr="00CF2964">
        <w:rPr>
          <w:rStyle w:val="Emphasis"/>
          <w:highlight w:val="cyan"/>
        </w:rPr>
        <w:t>Earth</w:t>
      </w:r>
      <w:r w:rsidRPr="00CF2964">
        <w:rPr>
          <w:rStyle w:val="Emphasis"/>
        </w:rPr>
        <w:t>.</w:t>
      </w:r>
    </w:p>
    <w:p w14:paraId="63357DB8" w14:textId="77777777" w:rsidR="00E86062" w:rsidRPr="00CF2964" w:rsidRDefault="00E86062" w:rsidP="00E86062">
      <w:r w:rsidRPr="00CF2964">
        <w:t>For a certain kind of investor, asteroid mining is a path to untold riches. Astronomers have long known that asteroids are rich in otherwise scarce resources such as platinum and water. So an obvious idea is to mine this stuff and return it to Earth—or, in the case of water, to a moon base or Earth-orbiting space station.</w:t>
      </w:r>
    </w:p>
    <w:p w14:paraId="1624E9C4" w14:textId="77777777" w:rsidR="00E86062" w:rsidRPr="00CF2964" w:rsidRDefault="00E86062" w:rsidP="00E86062">
      <w:r w:rsidRPr="00CF2964">
        <w:rPr>
          <w:rStyle w:val="StyleUnderline"/>
        </w:rPr>
        <w:t>There is no shortage of interest in these ventures</w:t>
      </w:r>
      <w:r w:rsidRPr="00CF2964">
        <w:t>. In the last decade, investors have funded half a dozen companies that have set their sights on various nearby rocks. To many observers, it’s only a matter of time before such a mission gets the green light.</w:t>
      </w:r>
    </w:p>
    <w:p w14:paraId="2128C997" w14:textId="77777777" w:rsidR="00E86062" w:rsidRPr="00CF2964" w:rsidRDefault="00E86062" w:rsidP="00E86062">
      <w:r w:rsidRPr="00CF2964">
        <w:t xml:space="preserve">But profit margins are only part of the picture. A potentially more significant aspect of these missions is the impact they will have on Earth’s environment. But </w:t>
      </w:r>
      <w:r w:rsidRPr="00CF2964">
        <w:rPr>
          <w:rStyle w:val="StyleUnderline"/>
          <w:highlight w:val="cyan"/>
        </w:rPr>
        <w:t>nobody has assessed this environmental impact</w:t>
      </w:r>
      <w:r w:rsidRPr="00CF2964">
        <w:t xml:space="preserve"> in detail.</w:t>
      </w:r>
    </w:p>
    <w:p w14:paraId="34CA60FA" w14:textId="77777777" w:rsidR="00E86062" w:rsidRPr="00CF2964" w:rsidRDefault="00E86062" w:rsidP="00E86062">
      <w:pPr>
        <w:rPr>
          <w:rStyle w:val="StyleUnderline"/>
        </w:rPr>
      </w:pPr>
      <w:r w:rsidRPr="00CF2964">
        <w:rPr>
          <w:rStyle w:val="StyleUnderline"/>
          <w:highlight w:val="cyan"/>
        </w:rPr>
        <w:t>Today, that changes</w:t>
      </w:r>
      <w:r w:rsidRPr="00CF2964">
        <w:rPr>
          <w:rStyle w:val="StyleUnderline"/>
        </w:rPr>
        <w:t xml:space="preserve"> thanks to the work of Andreas Hein and colleagues at the University of Paris-Saclay in France. These guys have calculated the greenhouse-gas emissions from asteroid-mining operations and compared them with the emissions from similar Earth-based activities. Their results provide some eyebrow-raising insights into the benefits that asteroid mining might provide.</w:t>
      </w:r>
    </w:p>
    <w:p w14:paraId="52F7165C" w14:textId="77777777" w:rsidR="00E86062" w:rsidRPr="00CF2964" w:rsidRDefault="00E86062" w:rsidP="00E86062">
      <w:r w:rsidRPr="00CF2964">
        <w:t>The calculations are relatively straightforward. Rocket launches release significant amounts of greenhouse gases into the atmosphere. The fuel on board the first stage of a rocket burns in Earth’s atmosphere to form carbon dioxide. For kerosene-burning rockets, one kilogram of fuel creates three kilograms of CO2. (The second and third stages operate outside the Earth’s atmosphere and so can be ignored.)</w:t>
      </w:r>
    </w:p>
    <w:p w14:paraId="6C21A275" w14:textId="77777777" w:rsidR="00E86062" w:rsidRPr="00CF2964" w:rsidRDefault="00E86062" w:rsidP="00E86062">
      <w:r w:rsidRPr="00CF2964">
        <w:t>Reentries are just as damaging. That’s because a significant mass of a re-entering vehicle ablates in the upper atmosphere, producing NOx such as nitrous oxide (N2O), a greenhouse gas that is about 300 times more potent than CO2. By one estimate, the space shuttle released about 20% of its mass in the form of N2O every time it returned to Earth.</w:t>
      </w:r>
    </w:p>
    <w:p w14:paraId="616256F1" w14:textId="77777777" w:rsidR="00E86062" w:rsidRPr="00CF2964" w:rsidRDefault="00E86062" w:rsidP="00E86062">
      <w:r w:rsidRPr="00CF2964">
        <w:t xml:space="preserve">Hein and co use these numbers to calculate that </w:t>
      </w:r>
      <w:r w:rsidRPr="00CF2964">
        <w:rPr>
          <w:rStyle w:val="StyleUnderline"/>
        </w:rPr>
        <w:t xml:space="preserve">a kilogram of platinum mined </w:t>
      </w:r>
      <w:r w:rsidRPr="00CF2964">
        <w:rPr>
          <w:rStyle w:val="StyleUnderline"/>
          <w:highlight w:val="cyan"/>
        </w:rPr>
        <w:t>from an asteroid</w:t>
      </w:r>
      <w:r w:rsidRPr="00CF2964">
        <w:t xml:space="preserve"> </w:t>
      </w:r>
      <w:r w:rsidRPr="00CF2964">
        <w:rPr>
          <w:rStyle w:val="StyleUnderline"/>
        </w:rPr>
        <w:t>would release some 150 kilograms of CO2</w:t>
      </w:r>
      <w:r w:rsidRPr="00CF2964">
        <w:t xml:space="preserve"> into Earth’s atmosphere. However, </w:t>
      </w:r>
      <w:r w:rsidRPr="00CF2964">
        <w:rPr>
          <w:rStyle w:val="StyleUnderline"/>
        </w:rPr>
        <w:t>economies of scale</w:t>
      </w:r>
      <w:r w:rsidRPr="00CF2964">
        <w:t xml:space="preserve"> from large asteroid-mining operations </w:t>
      </w:r>
      <w:r w:rsidRPr="00CF2964">
        <w:rPr>
          <w:rStyle w:val="StyleUnderline"/>
        </w:rPr>
        <w:t xml:space="preserve">could lower this to about </w:t>
      </w:r>
      <w:r w:rsidRPr="00CF2964">
        <w:rPr>
          <w:rStyle w:val="StyleUnderline"/>
          <w:highlight w:val="cyan"/>
        </w:rPr>
        <w:t>60 kilograms of CO2 per kilogram of platinum</w:t>
      </w:r>
      <w:r w:rsidRPr="00CF2964">
        <w:t>.</w:t>
      </w:r>
    </w:p>
    <w:p w14:paraId="14AE3FE2" w14:textId="77777777" w:rsidR="00E86062" w:rsidRPr="00CF2964" w:rsidRDefault="00E86062" w:rsidP="00E86062">
      <w:r w:rsidRPr="00CF2964">
        <w:t>That needs to be compared with the emission from Earth-based mining. Here, platinum mining generates significant greenhouse gases, mostly from the energy it takes to remove this stuff from the ground.</w:t>
      </w:r>
    </w:p>
    <w:p w14:paraId="7BD57CE4" w14:textId="77777777" w:rsidR="00E86062" w:rsidRPr="00CF2964" w:rsidRDefault="00E86062" w:rsidP="00E86062">
      <w:r w:rsidRPr="00CF2964">
        <w:t xml:space="preserve">Indeed, the numbers are huge. The mining industry estimates that </w:t>
      </w:r>
      <w:r w:rsidRPr="00CF2964">
        <w:rPr>
          <w:rStyle w:val="Emphasis"/>
          <w:highlight w:val="cyan"/>
        </w:rPr>
        <w:t>producing one kilogram of platinum on Earth releases around 40,000 kilograms of carbon dioxide</w:t>
      </w:r>
      <w:r w:rsidRPr="00CF2964">
        <w:t>. “</w:t>
      </w:r>
      <w:r w:rsidRPr="00CF2964">
        <w:rPr>
          <w:rStyle w:val="StyleUnderline"/>
          <w:highlight w:val="cyan"/>
        </w:rPr>
        <w:t xml:space="preserve">The global warming effect of Earth-based mining is </w:t>
      </w:r>
      <w:r w:rsidRPr="00CF2964">
        <w:rPr>
          <w:rStyle w:val="Emphasis"/>
          <w:highlight w:val="cyan"/>
        </w:rPr>
        <w:t>several orders of magnitude larger</w:t>
      </w:r>
      <w:r w:rsidRPr="00CF2964">
        <w:t>,” say Hein and co.</w:t>
      </w:r>
    </w:p>
    <w:p w14:paraId="48253515" w14:textId="77777777" w:rsidR="00E86062" w:rsidRPr="00CF2964" w:rsidRDefault="00E86062" w:rsidP="00E86062">
      <w:r w:rsidRPr="00CF2964">
        <w:rPr>
          <w:rStyle w:val="StyleUnderline"/>
          <w:highlight w:val="cyan"/>
        </w:rPr>
        <w:t>The figures for water are also encouraging</w:t>
      </w:r>
      <w:r w:rsidRPr="00CF2964">
        <w:t>. In this case, the authors calculate the greenhouse-gas emissions from an asteroid-mining operation that returns water to anywhere within the moon’s orbit, a so-called cis-lunar orbit.  They compare this to the emissions from sending the same volume of water from Earth into orbit.</w:t>
      </w:r>
    </w:p>
    <w:p w14:paraId="41B00F2E" w14:textId="7881C8DE" w:rsidR="00E86062" w:rsidRPr="00CF2964" w:rsidRDefault="00E86062" w:rsidP="00E86062">
      <w:r w:rsidRPr="00CF2964">
        <w:t>The big difference is that a water-carrying vehicle from Earth can haul only a small percentage of its mass as water. But an asteroid-mining spacecraft can transport a significant multiple of its mass as water to cis-lunar orbit. “Substantial savings in greenhouse gas emissions can be achieved,” say Hein and co.</w:t>
      </w:r>
    </w:p>
    <w:p w14:paraId="1E6F044B" w14:textId="419E95DF" w:rsidR="00E86062" w:rsidRPr="00CF2964" w:rsidRDefault="00E86062" w:rsidP="00E86062"/>
    <w:p w14:paraId="53EA2C0D" w14:textId="77777777" w:rsidR="00730553" w:rsidRPr="00D452E5" w:rsidRDefault="00730553" w:rsidP="00730553">
      <w:pPr>
        <w:spacing w:before="40" w:after="0" w:line="240" w:lineRule="auto"/>
        <w:outlineLvl w:val="3"/>
        <w:rPr>
          <w:rFonts w:eastAsia="Times New Roman"/>
          <w:b/>
          <w:bCs/>
          <w:sz w:val="24"/>
        </w:rPr>
      </w:pPr>
      <w:r>
        <w:rPr>
          <w:rFonts w:eastAsia="Times New Roman"/>
          <w:b/>
          <w:bCs/>
          <w:color w:val="000000"/>
          <w:sz w:val="26"/>
          <w:szCs w:val="26"/>
        </w:rPr>
        <w:t xml:space="preserve">Mining on Earth actively harms Natives – </w:t>
      </w:r>
    </w:p>
    <w:p w14:paraId="59A8D107" w14:textId="77777777" w:rsidR="00730553" w:rsidRPr="00D452E5" w:rsidRDefault="00730553" w:rsidP="00730553">
      <w:pPr>
        <w:spacing w:line="240" w:lineRule="auto"/>
        <w:rPr>
          <w:rFonts w:eastAsia="Times New Roman"/>
          <w:sz w:val="24"/>
        </w:rPr>
      </w:pPr>
      <w:r w:rsidRPr="00D452E5">
        <w:rPr>
          <w:rFonts w:eastAsia="Times New Roman"/>
          <w:b/>
          <w:bCs/>
          <w:color w:val="000000"/>
          <w:sz w:val="30"/>
          <w:szCs w:val="30"/>
          <w:u w:val="single"/>
        </w:rPr>
        <w:t>Churchill 3</w:t>
      </w:r>
      <w:r w:rsidRPr="00D452E5">
        <w:rPr>
          <w:rFonts w:eastAsia="Times New Roman"/>
          <w:color w:val="000000"/>
        </w:rPr>
        <w:t xml:space="preserve"> </w:t>
      </w:r>
      <w:r w:rsidRPr="00D452E5">
        <w:rPr>
          <w:rFonts w:eastAsia="Times New Roman"/>
          <w:color w:val="000000"/>
          <w:sz w:val="16"/>
          <w:szCs w:val="16"/>
        </w:rPr>
        <w:t xml:space="preserve">[Ward Churchill, Acts of Rebellion, published 2003, Professor of Ethnic Studies at University of Colorado, </w:t>
      </w:r>
      <w:proofErr w:type="gramStart"/>
      <w:r w:rsidRPr="00D452E5">
        <w:rPr>
          <w:rFonts w:eastAsia="Times New Roman"/>
          <w:color w:val="000000"/>
          <w:sz w:val="16"/>
          <w:szCs w:val="16"/>
        </w:rPr>
        <w:t>Boulder,,</w:t>
      </w:r>
      <w:proofErr w:type="gramEnd"/>
      <w:r w:rsidRPr="00D452E5">
        <w:rPr>
          <w:rFonts w:eastAsia="Times New Roman"/>
          <w:color w:val="000000"/>
          <w:sz w:val="16"/>
          <w:szCs w:val="16"/>
        </w:rPr>
        <w:t xml:space="preserve"> pages 103-106, accessed 10.3.2015]//</w:t>
      </w:r>
      <w:proofErr w:type="spellStart"/>
      <w:r w:rsidRPr="00D452E5">
        <w:rPr>
          <w:rFonts w:eastAsia="Times New Roman"/>
          <w:color w:val="000000"/>
          <w:sz w:val="16"/>
          <w:szCs w:val="16"/>
        </w:rPr>
        <w:t>TRossow</w:t>
      </w:r>
      <w:proofErr w:type="spellEnd"/>
    </w:p>
    <w:p w14:paraId="635FBBA9" w14:textId="77777777" w:rsidR="005649D9" w:rsidRDefault="00730553" w:rsidP="00730553">
      <w:pPr>
        <w:spacing w:line="240" w:lineRule="auto"/>
        <w:rPr>
          <w:rFonts w:eastAsia="Times New Roman"/>
          <w:color w:val="000000"/>
          <w:u w:val="single"/>
          <w:shd w:val="clear" w:color="auto" w:fill="FFFF00"/>
        </w:rPr>
      </w:pPr>
      <w:r w:rsidRPr="00D452E5">
        <w:rPr>
          <w:rFonts w:eastAsia="Times New Roman"/>
          <w:color w:val="000000"/>
          <w:sz w:val="16"/>
          <w:szCs w:val="16"/>
        </w:rPr>
        <w:t xml:space="preserve">IN 1903, THE UNITED STATES SUPREME COURT OPINED THAT, AS A RACIAL GROUP, American Indians, like minor children and those deemed mentally deficient or deranged, should be viewed as legally incompetent to manage our own assets and affairs. Indians were therefore to be understood as perpetual “wards” of the federal government, the high court held, the government our permanent “trustee.” With a deft circularity of reasoning, the justices then proceeded to assert that, since it was Indians’ intrinsic incompetence which had led to our being placed under trust supervision, we should by the same definition be construed as having no standing from which to challenge the exercise of our trustee’s authority over us.1 Thus did the U.S. formally and unilaterally assign itself “plenary”—that is, absolute and unchallengeable—power over all native lands, lives, and natural resources within the area of forty-eight contiguous states of North America, as well as Alaska, Hawai‘i and other external possessions such as Guam and “American” Samoa. The only curb upon the imagined prerogatives of the United States in this regard was/is an equally self-appointed fiduciary responsibility to act, or at least claim to act, in the “best interests” of those it has subjugated both physically and juridically.2 Although the basic proposition at issue has undergone almost continuous modification and perfection over the years, it remains very much in effect at present.3 </w:t>
      </w:r>
      <w:r w:rsidRPr="00D452E5">
        <w:rPr>
          <w:rFonts w:eastAsia="Times New Roman"/>
          <w:color w:val="000000"/>
          <w:u w:val="single"/>
        </w:rPr>
        <w:t>The scale and implications of the situation are in some ways staggering</w:t>
      </w:r>
      <w:r w:rsidRPr="00D452E5">
        <w:rPr>
          <w:rFonts w:eastAsia="Times New Roman"/>
          <w:color w:val="000000"/>
          <w:sz w:val="16"/>
          <w:szCs w:val="16"/>
        </w:rPr>
        <w:t xml:space="preserve">. In its 1978 final report, </w:t>
      </w:r>
      <w:r w:rsidRPr="00D452E5">
        <w:rPr>
          <w:rFonts w:eastAsia="Times New Roman"/>
          <w:color w:val="000000"/>
          <w:u w:val="single"/>
        </w:rPr>
        <w:t>the government’s own Indian Claims Commission conceded that after more than thirty years’ intensive investigation, it had been unable to find evidence that the U.S. had ever acquired anything resembling legitimate title to about 35 percent of its claimed territoriality, all of which therefore remains native property in a legal sense</w:t>
      </w:r>
      <w:r w:rsidRPr="00D452E5">
        <w:rPr>
          <w:rFonts w:eastAsia="Times New Roman"/>
          <w:color w:val="000000"/>
          <w:sz w:val="16"/>
          <w:szCs w:val="16"/>
        </w:rPr>
        <w:t xml:space="preserve">.4 The approximately </w:t>
      </w:r>
      <w:r w:rsidRPr="00D452E5">
        <w:rPr>
          <w:rFonts w:eastAsia="Times New Roman"/>
          <w:color w:val="000000"/>
          <w:u w:val="single"/>
        </w:rPr>
        <w:t xml:space="preserve">2.5 percent of </w:t>
      </w:r>
      <w:r w:rsidRPr="00D452E5">
        <w:rPr>
          <w:rFonts w:eastAsia="Times New Roman"/>
          <w:color w:val="000000"/>
          <w:u w:val="single"/>
          <w:shd w:val="clear" w:color="auto" w:fill="FFFF00"/>
        </w:rPr>
        <w:t>U.S. territory currently reserved for Indian use and occupancy</w:t>
      </w:r>
      <w:r w:rsidRPr="00D452E5">
        <w:rPr>
          <w:rFonts w:eastAsia="Times New Roman"/>
          <w:color w:val="000000"/>
          <w:sz w:val="16"/>
          <w:szCs w:val="16"/>
        </w:rPr>
        <w:t>—most of it still held in federal trust status—</w:t>
      </w:r>
      <w:r w:rsidRPr="00D452E5">
        <w:rPr>
          <w:rFonts w:eastAsia="Times New Roman"/>
          <w:color w:val="000000"/>
          <w:u w:val="single"/>
          <w:shd w:val="clear" w:color="auto" w:fill="FFFF00"/>
        </w:rPr>
        <w:t>is</w:t>
      </w:r>
      <w:r w:rsidRPr="00D452E5">
        <w:rPr>
          <w:rFonts w:eastAsia="Times New Roman"/>
          <w:color w:val="000000"/>
          <w:u w:val="single"/>
        </w:rPr>
        <w:t xml:space="preserve"> also </w:t>
      </w:r>
      <w:r w:rsidRPr="00D452E5">
        <w:rPr>
          <w:rFonts w:eastAsia="Times New Roman"/>
          <w:color w:val="000000"/>
          <w:u w:val="single"/>
          <w:shd w:val="clear" w:color="auto" w:fill="FFFF00"/>
        </w:rPr>
        <w:t>extraordinarily rich in mineral resources</w:t>
      </w:r>
      <w:r w:rsidRPr="00D452E5">
        <w:rPr>
          <w:rFonts w:eastAsia="Times New Roman"/>
          <w:color w:val="000000"/>
          <w:sz w:val="16"/>
          <w:szCs w:val="16"/>
        </w:rPr>
        <w:t xml:space="preserve">.5 </w:t>
      </w:r>
      <w:r w:rsidRPr="00D452E5">
        <w:rPr>
          <w:rFonts w:eastAsia="Times New Roman"/>
          <w:color w:val="000000"/>
          <w:u w:val="single"/>
        </w:rPr>
        <w:t xml:space="preserve">As much as </w:t>
      </w:r>
      <w:r w:rsidRPr="00D452E5">
        <w:rPr>
          <w:rFonts w:eastAsia="Times New Roman"/>
          <w:color w:val="000000"/>
          <w:u w:val="single"/>
          <w:shd w:val="clear" w:color="auto" w:fill="FFFF00"/>
        </w:rPr>
        <w:t>two-thirds of</w:t>
      </w:r>
      <w:r w:rsidRPr="00D452E5">
        <w:rPr>
          <w:rFonts w:eastAsia="Times New Roman"/>
          <w:color w:val="000000"/>
          <w:u w:val="single"/>
        </w:rPr>
        <w:t xml:space="preserve"> the </w:t>
      </w:r>
      <w:r w:rsidRPr="00D452E5">
        <w:rPr>
          <w:rFonts w:eastAsia="Times New Roman"/>
          <w:color w:val="000000"/>
          <w:u w:val="single"/>
          <w:shd w:val="clear" w:color="auto" w:fill="FFFF00"/>
        </w:rPr>
        <w:t>uranium ore</w:t>
      </w:r>
      <w:r w:rsidRPr="00D452E5">
        <w:rPr>
          <w:rFonts w:eastAsia="Times New Roman"/>
          <w:color w:val="000000"/>
          <w:u w:val="single"/>
        </w:rPr>
        <w:t xml:space="preserve"> the U.S. claims as its own </w:t>
      </w:r>
      <w:r w:rsidRPr="00D452E5">
        <w:rPr>
          <w:rFonts w:eastAsia="Times New Roman"/>
          <w:color w:val="000000"/>
          <w:u w:val="single"/>
          <w:shd w:val="clear" w:color="auto" w:fill="FFFF00"/>
        </w:rPr>
        <w:t>is</w:t>
      </w:r>
      <w:r w:rsidRPr="00D452E5">
        <w:rPr>
          <w:rFonts w:eastAsia="Times New Roman"/>
          <w:color w:val="000000"/>
          <w:u w:val="single"/>
        </w:rPr>
        <w:t xml:space="preserve"> situated </w:t>
      </w:r>
      <w:r w:rsidRPr="00D452E5">
        <w:rPr>
          <w:rFonts w:eastAsia="Times New Roman"/>
          <w:color w:val="000000"/>
          <w:u w:val="single"/>
          <w:shd w:val="clear" w:color="auto" w:fill="FFFF00"/>
        </w:rPr>
        <w:t>within reservation boundaries, as is</w:t>
      </w:r>
      <w:r w:rsidRPr="00D452E5">
        <w:rPr>
          <w:rFonts w:eastAsia="Times New Roman"/>
          <w:color w:val="000000"/>
          <w:u w:val="single"/>
        </w:rPr>
        <w:t xml:space="preserve"> about </w:t>
      </w:r>
      <w:r w:rsidRPr="00D452E5">
        <w:rPr>
          <w:rFonts w:eastAsia="Times New Roman"/>
          <w:color w:val="000000"/>
          <w:u w:val="single"/>
          <w:shd w:val="clear" w:color="auto" w:fill="FFFF00"/>
        </w:rPr>
        <w:t>a quarter of</w:t>
      </w:r>
      <w:r w:rsidRPr="00D452E5">
        <w:rPr>
          <w:rFonts w:eastAsia="Times New Roman"/>
          <w:color w:val="000000"/>
          <w:u w:val="single"/>
        </w:rPr>
        <w:t xml:space="preserve"> the readily accessible low sulfur </w:t>
      </w:r>
      <w:r w:rsidRPr="00D452E5">
        <w:rPr>
          <w:rFonts w:eastAsia="Times New Roman"/>
          <w:color w:val="000000"/>
          <w:u w:val="single"/>
          <w:shd w:val="clear" w:color="auto" w:fill="FFFF00"/>
        </w:rPr>
        <w:t>coal,</w:t>
      </w:r>
      <w:r w:rsidRPr="00D452E5">
        <w:rPr>
          <w:rFonts w:eastAsia="Times New Roman"/>
          <w:color w:val="000000"/>
          <w:u w:val="single"/>
        </w:rPr>
        <w:t xml:space="preserve"> up to </w:t>
      </w:r>
      <w:r w:rsidRPr="00D452E5">
        <w:rPr>
          <w:rFonts w:eastAsia="Times New Roman"/>
          <w:color w:val="000000"/>
          <w:u w:val="single"/>
          <w:shd w:val="clear" w:color="auto" w:fill="FFFF00"/>
        </w:rPr>
        <w:t>twenty percent of</w:t>
      </w:r>
      <w:r w:rsidRPr="00D452E5">
        <w:rPr>
          <w:rFonts w:eastAsia="Times New Roman"/>
          <w:color w:val="000000"/>
          <w:u w:val="single"/>
        </w:rPr>
        <w:t xml:space="preserve"> the </w:t>
      </w:r>
      <w:r w:rsidRPr="00D452E5">
        <w:rPr>
          <w:rFonts w:eastAsia="Times New Roman"/>
          <w:color w:val="000000"/>
          <w:u w:val="single"/>
          <w:shd w:val="clear" w:color="auto" w:fill="FFFF00"/>
        </w:rPr>
        <w:t>oil and natural gas</w:t>
      </w:r>
      <w:r w:rsidRPr="00D452E5">
        <w:rPr>
          <w:rFonts w:eastAsia="Times New Roman"/>
          <w:color w:val="000000"/>
          <w:u w:val="single"/>
        </w:rPr>
        <w:t xml:space="preserve">, and </w:t>
      </w:r>
      <w:r w:rsidRPr="00D452E5">
        <w:rPr>
          <w:rFonts w:eastAsia="Times New Roman"/>
          <w:color w:val="000000"/>
          <w:highlight w:val="yellow"/>
          <w:u w:val="single"/>
        </w:rPr>
        <w:t>substantial deposits of molybdenum, copper, bauxite, and zeolite</w:t>
      </w:r>
      <w:r w:rsidRPr="00D452E5">
        <w:rPr>
          <w:rFonts w:eastAsia="Times New Roman"/>
          <w:color w:val="000000"/>
          <w:sz w:val="16"/>
          <w:szCs w:val="16"/>
        </w:rPr>
        <w:t xml:space="preserve">.6 The Bureau of Indian Affairs (BIA), a component of the U.S. Department of Interior, presently administers trust relations with several hundred indigenous peoples and communities encompassing, by official count, some two million individuals.7 </w:t>
      </w:r>
      <w:r w:rsidRPr="00D452E5">
        <w:rPr>
          <w:rFonts w:eastAsia="Times New Roman"/>
          <w:color w:val="000000"/>
          <w:u w:val="single"/>
        </w:rPr>
        <w:t xml:space="preserve">Simple arithmetic reveals that when the fifty million-odd acres of reserved land is divided by the federal tally of Indians, we end up as the largest landholding group in North America on a per capita basis. </w:t>
      </w:r>
      <w:r w:rsidRPr="00D452E5">
        <w:rPr>
          <w:rFonts w:eastAsia="Times New Roman"/>
          <w:color w:val="000000"/>
          <w:u w:val="single"/>
          <w:shd w:val="clear" w:color="auto" w:fill="FFFF00"/>
        </w:rPr>
        <w:t>Divide the</w:t>
      </w:r>
      <w:r w:rsidRPr="00D452E5">
        <w:rPr>
          <w:rFonts w:eastAsia="Times New Roman"/>
          <w:color w:val="000000"/>
          <w:u w:val="single"/>
        </w:rPr>
        <w:t xml:space="preserve"> estimated </w:t>
      </w:r>
      <w:r w:rsidRPr="00D452E5">
        <w:rPr>
          <w:rFonts w:eastAsia="Times New Roman"/>
          <w:color w:val="000000"/>
          <w:u w:val="single"/>
          <w:shd w:val="clear" w:color="auto" w:fill="FFFF00"/>
        </w:rPr>
        <w:t>dollar value of the mineral assets</w:t>
      </w:r>
      <w:r w:rsidRPr="00D452E5">
        <w:rPr>
          <w:rFonts w:eastAsia="Times New Roman"/>
          <w:color w:val="000000"/>
          <w:u w:val="single"/>
        </w:rPr>
        <w:t xml:space="preserve"> within the land </w:t>
      </w:r>
      <w:r w:rsidRPr="00D452E5">
        <w:rPr>
          <w:rFonts w:eastAsia="Times New Roman"/>
          <w:color w:val="000000"/>
          <w:u w:val="single"/>
          <w:shd w:val="clear" w:color="auto" w:fill="FFFF00"/>
        </w:rPr>
        <w:t>by the number of Indians and</w:t>
      </w:r>
      <w:r w:rsidRPr="00D452E5">
        <w:rPr>
          <w:rFonts w:eastAsia="Times New Roman"/>
          <w:color w:val="000000"/>
          <w:u w:val="single"/>
        </w:rPr>
        <w:t xml:space="preserve"> you </w:t>
      </w:r>
      <w:r w:rsidRPr="00D452E5">
        <w:rPr>
          <w:rFonts w:eastAsia="Times New Roman"/>
          <w:color w:val="000000"/>
          <w:u w:val="single"/>
          <w:shd w:val="clear" w:color="auto" w:fill="FFFF00"/>
        </w:rPr>
        <w:t>end up with native people as the wealthiest population</w:t>
      </w:r>
      <w:r w:rsidRPr="00D452E5">
        <w:rPr>
          <w:rFonts w:eastAsia="Times New Roman"/>
          <w:color w:val="000000"/>
          <w:u w:val="single"/>
        </w:rPr>
        <w:t xml:space="preserve"> aggregate on the continent</w:t>
      </w:r>
      <w:r w:rsidRPr="00D452E5">
        <w:rPr>
          <w:rFonts w:eastAsia="Times New Roman"/>
          <w:color w:val="000000"/>
          <w:sz w:val="16"/>
          <w:szCs w:val="16"/>
        </w:rPr>
        <w:t xml:space="preserve"> (again, on a per capita basis). </w:t>
      </w:r>
      <w:r w:rsidRPr="00D452E5">
        <w:rPr>
          <w:rFonts w:eastAsia="Times New Roman"/>
          <w:color w:val="000000"/>
          <w:u w:val="single"/>
        </w:rPr>
        <w:t xml:space="preserve">All of this is, unfortunately, </w:t>
      </w:r>
      <w:r w:rsidRPr="00D452E5">
        <w:rPr>
          <w:rFonts w:eastAsia="Times New Roman"/>
          <w:b/>
          <w:bCs/>
          <w:color w:val="000000"/>
          <w:u w:val="single"/>
          <w:shd w:val="clear" w:color="auto" w:fill="FFFF00"/>
        </w:rPr>
        <w:t>on paper</w:t>
      </w:r>
      <w:r w:rsidRPr="00D452E5">
        <w:rPr>
          <w:rFonts w:eastAsia="Times New Roman"/>
          <w:color w:val="000000"/>
          <w:sz w:val="16"/>
          <w:szCs w:val="16"/>
        </w:rPr>
        <w:t xml:space="preserve">. The practical reality is </w:t>
      </w:r>
      <w:r w:rsidRPr="00D452E5">
        <w:rPr>
          <w:rFonts w:eastAsia="Times New Roman"/>
          <w:color w:val="000000"/>
          <w:sz w:val="16"/>
          <w:szCs w:val="16"/>
          <w:shd w:val="clear" w:color="auto" w:fill="FFFF00"/>
        </w:rPr>
        <w:t xml:space="preserve">that </w:t>
      </w:r>
      <w:r w:rsidRPr="00D452E5">
        <w:rPr>
          <w:rFonts w:eastAsia="Times New Roman"/>
          <w:color w:val="000000"/>
          <w:u w:val="single"/>
          <w:shd w:val="clear" w:color="auto" w:fill="FFFF00"/>
        </w:rPr>
        <w:t>American Indians,</w:t>
      </w:r>
      <w:r w:rsidRPr="00D452E5">
        <w:rPr>
          <w:rFonts w:eastAsia="Times New Roman"/>
          <w:color w:val="000000"/>
          <w:u w:val="single"/>
        </w:rPr>
        <w:t xml:space="preserve"> far from being well off, </w:t>
      </w:r>
      <w:r w:rsidRPr="00D452E5">
        <w:rPr>
          <w:rFonts w:eastAsia="Times New Roman"/>
          <w:color w:val="000000"/>
          <w:u w:val="single"/>
          <w:shd w:val="clear" w:color="auto" w:fill="FFFF00"/>
        </w:rPr>
        <w:t>are</w:t>
      </w:r>
      <w:r w:rsidRPr="00D452E5">
        <w:rPr>
          <w:rFonts w:eastAsia="Times New Roman"/>
          <w:color w:val="000000"/>
          <w:u w:val="single"/>
        </w:rPr>
        <w:t xml:space="preserve"> today </w:t>
      </w:r>
      <w:r w:rsidRPr="00D452E5">
        <w:rPr>
          <w:rFonts w:eastAsia="Times New Roman"/>
          <w:color w:val="000000"/>
          <w:u w:val="single"/>
          <w:shd w:val="clear" w:color="auto" w:fill="FFFF00"/>
        </w:rPr>
        <w:t>the most impoverished sector of the U.S. population</w:t>
      </w:r>
      <w:r w:rsidRPr="00D452E5">
        <w:rPr>
          <w:rFonts w:eastAsia="Times New Roman"/>
          <w:color w:val="000000"/>
          <w:sz w:val="16"/>
          <w:szCs w:val="16"/>
        </w:rPr>
        <w:t xml:space="preserve">.8 </w:t>
      </w:r>
      <w:r w:rsidRPr="00D452E5">
        <w:rPr>
          <w:rFonts w:eastAsia="Times New Roman"/>
          <w:color w:val="000000"/>
          <w:u w:val="single"/>
        </w:rPr>
        <w:t>We experience by far the lowest average annual and lifetime incomes of any group</w:t>
      </w:r>
      <w:r w:rsidRPr="00D452E5">
        <w:rPr>
          <w:rFonts w:eastAsia="Times New Roman"/>
          <w:color w:val="000000"/>
          <w:sz w:val="16"/>
          <w:szCs w:val="16"/>
        </w:rPr>
        <w:t xml:space="preserve">. </w:t>
      </w:r>
      <w:r w:rsidRPr="00D452E5">
        <w:rPr>
          <w:rFonts w:eastAsia="Times New Roman"/>
          <w:color w:val="000000"/>
          <w:sz w:val="12"/>
          <w:szCs w:val="12"/>
        </w:rPr>
        <w:t xml:space="preserve">The poorest locality in the United States for 23 of the past 25 years has been Shannon County, on the Pine Ridge Sioux Reservation in South Dakota, where a recent study found 88 percent of the available housing to be substandard, much of it to the point of virtual uninhabitability. The annual per capita income in Shannon County was barely over $2,000 in 1995, while unemployment hovered in the 90th percentile.9 Bad as conditions are on Pine Ridge, they are only marginally worse than those on the adjoining Rosebud Sioux Reservation and a host of others. In many ways, health data convey the costs and consequences of such deep and chronic poverty far better than their financial counterparts. These begin with the facts that, overall, American Indians suffer far and away the highest rates of malnutrition, death from exposure, and infant mortality (14. 5 times the national average on some reservations).10 The Indian health level is the lowest and the disease rate the highest of all major population groups in the United States. The incidence of tuberculosis is over 400 percent the national average. Similar statistics show the incidence of strep infections is 1,000 percent, meningitis is 2,000 percent higher, and dysentery is 10, 000 percent higher. Death rates from disease are shocking when Indian and non- Indian populations are compared. Influenza and pneumonia are 300 percent greater killers among Indians. Diseases such as hepatitis are at epidemic proportions, with an 800 percent higher chance of death. Diabetes is almost a plague [6.8 times the general population rate].11 It should come as no surprise, given the </w:t>
      </w:r>
      <w:proofErr w:type="spellStart"/>
      <w:r w:rsidRPr="00D452E5">
        <w:rPr>
          <w:rFonts w:eastAsia="Times New Roman"/>
          <w:color w:val="000000"/>
          <w:sz w:val="12"/>
          <w:szCs w:val="12"/>
        </w:rPr>
        <w:t>ubiquitousness</w:t>
      </w:r>
      <w:proofErr w:type="spellEnd"/>
      <w:r w:rsidRPr="00D452E5">
        <w:rPr>
          <w:rFonts w:eastAsia="Times New Roman"/>
          <w:color w:val="000000"/>
          <w:sz w:val="12"/>
          <w:szCs w:val="12"/>
        </w:rPr>
        <w:t xml:space="preserve"> of such circumstances, that alcoholism and other addictions take an inordinate toll Although fewer Indians drink than do </w:t>
      </w:r>
      <w:proofErr w:type="spellStart"/>
      <w:r w:rsidRPr="00D452E5">
        <w:rPr>
          <w:rFonts w:eastAsia="Times New Roman"/>
          <w:color w:val="000000"/>
          <w:sz w:val="12"/>
          <w:szCs w:val="12"/>
        </w:rPr>
        <w:t>nonindians</w:t>
      </w:r>
      <w:proofErr w:type="spellEnd"/>
      <w:r w:rsidRPr="00D452E5">
        <w:rPr>
          <w:rFonts w:eastAsia="Times New Roman"/>
          <w:color w:val="000000"/>
          <w:sz w:val="12"/>
          <w:szCs w:val="12"/>
        </w:rPr>
        <w:t xml:space="preserve">, the rate of alcohol-related accidental deaths among native people is ten times that of the general population, while the rate of Fetal Alcohol Syndrome (FAS) among the newborn is 33 times greater.12 The suicide rate among Indians is ten times the national norm, while, among native youth, it is 10,000 percent higher than among our </w:t>
      </w:r>
      <w:proofErr w:type="spellStart"/>
      <w:r w:rsidRPr="00D452E5">
        <w:rPr>
          <w:rFonts w:eastAsia="Times New Roman"/>
          <w:color w:val="000000"/>
          <w:sz w:val="12"/>
          <w:szCs w:val="12"/>
        </w:rPr>
        <w:t>nonindian</w:t>
      </w:r>
      <w:proofErr w:type="spellEnd"/>
      <w:r w:rsidRPr="00D452E5">
        <w:rPr>
          <w:rFonts w:eastAsia="Times New Roman"/>
          <w:color w:val="000000"/>
          <w:sz w:val="12"/>
          <w:szCs w:val="12"/>
        </w:rPr>
        <w:t xml:space="preserve"> counterparts.13 All told, the current life expectancy of a reservation-based American Indian male is less than fifty years in a society where the average man lives 71.8 years. Reservation-based Indian women live approximately three years longer than males, but general population women enjoy an average life expectancy seven years longer than </w:t>
      </w:r>
      <w:proofErr w:type="spellStart"/>
      <w:r w:rsidRPr="00D452E5">
        <w:rPr>
          <w:rFonts w:eastAsia="Times New Roman"/>
          <w:color w:val="000000"/>
          <w:sz w:val="12"/>
          <w:szCs w:val="12"/>
        </w:rPr>
        <w:t>nonindian</w:t>
      </w:r>
      <w:proofErr w:type="spellEnd"/>
      <w:r w:rsidRPr="00D452E5">
        <w:rPr>
          <w:rFonts w:eastAsia="Times New Roman"/>
          <w:color w:val="000000"/>
          <w:sz w:val="12"/>
          <w:szCs w:val="12"/>
        </w:rPr>
        <w:t xml:space="preserve"> men.14 Hence, every time an </w:t>
      </w:r>
      <w:proofErr w:type="gramStart"/>
      <w:r w:rsidRPr="00D452E5">
        <w:rPr>
          <w:rFonts w:eastAsia="Times New Roman"/>
          <w:color w:val="000000"/>
          <w:sz w:val="12"/>
          <w:szCs w:val="12"/>
        </w:rPr>
        <w:t>American Indian dies</w:t>
      </w:r>
      <w:proofErr w:type="gramEnd"/>
      <w:r w:rsidRPr="00D452E5">
        <w:rPr>
          <w:rFonts w:eastAsia="Times New Roman"/>
          <w:color w:val="000000"/>
          <w:sz w:val="12"/>
          <w:szCs w:val="12"/>
        </w:rPr>
        <w:t xml:space="preserve"> on a reservation—or, conversely, every time a child is born—it can be argued that about one-third of a lifetime is lost. This thirtieth percentile attrition of the native population has prevailed throughout the twentieth century, a situation clearly smacking of genocide.15 This last is, of course, a policy-driven phenomenon, not something inadvertent or merely “unfortunate.” Here,</w:t>
      </w:r>
      <w:r w:rsidRPr="00D452E5">
        <w:rPr>
          <w:rFonts w:eastAsia="Times New Roman"/>
          <w:color w:val="000000"/>
          <w:sz w:val="16"/>
          <w:szCs w:val="16"/>
        </w:rPr>
        <w:t xml:space="preserve"> </w:t>
      </w:r>
      <w:r w:rsidRPr="00D452E5">
        <w:rPr>
          <w:rFonts w:eastAsia="Times New Roman"/>
          <w:color w:val="000000"/>
          <w:u w:val="single"/>
        </w:rPr>
        <w:t>the BIA’s exercise of trust authority over native assets comes into play. While it has orchestrated the increasingly intensive “development” of reservation lands since 1945, a matter which might logically have been expected to alleviate at least the worst of the symptomologies sketched above, the Bureau’s role in setting the rates at which land was/is leased and royalties for extracted minerals were/are paid by major corporations has precluded any such result</w:t>
      </w:r>
      <w:r w:rsidRPr="00D452E5">
        <w:rPr>
          <w:rFonts w:eastAsia="Times New Roman"/>
          <w:color w:val="000000"/>
          <w:sz w:val="16"/>
          <w:szCs w:val="16"/>
        </w:rPr>
        <w:t xml:space="preserve">.16 </w:t>
      </w:r>
      <w:r w:rsidRPr="00D452E5">
        <w:rPr>
          <w:rFonts w:eastAsia="Times New Roman"/>
          <w:color w:val="000000"/>
          <w:u w:val="single"/>
          <w:shd w:val="clear" w:color="auto" w:fill="FFFF00"/>
        </w:rPr>
        <w:t xml:space="preserve">Instances in which the BIA has opted to rent out the more productive areas on reservations to </w:t>
      </w:r>
      <w:proofErr w:type="spellStart"/>
      <w:r w:rsidRPr="00D452E5">
        <w:rPr>
          <w:rFonts w:eastAsia="Times New Roman"/>
          <w:color w:val="000000"/>
          <w:u w:val="single"/>
          <w:shd w:val="clear" w:color="auto" w:fill="FFFF00"/>
        </w:rPr>
        <w:t>nonindian</w:t>
      </w:r>
      <w:proofErr w:type="spellEnd"/>
      <w:r w:rsidRPr="00D452E5">
        <w:rPr>
          <w:rFonts w:eastAsia="Times New Roman"/>
          <w:color w:val="000000"/>
          <w:u w:val="single"/>
        </w:rPr>
        <w:t xml:space="preserve"> ranchers or agribusiness </w:t>
      </w:r>
      <w:r w:rsidRPr="00D452E5">
        <w:rPr>
          <w:rFonts w:eastAsia="Times New Roman"/>
          <w:color w:val="000000"/>
          <w:u w:val="single"/>
          <w:shd w:val="clear" w:color="auto" w:fill="FFFF00"/>
        </w:rPr>
        <w:t>interests</w:t>
      </w:r>
      <w:r w:rsidRPr="00D452E5">
        <w:rPr>
          <w:rFonts w:eastAsia="Times New Roman"/>
          <w:color w:val="000000"/>
          <w:u w:val="single"/>
        </w:rPr>
        <w:t xml:space="preserve"> for as little as $1 per acre per year, and for as long as 99 years, </w:t>
      </w:r>
      <w:r w:rsidRPr="00D452E5">
        <w:rPr>
          <w:rFonts w:eastAsia="Times New Roman"/>
          <w:color w:val="000000"/>
          <w:u w:val="single"/>
          <w:shd w:val="clear" w:color="auto" w:fill="FFFF00"/>
        </w:rPr>
        <w:t>are legion and notorious</w:t>
      </w:r>
    </w:p>
    <w:p w14:paraId="3C67DF5F" w14:textId="46FFEE24" w:rsidR="00730553" w:rsidRPr="00D452E5" w:rsidRDefault="00730553" w:rsidP="00730553">
      <w:pPr>
        <w:spacing w:line="240" w:lineRule="auto"/>
        <w:rPr>
          <w:rFonts w:eastAsia="Times New Roman"/>
          <w:sz w:val="24"/>
        </w:rPr>
      </w:pPr>
      <w:r w:rsidRPr="00D452E5">
        <w:rPr>
          <w:rFonts w:eastAsia="Times New Roman"/>
          <w:color w:val="000000"/>
          <w:sz w:val="16"/>
          <w:szCs w:val="16"/>
        </w:rPr>
        <w:t xml:space="preserve">.17 As to mineral royalties, </w:t>
      </w:r>
      <w:r w:rsidRPr="00D452E5">
        <w:rPr>
          <w:rFonts w:eastAsia="Times New Roman"/>
          <w:color w:val="000000"/>
          <w:u w:val="single"/>
        </w:rPr>
        <w:t>the Bureau has consistently structured contracts “</w:t>
      </w:r>
      <w:proofErr w:type="gramStart"/>
      <w:r w:rsidRPr="00D452E5">
        <w:rPr>
          <w:rFonts w:eastAsia="Times New Roman"/>
          <w:color w:val="000000"/>
          <w:u w:val="single"/>
        </w:rPr>
        <w:t>in</w:t>
      </w:r>
      <w:proofErr w:type="gramEnd"/>
      <w:r w:rsidRPr="00D452E5">
        <w:rPr>
          <w:rFonts w:eastAsia="Times New Roman"/>
          <w:color w:val="000000"/>
          <w:u w:val="single"/>
        </w:rPr>
        <w:t xml:space="preserve"> behalf of” Indians which require payment of as little as ten percent of market rates while releasing participating corporations from such normal overhead expenses as the maintenance of minimum standards for worker/ community safety and environmental safeguards</w:t>
      </w:r>
      <w:r w:rsidRPr="00D452E5">
        <w:rPr>
          <w:rFonts w:eastAsia="Times New Roman"/>
          <w:color w:val="000000"/>
          <w:sz w:val="16"/>
          <w:szCs w:val="16"/>
        </w:rPr>
        <w:t xml:space="preserve">. In fact, </w:t>
      </w:r>
      <w:r w:rsidRPr="00D452E5">
        <w:rPr>
          <w:rFonts w:eastAsia="Times New Roman"/>
          <w:color w:val="000000"/>
          <w:u w:val="single"/>
        </w:rPr>
        <w:t xml:space="preserve">most such arrangements have not even provided for a semblance of </w:t>
      </w:r>
      <w:proofErr w:type="spellStart"/>
      <w:r w:rsidRPr="00D452E5">
        <w:rPr>
          <w:rFonts w:eastAsia="Times New Roman"/>
          <w:color w:val="000000"/>
          <w:u w:val="single"/>
        </w:rPr>
        <w:t>postoperational</w:t>
      </w:r>
      <w:proofErr w:type="spellEnd"/>
      <w:r w:rsidRPr="00D452E5">
        <w:rPr>
          <w:rFonts w:eastAsia="Times New Roman"/>
          <w:color w:val="000000"/>
          <w:u w:val="single"/>
        </w:rPr>
        <w:t xml:space="preserve"> </w:t>
      </w:r>
      <w:proofErr w:type="spellStart"/>
      <w:r w:rsidRPr="00D452E5">
        <w:rPr>
          <w:rFonts w:eastAsia="Times New Roman"/>
          <w:color w:val="000000"/>
          <w:u w:val="single"/>
        </w:rPr>
        <w:t>clean up</w:t>
      </w:r>
      <w:proofErr w:type="spellEnd"/>
      <w:r w:rsidRPr="00D452E5">
        <w:rPr>
          <w:rFonts w:eastAsia="Times New Roman"/>
          <w:color w:val="000000"/>
          <w:u w:val="single"/>
        </w:rPr>
        <w:t xml:space="preserve"> of mining and processing sites</w:t>
      </w:r>
      <w:r w:rsidRPr="00D452E5">
        <w:rPr>
          <w:rFonts w:eastAsia="Times New Roman"/>
          <w:color w:val="000000"/>
          <w:sz w:val="16"/>
          <w:szCs w:val="16"/>
        </w:rPr>
        <w:t xml:space="preserve">.18 </w:t>
      </w:r>
      <w:r w:rsidRPr="00D452E5">
        <w:rPr>
          <w:rFonts w:eastAsia="Times New Roman"/>
          <w:color w:val="000000"/>
          <w:u w:val="single"/>
          <w:shd w:val="clear" w:color="auto" w:fill="FFFF00"/>
        </w:rPr>
        <w:t>Such “savings” accrue to U.S. corporations in the form of</w:t>
      </w:r>
      <w:r w:rsidRPr="00D452E5">
        <w:rPr>
          <w:rFonts w:eastAsia="Times New Roman"/>
          <w:b/>
          <w:bCs/>
          <w:color w:val="000000"/>
          <w:u w:val="single"/>
          <w:shd w:val="clear" w:color="auto" w:fill="FFFF00"/>
        </w:rPr>
        <w:t xml:space="preserve"> </w:t>
      </w:r>
      <w:proofErr w:type="spellStart"/>
      <w:r w:rsidRPr="00D452E5">
        <w:rPr>
          <w:rFonts w:eastAsia="Times New Roman"/>
          <w:b/>
          <w:bCs/>
          <w:color w:val="000000"/>
          <w:u w:val="single"/>
          <w:shd w:val="clear" w:color="auto" w:fill="FFFF00"/>
        </w:rPr>
        <w:t>superprofits</w:t>
      </w:r>
      <w:proofErr w:type="spellEnd"/>
      <w:r w:rsidRPr="00D452E5">
        <w:rPr>
          <w:rFonts w:eastAsia="Times New Roman"/>
          <w:b/>
          <w:bCs/>
          <w:color w:val="000000"/>
          <w:u w:val="single"/>
          <w:shd w:val="clear" w:color="auto" w:fill="FFFF00"/>
        </w:rPr>
        <w:t xml:space="preserve"> indistinguishable from those gleaned through their enterprises in the Third World</w:t>
      </w:r>
      <w:r w:rsidRPr="00D452E5">
        <w:rPr>
          <w:rFonts w:eastAsia="Times New Roman"/>
          <w:color w:val="000000"/>
          <w:sz w:val="16"/>
          <w:szCs w:val="16"/>
        </w:rPr>
        <w:t xml:space="preserve">, </w:t>
      </w:r>
      <w:r w:rsidRPr="00D452E5">
        <w:rPr>
          <w:rFonts w:eastAsia="Times New Roman"/>
          <w:color w:val="000000"/>
          <w:u w:val="single"/>
        </w:rPr>
        <w:t xml:space="preserve">a matter </w:t>
      </w:r>
      <w:r w:rsidRPr="00D452E5">
        <w:rPr>
          <w:rFonts w:eastAsia="Times New Roman"/>
          <w:color w:val="000000"/>
          <w:u w:val="single"/>
          <w:shd w:val="clear" w:color="auto" w:fill="FFFF00"/>
        </w:rPr>
        <w:t>which has</w:t>
      </w:r>
      <w:r w:rsidRPr="00D452E5">
        <w:rPr>
          <w:rFonts w:eastAsia="Times New Roman"/>
          <w:color w:val="000000"/>
          <w:u w:val="single"/>
        </w:rPr>
        <w:t xml:space="preserve"> unquestionably </w:t>
      </w:r>
      <w:r w:rsidRPr="00D452E5">
        <w:rPr>
          <w:rFonts w:eastAsia="Times New Roman"/>
          <w:color w:val="000000"/>
          <w:u w:val="single"/>
          <w:shd w:val="clear" w:color="auto" w:fill="FFFF00"/>
        </w:rPr>
        <w:t>facilitated the emergence of the U</w:t>
      </w:r>
      <w:r w:rsidRPr="00D452E5">
        <w:rPr>
          <w:rFonts w:eastAsia="Times New Roman"/>
          <w:color w:val="000000"/>
          <w:u w:val="single"/>
        </w:rPr>
        <w:t xml:space="preserve">nited </w:t>
      </w:r>
      <w:r w:rsidRPr="00D452E5">
        <w:rPr>
          <w:rFonts w:eastAsia="Times New Roman"/>
          <w:color w:val="000000"/>
          <w:u w:val="single"/>
          <w:shd w:val="clear" w:color="auto" w:fill="FFFF00"/>
        </w:rPr>
        <w:t>S</w:t>
      </w:r>
      <w:r w:rsidRPr="00D452E5">
        <w:rPr>
          <w:rFonts w:eastAsia="Times New Roman"/>
          <w:color w:val="000000"/>
          <w:u w:val="single"/>
        </w:rPr>
        <w:t xml:space="preserve">tates </w:t>
      </w:r>
      <w:r w:rsidRPr="00D452E5">
        <w:rPr>
          <w:rFonts w:eastAsia="Times New Roman"/>
          <w:color w:val="000000"/>
          <w:u w:val="single"/>
          <w:shd w:val="clear" w:color="auto" w:fill="FFFF00"/>
        </w:rPr>
        <w:t xml:space="preserve">as the </w:t>
      </w:r>
      <w:proofErr w:type="spellStart"/>
      <w:r w:rsidRPr="00D452E5">
        <w:rPr>
          <w:rFonts w:eastAsia="Times New Roman"/>
          <w:color w:val="000000"/>
          <w:u w:val="single"/>
          <w:shd w:val="clear" w:color="auto" w:fill="FFFF00"/>
        </w:rPr>
        <w:t>worlds</w:t>
      </w:r>
      <w:proofErr w:type="spellEnd"/>
      <w:r w:rsidRPr="00D452E5">
        <w:rPr>
          <w:rFonts w:eastAsia="Times New Roman"/>
          <w:color w:val="000000"/>
          <w:u w:val="single"/>
          <w:shd w:val="clear" w:color="auto" w:fill="FFFF00"/>
        </w:rPr>
        <w:t xml:space="preserve"> dominant economic power </w:t>
      </w:r>
      <w:r w:rsidRPr="00D452E5">
        <w:rPr>
          <w:rFonts w:eastAsia="Times New Roman"/>
          <w:color w:val="000000"/>
          <w:u w:val="single"/>
        </w:rPr>
        <w:t>in the post-World War II context</w:t>
      </w:r>
      <w:r w:rsidRPr="00D452E5">
        <w:rPr>
          <w:rFonts w:eastAsia="Times New Roman"/>
          <w:color w:val="000000"/>
          <w:sz w:val="16"/>
          <w:szCs w:val="16"/>
          <w:shd w:val="clear" w:color="auto" w:fill="FFFF00"/>
        </w:rPr>
        <w:t>.</w:t>
      </w:r>
      <w:r w:rsidRPr="00D452E5">
        <w:rPr>
          <w:rFonts w:eastAsia="Times New Roman"/>
          <w:color w:val="000000"/>
          <w:sz w:val="16"/>
          <w:szCs w:val="16"/>
        </w:rPr>
        <w:t xml:space="preserve">19 </w:t>
      </w:r>
      <w:r w:rsidRPr="00D452E5">
        <w:rPr>
          <w:rFonts w:eastAsia="Times New Roman"/>
          <w:color w:val="000000"/>
          <w:u w:val="single"/>
          <w:shd w:val="clear" w:color="auto" w:fill="FFFF00"/>
        </w:rPr>
        <w:t>Minerals such as uranium, molybdenum, and zeolite,</w:t>
      </w:r>
      <w:r w:rsidRPr="00D452E5">
        <w:rPr>
          <w:rFonts w:eastAsia="Times New Roman"/>
          <w:color w:val="000000"/>
          <w:u w:val="single"/>
        </w:rPr>
        <w:t xml:space="preserve"> moreover, </w:t>
      </w:r>
      <w:r w:rsidRPr="00D452E5">
        <w:rPr>
          <w:rFonts w:eastAsia="Times New Roman"/>
          <w:color w:val="000000"/>
          <w:u w:val="single"/>
          <w:shd w:val="clear" w:color="auto" w:fill="FFFF00"/>
        </w:rPr>
        <w:t>are</w:t>
      </w:r>
      <w:r w:rsidRPr="00D452E5">
        <w:rPr>
          <w:rFonts w:eastAsia="Times New Roman"/>
          <w:color w:val="000000"/>
          <w:u w:val="single"/>
        </w:rPr>
        <w:t xml:space="preserve"> not only commercially valuable but </w:t>
      </w:r>
      <w:r w:rsidRPr="00D452E5">
        <w:rPr>
          <w:rFonts w:eastAsia="Times New Roman"/>
          <w:color w:val="000000"/>
          <w:u w:val="single"/>
          <w:shd w:val="clear" w:color="auto" w:fill="FFFF00"/>
        </w:rPr>
        <w:t>strategically crucial</w:t>
      </w:r>
      <w:r w:rsidRPr="00D452E5">
        <w:rPr>
          <w:rFonts w:eastAsia="Times New Roman"/>
          <w:color w:val="000000"/>
          <w:u w:val="single"/>
        </w:rPr>
        <w:t xml:space="preserve">, </w:t>
      </w:r>
      <w:r w:rsidRPr="00D452E5">
        <w:rPr>
          <w:rFonts w:eastAsia="Times New Roman"/>
          <w:color w:val="000000"/>
          <w:u w:val="single"/>
          <w:shd w:val="clear" w:color="auto" w:fill="FFFF00"/>
        </w:rPr>
        <w:t>an important factor in understanding America’s present global military ascendancy</w:t>
      </w:r>
      <w:r w:rsidRPr="00D452E5">
        <w:rPr>
          <w:rFonts w:eastAsia="Times New Roman"/>
          <w:color w:val="000000"/>
          <w:sz w:val="16"/>
          <w:szCs w:val="16"/>
        </w:rPr>
        <w:t xml:space="preserve">.20 </w:t>
      </w:r>
      <w:r w:rsidRPr="00D452E5">
        <w:rPr>
          <w:rFonts w:eastAsia="Times New Roman"/>
          <w:color w:val="000000"/>
          <w:u w:val="single"/>
          <w:shd w:val="clear" w:color="auto" w:fill="FFFF00"/>
        </w:rPr>
        <w:t>All of this has been obtained</w:t>
      </w:r>
      <w:r w:rsidRPr="00D452E5">
        <w:rPr>
          <w:rFonts w:eastAsia="Times New Roman"/>
          <w:color w:val="000000"/>
          <w:u w:val="single"/>
        </w:rPr>
        <w:t xml:space="preserve">, as a matter of policy, </w:t>
      </w:r>
      <w:r w:rsidRPr="00D452E5">
        <w:rPr>
          <w:rFonts w:eastAsia="Times New Roman"/>
          <w:b/>
          <w:bCs/>
          <w:color w:val="000000"/>
          <w:u w:val="single"/>
          <w:shd w:val="clear" w:color="auto" w:fill="FFFF00"/>
        </w:rPr>
        <w:t>at the direct expense of Native North America</w:t>
      </w:r>
      <w:r w:rsidRPr="00D452E5">
        <w:rPr>
          <w:rFonts w:eastAsia="Times New Roman"/>
          <w:color w:val="000000"/>
          <w:u w:val="single"/>
        </w:rPr>
        <w:t xml:space="preserve"> as well as other underdeveloped regions of the world</w:t>
      </w:r>
      <w:r w:rsidRPr="00D452E5">
        <w:rPr>
          <w:rFonts w:eastAsia="Times New Roman"/>
          <w:color w:val="000000"/>
          <w:sz w:val="16"/>
          <w:szCs w:val="16"/>
        </w:rPr>
        <w:t xml:space="preserve">. As Eduardo </w:t>
      </w:r>
      <w:proofErr w:type="spellStart"/>
      <w:r w:rsidRPr="00D452E5">
        <w:rPr>
          <w:rFonts w:eastAsia="Times New Roman"/>
          <w:color w:val="000000"/>
          <w:sz w:val="16"/>
          <w:szCs w:val="16"/>
        </w:rPr>
        <w:t>Galeano</w:t>
      </w:r>
      <w:proofErr w:type="spellEnd"/>
      <w:r w:rsidRPr="00D452E5">
        <w:rPr>
          <w:rFonts w:eastAsia="Times New Roman"/>
          <w:color w:val="000000"/>
          <w:sz w:val="16"/>
          <w:szCs w:val="16"/>
        </w:rPr>
        <w:t xml:space="preserve"> once explained to mainstream Americans, with respect to the impact of their lifestyle(s) on Latin America: “</w:t>
      </w:r>
      <w:r w:rsidRPr="00D452E5">
        <w:rPr>
          <w:rFonts w:eastAsia="Times New Roman"/>
          <w:b/>
          <w:bCs/>
          <w:color w:val="000000"/>
          <w:u w:val="single"/>
          <w:shd w:val="clear" w:color="auto" w:fill="FFFF00"/>
        </w:rPr>
        <w:t>Your wealth is our poverty</w:t>
      </w:r>
      <w:r w:rsidRPr="00D452E5">
        <w:rPr>
          <w:rFonts w:eastAsia="Times New Roman"/>
          <w:color w:val="000000"/>
          <w:sz w:val="16"/>
          <w:szCs w:val="16"/>
        </w:rPr>
        <w:t xml:space="preserve">.”21 The correlation is no less true </w:t>
      </w:r>
      <w:r w:rsidRPr="00D452E5">
        <w:rPr>
          <w:rFonts w:eastAsia="Times New Roman"/>
          <w:color w:val="000000"/>
          <w:u w:val="single"/>
          <w:shd w:val="clear" w:color="auto" w:fill="FFFF00"/>
        </w:rPr>
        <w:t>on American Indian reservations</w:t>
      </w:r>
      <w:r w:rsidRPr="00D452E5">
        <w:rPr>
          <w:rFonts w:eastAsia="Times New Roman"/>
          <w:color w:val="000000"/>
          <w:sz w:val="16"/>
          <w:szCs w:val="16"/>
        </w:rPr>
        <w:t xml:space="preserve">. It holds up even in such superficially more redeemable connections as U.S. efforts to curtail acid rain and other collateral effects of electrical power generation through reliance upon low sulfur bituminous rather than high sulfur anthracite coal. </w:t>
      </w:r>
      <w:r w:rsidRPr="00D452E5">
        <w:rPr>
          <w:rFonts w:eastAsia="Times New Roman"/>
          <w:color w:val="000000"/>
          <w:sz w:val="16"/>
          <w:szCs w:val="16"/>
          <w:highlight w:val="yellow"/>
        </w:rPr>
        <w:t xml:space="preserve">The </w:t>
      </w:r>
      <w:r w:rsidRPr="00D452E5">
        <w:rPr>
          <w:rFonts w:eastAsia="Times New Roman"/>
          <w:color w:val="000000"/>
          <w:highlight w:val="yellow"/>
          <w:u w:val="single"/>
        </w:rPr>
        <w:t>largest and most easily extracted deposit of bituminous coal in North America is located at Black Mesa</w:t>
      </w:r>
      <w:r w:rsidRPr="00D452E5">
        <w:rPr>
          <w:rFonts w:eastAsia="Times New Roman"/>
          <w:color w:val="000000"/>
          <w:u w:val="single"/>
        </w:rPr>
        <w:t xml:space="preserve">, in northern Arizona, </w:t>
      </w:r>
      <w:r w:rsidRPr="00D452E5">
        <w:rPr>
          <w:rFonts w:eastAsia="Times New Roman"/>
          <w:color w:val="000000"/>
          <w:highlight w:val="yellow"/>
          <w:u w:val="single"/>
        </w:rPr>
        <w:t>an area occupied</w:t>
      </w:r>
      <w:r w:rsidRPr="00D452E5">
        <w:rPr>
          <w:rFonts w:eastAsia="Times New Roman"/>
          <w:color w:val="000000"/>
          <w:u w:val="single"/>
        </w:rPr>
        <w:t xml:space="preserve"> almost </w:t>
      </w:r>
      <w:r w:rsidRPr="00D452E5">
        <w:rPr>
          <w:rFonts w:eastAsia="Times New Roman"/>
          <w:color w:val="000000"/>
          <w:highlight w:val="yellow"/>
          <w:u w:val="single"/>
        </w:rPr>
        <w:t>exclusively by Navajos</w:t>
      </w:r>
      <w:r w:rsidRPr="00D452E5">
        <w:rPr>
          <w:rFonts w:eastAsia="Times New Roman"/>
          <w:color w:val="000000"/>
          <w:u w:val="single"/>
        </w:rPr>
        <w:t xml:space="preserve">. Beginning in 1974, </w:t>
      </w:r>
      <w:r w:rsidRPr="00D452E5">
        <w:rPr>
          <w:rFonts w:eastAsia="Times New Roman"/>
          <w:color w:val="000000"/>
          <w:highlight w:val="yellow"/>
          <w:u w:val="single"/>
        </w:rPr>
        <w:t>the federal government undertook a program of compulsory relocation to remove some 13,500 resident Navajos from the intended mining area</w:t>
      </w:r>
      <w:r w:rsidRPr="00D452E5">
        <w:rPr>
          <w:rFonts w:eastAsia="Times New Roman"/>
          <w:color w:val="000000"/>
          <w:u w:val="single"/>
        </w:rPr>
        <w:t xml:space="preserve">, dispersing them into primarily urban areas and completely </w:t>
      </w:r>
      <w:r w:rsidRPr="00D452E5">
        <w:rPr>
          <w:rFonts w:eastAsia="Times New Roman"/>
          <w:color w:val="000000"/>
          <w:highlight w:val="yellow"/>
          <w:u w:val="single"/>
        </w:rPr>
        <w:t>obliterating their sociocultural existence</w:t>
      </w:r>
      <w:r w:rsidRPr="00D452E5">
        <w:rPr>
          <w:rFonts w:eastAsia="Times New Roman"/>
          <w:color w:val="000000"/>
          <w:u w:val="single"/>
        </w:rPr>
        <w:t xml:space="preserve"> </w:t>
      </w:r>
      <w:r w:rsidRPr="00D452E5">
        <w:rPr>
          <w:rFonts w:eastAsia="Times New Roman"/>
          <w:color w:val="000000"/>
          <w:sz w:val="16"/>
          <w:szCs w:val="16"/>
        </w:rPr>
        <w:t xml:space="preserve">(until then, they had comprised the largest remaining enclave of traditionally oriented Indians in the lower forty-eight states). </w:t>
      </w:r>
      <w:r w:rsidRPr="00D452E5">
        <w:rPr>
          <w:rFonts w:eastAsia="Times New Roman"/>
          <w:color w:val="000000"/>
          <w:highlight w:val="yellow"/>
          <w:u w:val="single"/>
        </w:rPr>
        <w:t>The land upon which their subsistence economy was based is itself to be destroyed, a circumstance barring even the possibility of their reconstitution as a viable human group at some future date</w:t>
      </w:r>
      <w:r w:rsidRPr="00D452E5">
        <w:rPr>
          <w:rFonts w:eastAsia="Times New Roman"/>
          <w:color w:val="000000"/>
          <w:sz w:val="16"/>
          <w:szCs w:val="16"/>
        </w:rPr>
        <w:t xml:space="preserve">.22 The coal, once mined, is </w:t>
      </w:r>
      <w:proofErr w:type="spellStart"/>
      <w:r w:rsidRPr="00D452E5">
        <w:rPr>
          <w:rFonts w:eastAsia="Times New Roman"/>
          <w:color w:val="000000"/>
          <w:sz w:val="16"/>
          <w:szCs w:val="16"/>
        </w:rPr>
        <w:t>slurried</w:t>
      </w:r>
      <w:proofErr w:type="spellEnd"/>
      <w:r w:rsidRPr="00D452E5">
        <w:rPr>
          <w:rFonts w:eastAsia="Times New Roman"/>
          <w:color w:val="000000"/>
          <w:sz w:val="16"/>
          <w:szCs w:val="16"/>
        </w:rPr>
        <w:t xml:space="preserve"> to the Four Corners Power Plant and other generating facilities where it is burned to produce electricity. </w:t>
      </w:r>
      <w:r w:rsidRPr="00D452E5">
        <w:rPr>
          <w:rFonts w:eastAsia="Times New Roman"/>
          <w:color w:val="000000"/>
          <w:highlight w:val="yellow"/>
          <w:u w:val="single"/>
        </w:rPr>
        <w:t>This “product” is then transported over massive power grids to meet such socially vital needs as keeping the air conditioners humming</w:t>
      </w:r>
      <w:r w:rsidRPr="00D452E5">
        <w:rPr>
          <w:rFonts w:eastAsia="Times New Roman"/>
          <w:color w:val="000000"/>
          <w:u w:val="single"/>
        </w:rPr>
        <w:t xml:space="preserve"> in the Phoenix Valley and the neon lights lit 24 hours a day at Las Vegas casinos</w:t>
      </w:r>
      <w:r w:rsidRPr="00D452E5">
        <w:rPr>
          <w:rFonts w:eastAsia="Times New Roman"/>
          <w:color w:val="000000"/>
          <w:sz w:val="16"/>
          <w:szCs w:val="16"/>
        </w:rPr>
        <w:t xml:space="preserve">. </w:t>
      </w:r>
      <w:r w:rsidRPr="00D452E5">
        <w:rPr>
          <w:rFonts w:eastAsia="Times New Roman"/>
          <w:color w:val="000000"/>
          <w:u w:val="single"/>
        </w:rPr>
        <w:t xml:space="preserve">Meanwhile, </w:t>
      </w:r>
      <w:r w:rsidRPr="00D452E5">
        <w:rPr>
          <w:rFonts w:eastAsia="Times New Roman"/>
          <w:color w:val="000000"/>
          <w:highlight w:val="yellow"/>
          <w:u w:val="single"/>
        </w:rPr>
        <w:t>46 percent of the homes on the Navajo Reservation have no electricity at all</w:t>
      </w:r>
      <w:r w:rsidRPr="00D452E5">
        <w:rPr>
          <w:rFonts w:eastAsia="Times New Roman"/>
          <w:color w:val="000000"/>
          <w:u w:val="single"/>
        </w:rPr>
        <w:t xml:space="preserve"> (</w:t>
      </w:r>
      <w:r w:rsidRPr="00D452E5">
        <w:rPr>
          <w:rFonts w:eastAsia="Times New Roman"/>
          <w:color w:val="000000"/>
          <w:sz w:val="16"/>
          <w:szCs w:val="16"/>
        </w:rPr>
        <w:t xml:space="preserve">54 percent have no indoor plumbing, 82 percent no phone).23 No more fitting illustration of </w:t>
      </w:r>
      <w:proofErr w:type="spellStart"/>
      <w:r w:rsidRPr="00D452E5">
        <w:rPr>
          <w:rFonts w:eastAsia="Times New Roman"/>
          <w:color w:val="000000"/>
          <w:sz w:val="16"/>
          <w:szCs w:val="16"/>
        </w:rPr>
        <w:t>Galeano’s</w:t>
      </w:r>
      <w:proofErr w:type="spellEnd"/>
      <w:r w:rsidRPr="00D452E5">
        <w:rPr>
          <w:rFonts w:eastAsia="Times New Roman"/>
          <w:color w:val="000000"/>
          <w:sz w:val="16"/>
          <w:szCs w:val="16"/>
        </w:rPr>
        <w:t xml:space="preserve"> equation seems conceivable.</w:t>
      </w:r>
    </w:p>
    <w:p w14:paraId="0B799D7B" w14:textId="77777777" w:rsidR="00E86062" w:rsidRPr="00CF2964" w:rsidRDefault="00E86062" w:rsidP="00E86062"/>
    <w:p w14:paraId="2D373D04" w14:textId="20F43147" w:rsidR="00F00197" w:rsidRPr="00CF2964" w:rsidRDefault="00073270" w:rsidP="00073270">
      <w:pPr>
        <w:pStyle w:val="Heading4"/>
      </w:pPr>
      <w:r w:rsidRPr="00CF2964">
        <w:t xml:space="preserve">2. </w:t>
      </w:r>
      <w:r w:rsidR="00F00197" w:rsidRPr="00CF2964">
        <w:t>Turn – interstellar exploration can be hijacked by indigenous people to unsettle white futurity and colonial imaginaries</w:t>
      </w:r>
    </w:p>
    <w:p w14:paraId="3B2C85BD" w14:textId="77777777" w:rsidR="00F00197" w:rsidRPr="00CF2964" w:rsidRDefault="00F00197" w:rsidP="00F00197">
      <w:pPr>
        <w:rPr>
          <w:rFonts w:asciiTheme="majorHAnsi" w:hAnsiTheme="majorHAnsi" w:cstheme="majorHAnsi"/>
        </w:rPr>
      </w:pPr>
      <w:r w:rsidRPr="00CF2964">
        <w:rPr>
          <w:rStyle w:val="Style13ptBold"/>
          <w:rFonts w:asciiTheme="majorHAnsi" w:hAnsiTheme="majorHAnsi" w:cstheme="majorHAnsi"/>
        </w:rPr>
        <w:t xml:space="preserve">Cornum 15 </w:t>
      </w:r>
      <w:r w:rsidRPr="00CF2964">
        <w:rPr>
          <w:rFonts w:asciiTheme="majorHAnsi" w:hAnsiTheme="majorHAnsi" w:cstheme="majorHAnsi"/>
        </w:rPr>
        <w:t>[Lou Cornum is a diasporic Dine writer, student, and space cadet. "The Space NDN's Star Map," the new inquiry, &lt;</w:t>
      </w:r>
      <w:r w:rsidRPr="00CF2964">
        <w:rPr>
          <w:rFonts w:asciiTheme="majorHAnsi" w:eastAsia="Arial" w:hAnsiTheme="majorHAnsi" w:cstheme="majorHAnsi"/>
        </w:rPr>
        <w:t>https://thenewinquiry.com/the-space-ndns-star-map/&gt;</w:t>
      </w:r>
      <w:r w:rsidRPr="00CF2964">
        <w:rPr>
          <w:rFonts w:asciiTheme="majorHAnsi" w:hAnsiTheme="majorHAnsi" w:cstheme="majorHAnsi"/>
        </w:rPr>
        <w:t xml:space="preserve"> Jan 26, 2015]</w:t>
      </w:r>
    </w:p>
    <w:p w14:paraId="361381D9" w14:textId="77777777" w:rsidR="00F00197" w:rsidRPr="00CF2964" w:rsidRDefault="00F00197" w:rsidP="00F00197">
      <w:pPr>
        <w:rPr>
          <w:rStyle w:val="StyleUnderline"/>
          <w:rFonts w:asciiTheme="majorHAnsi" w:hAnsiTheme="majorHAnsi" w:cstheme="majorHAnsi"/>
        </w:rPr>
      </w:pPr>
      <w:r w:rsidRPr="00CF2964">
        <w:rPr>
          <w:rFonts w:asciiTheme="majorHAnsi" w:eastAsia="Arial" w:hAnsiTheme="majorHAnsi" w:cstheme="majorHAnsi"/>
          <w:color w:val="333333"/>
          <w:sz w:val="16"/>
        </w:rPr>
        <w:t xml:space="preserve">Science/speculative fiction author Nalo Hopkinson, known for her use of creole languages and Caribbean oral stories in her works, writes that people of color engaging with SF “take the meme of colonizing the natives and, from the experience of the colonizee, critique it, pervert it, fuck with it, with irony, with anger, with humor and also, with love and respect for the genre of science fiction that makes it possible to think about new ways of doing things.” Perhaps because science fiction is so prone to reproducing colonial desires it has become seductive to the “colonizee” who finds pleasure and power in reversing the telescope’s gaze of who is exploring who. This reversal is no mere trick, though. It is a profound deconstruction of how we imagine time, progress, and who is worthy of the future. </w:t>
      </w:r>
      <w:r w:rsidRPr="00CF2964">
        <w:rPr>
          <w:rStyle w:val="StyleUnderline"/>
          <w:rFonts w:asciiTheme="majorHAnsi" w:hAnsiTheme="majorHAnsi" w:cstheme="majorHAnsi"/>
        </w:rPr>
        <w:t>Following in the rocket trails of black authors</w:t>
      </w:r>
      <w:r w:rsidRPr="00CF2964">
        <w:rPr>
          <w:rFonts w:asciiTheme="majorHAnsi" w:eastAsia="Arial" w:hAnsiTheme="majorHAnsi" w:cstheme="majorHAnsi"/>
          <w:color w:val="333333"/>
          <w:sz w:val="16"/>
        </w:rPr>
        <w:t xml:space="preserve"> such as Hopkinson, </w:t>
      </w:r>
      <w:r w:rsidRPr="00CF2964">
        <w:rPr>
          <w:rStyle w:val="StyleUnderline"/>
          <w:rFonts w:asciiTheme="majorHAnsi" w:hAnsiTheme="majorHAnsi" w:cstheme="majorHAnsi"/>
        </w:rPr>
        <w:t xml:space="preserve">the </w:t>
      </w:r>
      <w:r w:rsidRPr="00CF2964">
        <w:rPr>
          <w:rStyle w:val="StyleUnderline"/>
          <w:rFonts w:asciiTheme="majorHAnsi" w:hAnsiTheme="majorHAnsi" w:cstheme="majorHAnsi"/>
          <w:highlight w:val="green"/>
        </w:rPr>
        <w:t xml:space="preserve">space NDN is </w:t>
      </w:r>
      <w:r w:rsidRPr="00CF2964">
        <w:rPr>
          <w:rStyle w:val="StyleUnderline"/>
          <w:rFonts w:asciiTheme="majorHAnsi" w:hAnsiTheme="majorHAnsi" w:cstheme="majorHAnsi"/>
        </w:rPr>
        <w:t xml:space="preserve">also </w:t>
      </w:r>
      <w:r w:rsidRPr="00CF2964">
        <w:rPr>
          <w:rStyle w:val="StyleUnderline"/>
          <w:rFonts w:asciiTheme="majorHAnsi" w:hAnsiTheme="majorHAnsi" w:cstheme="majorHAnsi"/>
          <w:highlight w:val="green"/>
        </w:rPr>
        <w:t>in a long tradition of</w:t>
      </w:r>
      <w:r w:rsidRPr="00CF2964">
        <w:rPr>
          <w:rStyle w:val="StyleUnderline"/>
          <w:rFonts w:asciiTheme="majorHAnsi" w:hAnsiTheme="majorHAnsi" w:cstheme="majorHAnsi"/>
        </w:rPr>
        <w:t xml:space="preserve"> NDN</w:t>
      </w:r>
      <w:r w:rsidRPr="00CF2964">
        <w:rPr>
          <w:rFonts w:asciiTheme="majorHAnsi" w:eastAsia="Arial" w:hAnsiTheme="majorHAnsi" w:cstheme="majorHAnsi"/>
          <w:color w:val="333333"/>
          <w:sz w:val="24"/>
          <w:u w:val="single"/>
        </w:rPr>
        <w:t xml:space="preserve"> </w:t>
      </w:r>
      <w:r w:rsidRPr="00CF2964">
        <w:rPr>
          <w:rStyle w:val="StyleUnderline"/>
          <w:rFonts w:asciiTheme="majorHAnsi" w:hAnsiTheme="majorHAnsi" w:cstheme="majorHAnsi"/>
          <w:highlight w:val="green"/>
        </w:rPr>
        <w:t>interstellar exploration,</w:t>
      </w:r>
      <w:r w:rsidRPr="00CF2964">
        <w:rPr>
          <w:rStyle w:val="StyleUnderline"/>
          <w:rFonts w:asciiTheme="majorHAnsi" w:hAnsiTheme="majorHAnsi" w:cstheme="majorHAnsi"/>
        </w:rPr>
        <w:t xml:space="preserve"> using technologies such as creation stories and ceremony as her means of travel.</w:t>
      </w:r>
      <w:r w:rsidRPr="00CF2964">
        <w:rPr>
          <w:rFonts w:asciiTheme="majorHAnsi" w:eastAsia="Arial" w:hAnsiTheme="majorHAnsi" w:cstheme="majorHAnsi"/>
          <w:color w:val="333333"/>
          <w:sz w:val="16"/>
        </w:rPr>
        <w:t xml:space="preserve"> For some, </w:t>
      </w:r>
      <w:r w:rsidRPr="00CF2964">
        <w:rPr>
          <w:rStyle w:val="StyleUnderline"/>
          <w:rFonts w:asciiTheme="majorHAnsi" w:hAnsiTheme="majorHAnsi" w:cstheme="majorHAnsi"/>
        </w:rPr>
        <w:t>she is a startling and unsettling figure</w:t>
      </w:r>
      <w:r w:rsidRPr="00CF2964">
        <w:rPr>
          <w:rStyle w:val="StyleUnderline"/>
          <w:rFonts w:asciiTheme="majorHAnsi" w:hAnsiTheme="majorHAnsi" w:cstheme="majorHAnsi"/>
          <w:highlight w:val="green"/>
        </w:rPr>
        <w:t>.</w:t>
      </w:r>
      <w:r w:rsidRPr="00CF2964">
        <w:rPr>
          <w:rStyle w:val="StyleUnderline"/>
          <w:rFonts w:asciiTheme="majorHAnsi" w:hAnsiTheme="majorHAnsi" w:cstheme="majorHAnsi"/>
        </w:rPr>
        <w:t xml:space="preserve"> </w:t>
      </w:r>
      <w:r w:rsidRPr="00CF2964">
        <w:rPr>
          <w:rFonts w:asciiTheme="majorHAnsi" w:eastAsia="Arial" w:hAnsiTheme="majorHAnsi" w:cstheme="majorHAnsi"/>
          <w:color w:val="333333"/>
          <w:sz w:val="16"/>
        </w:rPr>
        <w:t xml:space="preserve">As Philip Deloria argues in </w:t>
      </w:r>
      <w:r w:rsidRPr="00CF2964">
        <w:rPr>
          <w:rFonts w:asciiTheme="majorHAnsi" w:eastAsia="Arial" w:hAnsiTheme="majorHAnsi" w:cstheme="majorHAnsi"/>
          <w:i/>
          <w:iCs/>
          <w:color w:val="333333"/>
          <w:sz w:val="16"/>
        </w:rPr>
        <w:t>Indians in Unexpected Places</w:t>
      </w:r>
      <w:r w:rsidRPr="00CF2964">
        <w:rPr>
          <w:rFonts w:asciiTheme="majorHAnsi" w:eastAsia="Arial" w:hAnsiTheme="majorHAnsi" w:cstheme="majorHAnsi"/>
          <w:color w:val="333333"/>
          <w:sz w:val="16"/>
        </w:rPr>
        <w:t xml:space="preserve">, settlers are upset and confused when the seemingly contrasting symbolic systems of indigeneity and high-tech modernity are put in dialogue, as demonstrated in the shocked reactions to a 1904 photograph of Geronimo in a Cadillac. This estrangement arises from “a long tradition that has tended to separate Indian people from the contemporary world and from recognition of the possibility of Indian autonomy in the world.” </w:t>
      </w:r>
      <w:r w:rsidRPr="00CF2964">
        <w:rPr>
          <w:rStyle w:val="StyleUnderline"/>
          <w:rFonts w:asciiTheme="majorHAnsi" w:hAnsiTheme="majorHAnsi" w:cstheme="majorHAnsi"/>
          <w:highlight w:val="green"/>
        </w:rPr>
        <w:t>In the colonial imaginary, indigenous life is</w:t>
      </w:r>
      <w:r w:rsidRPr="00CF2964">
        <w:rPr>
          <w:rFonts w:asciiTheme="majorHAnsi" w:eastAsia="Arial" w:hAnsiTheme="majorHAnsi" w:cstheme="majorHAnsi"/>
          <w:b/>
          <w:bCs/>
          <w:color w:val="333333"/>
          <w:sz w:val="24"/>
          <w:u w:val="single"/>
        </w:rPr>
        <w:t xml:space="preserve"> </w:t>
      </w:r>
      <w:r w:rsidRPr="00CF2964">
        <w:rPr>
          <w:rStyle w:val="StyleUnderline"/>
          <w:rFonts w:asciiTheme="majorHAnsi" w:hAnsiTheme="majorHAnsi" w:cstheme="majorHAnsi"/>
        </w:rPr>
        <w:t>not only separate from the present time but also</w:t>
      </w:r>
      <w:r w:rsidRPr="00CF2964">
        <w:rPr>
          <w:rFonts w:asciiTheme="majorHAnsi" w:eastAsia="Arial" w:hAnsiTheme="majorHAnsi" w:cstheme="majorHAnsi"/>
          <w:b/>
          <w:bCs/>
          <w:color w:val="333333"/>
          <w:sz w:val="24"/>
          <w:u w:val="single"/>
        </w:rPr>
        <w:t xml:space="preserve"> </w:t>
      </w:r>
      <w:r w:rsidRPr="00CF2964">
        <w:rPr>
          <w:rStyle w:val="StyleUnderline"/>
          <w:rFonts w:asciiTheme="majorHAnsi" w:hAnsiTheme="majorHAnsi" w:cstheme="majorHAnsi"/>
          <w:highlight w:val="green"/>
        </w:rPr>
        <w:t>out of place in the future</w:t>
      </w:r>
      <w:r w:rsidRPr="00CF2964">
        <w:rPr>
          <w:rStyle w:val="StyleUnderline"/>
          <w:rFonts w:asciiTheme="majorHAnsi" w:hAnsiTheme="majorHAnsi" w:cstheme="majorHAnsi"/>
        </w:rPr>
        <w:t xml:space="preserve">, a time defined by the progress of distinctively western technology. If colonial society cannot accept Geronimo in a Cadillac, it can hardly conceive of him in a space ship. </w:t>
      </w:r>
      <w:r w:rsidRPr="00CF2964">
        <w:rPr>
          <w:rFonts w:asciiTheme="majorHAnsi" w:eastAsia="Arial" w:hAnsiTheme="majorHAnsi" w:cstheme="majorHAnsi"/>
          <w:color w:val="333333"/>
          <w:sz w:val="16"/>
        </w:rPr>
        <w:t xml:space="preserve">The Indian in space seeks to feel at home, to undo her perceived strangeness by asking: why can’t indigenous peoples also project ourselves among the stars? Might our collective visions of the cosmos forge better relationships here on earth and in the present than colonial visions of a final frontier? Many of the ideas deemed strange or new-fangled in Western sci-fi come naturally to the space NDN. The all-pervasive “force” or similarly the super brain connecting all beings. The animism and agency of cyborgs, AI systems, and other non-human people. Alternate dimensions and understandings of non-linear time. These are things the space NDN knows intuitively. This is not the future but historical knowledge. </w:t>
      </w:r>
      <w:r w:rsidRPr="00CF2964">
        <w:rPr>
          <w:rStyle w:val="StyleUnderline"/>
          <w:rFonts w:asciiTheme="majorHAnsi" w:hAnsiTheme="majorHAnsi" w:cstheme="majorHAnsi"/>
        </w:rPr>
        <w:t>The future is reclaiming these technologies not for domination but for new organizations aimed at better worlds.</w:t>
      </w:r>
      <w:r w:rsidRPr="00CF2964">
        <w:rPr>
          <w:rFonts w:asciiTheme="majorHAnsi" w:eastAsia="Arial" w:hAnsiTheme="majorHAnsi" w:cstheme="majorHAnsi"/>
          <w:color w:val="333333"/>
          <w:sz w:val="16"/>
        </w:rPr>
        <w:t xml:space="preserve"> </w:t>
      </w:r>
      <w:r w:rsidRPr="00CF2964">
        <w:rPr>
          <w:rStyle w:val="StyleUnderline"/>
          <w:rFonts w:asciiTheme="majorHAnsi" w:hAnsiTheme="majorHAnsi" w:cstheme="majorHAnsi"/>
        </w:rPr>
        <w:t xml:space="preserve">I am reminded of Octavia Butler’s words, </w:t>
      </w:r>
      <w:r w:rsidRPr="00CF2964">
        <w:rPr>
          <w:rStyle w:val="StyleUnderline"/>
          <w:rFonts w:asciiTheme="majorHAnsi" w:hAnsiTheme="majorHAnsi" w:cstheme="majorHAnsi"/>
          <w:highlight w:val="green"/>
        </w:rPr>
        <w:t xml:space="preserve">“There </w:t>
      </w:r>
      <w:r w:rsidRPr="00CF2964">
        <w:rPr>
          <w:rStyle w:val="StyleUnderline"/>
          <w:rFonts w:asciiTheme="majorHAnsi" w:hAnsiTheme="majorHAnsi" w:cstheme="majorHAnsi"/>
        </w:rPr>
        <w:t>is nothing new under the sun, but there</w:t>
      </w:r>
      <w:r w:rsidRPr="00CF2964">
        <w:rPr>
          <w:rStyle w:val="StyleUnderline"/>
          <w:rFonts w:asciiTheme="majorHAnsi" w:hAnsiTheme="majorHAnsi" w:cstheme="majorHAnsi"/>
          <w:highlight w:val="green"/>
        </w:rPr>
        <w:t xml:space="preserve"> are new suns.”</w:t>
      </w:r>
      <w:r w:rsidRPr="00CF2964">
        <w:rPr>
          <w:rFonts w:asciiTheme="majorHAnsi" w:eastAsia="Arial" w:hAnsiTheme="majorHAnsi" w:cstheme="majorHAnsi"/>
          <w:color w:val="333333"/>
          <w:sz w:val="16"/>
        </w:rPr>
        <w:t xml:space="preserve"> Instead of imaging a future in bleak cities made from steel and glass teeming with alienated white masses shuffling under an inescapable electronic glow, indigenous futurists think of earthen space crafts helmed by black and brown women with advanced knowledge of land, plants, and language. </w:t>
      </w:r>
      <w:r w:rsidRPr="00CF2964">
        <w:rPr>
          <w:rStyle w:val="StyleUnderline"/>
          <w:rFonts w:asciiTheme="majorHAnsi" w:hAnsiTheme="majorHAnsi" w:cstheme="majorHAnsi"/>
          <w:highlight w:val="green"/>
        </w:rPr>
        <w:t xml:space="preserve">Indigenous futurism </w:t>
      </w:r>
      <w:r w:rsidRPr="00CF2964">
        <w:rPr>
          <w:rStyle w:val="StyleUnderline"/>
          <w:rFonts w:asciiTheme="majorHAnsi" w:hAnsiTheme="majorHAnsi" w:cstheme="majorHAnsi"/>
        </w:rPr>
        <w:t xml:space="preserve">seeks to </w:t>
      </w:r>
      <w:r w:rsidRPr="00CF2964">
        <w:rPr>
          <w:rStyle w:val="StyleUnderline"/>
          <w:rFonts w:asciiTheme="majorHAnsi" w:hAnsiTheme="majorHAnsi" w:cstheme="majorHAnsi"/>
          <w:highlight w:val="green"/>
        </w:rPr>
        <w:t xml:space="preserve">challenge notions of what constitutes </w:t>
      </w:r>
      <w:r w:rsidRPr="00CF2964">
        <w:rPr>
          <w:rStyle w:val="StyleUnderline"/>
          <w:rFonts w:asciiTheme="majorHAnsi" w:hAnsiTheme="majorHAnsi" w:cstheme="majorHAnsi"/>
        </w:rPr>
        <w:t xml:space="preserve">advanced technology and consequently </w:t>
      </w:r>
      <w:r w:rsidRPr="00CF2964">
        <w:rPr>
          <w:rStyle w:val="StyleUnderline"/>
          <w:rFonts w:asciiTheme="majorHAnsi" w:hAnsiTheme="majorHAnsi" w:cstheme="majorHAnsi"/>
          <w:highlight w:val="green"/>
        </w:rPr>
        <w:t>advanced civilizations.</w:t>
      </w:r>
      <w:r w:rsidRPr="00CF2964">
        <w:rPr>
          <w:rFonts w:asciiTheme="majorHAnsi" w:eastAsia="Arial" w:hAnsiTheme="majorHAnsi" w:cstheme="majorHAnsi"/>
          <w:color w:val="333333"/>
          <w:sz w:val="16"/>
        </w:rPr>
        <w:t xml:space="preserve"> As settler colonial governments continue to demand more and more from the Earth, indigenous peoples seek the sovereign space and freedom to heal from these apocalyptic processes. Extractive and exploitative endeavors are just one mark of the settler death drive, which indigenous futurism seeks to overcome by imagining different ways of relating to notions of progress and civilization. Advanced technologies are not finely tuned mechanisms of endless destruction. </w:t>
      </w:r>
      <w:r w:rsidRPr="00CF2964">
        <w:rPr>
          <w:rStyle w:val="StyleUnderline"/>
          <w:rFonts w:asciiTheme="majorHAnsi" w:hAnsiTheme="majorHAnsi" w:cstheme="majorHAnsi"/>
        </w:rPr>
        <w:t>Advanced technologies should foster and improve human relationships with the non-human world. In many indigenous science fiction tales of the futures, technology is presented as in dialogue with the long traditions of the past, rather than representing the past’s overcoming.</w:t>
      </w:r>
      <w:r w:rsidRPr="00CF2964">
        <w:rPr>
          <w:rFonts w:asciiTheme="majorHAnsi" w:eastAsia="Arial" w:hAnsiTheme="majorHAnsi" w:cstheme="majorHAnsi"/>
          <w:color w:val="333333"/>
          <w:sz w:val="24"/>
          <w:u w:val="single"/>
        </w:rPr>
        <w:t xml:space="preserve"> </w:t>
      </w:r>
      <w:r w:rsidRPr="00CF2964">
        <w:rPr>
          <w:rFonts w:asciiTheme="majorHAnsi" w:eastAsia="Arial" w:hAnsiTheme="majorHAnsi" w:cstheme="majorHAnsi"/>
          <w:color w:val="333333"/>
          <w:sz w:val="16"/>
        </w:rPr>
        <w:t xml:space="preserve">In the recent iteration of the constantly re-packaged tale of white men planting flags in space, </w:t>
      </w:r>
      <w:r w:rsidRPr="00CF2964">
        <w:rPr>
          <w:rFonts w:asciiTheme="majorHAnsi" w:eastAsia="Arial" w:hAnsiTheme="majorHAnsi" w:cstheme="majorHAnsi"/>
          <w:i/>
          <w:iCs/>
          <w:color w:val="333333"/>
          <w:sz w:val="16"/>
        </w:rPr>
        <w:t>Interstellar</w:t>
      </w:r>
      <w:r w:rsidRPr="00CF2964">
        <w:rPr>
          <w:rFonts w:asciiTheme="majorHAnsi" w:eastAsia="Arial" w:hAnsiTheme="majorHAnsi" w:cstheme="majorHAnsi"/>
          <w:color w:val="333333"/>
          <w:sz w:val="16"/>
        </w:rPr>
        <w:t xml:space="preserve">’s all-American space boy Matthew McConaughey stares into the distance and announces,  “We are explorers, pioneers, not caretakers.” As if one cannot be both an explorer and a caretaker…For the space NDN the two roles are intertwined. The advanced technology of the space NDN does not separate technical from natural knowledge. Technology is not divorced from or forced upon land but develops in relation to lands and the many beings land supports. </w:t>
      </w:r>
      <w:r w:rsidRPr="00CF2964">
        <w:rPr>
          <w:rStyle w:val="StyleUnderline"/>
          <w:rFonts w:asciiTheme="majorHAnsi" w:hAnsiTheme="majorHAnsi" w:cstheme="majorHAnsi"/>
        </w:rPr>
        <w:t>The space NDN’s disavowal of western progress makes clear the difference between indigenous futurism and early 20th century forms of futurism, which were compatible with the interests of fascist and oppressive governments. Unlike those futurists, who were in an antagonistic relation with their literary and cultural predecessors, indigenous futurism is centered on bringing traditions to distant, future locations rather than abandoning them as relics.</w:t>
      </w:r>
      <w:r w:rsidRPr="00CF2964">
        <w:rPr>
          <w:rFonts w:asciiTheme="majorHAnsi" w:eastAsia="Arial" w:hAnsiTheme="majorHAnsi" w:cstheme="majorHAnsi"/>
          <w:color w:val="333333"/>
          <w:sz w:val="16"/>
        </w:rPr>
        <w:t xml:space="preserve"> Indigenous futurism does not care for speed so much as sustainability, not so much for progress as balance, and not power but relation. </w:t>
      </w:r>
      <w:r w:rsidRPr="00CF2964">
        <w:rPr>
          <w:rFonts w:asciiTheme="majorHAnsi" w:eastAsia="Arial" w:hAnsiTheme="majorHAnsi" w:cstheme="majorHAnsi"/>
          <w:i/>
          <w:iCs/>
          <w:color w:val="333333"/>
          <w:sz w:val="16"/>
        </w:rPr>
        <w:t xml:space="preserve">God is the Red Planet </w:t>
      </w:r>
      <w:r w:rsidRPr="00CF2964">
        <w:rPr>
          <w:rFonts w:asciiTheme="majorHAnsi" w:eastAsia="Arial" w:hAnsiTheme="majorHAnsi" w:cstheme="majorHAnsi"/>
          <w:color w:val="333333"/>
          <w:sz w:val="16"/>
        </w:rPr>
        <w:t xml:space="preserve">For many </w:t>
      </w:r>
      <w:r w:rsidRPr="00CF2964">
        <w:rPr>
          <w:rStyle w:val="StyleUnderline"/>
          <w:rFonts w:asciiTheme="majorHAnsi" w:hAnsiTheme="majorHAnsi" w:cstheme="majorHAnsi"/>
          <w:highlight w:val="green"/>
        </w:rPr>
        <w:t xml:space="preserve">the image of </w:t>
      </w:r>
      <w:r w:rsidRPr="00CF2964">
        <w:rPr>
          <w:rStyle w:val="StyleUnderline"/>
          <w:rFonts w:asciiTheme="majorHAnsi" w:hAnsiTheme="majorHAnsi" w:cstheme="majorHAnsi"/>
        </w:rPr>
        <w:t xml:space="preserve">the </w:t>
      </w:r>
      <w:r w:rsidRPr="00CF2964">
        <w:rPr>
          <w:rStyle w:val="StyleUnderline"/>
          <w:rFonts w:asciiTheme="majorHAnsi" w:hAnsiTheme="majorHAnsi" w:cstheme="majorHAnsi"/>
          <w:strike/>
          <w:highlight w:val="green"/>
        </w:rPr>
        <w:t>Indian</w:t>
      </w:r>
      <w:r w:rsidRPr="00CF2964">
        <w:rPr>
          <w:rStyle w:val="StyleUnderline"/>
          <w:rFonts w:asciiTheme="majorHAnsi" w:hAnsiTheme="majorHAnsi" w:cstheme="majorHAnsi"/>
          <w:highlight w:val="green"/>
        </w:rPr>
        <w:t xml:space="preserve"> [indigenous folks] in space is jarring </w:t>
      </w:r>
      <w:r w:rsidRPr="00CF2964">
        <w:rPr>
          <w:rStyle w:val="StyleUnderline"/>
          <w:rFonts w:asciiTheme="majorHAnsi" w:hAnsiTheme="majorHAnsi" w:cstheme="majorHAnsi"/>
        </w:rPr>
        <w:t xml:space="preserve">not just </w:t>
      </w:r>
      <w:r w:rsidRPr="00CF2964">
        <w:rPr>
          <w:rStyle w:val="StyleUnderline"/>
          <w:rFonts w:asciiTheme="majorHAnsi" w:hAnsiTheme="majorHAnsi" w:cstheme="majorHAnsi"/>
          <w:highlight w:val="green"/>
        </w:rPr>
        <w:t xml:space="preserve">because of </w:t>
      </w:r>
      <w:r w:rsidRPr="00CF2964">
        <w:rPr>
          <w:rStyle w:val="StyleUnderline"/>
          <w:rFonts w:asciiTheme="majorHAnsi" w:hAnsiTheme="majorHAnsi" w:cstheme="majorHAnsi"/>
        </w:rPr>
        <w:t xml:space="preserve">the </w:t>
      </w:r>
      <w:r w:rsidRPr="00CF2964">
        <w:rPr>
          <w:rStyle w:val="StyleUnderline"/>
          <w:rFonts w:asciiTheme="majorHAnsi" w:hAnsiTheme="majorHAnsi" w:cstheme="majorHAnsi"/>
          <w:highlight w:val="green"/>
        </w:rPr>
        <w:t xml:space="preserve">settler perception of indigeneity as antithetical to high tech modernity, </w:t>
      </w:r>
      <w:r w:rsidRPr="00CF2964">
        <w:rPr>
          <w:rStyle w:val="StyleUnderline"/>
          <w:rFonts w:asciiTheme="majorHAnsi" w:hAnsiTheme="majorHAnsi" w:cstheme="majorHAnsi"/>
        </w:rPr>
        <w:t>but because Indian identity is tied so directly to specific earthly territories</w:t>
      </w:r>
      <w:r w:rsidRPr="00CF2964">
        <w:rPr>
          <w:rStyle w:val="StyleUnderline"/>
          <w:rFonts w:asciiTheme="majorHAnsi" w:hAnsiTheme="majorHAnsi" w:cstheme="majorHAnsi"/>
          <w:highlight w:val="green"/>
        </w:rPr>
        <w:t>.</w:t>
      </w:r>
      <w:r w:rsidRPr="00CF2964">
        <w:rPr>
          <w:rFonts w:asciiTheme="majorHAnsi" w:eastAsia="Arial" w:hAnsiTheme="majorHAnsi" w:cstheme="majorHAnsi"/>
          <w:color w:val="333333"/>
          <w:sz w:val="16"/>
        </w:rPr>
        <w:t xml:space="preserve"> What happens to indigeneity when the indigenous subject is no longer in the location that has defined them? This is not just a question of outer space. </w:t>
      </w:r>
      <w:r w:rsidRPr="00CF2964">
        <w:rPr>
          <w:rFonts w:asciiTheme="majorHAnsi" w:eastAsia="Arial" w:hAnsiTheme="majorHAnsi" w:cstheme="majorHAnsi"/>
          <w:color w:val="333333"/>
          <w:sz w:val="24"/>
          <w:u w:val="single"/>
        </w:rPr>
        <w:t xml:space="preserve">Already </w:t>
      </w:r>
      <w:r w:rsidRPr="00CF2964">
        <w:rPr>
          <w:rStyle w:val="StyleUnderline"/>
          <w:rFonts w:asciiTheme="majorHAnsi" w:hAnsiTheme="majorHAnsi" w:cstheme="majorHAnsi"/>
        </w:rPr>
        <w:t>the majority of Native people in the U.S. and Canada live in cities away from their traditional territories.</w:t>
      </w:r>
      <w:r w:rsidRPr="00CF2964">
        <w:rPr>
          <w:rFonts w:asciiTheme="majorHAnsi" w:eastAsia="Arial" w:hAnsiTheme="majorHAnsi" w:cstheme="majorHAnsi"/>
          <w:color w:val="333333"/>
          <w:sz w:val="16"/>
        </w:rPr>
        <w:t xml:space="preserve"> Of course at one point these places would also have been viewed as indigenous territories. While many nations have worked very hard to dispel the notion of nomadic Indian tribes, there is a history of movement among many of our peoples. </w:t>
      </w:r>
      <w:r w:rsidRPr="00CF2964">
        <w:rPr>
          <w:rStyle w:val="StyleUnderline"/>
          <w:rFonts w:asciiTheme="majorHAnsi" w:hAnsiTheme="majorHAnsi" w:cstheme="majorHAnsi"/>
        </w:rPr>
        <w:t>Colonial forms such as reserves, reservations, nation-states and borders have made</w:t>
      </w:r>
      <w:r w:rsidRPr="00CF2964">
        <w:rPr>
          <w:rFonts w:asciiTheme="majorHAnsi" w:eastAsia="Arial" w:hAnsiTheme="majorHAnsi" w:cstheme="majorHAnsi"/>
          <w:b/>
          <w:bCs/>
          <w:color w:val="333333"/>
          <w:sz w:val="24"/>
          <w:u w:val="single"/>
        </w:rPr>
        <w:t xml:space="preserve"> </w:t>
      </w:r>
      <w:r w:rsidRPr="00CF2964">
        <w:rPr>
          <w:rStyle w:val="StyleUnderline"/>
          <w:rFonts w:asciiTheme="majorHAnsi" w:hAnsiTheme="majorHAnsi" w:cstheme="majorHAnsi"/>
        </w:rPr>
        <w:t>these traditions of movement nearly impossible</w:t>
      </w:r>
      <w:r w:rsidRPr="00CF2964">
        <w:rPr>
          <w:rStyle w:val="StyleUnderline"/>
          <w:rFonts w:asciiTheme="majorHAnsi" w:hAnsiTheme="majorHAnsi" w:cstheme="majorHAnsi"/>
          <w:highlight w:val="green"/>
        </w:rPr>
        <w:t>.</w:t>
      </w:r>
      <w:r w:rsidRPr="00CF2964">
        <w:rPr>
          <w:rFonts w:asciiTheme="majorHAnsi" w:eastAsia="Arial" w:hAnsiTheme="majorHAnsi" w:cstheme="majorHAnsi"/>
          <w:b/>
          <w:bCs/>
          <w:color w:val="333333"/>
          <w:sz w:val="24"/>
          <w:u w:val="single"/>
        </w:rPr>
        <w:t xml:space="preserve"> </w:t>
      </w:r>
      <w:r w:rsidRPr="00CF2964">
        <w:rPr>
          <w:rStyle w:val="StyleUnderline"/>
          <w:rFonts w:asciiTheme="majorHAnsi" w:hAnsiTheme="majorHAnsi" w:cstheme="majorHAnsi"/>
        </w:rPr>
        <w:t xml:space="preserve">And the need to defend our rights to live on our lands without harassment has created the political necessity of claiming our land-based political and cultural identities. </w:t>
      </w:r>
      <w:r w:rsidRPr="00CF2964">
        <w:rPr>
          <w:rFonts w:asciiTheme="majorHAnsi" w:eastAsia="Arial" w:hAnsiTheme="majorHAnsi" w:cstheme="majorHAnsi"/>
          <w:color w:val="333333"/>
          <w:sz w:val="16"/>
        </w:rPr>
        <w:t xml:space="preserve">But land-based does not have to mean landlocked. </w:t>
      </w:r>
      <w:r w:rsidRPr="00CF2964">
        <w:rPr>
          <w:rStyle w:val="StyleUnderline"/>
          <w:rFonts w:asciiTheme="majorHAnsi" w:hAnsiTheme="majorHAnsi" w:cstheme="majorHAnsi"/>
        </w:rPr>
        <w:t xml:space="preserve">This </w:t>
      </w:r>
      <w:r w:rsidRPr="00CF2964">
        <w:rPr>
          <w:rStyle w:val="StyleUnderline"/>
          <w:rFonts w:asciiTheme="majorHAnsi" w:hAnsiTheme="majorHAnsi" w:cstheme="majorHAnsi"/>
          <w:highlight w:val="green"/>
        </w:rPr>
        <w:t xml:space="preserve">insistence </w:t>
      </w:r>
      <w:r w:rsidRPr="00CF2964">
        <w:rPr>
          <w:rStyle w:val="StyleUnderline"/>
          <w:rFonts w:asciiTheme="majorHAnsi" w:hAnsiTheme="majorHAnsi" w:cstheme="majorHAnsi"/>
        </w:rPr>
        <w:t xml:space="preserve">on </w:t>
      </w:r>
      <w:r w:rsidRPr="00CF2964">
        <w:rPr>
          <w:rStyle w:val="StyleUnderline"/>
          <w:rFonts w:asciiTheme="majorHAnsi" w:hAnsiTheme="majorHAnsi" w:cstheme="majorHAnsi"/>
          <w:highlight w:val="green"/>
        </w:rPr>
        <w:t xml:space="preserve">indigenous people </w:t>
      </w:r>
      <w:r w:rsidRPr="00CF2964">
        <w:rPr>
          <w:rStyle w:val="StyleUnderline"/>
          <w:rFonts w:asciiTheme="majorHAnsi" w:hAnsiTheme="majorHAnsi" w:cstheme="majorHAnsi"/>
        </w:rPr>
        <w:t xml:space="preserve">having to always </w:t>
      </w:r>
      <w:r w:rsidRPr="00CF2964">
        <w:rPr>
          <w:rStyle w:val="StyleUnderline"/>
          <w:rFonts w:asciiTheme="majorHAnsi" w:hAnsiTheme="majorHAnsi" w:cstheme="majorHAnsi"/>
          <w:highlight w:val="green"/>
        </w:rPr>
        <w:t xml:space="preserve">be located </w:t>
      </w:r>
      <w:r w:rsidRPr="00CF2964">
        <w:rPr>
          <w:rStyle w:val="StyleUnderline"/>
          <w:rFonts w:asciiTheme="majorHAnsi" w:hAnsiTheme="majorHAnsi" w:cstheme="majorHAnsi"/>
        </w:rPr>
        <w:t xml:space="preserve">on or closely connected to </w:t>
      </w:r>
      <w:r w:rsidRPr="00CF2964">
        <w:rPr>
          <w:rStyle w:val="StyleUnderline"/>
          <w:rFonts w:asciiTheme="majorHAnsi" w:hAnsiTheme="majorHAnsi" w:cstheme="majorHAnsi"/>
          <w:highlight w:val="green"/>
        </w:rPr>
        <w:t xml:space="preserve">one particular area </w:t>
      </w:r>
      <w:r w:rsidRPr="00CF2964">
        <w:rPr>
          <w:rStyle w:val="StyleUnderline"/>
          <w:rFonts w:asciiTheme="majorHAnsi" w:hAnsiTheme="majorHAnsi" w:cstheme="majorHAnsi"/>
        </w:rPr>
        <w:t>also</w:t>
      </w:r>
      <w:r w:rsidRPr="00CF2964">
        <w:rPr>
          <w:rStyle w:val="StyleUnderline"/>
          <w:rFonts w:asciiTheme="majorHAnsi" w:hAnsiTheme="majorHAnsi" w:cstheme="majorHAnsi"/>
          <w:highlight w:val="green"/>
        </w:rPr>
        <w:t xml:space="preserve"> erases those </w:t>
      </w:r>
      <w:r w:rsidRPr="00CF2964">
        <w:rPr>
          <w:rStyle w:val="StyleUnderline"/>
          <w:rFonts w:asciiTheme="majorHAnsi" w:hAnsiTheme="majorHAnsi" w:cstheme="majorHAnsi"/>
        </w:rPr>
        <w:t xml:space="preserve">who are </w:t>
      </w:r>
      <w:r w:rsidRPr="00CF2964">
        <w:rPr>
          <w:rStyle w:val="StyleUnderline"/>
          <w:rFonts w:asciiTheme="majorHAnsi" w:hAnsiTheme="majorHAnsi" w:cstheme="majorHAnsi"/>
          <w:highlight w:val="green"/>
        </w:rPr>
        <w:t xml:space="preserve">unable to return to </w:t>
      </w:r>
      <w:r w:rsidRPr="00CF2964">
        <w:rPr>
          <w:rStyle w:val="StyleUnderline"/>
          <w:rFonts w:asciiTheme="majorHAnsi" w:hAnsiTheme="majorHAnsi" w:cstheme="majorHAnsi"/>
        </w:rPr>
        <w:t xml:space="preserve">their </w:t>
      </w:r>
      <w:r w:rsidRPr="00CF2964">
        <w:rPr>
          <w:rStyle w:val="StyleUnderline"/>
          <w:rFonts w:asciiTheme="majorHAnsi" w:hAnsiTheme="majorHAnsi" w:cstheme="majorHAnsi"/>
          <w:highlight w:val="green"/>
        </w:rPr>
        <w:t>traditional territories</w:t>
      </w:r>
      <w:r w:rsidRPr="00CF2964">
        <w:rPr>
          <w:rStyle w:val="StyleUnderline"/>
          <w:rFonts w:asciiTheme="majorHAnsi" w:hAnsiTheme="majorHAnsi" w:cstheme="majorHAnsi"/>
        </w:rPr>
        <w:t>, such as Mohawk women who are kicked out of their tribe for marrying non-Mohawk men or Afro-Indigenous people stolen from their lands.</w:t>
      </w:r>
      <w:r w:rsidRPr="00CF2964">
        <w:rPr>
          <w:rFonts w:asciiTheme="majorHAnsi" w:eastAsia="Arial" w:hAnsiTheme="majorHAnsi" w:cstheme="majorHAnsi"/>
          <w:color w:val="333333"/>
          <w:sz w:val="16"/>
        </w:rPr>
        <w:t xml:space="preserve"> There is also the simple fact that NDNS may want to move around. </w:t>
      </w:r>
      <w:r w:rsidRPr="00CF2964">
        <w:rPr>
          <w:rStyle w:val="StyleUnderline"/>
          <w:rFonts w:asciiTheme="majorHAnsi" w:hAnsiTheme="majorHAnsi" w:cstheme="majorHAnsi"/>
        </w:rPr>
        <w:t>There’s an old cliché that every Indian story is about going home. But what about the Indians who can’t go home, or simply want to go away?</w:t>
      </w:r>
      <w:r w:rsidRPr="00CF2964">
        <w:rPr>
          <w:rFonts w:asciiTheme="majorHAnsi" w:eastAsia="Arial" w:hAnsiTheme="majorHAnsi" w:cstheme="majorHAnsi"/>
          <w:color w:val="333333"/>
          <w:sz w:val="16"/>
        </w:rPr>
        <w:t xml:space="preserve"> I sometimes describe myself as a diasporic Diné in order to bring the often disparate ideas of indigeneity and movement into closer proximity. </w:t>
      </w:r>
      <w:r w:rsidRPr="00CF2964">
        <w:rPr>
          <w:rStyle w:val="StyleUnderline"/>
          <w:rFonts w:asciiTheme="majorHAnsi" w:hAnsiTheme="majorHAnsi" w:cstheme="majorHAnsi"/>
          <w:highlight w:val="green"/>
        </w:rPr>
        <w:t xml:space="preserve">Those </w:t>
      </w:r>
      <w:r w:rsidRPr="00CF2964">
        <w:rPr>
          <w:rStyle w:val="StyleUnderline"/>
          <w:rFonts w:asciiTheme="majorHAnsi" w:hAnsiTheme="majorHAnsi" w:cstheme="majorHAnsi"/>
        </w:rPr>
        <w:t xml:space="preserve">we </w:t>
      </w:r>
      <w:r w:rsidRPr="00CF2964">
        <w:rPr>
          <w:rStyle w:val="StyleUnderline"/>
          <w:rFonts w:asciiTheme="majorHAnsi" w:hAnsiTheme="majorHAnsi" w:cstheme="majorHAnsi"/>
          <w:highlight w:val="green"/>
        </w:rPr>
        <w:t xml:space="preserve">consider diasporic are </w:t>
      </w:r>
      <w:r w:rsidRPr="00CF2964">
        <w:rPr>
          <w:rStyle w:val="StyleUnderline"/>
          <w:rFonts w:asciiTheme="majorHAnsi" w:hAnsiTheme="majorHAnsi" w:cstheme="majorHAnsi"/>
        </w:rPr>
        <w:t xml:space="preserve">often violently </w:t>
      </w:r>
      <w:r w:rsidRPr="00CF2964">
        <w:rPr>
          <w:rStyle w:val="StyleUnderline"/>
          <w:rFonts w:asciiTheme="majorHAnsi" w:hAnsiTheme="majorHAnsi" w:cstheme="majorHAnsi"/>
          <w:highlight w:val="green"/>
        </w:rPr>
        <w:t xml:space="preserve">robbed of their indigeneity </w:t>
      </w:r>
      <w:r w:rsidRPr="00CF2964">
        <w:rPr>
          <w:rStyle w:val="StyleUnderline"/>
          <w:rFonts w:asciiTheme="majorHAnsi" w:hAnsiTheme="majorHAnsi" w:cstheme="majorHAnsi"/>
        </w:rPr>
        <w:t xml:space="preserve">and those we consider indigenous are often on the move. The </w:t>
      </w:r>
      <w:r w:rsidRPr="00CF2964">
        <w:rPr>
          <w:rStyle w:val="StyleUnderline"/>
          <w:rFonts w:asciiTheme="majorHAnsi" w:hAnsiTheme="majorHAnsi" w:cstheme="majorHAnsi"/>
          <w:highlight w:val="green"/>
        </w:rPr>
        <w:t xml:space="preserve">space NDN looks into the void and knows </w:t>
      </w:r>
      <w:r w:rsidRPr="00CF2964">
        <w:rPr>
          <w:rStyle w:val="StyleUnderline"/>
          <w:rFonts w:asciiTheme="majorHAnsi" w:hAnsiTheme="majorHAnsi" w:cstheme="majorHAnsi"/>
        </w:rPr>
        <w:t xml:space="preserve">still </w:t>
      </w:r>
      <w:r w:rsidRPr="00CF2964">
        <w:rPr>
          <w:rStyle w:val="StyleUnderline"/>
          <w:rFonts w:asciiTheme="majorHAnsi" w:hAnsiTheme="majorHAnsi" w:cstheme="majorHAnsi"/>
          <w:highlight w:val="green"/>
        </w:rPr>
        <w:t>who they are.</w:t>
      </w:r>
      <w:r w:rsidRPr="00CF2964">
        <w:rPr>
          <w:rFonts w:asciiTheme="majorHAnsi" w:eastAsia="Arial" w:hAnsiTheme="majorHAnsi" w:cstheme="majorHAnsi"/>
          <w:b/>
          <w:bCs/>
          <w:color w:val="333333"/>
          <w:sz w:val="24"/>
          <w:u w:val="single"/>
        </w:rPr>
        <w:t xml:space="preserve"> </w:t>
      </w:r>
      <w:r w:rsidRPr="00CF2964">
        <w:rPr>
          <w:rFonts w:asciiTheme="majorHAnsi" w:eastAsia="Arial" w:hAnsiTheme="majorHAnsi" w:cstheme="majorHAnsi"/>
          <w:color w:val="333333"/>
          <w:sz w:val="16"/>
        </w:rPr>
        <w:t xml:space="preserve">Nanobah Becker shot the Mars scenes in </w:t>
      </w:r>
      <w:r w:rsidRPr="00CF2964">
        <w:rPr>
          <w:rFonts w:asciiTheme="majorHAnsi" w:eastAsia="Arial" w:hAnsiTheme="majorHAnsi" w:cstheme="majorHAnsi"/>
          <w:i/>
          <w:iCs/>
          <w:color w:val="333333"/>
          <w:sz w:val="16"/>
        </w:rPr>
        <w:t>The 6th World</w:t>
      </w:r>
      <w:r w:rsidRPr="00CF2964">
        <w:rPr>
          <w:rFonts w:asciiTheme="majorHAnsi" w:eastAsia="Arial" w:hAnsiTheme="majorHAnsi" w:cstheme="majorHAnsi"/>
          <w:color w:val="333333"/>
          <w:sz w:val="16"/>
        </w:rPr>
        <w:t xml:space="preserve"> in Monument Valley, one of the sacred territories of the Diné. The red rock canyons and cliffs make a convincing Martian backdrop. They also offer a symbol of dynamic sacredness. These distant lands are connected. </w:t>
      </w:r>
      <w:r w:rsidRPr="00CF2964">
        <w:rPr>
          <w:rStyle w:val="StyleUnderline"/>
          <w:rFonts w:asciiTheme="majorHAnsi" w:hAnsiTheme="majorHAnsi" w:cstheme="majorHAnsi"/>
        </w:rPr>
        <w:t>Just because the Diné have not lived on Mars since time immemorial, it does not mean our plants and teachings cannot take root there.</w:t>
      </w:r>
      <w:r w:rsidRPr="00CF2964">
        <w:rPr>
          <w:rFonts w:asciiTheme="majorHAnsi" w:eastAsia="Arial" w:hAnsiTheme="majorHAnsi" w:cstheme="majorHAnsi"/>
          <w:color w:val="333333"/>
          <w:sz w:val="16"/>
        </w:rPr>
        <w:t xml:space="preserve"> </w:t>
      </w:r>
      <w:r w:rsidRPr="00CF2964">
        <w:rPr>
          <w:rStyle w:val="StyleUnderline"/>
          <w:rFonts w:asciiTheme="majorHAnsi" w:hAnsiTheme="majorHAnsi" w:cstheme="majorHAnsi"/>
        </w:rPr>
        <w:t>I am reminded of the time before a ceremony on a college campus when we washed our hands in a drinking fountain. I am reminded of Betonie, the medicine man</w:t>
      </w:r>
      <w:r w:rsidRPr="00CF2964">
        <w:rPr>
          <w:rFonts w:asciiTheme="majorHAnsi" w:eastAsia="Arial" w:hAnsiTheme="majorHAnsi" w:cstheme="majorHAnsi"/>
          <w:b/>
          <w:bCs/>
          <w:color w:val="333333"/>
          <w:sz w:val="24"/>
          <w:u w:val="single"/>
        </w:rPr>
        <w:t xml:space="preserve"> </w:t>
      </w:r>
      <w:r w:rsidRPr="00CF2964">
        <w:rPr>
          <w:rStyle w:val="StyleUnderline"/>
          <w:rFonts w:asciiTheme="majorHAnsi" w:hAnsiTheme="majorHAnsi" w:cstheme="majorHAnsi"/>
        </w:rPr>
        <w:t>in Leslie Marmon Silko’s novel Ceremony,</w:t>
      </w:r>
      <w:r w:rsidRPr="00CF2964">
        <w:rPr>
          <w:rFonts w:asciiTheme="majorHAnsi" w:eastAsia="Arial" w:hAnsiTheme="majorHAnsi" w:cstheme="majorHAnsi"/>
          <w:b/>
          <w:bCs/>
          <w:color w:val="333333"/>
          <w:sz w:val="24"/>
          <w:u w:val="single"/>
        </w:rPr>
        <w:t xml:space="preserve"> </w:t>
      </w:r>
      <w:r w:rsidRPr="00CF2964">
        <w:rPr>
          <w:rStyle w:val="StyleUnderline"/>
          <w:rFonts w:asciiTheme="majorHAnsi" w:hAnsiTheme="majorHAnsi" w:cstheme="majorHAnsi"/>
        </w:rPr>
        <w:t>who makes medicine bundles from trash heaps. I am reminded of</w:t>
      </w:r>
      <w:r w:rsidRPr="00CF2964">
        <w:rPr>
          <w:rFonts w:asciiTheme="majorHAnsi" w:eastAsia="Arial" w:hAnsiTheme="majorHAnsi" w:cstheme="majorHAnsi"/>
          <w:b/>
          <w:bCs/>
          <w:color w:val="333333"/>
          <w:sz w:val="24"/>
          <w:u w:val="single"/>
        </w:rPr>
        <w:t xml:space="preserve"> </w:t>
      </w:r>
      <w:r w:rsidRPr="00CF2964">
        <w:rPr>
          <w:rStyle w:val="StyleUnderline"/>
          <w:rFonts w:asciiTheme="majorHAnsi" w:hAnsiTheme="majorHAnsi" w:cstheme="majorHAnsi"/>
        </w:rPr>
        <w:t>pow-wow regalia ornamented with semiconductors.</w:t>
      </w:r>
      <w:r w:rsidRPr="00CF2964">
        <w:rPr>
          <w:rFonts w:asciiTheme="majorHAnsi" w:eastAsia="Arial" w:hAnsiTheme="majorHAnsi" w:cstheme="majorHAnsi"/>
          <w:b/>
          <w:bCs/>
          <w:color w:val="333333"/>
          <w:sz w:val="24"/>
          <w:u w:val="single"/>
        </w:rPr>
        <w:t xml:space="preserve"> </w:t>
      </w:r>
      <w:r w:rsidRPr="00CF2964">
        <w:rPr>
          <w:rStyle w:val="StyleUnderline"/>
          <w:rFonts w:asciiTheme="majorHAnsi" w:hAnsiTheme="majorHAnsi" w:cstheme="majorHAnsi"/>
        </w:rPr>
        <w:t>I am reminded of the</w:t>
      </w:r>
      <w:r w:rsidRPr="00CF2964">
        <w:rPr>
          <w:rFonts w:asciiTheme="majorHAnsi" w:eastAsia="Arial" w:hAnsiTheme="majorHAnsi" w:cstheme="majorHAnsi"/>
          <w:b/>
          <w:bCs/>
          <w:color w:val="333333"/>
          <w:sz w:val="24"/>
          <w:u w:val="single"/>
        </w:rPr>
        <w:t xml:space="preserve"> </w:t>
      </w:r>
      <w:r w:rsidRPr="00CF2964">
        <w:rPr>
          <w:rStyle w:val="StyleUnderline"/>
          <w:rFonts w:asciiTheme="majorHAnsi" w:hAnsiTheme="majorHAnsi" w:cstheme="majorHAnsi"/>
        </w:rPr>
        <w:t>descendants of slaves telling and re-telling their stories on new, bloody ground.</w:t>
      </w:r>
      <w:r w:rsidRPr="00CF2964">
        <w:rPr>
          <w:rFonts w:asciiTheme="majorHAnsi" w:eastAsia="Arial" w:hAnsiTheme="majorHAnsi" w:cstheme="majorHAnsi"/>
          <w:b/>
          <w:bCs/>
          <w:color w:val="333333"/>
          <w:sz w:val="24"/>
          <w:u w:val="single"/>
        </w:rPr>
        <w:t xml:space="preserve"> </w:t>
      </w:r>
      <w:r w:rsidRPr="00CF2964">
        <w:rPr>
          <w:rStyle w:val="StyleUnderline"/>
          <w:rFonts w:asciiTheme="majorHAnsi" w:hAnsiTheme="majorHAnsi" w:cstheme="majorHAnsi"/>
        </w:rPr>
        <w:t xml:space="preserve">Finding ourselves in new contexts, we are always adapting, always surviving. </w:t>
      </w:r>
      <w:r w:rsidRPr="00CF2964">
        <w:rPr>
          <w:rStyle w:val="StyleUnderline"/>
          <w:rFonts w:asciiTheme="majorHAnsi" w:hAnsiTheme="majorHAnsi" w:cstheme="majorHAnsi"/>
          <w:highlight w:val="green"/>
        </w:rPr>
        <w:t xml:space="preserve">This is the seed of </w:t>
      </w:r>
      <w:r w:rsidRPr="00CF2964">
        <w:rPr>
          <w:rStyle w:val="StyleUnderline"/>
          <w:rFonts w:asciiTheme="majorHAnsi" w:hAnsiTheme="majorHAnsi" w:cstheme="majorHAnsi"/>
        </w:rPr>
        <w:t xml:space="preserve">many </w:t>
      </w:r>
      <w:r w:rsidRPr="00CF2964">
        <w:rPr>
          <w:rStyle w:val="StyleUnderline"/>
          <w:rFonts w:asciiTheme="majorHAnsi" w:hAnsiTheme="majorHAnsi" w:cstheme="majorHAnsi"/>
          <w:highlight w:val="green"/>
        </w:rPr>
        <w:t>indigenous technologies: the ability to</w:t>
      </w:r>
      <w:r w:rsidRPr="00CF2964">
        <w:rPr>
          <w:rFonts w:asciiTheme="majorHAnsi" w:eastAsia="Arial" w:hAnsiTheme="majorHAnsi" w:cstheme="majorHAnsi"/>
          <w:b/>
          <w:bCs/>
          <w:color w:val="333333"/>
          <w:sz w:val="24"/>
          <w:highlight w:val="green"/>
          <w:u w:val="single"/>
        </w:rPr>
        <w:t xml:space="preserve"> </w:t>
      </w:r>
      <w:r w:rsidRPr="00CF2964">
        <w:rPr>
          <w:rStyle w:val="StyleUnderline"/>
          <w:rFonts w:asciiTheme="majorHAnsi" w:hAnsiTheme="majorHAnsi" w:cstheme="majorHAnsi"/>
        </w:rPr>
        <w:t>continue and</w:t>
      </w:r>
      <w:r w:rsidRPr="00CF2964">
        <w:rPr>
          <w:rFonts w:asciiTheme="majorHAnsi" w:eastAsia="Arial" w:hAnsiTheme="majorHAnsi" w:cstheme="majorHAnsi"/>
          <w:b/>
          <w:bCs/>
          <w:color w:val="333333"/>
          <w:sz w:val="24"/>
          <w:highlight w:val="green"/>
          <w:u w:val="single"/>
        </w:rPr>
        <w:t xml:space="preserve"> </w:t>
      </w:r>
      <w:r w:rsidRPr="00CF2964">
        <w:rPr>
          <w:rStyle w:val="StyleUnderline"/>
          <w:rFonts w:asciiTheme="majorHAnsi" w:hAnsiTheme="majorHAnsi" w:cstheme="majorHAnsi"/>
          <w:highlight w:val="green"/>
        </w:rPr>
        <w:t>sustain ourselves against all odds.</w:t>
      </w:r>
      <w:r w:rsidRPr="00CF2964">
        <w:rPr>
          <w:rFonts w:asciiTheme="majorHAnsi" w:eastAsia="Arial" w:hAnsiTheme="majorHAnsi" w:cstheme="majorHAnsi"/>
          <w:b/>
          <w:bCs/>
          <w:color w:val="333333"/>
          <w:sz w:val="24"/>
          <w:u w:val="single"/>
        </w:rPr>
        <w:t xml:space="preserve"> </w:t>
      </w:r>
      <w:r w:rsidRPr="00CF2964">
        <w:rPr>
          <w:rFonts w:asciiTheme="majorHAnsi" w:eastAsia="Arial" w:hAnsiTheme="majorHAnsi" w:cstheme="majorHAnsi"/>
          <w:color w:val="333333"/>
          <w:sz w:val="16"/>
        </w:rPr>
        <w:t xml:space="preserve">The challenge of the space NDN is how to apply knowledge of the worlds toward non-destructive ends. Any form of travel or exploration comes with the dangers of exploitation and upheaval. Nobody knows this better than the inhabitants of those places constantly divvied up between colonial nation-states. The figure of the space NDN is not an attempt to simply put an indigenous face on the outer space colonizer. Indigenous futurist narratives try to enact contact differently. Not all encounters with the other must end in conquest, genocide or violence. The space NDN seeks new models of interaction. We do not travel to the distant reaches of space in order to plant our flags or act under the assumption that every planet in our sights is a terra nullius waiting for the first human footprint to mark its surface. Robert Sullivan’s poem “Star Waka” captures the complexities of indigenous space travel. Waka is the Maori term for a canoe and Sullivan’s epic poem relates the journey of this star waka to outer planets to find new homes for the Maori people. The crew of the ship wonder how their prayers will work in the cold vastness of the stars and how they can approach these distant worlds in a good way. The Indian in space does not abandon their home, their people, or their teachings. Dynamic traditions, themselves a type of advanced technology, help the space NDN to understand how to foster the kind of relationships that make futures possible. </w:t>
      </w:r>
      <w:r w:rsidRPr="00CF2964">
        <w:rPr>
          <w:rFonts w:asciiTheme="majorHAnsi" w:eastAsia="Arial" w:hAnsiTheme="majorHAnsi" w:cstheme="majorHAnsi"/>
          <w:i/>
          <w:iCs/>
          <w:color w:val="333333"/>
          <w:sz w:val="16"/>
        </w:rPr>
        <w:t xml:space="preserve">All Our Interstellar Relations </w:t>
      </w:r>
      <w:r w:rsidRPr="00CF2964">
        <w:rPr>
          <w:rFonts w:asciiTheme="majorHAnsi" w:eastAsia="Arial" w:hAnsiTheme="majorHAnsi" w:cstheme="majorHAnsi"/>
          <w:color w:val="333333"/>
          <w:sz w:val="16"/>
        </w:rPr>
        <w:t xml:space="preserve">For indigenous futurism, technology is inextricable from the social. Human societies are part of a network of wider relationships with objects, animals, geological formations and so on. To grasp our relationship with the non-human world here on Earth, we must also extend our understanding of how Earth relates to the entirety of the cosmos. We live on just one among millions of planets, each an intricate and delicate system within a larger, increasing complex structure. For the indigenous futurist endeavor, striving to understand the ever-multiplying connections linking us to the beginning of the universe and its constant expansion also entails unraveling the intricate relations that make up our Earthly existence. Zainab Amadahy, who identifies as a person of mixed black, Cherokee and European ancestry, grounds her writing practice in illuminating and understanding networks of relationships: “I aspire to write in a way that views possible alternatives through the lens of a relationship framework, where I can demonstrate our connectivity to and interdependence with each other and the rest of our Relations.” Her 1992 novel </w:t>
      </w:r>
      <w:r w:rsidRPr="00CF2964">
        <w:rPr>
          <w:rFonts w:asciiTheme="majorHAnsi" w:eastAsia="Arial" w:hAnsiTheme="majorHAnsi" w:cstheme="majorHAnsi"/>
          <w:i/>
          <w:iCs/>
          <w:color w:val="333333"/>
          <w:sz w:val="16"/>
        </w:rPr>
        <w:t>The Moons of Palmares</w:t>
      </w:r>
      <w:r w:rsidRPr="00CF2964">
        <w:rPr>
          <w:rFonts w:asciiTheme="majorHAnsi" w:eastAsia="Arial" w:hAnsiTheme="majorHAnsi" w:cstheme="majorHAnsi"/>
          <w:color w:val="333333"/>
          <w:sz w:val="16"/>
        </w:rPr>
        <w:t xml:space="preserve"> examines the relationships, both harmful and collaborative, between indigenous peoples and descendants of slaves in an outer space setting that merges histories of the Black Atlantic with the colonial frontier. In a provocative bit of plotting, she casts an indigenous character, Major Eaglefeather, as an oppressive foreign force in the lives of an outer space labor population that has shaped its society in remembrance of black slave resistance in North/South America and the Caribbean. The story follows Major Eaglefeather’s decision to reject his ties to the corporate state and support a rebel group of laborers. The name Palmares is taken from a real-world settlement founded by escaped slaves in 17th-century Brazil, which is also known to have incorporated indigenous peoples and some poor, disenfranchised whites. In a chronicle written in the late 17th century, these </w:t>
      </w:r>
      <w:r w:rsidRPr="00CF2964">
        <w:rPr>
          <w:rFonts w:asciiTheme="majorHAnsi" w:eastAsia="Arial" w:hAnsiTheme="majorHAnsi" w:cstheme="majorHAnsi"/>
          <w:i/>
          <w:iCs/>
          <w:color w:val="333333"/>
          <w:sz w:val="16"/>
        </w:rPr>
        <w:t>quilombos</w:t>
      </w:r>
      <w:r w:rsidRPr="00CF2964">
        <w:rPr>
          <w:rFonts w:asciiTheme="majorHAnsi" w:eastAsia="Arial" w:hAnsiTheme="majorHAnsi" w:cstheme="majorHAnsi"/>
          <w:color w:val="333333"/>
          <w:sz w:val="16"/>
        </w:rPr>
        <w:t xml:space="preserve"> are described as networks of settlements that lived off the land and were supplemented by raids on the slave plantations where the inhabitants were formerly held. It is said that in Palmares the king was called Gangasuma, a hybrid term meaning “great lord” composed of the Angolan or Bandu word </w:t>
      </w:r>
      <w:r w:rsidRPr="00CF2964">
        <w:rPr>
          <w:rFonts w:asciiTheme="majorHAnsi" w:eastAsia="Arial" w:hAnsiTheme="majorHAnsi" w:cstheme="majorHAnsi"/>
          <w:i/>
          <w:iCs/>
          <w:color w:val="333333"/>
          <w:sz w:val="16"/>
        </w:rPr>
        <w:t>ganga</w:t>
      </w:r>
      <w:r w:rsidRPr="00CF2964">
        <w:rPr>
          <w:rFonts w:asciiTheme="majorHAnsi" w:eastAsia="Arial" w:hAnsiTheme="majorHAnsi" w:cstheme="majorHAnsi"/>
          <w:color w:val="333333"/>
          <w:sz w:val="16"/>
        </w:rPr>
        <w:t xml:space="preserve"> and the Tupi word </w:t>
      </w:r>
      <w:r w:rsidRPr="00CF2964">
        <w:rPr>
          <w:rFonts w:asciiTheme="majorHAnsi" w:eastAsia="Arial" w:hAnsiTheme="majorHAnsi" w:cstheme="majorHAnsi"/>
          <w:i/>
          <w:iCs/>
          <w:color w:val="333333"/>
          <w:sz w:val="16"/>
        </w:rPr>
        <w:t>assu</w:t>
      </w:r>
      <w:r w:rsidRPr="00CF2964">
        <w:rPr>
          <w:rFonts w:asciiTheme="majorHAnsi" w:eastAsia="Arial" w:hAnsiTheme="majorHAnsi" w:cstheme="majorHAnsi"/>
          <w:color w:val="333333"/>
          <w:sz w:val="16"/>
        </w:rPr>
        <w:t xml:space="preserve">. The word succinctly captures the mixture of cultures that banded together in Palmares to live together on the margins of a colonialist, slave-holding society. While Palmares was eventually destroyed in a military campaign, it lives on as a legend of slave rebellion and utopian possibility that Amadahy finds well suited for her outer space story about collaborative resistance to state power and harmful resource extraction processes. </w:t>
      </w:r>
      <w:r w:rsidRPr="00CF2964">
        <w:rPr>
          <w:rStyle w:val="StyleUnderline"/>
          <w:rFonts w:asciiTheme="majorHAnsi" w:hAnsiTheme="majorHAnsi" w:cstheme="majorHAnsi"/>
        </w:rPr>
        <w:t xml:space="preserve">Outer space, perhaps because of its appeal to our sense of endless possibility, has become the imaginative site for re-envisioning how black, indigenous and other oppressed people can relate to each other outside of and despite the colonial gaze. </w:t>
      </w:r>
      <w:r w:rsidRPr="00CF2964">
        <w:rPr>
          <w:rFonts w:asciiTheme="majorHAnsi" w:eastAsia="Arial" w:hAnsiTheme="majorHAnsi" w:cstheme="majorHAnsi"/>
          <w:color w:val="333333"/>
          <w:sz w:val="16"/>
        </w:rPr>
        <w:t xml:space="preserve">Amadahy’s work is crucial for a critical understanding of the space NDN. The space NDN cannot allow him or herself to fall into the patterns of domination and kyriarchy that have for too long prevailed here on Earth as well as speculative narratives of outer space. </w:t>
      </w:r>
      <w:r w:rsidRPr="00CF2964">
        <w:rPr>
          <w:rStyle w:val="StyleUnderline"/>
          <w:rFonts w:asciiTheme="majorHAnsi" w:hAnsiTheme="majorHAnsi" w:cstheme="majorHAnsi"/>
        </w:rPr>
        <w:t xml:space="preserve">Afrofuturists have looked to space as the site for black separatism and liberation. If the space NDN is truly committed to being responsible to all our relations, it is imperative for our futurist vision to be in solidarity with and service to our fellow Afrofuturist space travelers.  Our </w:t>
      </w:r>
      <w:r w:rsidRPr="00CF2964">
        <w:rPr>
          <w:rStyle w:val="StyleUnderline"/>
          <w:rFonts w:asciiTheme="majorHAnsi" w:hAnsiTheme="majorHAnsi" w:cstheme="majorHAnsi"/>
          <w:highlight w:val="green"/>
        </w:rPr>
        <w:t xml:space="preserve">collective refusal of colonial progress </w:t>
      </w:r>
      <w:r w:rsidRPr="00CF2964">
        <w:rPr>
          <w:rStyle w:val="StyleUnderline"/>
          <w:rFonts w:asciiTheme="majorHAnsi" w:hAnsiTheme="majorHAnsi" w:cstheme="majorHAnsi"/>
        </w:rPr>
        <w:t xml:space="preserve">(namely, our destruction) </w:t>
      </w:r>
      <w:r w:rsidRPr="00CF2964">
        <w:rPr>
          <w:rStyle w:val="StyleUnderline"/>
          <w:rFonts w:asciiTheme="majorHAnsi" w:hAnsiTheme="majorHAnsi" w:cstheme="majorHAnsi"/>
          <w:highlight w:val="green"/>
        </w:rPr>
        <w:t xml:space="preserve">means we must chart </w:t>
      </w:r>
      <w:r w:rsidRPr="00CF2964">
        <w:rPr>
          <w:rStyle w:val="StyleUnderline"/>
          <w:rFonts w:asciiTheme="majorHAnsi" w:hAnsiTheme="majorHAnsi" w:cstheme="majorHAnsi"/>
        </w:rPr>
        <w:t xml:space="preserve">other </w:t>
      </w:r>
      <w:r w:rsidRPr="00CF2964">
        <w:rPr>
          <w:rStyle w:val="StyleUnderline"/>
          <w:rFonts w:asciiTheme="majorHAnsi" w:hAnsiTheme="majorHAnsi" w:cstheme="majorHAnsi"/>
          <w:highlight w:val="green"/>
        </w:rPr>
        <w:t xml:space="preserve">ways to the future that lead </w:t>
      </w:r>
      <w:r w:rsidRPr="00CF2964">
        <w:rPr>
          <w:rStyle w:val="StyleUnderline"/>
          <w:rFonts w:asciiTheme="majorHAnsi" w:hAnsiTheme="majorHAnsi" w:cstheme="majorHAnsi"/>
        </w:rPr>
        <w:t xml:space="preserve">us and other </w:t>
      </w:r>
      <w:r w:rsidRPr="00CF2964">
        <w:rPr>
          <w:rStyle w:val="StyleUnderline"/>
          <w:rFonts w:asciiTheme="majorHAnsi" w:hAnsiTheme="majorHAnsi" w:cstheme="majorHAnsi"/>
          <w:highlight w:val="green"/>
        </w:rPr>
        <w:t>oppressed peoples to the worlds we deserve.</w:t>
      </w:r>
      <w:r w:rsidRPr="00CF2964">
        <w:rPr>
          <w:rFonts w:asciiTheme="majorHAnsi" w:eastAsia="Arial" w:hAnsiTheme="majorHAnsi" w:cstheme="majorHAnsi"/>
          <w:b/>
          <w:bCs/>
          <w:color w:val="333333"/>
          <w:sz w:val="24"/>
          <w:u w:val="single"/>
        </w:rPr>
        <w:t xml:space="preserve"> </w:t>
      </w:r>
      <w:r w:rsidRPr="00CF2964">
        <w:rPr>
          <w:rFonts w:asciiTheme="majorHAnsi" w:eastAsia="Arial" w:hAnsiTheme="majorHAnsi" w:cstheme="majorHAnsi"/>
          <w:i/>
          <w:iCs/>
          <w:color w:val="333333"/>
          <w:sz w:val="16"/>
        </w:rPr>
        <w:t>The Moons of Palmares</w:t>
      </w:r>
      <w:r w:rsidRPr="00CF2964">
        <w:rPr>
          <w:rFonts w:asciiTheme="majorHAnsi" w:eastAsia="Arial" w:hAnsiTheme="majorHAnsi" w:cstheme="majorHAnsi"/>
          <w:color w:val="333333"/>
          <w:sz w:val="16"/>
        </w:rPr>
        <w:t xml:space="preserve"> works toward this end by revealing the strong connections between indigenous and black histories, narratives and ways of living. </w:t>
      </w:r>
      <w:r w:rsidRPr="00CF2964">
        <w:rPr>
          <w:rStyle w:val="StyleUnderline"/>
          <w:rFonts w:asciiTheme="majorHAnsi" w:hAnsiTheme="majorHAnsi" w:cstheme="majorHAnsi"/>
        </w:rPr>
        <w:t>Indigenous futurism is indebted to Afrofuturism: Both forms of futurism explore spaces and times outside the control of colonial powers and white supremacy. These alternative conceptions of time reject the notion that all tradition is regressive by narrating futures intimately connected to the past.</w:t>
      </w:r>
      <w:r w:rsidRPr="00CF2964">
        <w:rPr>
          <w:rFonts w:asciiTheme="majorHAnsi" w:eastAsia="Arial" w:hAnsiTheme="majorHAnsi" w:cstheme="majorHAnsi"/>
          <w:color w:val="333333"/>
          <w:sz w:val="16"/>
        </w:rPr>
        <w:t xml:space="preserve"> SF and specifically the site of outer space give writers and thinkers the imaginative room to envision political and cultural relationships and the future decolonizing movements they might nourish. This focus on relationship, especially as posited by Amadahy, also accounts for those forms of indigeneity that persist among peoples either stolen from their lands or whose lands have been stolen from them. As the writer Sydette Harry recently posted on Twitter, “</w:t>
      </w:r>
      <w:r w:rsidRPr="00CF2964">
        <w:rPr>
          <w:rStyle w:val="StyleUnderline"/>
          <w:rFonts w:asciiTheme="majorHAnsi" w:hAnsiTheme="majorHAnsi" w:cstheme="majorHAnsi"/>
        </w:rPr>
        <w:t xml:space="preserve">Black people are displaced indigenous people.” However, because of the processes of forced relocation and slavery and continuing anti-black racism, </w:t>
      </w:r>
      <w:r w:rsidRPr="00CF2964">
        <w:rPr>
          <w:rStyle w:val="StyleUnderline"/>
          <w:rFonts w:asciiTheme="majorHAnsi" w:hAnsiTheme="majorHAnsi" w:cstheme="majorHAnsi"/>
          <w:highlight w:val="green"/>
        </w:rPr>
        <w:t>black people are often denied claims to indigeneity.</w:t>
      </w:r>
      <w:r w:rsidRPr="00CF2964">
        <w:rPr>
          <w:rFonts w:asciiTheme="majorHAnsi" w:eastAsia="Arial" w:hAnsiTheme="majorHAnsi" w:cstheme="majorHAnsi"/>
          <w:color w:val="333333"/>
          <w:sz w:val="16"/>
        </w:rPr>
        <w:t xml:space="preserve"> </w:t>
      </w:r>
      <w:r w:rsidRPr="00CF2964">
        <w:rPr>
          <w:rStyle w:val="StyleUnderline"/>
          <w:rFonts w:asciiTheme="majorHAnsi" w:hAnsiTheme="majorHAnsi" w:cstheme="majorHAnsi"/>
        </w:rPr>
        <w:t>There is also a pernicious erasure of black NDNs</w:t>
      </w:r>
      <w:r w:rsidRPr="00CF2964">
        <w:rPr>
          <w:rFonts w:asciiTheme="majorHAnsi" w:eastAsia="Arial" w:hAnsiTheme="majorHAnsi" w:cstheme="majorHAnsi"/>
          <w:color w:val="333333"/>
          <w:sz w:val="16"/>
        </w:rPr>
        <w:t xml:space="preserve"> in America and Canada. </w:t>
      </w:r>
      <w:r w:rsidRPr="00CF2964">
        <w:rPr>
          <w:rStyle w:val="StyleUnderline"/>
          <w:rFonts w:asciiTheme="majorHAnsi" w:hAnsiTheme="majorHAnsi" w:cstheme="majorHAnsi"/>
          <w:highlight w:val="green"/>
        </w:rPr>
        <w:t xml:space="preserve">In exploring outer space, black authors </w:t>
      </w:r>
      <w:r w:rsidRPr="00CF2964">
        <w:rPr>
          <w:rStyle w:val="StyleUnderline"/>
          <w:rFonts w:asciiTheme="majorHAnsi" w:hAnsiTheme="majorHAnsi" w:cstheme="majorHAnsi"/>
        </w:rPr>
        <w:t xml:space="preserve">are also able to </w:t>
      </w:r>
      <w:r w:rsidRPr="00CF2964">
        <w:rPr>
          <w:rStyle w:val="StyleUnderline"/>
          <w:rFonts w:asciiTheme="majorHAnsi" w:hAnsiTheme="majorHAnsi" w:cstheme="majorHAnsi"/>
          <w:highlight w:val="green"/>
        </w:rPr>
        <w:t xml:space="preserve">assert their </w:t>
      </w:r>
      <w:r w:rsidRPr="00CF2964">
        <w:rPr>
          <w:rStyle w:val="StyleUnderline"/>
          <w:rFonts w:asciiTheme="majorHAnsi" w:hAnsiTheme="majorHAnsi" w:cstheme="majorHAnsi"/>
        </w:rPr>
        <w:t xml:space="preserve">own </w:t>
      </w:r>
      <w:r w:rsidRPr="00CF2964">
        <w:rPr>
          <w:rStyle w:val="StyleUnderline"/>
          <w:rFonts w:asciiTheme="majorHAnsi" w:hAnsiTheme="majorHAnsi" w:cstheme="majorHAnsi"/>
          <w:highlight w:val="green"/>
        </w:rPr>
        <w:t xml:space="preserve">relationship to land </w:t>
      </w:r>
      <w:r w:rsidRPr="00CF2964">
        <w:rPr>
          <w:rStyle w:val="StyleUnderline"/>
          <w:rFonts w:asciiTheme="majorHAnsi" w:hAnsiTheme="majorHAnsi" w:cstheme="majorHAnsi"/>
        </w:rPr>
        <w:t xml:space="preserve">both </w:t>
      </w:r>
      <w:r w:rsidRPr="00CF2964">
        <w:rPr>
          <w:rStyle w:val="StyleUnderline"/>
          <w:rFonts w:asciiTheme="majorHAnsi" w:hAnsiTheme="majorHAnsi" w:cstheme="majorHAnsi"/>
          <w:highlight w:val="green"/>
        </w:rPr>
        <w:t xml:space="preserve">on Earth and </w:t>
      </w:r>
      <w:r w:rsidRPr="00CF2964">
        <w:rPr>
          <w:rStyle w:val="StyleUnderline"/>
          <w:rFonts w:asciiTheme="majorHAnsi" w:hAnsiTheme="majorHAnsi" w:cstheme="majorHAnsi"/>
        </w:rPr>
        <w:t xml:space="preserve">in </w:t>
      </w:r>
      <w:r w:rsidRPr="00CF2964">
        <w:rPr>
          <w:rStyle w:val="StyleUnderline"/>
          <w:rFonts w:asciiTheme="majorHAnsi" w:hAnsiTheme="majorHAnsi" w:cstheme="majorHAnsi"/>
          <w:highlight w:val="green"/>
        </w:rPr>
        <w:t>the cosmos.</w:t>
      </w:r>
      <w:r w:rsidRPr="00CF2964">
        <w:rPr>
          <w:rFonts w:asciiTheme="majorHAnsi" w:eastAsia="Arial" w:hAnsiTheme="majorHAnsi" w:cstheme="majorHAnsi"/>
          <w:color w:val="333333"/>
          <w:sz w:val="16"/>
        </w:rPr>
        <w:t xml:space="preserve"> The Black Land Project (BLP), while not an explicitly futurist organization, fosters the kind of relationships to land on Earth that futurist authors and thinkers envision in outer space. In a recent podcast, </w:t>
      </w:r>
      <w:r w:rsidRPr="00CF2964">
        <w:rPr>
          <w:rFonts w:asciiTheme="majorHAnsi" w:eastAsia="Arial" w:hAnsiTheme="majorHAnsi" w:cstheme="majorHAnsi"/>
          <w:i/>
          <w:iCs/>
          <w:color w:val="333333"/>
          <w:sz w:val="16"/>
        </w:rPr>
        <w:t>Blacktracking through Afrofuturism</w:t>
      </w:r>
      <w:r w:rsidRPr="00CF2964">
        <w:rPr>
          <w:rFonts w:asciiTheme="majorHAnsi" w:eastAsia="Arial" w:hAnsiTheme="majorHAnsi" w:cstheme="majorHAnsi"/>
          <w:color w:val="333333"/>
          <w:sz w:val="16"/>
        </w:rPr>
        <w:t xml:space="preserve">, BLP founder and director Mistinguette Smith discusses how walking over the routes of the Underground Railroad brought forth alternate dimensions and understandings of time outside the settler paradigm of ownership. These are aspects of relating to land that the Afrofuturist and the space NDN (identities which can exist in the same person) bring with them on their travels. This focus on relationship rather than a strict idea of location speaks to the way in which the space NDN can remain secure in their indigenous identity even while rocketing through dark skies far from their origins. This is not to demean the work of land protectors and defenders who risk serious repercussions for resisting corporate and state encroachment on indigenous territories. The space NDN supports those who are able and choose to remain on the land, while also hoping to broaden understandings of indigeneity outside simple location. Locations of course are never simple. It is the settler who wishes to flatten the relation between place and people by claiming land through ownership. </w:t>
      </w:r>
      <w:r w:rsidRPr="00CF2964">
        <w:rPr>
          <w:rStyle w:val="StyleUnderline"/>
          <w:rFonts w:asciiTheme="majorHAnsi" w:hAnsiTheme="majorHAnsi" w:cstheme="majorHAnsi"/>
        </w:rPr>
        <w:t>Projecting themselves forward into faraway lands and times,</w:t>
      </w:r>
      <w:r w:rsidRPr="00CF2964">
        <w:rPr>
          <w:rStyle w:val="StyleUnderline"/>
          <w:rFonts w:asciiTheme="majorHAnsi" w:hAnsiTheme="majorHAnsi" w:cstheme="majorHAnsi"/>
          <w:highlight w:val="green"/>
        </w:rPr>
        <w:t xml:space="preserve"> the space NDN reveals the myriad ways of relating to land beyond property.</w:t>
      </w:r>
    </w:p>
    <w:p w14:paraId="3B6D4004" w14:textId="53133E6B" w:rsidR="00F00197" w:rsidRPr="00CF2964" w:rsidRDefault="00F00197" w:rsidP="00F00197"/>
    <w:p w14:paraId="244E6F9B" w14:textId="49770F18" w:rsidR="00073270" w:rsidRPr="00CF2964" w:rsidRDefault="00073270" w:rsidP="00073270">
      <w:pPr>
        <w:pStyle w:val="Heading4"/>
      </w:pPr>
      <w:r w:rsidRPr="00CF2964">
        <w:t xml:space="preserve">3. </w:t>
      </w:r>
      <w:r w:rsidR="005F5013" w:rsidRPr="00CF2964">
        <w:t>No solvency – how does the aff reign in space companies? Cx</w:t>
      </w:r>
    </w:p>
    <w:p w14:paraId="7460452D" w14:textId="778AF238" w:rsidR="005F5013" w:rsidRPr="00CF2964" w:rsidRDefault="005F5013" w:rsidP="005F5013"/>
    <w:p w14:paraId="49288C48" w14:textId="77777777" w:rsidR="005F5013" w:rsidRPr="00CF2964" w:rsidRDefault="005F5013" w:rsidP="005F5013">
      <w:pPr>
        <w:pStyle w:val="Heading4"/>
      </w:pPr>
      <w:r w:rsidRPr="00CF2964">
        <w:t xml:space="preserve">4. </w:t>
      </w:r>
      <w:r w:rsidRPr="00CF2964">
        <w:t xml:space="preserve">The call to space fuels strategies of </w:t>
      </w:r>
      <w:r w:rsidRPr="00CF2964">
        <w:rPr>
          <w:u w:val="single"/>
        </w:rPr>
        <w:t>technocratic managerialism</w:t>
      </w:r>
      <w:r w:rsidRPr="00CF2964">
        <w:t xml:space="preserve"> that position the American </w:t>
      </w:r>
      <w:r w:rsidRPr="00CF2964">
        <w:rPr>
          <w:u w:val="single"/>
        </w:rPr>
        <w:t>transcendental state</w:t>
      </w:r>
      <w:r w:rsidRPr="00CF2964">
        <w:t xml:space="preserve"> as supreme---transcendence of limits enables </w:t>
      </w:r>
      <w:r w:rsidRPr="00CF2964">
        <w:rPr>
          <w:u w:val="single"/>
        </w:rPr>
        <w:t>imperialistic violence</w:t>
      </w:r>
      <w:r w:rsidRPr="00CF2964">
        <w:t xml:space="preserve"> through </w:t>
      </w:r>
      <w:r w:rsidRPr="00CF2964">
        <w:rPr>
          <w:u w:val="single"/>
        </w:rPr>
        <w:t>intervention</w:t>
      </w:r>
      <w:r w:rsidRPr="00CF2964">
        <w:t xml:space="preserve">, </w:t>
      </w:r>
      <w:r w:rsidRPr="00CF2964">
        <w:rPr>
          <w:u w:val="single"/>
        </w:rPr>
        <w:t>war</w:t>
      </w:r>
      <w:r w:rsidRPr="00CF2964">
        <w:t xml:space="preserve">, </w:t>
      </w:r>
      <w:r w:rsidRPr="00CF2964">
        <w:rPr>
          <w:u w:val="single"/>
        </w:rPr>
        <w:t>circumvention</w:t>
      </w:r>
      <w:r w:rsidRPr="00CF2964">
        <w:t xml:space="preserve"> of norms, </w:t>
      </w:r>
      <w:r w:rsidRPr="00CF2964">
        <w:rPr>
          <w:u w:val="single"/>
        </w:rPr>
        <w:t>preemption</w:t>
      </w:r>
      <w:r w:rsidRPr="00CF2964">
        <w:t xml:space="preserve">, and tactics of </w:t>
      </w:r>
      <w:r w:rsidRPr="00CF2964">
        <w:rPr>
          <w:u w:val="single"/>
        </w:rPr>
        <w:t>control</w:t>
      </w:r>
    </w:p>
    <w:p w14:paraId="339A7EF3" w14:textId="77777777" w:rsidR="005F5013" w:rsidRPr="00CF2964" w:rsidRDefault="005F5013" w:rsidP="005F5013">
      <w:r w:rsidRPr="00CF2964">
        <w:t xml:space="preserve">Daniel </w:t>
      </w:r>
      <w:r w:rsidRPr="00CF2964">
        <w:rPr>
          <w:rStyle w:val="Style13ptBold"/>
        </w:rPr>
        <w:t>Sage 16</w:t>
      </w:r>
      <w:r w:rsidRPr="00CF2964">
        <w:t>, Senior Lecturer in Human Resource Management and Organizational Behavior at Loughborough University, Ph.D. in Political and Cultural Geographies from Loughborough University, 4/29/16, How Outer Space Made America: Geography, Organization and the Cosmic Sublime, p. 153-156</w:t>
      </w:r>
    </w:p>
    <w:p w14:paraId="5D09849E" w14:textId="77777777" w:rsidR="005F5013" w:rsidRPr="00CF2964" w:rsidRDefault="005F5013" w:rsidP="005F5013">
      <w:pPr>
        <w:rPr>
          <w:sz w:val="16"/>
        </w:rPr>
      </w:pPr>
      <w:r w:rsidRPr="00CF2964">
        <w:rPr>
          <w:sz w:val="16"/>
        </w:rPr>
        <w:t xml:space="preserve">In the preceding eight chapters I have argued that </w:t>
      </w:r>
      <w:r w:rsidRPr="00CF2964">
        <w:rPr>
          <w:rStyle w:val="StyleUnderline"/>
        </w:rPr>
        <w:t xml:space="preserve">some of the </w:t>
      </w:r>
      <w:r w:rsidRPr="00CF2964">
        <w:rPr>
          <w:rStyle w:val="StyleUnderline"/>
          <w:highlight w:val="yellow"/>
        </w:rPr>
        <w:t>unique qualities of</w:t>
      </w:r>
      <w:r w:rsidRPr="00CF2964">
        <w:rPr>
          <w:rStyle w:val="StyleUnderline"/>
        </w:rPr>
        <w:t xml:space="preserve"> outer </w:t>
      </w:r>
      <w:r w:rsidRPr="00CF2964">
        <w:rPr>
          <w:rStyle w:val="StyleUnderline"/>
          <w:highlight w:val="yellow"/>
        </w:rPr>
        <w:t>space</w:t>
      </w:r>
      <w:r w:rsidRPr="00CF2964">
        <w:rPr>
          <w:sz w:val="16"/>
        </w:rPr>
        <w:t>—</w:t>
      </w:r>
      <w:r w:rsidRPr="00CF2964">
        <w:rPr>
          <w:rStyle w:val="Emphasis"/>
          <w:highlight w:val="yellow"/>
        </w:rPr>
        <w:t>vastness</w:t>
      </w:r>
      <w:r w:rsidRPr="00CF2964">
        <w:rPr>
          <w:sz w:val="16"/>
        </w:rPr>
        <w:t xml:space="preserve">, </w:t>
      </w:r>
      <w:r w:rsidRPr="00CF2964">
        <w:rPr>
          <w:rStyle w:val="Emphasis"/>
          <w:highlight w:val="yellow"/>
        </w:rPr>
        <w:t>Otherness</w:t>
      </w:r>
      <w:r w:rsidRPr="00CF2964">
        <w:rPr>
          <w:sz w:val="16"/>
        </w:rPr>
        <w:t xml:space="preserve">, </w:t>
      </w:r>
      <w:r w:rsidRPr="00CF2964">
        <w:rPr>
          <w:rStyle w:val="Emphasis"/>
          <w:highlight w:val="yellow"/>
        </w:rPr>
        <w:t>sublimity</w:t>
      </w:r>
      <w:r w:rsidRPr="00CF2964">
        <w:rPr>
          <w:sz w:val="16"/>
        </w:rPr>
        <w:t xml:space="preserve">, </w:t>
      </w:r>
      <w:r w:rsidRPr="00CF2964">
        <w:rPr>
          <w:rStyle w:val="Emphasis"/>
          <w:highlight w:val="yellow"/>
        </w:rPr>
        <w:t>timelessness</w:t>
      </w:r>
      <w:r w:rsidRPr="00CF2964">
        <w:rPr>
          <w:sz w:val="16"/>
        </w:rPr>
        <w:t xml:space="preserve">, </w:t>
      </w:r>
      <w:r w:rsidRPr="00CF2964">
        <w:rPr>
          <w:rStyle w:val="Emphasis"/>
          <w:highlight w:val="yellow"/>
        </w:rPr>
        <w:t>spacelessness</w:t>
      </w:r>
      <w:r w:rsidRPr="00CF2964">
        <w:rPr>
          <w:sz w:val="16"/>
        </w:rPr>
        <w:t>—</w:t>
      </w:r>
      <w:r w:rsidRPr="00CF2964">
        <w:rPr>
          <w:rStyle w:val="StyleUnderline"/>
          <w:highlight w:val="yellow"/>
        </w:rPr>
        <w:t>are</w:t>
      </w:r>
      <w:r w:rsidRPr="00CF2964">
        <w:rPr>
          <w:rStyle w:val="StyleUnderline"/>
        </w:rPr>
        <w:t xml:space="preserve"> just </w:t>
      </w:r>
      <w:r w:rsidRPr="00CF2964">
        <w:rPr>
          <w:rStyle w:val="StyleUnderline"/>
          <w:highlight w:val="yellow"/>
        </w:rPr>
        <w:t xml:space="preserve">as integral to extra-terrestrial projections of </w:t>
      </w:r>
      <w:r w:rsidRPr="00CF2964">
        <w:rPr>
          <w:rStyle w:val="StyleUnderline"/>
        </w:rPr>
        <w:t xml:space="preserve">US </w:t>
      </w:r>
      <w:r w:rsidRPr="00CF2964">
        <w:rPr>
          <w:rStyle w:val="StyleUnderline"/>
          <w:highlight w:val="yellow"/>
        </w:rPr>
        <w:t>geopower, as its</w:t>
      </w:r>
      <w:r w:rsidRPr="00CF2964">
        <w:rPr>
          <w:rStyle w:val="StyleUnderline"/>
        </w:rPr>
        <w:t xml:space="preserve"> well-known </w:t>
      </w:r>
      <w:r w:rsidRPr="00CF2964">
        <w:rPr>
          <w:rStyle w:val="StyleUnderline"/>
          <w:highlight w:val="yellow"/>
        </w:rPr>
        <w:t>capacity</w:t>
      </w:r>
      <w:r w:rsidRPr="00CF2964">
        <w:rPr>
          <w:sz w:val="16"/>
        </w:rPr>
        <w:t xml:space="preserve"> (Arendt, 1963; Cosgrove, 2001; Dickens and Ormrod, 2007; Dolman, 2001; Macdonald, 2007) </w:t>
      </w:r>
      <w:r w:rsidRPr="00CF2964">
        <w:rPr>
          <w:rStyle w:val="StyleUnderline"/>
        </w:rPr>
        <w:t xml:space="preserve">to function as an Archimedean high point </w:t>
      </w:r>
      <w:r w:rsidRPr="00CF2964">
        <w:rPr>
          <w:rStyle w:val="StyleUnderline"/>
          <w:highlight w:val="yellow"/>
        </w:rPr>
        <w:t>to</w:t>
      </w:r>
      <w:r w:rsidRPr="00CF2964">
        <w:rPr>
          <w:sz w:val="16"/>
          <w:highlight w:val="yellow"/>
        </w:rPr>
        <w:t xml:space="preserve"> </w:t>
      </w:r>
      <w:r w:rsidRPr="00CF2964">
        <w:rPr>
          <w:rStyle w:val="Emphasis"/>
          <w:highlight w:val="yellow"/>
        </w:rPr>
        <w:t>monitor and control the surface</w:t>
      </w:r>
      <w:r w:rsidRPr="00CF2964">
        <w:rPr>
          <w:sz w:val="16"/>
        </w:rPr>
        <w:t xml:space="preserve">, and atmosphere, </w:t>
      </w:r>
      <w:r w:rsidRPr="00CF2964">
        <w:rPr>
          <w:rStyle w:val="StyleUnderline"/>
        </w:rPr>
        <w:t>of the Earth</w:t>
      </w:r>
      <w:r w:rsidRPr="00CF2964">
        <w:rPr>
          <w:sz w:val="16"/>
        </w:rPr>
        <w:t xml:space="preserve">. </w:t>
      </w:r>
      <w:r w:rsidRPr="00CF2964">
        <w:rPr>
          <w:rStyle w:val="StyleUnderline"/>
        </w:rPr>
        <w:t xml:space="preserve">While the focus of my study has been the </w:t>
      </w:r>
      <w:r w:rsidRPr="00CF2964">
        <w:rPr>
          <w:rStyle w:val="Emphasis"/>
        </w:rPr>
        <w:t>U</w:t>
      </w:r>
      <w:r w:rsidRPr="00CF2964">
        <w:rPr>
          <w:rStyle w:val="StyleUnderline"/>
        </w:rPr>
        <w:t xml:space="preserve">nited </w:t>
      </w:r>
      <w:r w:rsidRPr="00CF2964">
        <w:rPr>
          <w:rStyle w:val="Emphasis"/>
        </w:rPr>
        <w:t>S</w:t>
      </w:r>
      <w:r w:rsidRPr="00CF2964">
        <w:rPr>
          <w:rStyle w:val="StyleUnderline"/>
        </w:rPr>
        <w:t xml:space="preserve">tates, and more specifically </w:t>
      </w:r>
      <w:r w:rsidRPr="00CF2964">
        <w:rPr>
          <w:rStyle w:val="Emphasis"/>
        </w:rPr>
        <w:t>NASA</w:t>
      </w:r>
      <w:r w:rsidRPr="00CF2964">
        <w:rPr>
          <w:rStyle w:val="StyleUnderline"/>
        </w:rPr>
        <w:t>, the implications of this cosmic projection of geopower</w:t>
      </w:r>
      <w:r w:rsidRPr="00CF2964">
        <w:rPr>
          <w:sz w:val="16"/>
        </w:rPr>
        <w:t>—</w:t>
      </w:r>
      <w:r w:rsidRPr="00CF2964">
        <w:rPr>
          <w:rStyle w:val="Emphasis"/>
          <w:highlight w:val="yellow"/>
        </w:rPr>
        <w:t>the American transcendental state</w:t>
      </w:r>
      <w:r w:rsidRPr="00CF2964">
        <w:rPr>
          <w:sz w:val="16"/>
        </w:rPr>
        <w:t>—</w:t>
      </w:r>
      <w:r w:rsidRPr="00CF2964">
        <w:rPr>
          <w:rStyle w:val="StyleUnderline"/>
        </w:rPr>
        <w:t xml:space="preserve">are </w:t>
      </w:r>
      <w:r w:rsidRPr="00CF2964">
        <w:rPr>
          <w:rStyle w:val="StyleUnderline"/>
          <w:highlight w:val="yellow"/>
        </w:rPr>
        <w:t>global in reach</w:t>
      </w:r>
      <w:r w:rsidRPr="00CF2964">
        <w:rPr>
          <w:rStyle w:val="StyleUnderline"/>
        </w:rPr>
        <w:t xml:space="preserve">, from </w:t>
      </w:r>
      <w:r w:rsidRPr="00CF2964">
        <w:rPr>
          <w:rStyle w:val="Emphasis"/>
          <w:highlight w:val="yellow"/>
        </w:rPr>
        <w:t>enabling and shaping imperialistic ideologies</w:t>
      </w:r>
      <w:r w:rsidRPr="00CF2964">
        <w:rPr>
          <w:sz w:val="16"/>
        </w:rPr>
        <w:t xml:space="preserve"> (Chapters 1-3 and 7) </w:t>
      </w:r>
      <w:r w:rsidRPr="00CF2964">
        <w:rPr>
          <w:rStyle w:val="StyleUnderline"/>
        </w:rPr>
        <w:t xml:space="preserve">to </w:t>
      </w:r>
      <w:r w:rsidRPr="00CF2964">
        <w:rPr>
          <w:rStyle w:val="Emphasis"/>
          <w:highlight w:val="yellow"/>
        </w:rPr>
        <w:t>fuelling</w:t>
      </w:r>
      <w:r w:rsidRPr="00CF2964">
        <w:rPr>
          <w:rStyle w:val="Emphasis"/>
        </w:rPr>
        <w:t xml:space="preserve"> the extension of </w:t>
      </w:r>
      <w:r w:rsidRPr="00CF2964">
        <w:rPr>
          <w:rStyle w:val="Emphasis"/>
          <w:highlight w:val="yellow"/>
        </w:rPr>
        <w:t>technocratic managerialism</w:t>
      </w:r>
      <w:r w:rsidRPr="00CF2964">
        <w:rPr>
          <w:sz w:val="16"/>
        </w:rPr>
        <w:t xml:space="preserve"> (Chapter 4-6 and 8). What is more, </w:t>
      </w:r>
      <w:r w:rsidRPr="00CF2964">
        <w:rPr>
          <w:rStyle w:val="StyleUnderline"/>
        </w:rPr>
        <w:t xml:space="preserve">messianic hope in America </w:t>
      </w:r>
      <w:r w:rsidRPr="00CF2964">
        <w:rPr>
          <w:rStyle w:val="StyleUnderline"/>
          <w:highlight w:val="yellow"/>
        </w:rPr>
        <w:t>remains</w:t>
      </w:r>
      <w:r w:rsidRPr="00CF2964">
        <w:rPr>
          <w:rStyle w:val="StyleUnderline"/>
        </w:rPr>
        <w:t xml:space="preserve"> a </w:t>
      </w:r>
      <w:r w:rsidRPr="00CF2964">
        <w:rPr>
          <w:rStyle w:val="StyleUnderline"/>
          <w:highlight w:val="yellow"/>
        </w:rPr>
        <w:t>global</w:t>
      </w:r>
      <w:r w:rsidRPr="00CF2964">
        <w:rPr>
          <w:rStyle w:val="StyleUnderline"/>
        </w:rPr>
        <w:t xml:space="preserve"> commodity, consumed,</w:t>
      </w:r>
      <w:r w:rsidRPr="00CF2964">
        <w:rPr>
          <w:sz w:val="16"/>
        </w:rPr>
        <w:t xml:space="preserve"> for example, </w:t>
      </w:r>
      <w:r w:rsidRPr="00CF2964">
        <w:rPr>
          <w:rStyle w:val="StyleUnderline"/>
        </w:rPr>
        <w:t>through</w:t>
      </w:r>
      <w:r w:rsidRPr="00CF2964">
        <w:rPr>
          <w:sz w:val="16"/>
        </w:rPr>
        <w:t xml:space="preserve"> the </w:t>
      </w:r>
      <w:r w:rsidRPr="00CF2964">
        <w:rPr>
          <w:rStyle w:val="StyleUnderline"/>
        </w:rPr>
        <w:t>internationally franchised</w:t>
      </w:r>
      <w:r w:rsidRPr="00CF2964">
        <w:rPr>
          <w:sz w:val="16"/>
        </w:rPr>
        <w:t xml:space="preserve"> Star Trek </w:t>
      </w:r>
      <w:r w:rsidRPr="00CF2964">
        <w:rPr>
          <w:rStyle w:val="StyleUnderline"/>
        </w:rPr>
        <w:t>television episodes and films</w:t>
      </w:r>
      <w:r w:rsidRPr="00CF2964">
        <w:rPr>
          <w:sz w:val="16"/>
        </w:rPr>
        <w:t xml:space="preserve"> (Penley, 1997: 98-99), </w:t>
      </w:r>
      <w:r w:rsidRPr="00CF2964">
        <w:rPr>
          <w:rStyle w:val="StyleUnderline"/>
        </w:rPr>
        <w:t>multinational</w:t>
      </w:r>
      <w:r w:rsidRPr="00CF2964">
        <w:rPr>
          <w:sz w:val="16"/>
        </w:rPr>
        <w:t xml:space="preserve"> ‘Space 2.0’ </w:t>
      </w:r>
      <w:r w:rsidRPr="00CF2964">
        <w:rPr>
          <w:rStyle w:val="StyleUnderline"/>
        </w:rPr>
        <w:t>corporations</w:t>
      </w:r>
      <w:r w:rsidRPr="00CF2964">
        <w:rPr>
          <w:sz w:val="16"/>
        </w:rPr>
        <w:t xml:space="preserve">, like SpaceX (Chapter 6), </w:t>
      </w:r>
      <w:r w:rsidRPr="00CF2964">
        <w:rPr>
          <w:rStyle w:val="StyleUnderline"/>
        </w:rPr>
        <w:t>worldwide audiences to the addresses of American presidents</w:t>
      </w:r>
      <w:r w:rsidRPr="00CF2964">
        <w:rPr>
          <w:sz w:val="16"/>
        </w:rPr>
        <w:t xml:space="preserve"> (Chapter 6) </w:t>
      </w:r>
      <w:r w:rsidRPr="00CF2964">
        <w:rPr>
          <w:rStyle w:val="StyleUnderline"/>
        </w:rPr>
        <w:t>and global tourist attractions</w:t>
      </w:r>
      <w:r w:rsidRPr="00CF2964">
        <w:rPr>
          <w:sz w:val="16"/>
        </w:rPr>
        <w:t xml:space="preserve"> like the National Air and Space Museum and Kennedy Space Center Visitor Complex (Chapter 7). </w:t>
      </w:r>
      <w:r w:rsidRPr="00CF2964">
        <w:rPr>
          <w:rStyle w:val="StyleUnderline"/>
        </w:rPr>
        <w:t>These global circulations suggest</w:t>
      </w:r>
      <w:r w:rsidRPr="00CF2964">
        <w:rPr>
          <w:sz w:val="16"/>
        </w:rPr>
        <w:t xml:space="preserve"> that </w:t>
      </w:r>
      <w:r w:rsidRPr="00CF2964">
        <w:rPr>
          <w:rStyle w:val="StyleUnderline"/>
        </w:rPr>
        <w:t>while</w:t>
      </w:r>
      <w:r w:rsidRPr="00CF2964">
        <w:rPr>
          <w:sz w:val="16"/>
        </w:rPr>
        <w:t xml:space="preserve"> my empirical focus in this </w:t>
      </w:r>
      <w:r w:rsidRPr="00CF2964">
        <w:rPr>
          <w:rStyle w:val="StyleUnderline"/>
        </w:rPr>
        <w:t xml:space="preserve">study has been on the extra-terrestrial assemblage of the American </w:t>
      </w:r>
      <w:r w:rsidRPr="00CF2964">
        <w:rPr>
          <w:rStyle w:val="Emphasis"/>
        </w:rPr>
        <w:t>transcendental state</w:t>
      </w:r>
      <w:r w:rsidRPr="00CF2964">
        <w:rPr>
          <w:rStyle w:val="StyleUnderline"/>
        </w:rPr>
        <w:t>, as viewed from within the borders of the US, the salience of my analysis is geo-political</w:t>
      </w:r>
      <w:r w:rsidRPr="00CF2964">
        <w:rPr>
          <w:sz w:val="16"/>
        </w:rPr>
        <w:t>.</w:t>
      </w:r>
    </w:p>
    <w:p w14:paraId="513190BE" w14:textId="77777777" w:rsidR="005F5013" w:rsidRPr="00CF2964" w:rsidRDefault="005F5013" w:rsidP="005F5013">
      <w:pPr>
        <w:rPr>
          <w:sz w:val="16"/>
        </w:rPr>
      </w:pPr>
      <w:r w:rsidRPr="00CF2964">
        <w:rPr>
          <w:rStyle w:val="StyleUnderline"/>
        </w:rPr>
        <w:t xml:space="preserve">The </w:t>
      </w:r>
      <w:r w:rsidRPr="00CF2964">
        <w:rPr>
          <w:rStyle w:val="StyleUnderline"/>
          <w:highlight w:val="yellow"/>
        </w:rPr>
        <w:t>development of the</w:t>
      </w:r>
      <w:r w:rsidRPr="00CF2964">
        <w:rPr>
          <w:rStyle w:val="StyleUnderline"/>
        </w:rPr>
        <w:t xml:space="preserve"> American </w:t>
      </w:r>
      <w:r w:rsidRPr="00CF2964">
        <w:rPr>
          <w:rStyle w:val="StyleUnderline"/>
          <w:highlight w:val="yellow"/>
        </w:rPr>
        <w:t>transcendental</w:t>
      </w:r>
      <w:r w:rsidRPr="00CF2964">
        <w:rPr>
          <w:rStyle w:val="StyleUnderline"/>
        </w:rPr>
        <w:t xml:space="preserve"> state </w:t>
      </w:r>
      <w:r w:rsidRPr="00CF2964">
        <w:rPr>
          <w:rStyle w:val="StyleUnderline"/>
          <w:highlight w:val="yellow"/>
        </w:rPr>
        <w:t>through space</w:t>
      </w:r>
      <w:r w:rsidRPr="00CF2964">
        <w:rPr>
          <w:rStyle w:val="StyleUnderline"/>
        </w:rPr>
        <w:t xml:space="preserve"> exploration </w:t>
      </w:r>
      <w:r w:rsidRPr="00CF2964">
        <w:rPr>
          <w:rStyle w:val="StyleUnderline"/>
          <w:highlight w:val="yellow"/>
        </w:rPr>
        <w:t>must</w:t>
      </w:r>
      <w:r w:rsidRPr="00CF2964">
        <w:rPr>
          <w:rStyle w:val="StyleUnderline"/>
        </w:rPr>
        <w:t xml:space="preserve"> also </w:t>
      </w:r>
      <w:r w:rsidRPr="00CF2964">
        <w:rPr>
          <w:rStyle w:val="StyleUnderline"/>
          <w:highlight w:val="yellow"/>
        </w:rPr>
        <w:t>be viewed as a</w:t>
      </w:r>
      <w:r w:rsidRPr="00CF2964">
        <w:rPr>
          <w:rStyle w:val="StyleUnderline"/>
        </w:rPr>
        <w:t xml:space="preserve">n integral </w:t>
      </w:r>
      <w:r w:rsidRPr="00CF2964">
        <w:rPr>
          <w:rStyle w:val="StyleUnderline"/>
          <w:highlight w:val="yellow"/>
        </w:rPr>
        <w:t>component of</w:t>
      </w:r>
      <w:r w:rsidRPr="00CF2964">
        <w:rPr>
          <w:rStyle w:val="StyleUnderline"/>
        </w:rPr>
        <w:t xml:space="preserve"> a far older geopolitical project</w:t>
      </w:r>
      <w:r w:rsidRPr="00CF2964">
        <w:rPr>
          <w:sz w:val="16"/>
        </w:rPr>
        <w:t>—</w:t>
      </w:r>
      <w:r w:rsidRPr="00CF2964">
        <w:rPr>
          <w:rStyle w:val="StyleUnderline"/>
          <w:highlight w:val="yellow"/>
        </w:rPr>
        <w:t>the</w:t>
      </w:r>
      <w:r w:rsidRPr="00CF2964">
        <w:rPr>
          <w:rStyle w:val="StyleUnderline"/>
        </w:rPr>
        <w:t xml:space="preserve"> </w:t>
      </w:r>
      <w:r w:rsidRPr="00CF2964">
        <w:rPr>
          <w:rStyle w:val="StyleUnderline"/>
          <w:highlight w:val="yellow"/>
        </w:rPr>
        <w:t>production of</w:t>
      </w:r>
      <w:r w:rsidRPr="00CF2964">
        <w:rPr>
          <w:rStyle w:val="StyleUnderline"/>
        </w:rPr>
        <w:t xml:space="preserve"> an </w:t>
      </w:r>
      <w:r w:rsidRPr="00CF2964">
        <w:rPr>
          <w:rStyle w:val="Emphasis"/>
          <w:highlight w:val="yellow"/>
        </w:rPr>
        <w:t>American identity defined in</w:t>
      </w:r>
      <w:r w:rsidRPr="00CF2964">
        <w:rPr>
          <w:rStyle w:val="Emphasis"/>
        </w:rPr>
        <w:t xml:space="preserve"> terms of the </w:t>
      </w:r>
      <w:r w:rsidRPr="00CF2964">
        <w:rPr>
          <w:rStyle w:val="Emphasis"/>
          <w:highlight w:val="yellow"/>
        </w:rPr>
        <w:t>transcendence of limits</w:t>
      </w:r>
      <w:r w:rsidRPr="00CF2964">
        <w:rPr>
          <w:rStyle w:val="StyleUnderline"/>
        </w:rPr>
        <w:t>, whether technological, economic, spiritual or territorial</w:t>
      </w:r>
      <w:r w:rsidRPr="00CF2964">
        <w:rPr>
          <w:sz w:val="16"/>
        </w:rPr>
        <w:t xml:space="preserve">, </w:t>
      </w:r>
      <w:r w:rsidRPr="00CF2964">
        <w:rPr>
          <w:rStyle w:val="Emphasis"/>
          <w:highlight w:val="yellow"/>
        </w:rPr>
        <w:t>enabling</w:t>
      </w:r>
      <w:r w:rsidRPr="00CF2964">
        <w:rPr>
          <w:rStyle w:val="Emphasis"/>
        </w:rPr>
        <w:t xml:space="preserve"> the moral </w:t>
      </w:r>
      <w:r w:rsidRPr="00CF2964">
        <w:rPr>
          <w:rStyle w:val="Emphasis"/>
          <w:highlight w:val="yellow"/>
        </w:rPr>
        <w:t>aggrandizement</w:t>
      </w:r>
      <w:r w:rsidRPr="00CF2964">
        <w:rPr>
          <w:rStyle w:val="Emphasis"/>
        </w:rPr>
        <w:t xml:space="preserve"> of the past, present and future</w:t>
      </w:r>
      <w:r w:rsidRPr="00CF2964">
        <w:rPr>
          <w:sz w:val="16"/>
        </w:rPr>
        <w:t xml:space="preserve"> </w:t>
      </w:r>
      <w:r w:rsidRPr="00CF2964">
        <w:rPr>
          <w:rStyle w:val="StyleUnderline"/>
          <w:highlight w:val="yellow"/>
        </w:rPr>
        <w:t>of</w:t>
      </w:r>
      <w:r w:rsidRPr="00CF2964">
        <w:rPr>
          <w:rStyle w:val="StyleUnderline"/>
        </w:rPr>
        <w:t xml:space="preserve"> a horizontal strata of </w:t>
      </w:r>
      <w:r w:rsidRPr="00CF2964">
        <w:rPr>
          <w:rStyle w:val="StyleUnderline"/>
          <w:highlight w:val="yellow"/>
        </w:rPr>
        <w:t>sovereign territory and</w:t>
      </w:r>
      <w:r w:rsidRPr="00CF2964">
        <w:rPr>
          <w:rStyle w:val="StyleUnderline"/>
        </w:rPr>
        <w:t xml:space="preserve"> its </w:t>
      </w:r>
      <w:r w:rsidRPr="00CF2964">
        <w:rPr>
          <w:rStyle w:val="StyleUnderline"/>
          <w:highlight w:val="yellow"/>
        </w:rPr>
        <w:t>peoples</w:t>
      </w:r>
      <w:r w:rsidRPr="00CF2964">
        <w:rPr>
          <w:sz w:val="16"/>
        </w:rPr>
        <w:t xml:space="preserve"> (McDougall, 1997; Noble, 2002; Nye, 1994; O’Brien, 1988; Ricard, 1999; Stephanson, 1995). </w:t>
      </w:r>
      <w:r w:rsidRPr="00CF2964">
        <w:rPr>
          <w:rStyle w:val="StyleUnderline"/>
        </w:rPr>
        <w:t xml:space="preserve">Over the last decade or so, a growing number of scholars, including geographers, have turned their attention to how </w:t>
      </w:r>
      <w:r w:rsidRPr="00CF2964">
        <w:rPr>
          <w:rStyle w:val="StyleUnderline"/>
          <w:highlight w:val="yellow"/>
        </w:rPr>
        <w:t>messianic-exceptionalist visions of America</w:t>
      </w:r>
      <w:r w:rsidRPr="00CF2964">
        <w:rPr>
          <w:rStyle w:val="StyleUnderline"/>
        </w:rPr>
        <w:t xml:space="preserve"> as the ‘Promised Land’ of ‘Chosen People’ have </w:t>
      </w:r>
      <w:r w:rsidRPr="00CF2964">
        <w:rPr>
          <w:rStyle w:val="StyleUnderline"/>
          <w:highlight w:val="yellow"/>
        </w:rPr>
        <w:t>inflected</w:t>
      </w:r>
      <w:r w:rsidRPr="00CF2964">
        <w:rPr>
          <w:rStyle w:val="StyleUnderline"/>
        </w:rPr>
        <w:t xml:space="preserve"> various </w:t>
      </w:r>
      <w:r w:rsidRPr="00CF2964">
        <w:rPr>
          <w:rStyle w:val="Emphasis"/>
          <w:highlight w:val="yellow"/>
        </w:rPr>
        <w:t>imperialistic projects</w:t>
      </w:r>
      <w:r w:rsidRPr="00CF2964">
        <w:rPr>
          <w:sz w:val="16"/>
          <w:highlight w:val="yellow"/>
        </w:rPr>
        <w:t xml:space="preserve"> </w:t>
      </w:r>
      <w:r w:rsidRPr="00CF2964">
        <w:rPr>
          <w:rStyle w:val="StyleUnderline"/>
          <w:highlight w:val="yellow"/>
        </w:rPr>
        <w:t>including</w:t>
      </w:r>
      <w:r w:rsidRPr="00CF2964">
        <w:rPr>
          <w:rStyle w:val="StyleUnderline"/>
        </w:rPr>
        <w:t>:</w:t>
      </w:r>
      <w:r w:rsidRPr="00CF2964">
        <w:rPr>
          <w:sz w:val="16"/>
        </w:rPr>
        <w:t xml:space="preserve"> </w:t>
      </w:r>
      <w:r w:rsidRPr="00CF2964">
        <w:rPr>
          <w:rStyle w:val="StyleUnderline"/>
        </w:rPr>
        <w:t xml:space="preserve">the </w:t>
      </w:r>
      <w:r w:rsidRPr="00CF2964">
        <w:rPr>
          <w:rStyle w:val="Emphasis"/>
          <w:highlight w:val="yellow"/>
        </w:rPr>
        <w:t xml:space="preserve">pursuit of democracy through </w:t>
      </w:r>
      <w:r w:rsidRPr="00CF2964">
        <w:rPr>
          <w:rStyle w:val="Emphasis"/>
        </w:rPr>
        <w:t xml:space="preserve">military </w:t>
      </w:r>
      <w:r w:rsidRPr="00CF2964">
        <w:rPr>
          <w:rStyle w:val="Emphasis"/>
          <w:highlight w:val="yellow"/>
        </w:rPr>
        <w:t>intervention</w:t>
      </w:r>
      <w:r w:rsidRPr="00CF2964">
        <w:rPr>
          <w:sz w:val="16"/>
        </w:rPr>
        <w:t xml:space="preserve"> </w:t>
      </w:r>
      <w:r w:rsidRPr="00CF2964">
        <w:rPr>
          <w:rStyle w:val="StyleUnderline"/>
        </w:rPr>
        <w:t>in the ‘global south’</w:t>
      </w:r>
      <w:r w:rsidRPr="00CF2964">
        <w:rPr>
          <w:sz w:val="16"/>
        </w:rPr>
        <w:t xml:space="preserve"> (Anthony, 2008); </w:t>
      </w:r>
      <w:r w:rsidRPr="00CF2964">
        <w:rPr>
          <w:rStyle w:val="StyleUnderline"/>
        </w:rPr>
        <w:t xml:space="preserve">the </w:t>
      </w:r>
      <w:r w:rsidRPr="00CF2964">
        <w:rPr>
          <w:rStyle w:val="StyleUnderline"/>
          <w:highlight w:val="yellow"/>
        </w:rPr>
        <w:t>technocratic ‘greening’ of</w:t>
      </w:r>
      <w:r w:rsidRPr="00CF2964">
        <w:rPr>
          <w:rStyle w:val="StyleUnderline"/>
        </w:rPr>
        <w:t xml:space="preserve"> Western </w:t>
      </w:r>
      <w:r w:rsidRPr="00CF2964">
        <w:rPr>
          <w:rStyle w:val="Emphasis"/>
        </w:rPr>
        <w:t xml:space="preserve">global </w:t>
      </w:r>
      <w:r w:rsidRPr="00CF2964">
        <w:rPr>
          <w:rStyle w:val="Emphasis"/>
          <w:highlight w:val="yellow"/>
        </w:rPr>
        <w:t>capitalism</w:t>
      </w:r>
      <w:r w:rsidRPr="00CF2964">
        <w:rPr>
          <w:sz w:val="16"/>
        </w:rPr>
        <w:t xml:space="preserve"> (Singer, 2010); </w:t>
      </w:r>
      <w:r w:rsidRPr="00CF2964">
        <w:rPr>
          <w:rStyle w:val="StyleUnderline"/>
        </w:rPr>
        <w:t xml:space="preserve">the building of </w:t>
      </w:r>
      <w:r w:rsidRPr="00CF2964">
        <w:rPr>
          <w:rStyle w:val="StyleUnderline"/>
          <w:highlight w:val="yellow"/>
        </w:rPr>
        <w:t>a ‘</w:t>
      </w:r>
      <w:r w:rsidRPr="00CF2964">
        <w:rPr>
          <w:rStyle w:val="Emphasis"/>
          <w:highlight w:val="yellow"/>
        </w:rPr>
        <w:t>culture of war</w:t>
      </w:r>
      <w:r w:rsidRPr="00CF2964">
        <w:rPr>
          <w:rStyle w:val="StyleUnderline"/>
        </w:rPr>
        <w:t>’ in foreign policy</w:t>
      </w:r>
      <w:r w:rsidRPr="00CF2964">
        <w:rPr>
          <w:sz w:val="16"/>
        </w:rPr>
        <w:t xml:space="preserve"> (Marsella, 2011), </w:t>
      </w:r>
      <w:r w:rsidRPr="00CF2964">
        <w:rPr>
          <w:rStyle w:val="StyleUnderline"/>
        </w:rPr>
        <w:t xml:space="preserve">the </w:t>
      </w:r>
      <w:r w:rsidRPr="00CF2964">
        <w:rPr>
          <w:rStyle w:val="Emphasis"/>
          <w:highlight w:val="yellow"/>
        </w:rPr>
        <w:t>circumvention</w:t>
      </w:r>
      <w:r w:rsidRPr="00CF2964">
        <w:rPr>
          <w:rStyle w:val="StyleUnderline"/>
          <w:highlight w:val="yellow"/>
        </w:rPr>
        <w:t xml:space="preserve"> of </w:t>
      </w:r>
      <w:r w:rsidRPr="00CF2964">
        <w:rPr>
          <w:rStyle w:val="StyleUnderline"/>
        </w:rPr>
        <w:t xml:space="preserve">international </w:t>
      </w:r>
      <w:r w:rsidRPr="00CF2964">
        <w:rPr>
          <w:rStyle w:val="StyleUnderline"/>
          <w:highlight w:val="yellow"/>
        </w:rPr>
        <w:t>institutions</w:t>
      </w:r>
      <w:r w:rsidRPr="00CF2964">
        <w:rPr>
          <w:sz w:val="16"/>
        </w:rPr>
        <w:t xml:space="preserve"> (Agnew, 2006); </w:t>
      </w:r>
      <w:r w:rsidRPr="00CF2964">
        <w:rPr>
          <w:rStyle w:val="StyleUnderline"/>
          <w:highlight w:val="yellow"/>
        </w:rPr>
        <w:t>and</w:t>
      </w:r>
      <w:r w:rsidRPr="00CF2964">
        <w:rPr>
          <w:rStyle w:val="StyleUnderline"/>
        </w:rPr>
        <w:t xml:space="preserve"> most prominently perhaps</w:t>
      </w:r>
      <w:r w:rsidRPr="00CF2964">
        <w:rPr>
          <w:sz w:val="16"/>
        </w:rPr>
        <w:t>, George W. Bush’s ‘</w:t>
      </w:r>
      <w:r w:rsidRPr="00CF2964">
        <w:rPr>
          <w:rStyle w:val="Emphasis"/>
          <w:highlight w:val="yellow"/>
        </w:rPr>
        <w:t>war on terror</w:t>
      </w:r>
      <w:r w:rsidRPr="00CF2964">
        <w:rPr>
          <w:highlight w:val="yellow"/>
        </w:rPr>
        <w:t>’</w:t>
      </w:r>
      <w:r w:rsidRPr="00CF2964">
        <w:rPr>
          <w:sz w:val="16"/>
        </w:rPr>
        <w:t xml:space="preserve"> where invasions of Afghanistan and Iraq became justified as a ‘cosmic struggle between good and evil’ (Agnew, 2006: 183; see also Barkun, 2010; Dijink, 2006; Strum, 2010; Wallace, 2006). All of </w:t>
      </w:r>
      <w:r w:rsidRPr="00CF2964">
        <w:rPr>
          <w:rStyle w:val="StyleUnderline"/>
        </w:rPr>
        <w:t xml:space="preserve">this work indicates two points: first, the enduring Apocalyptic influence of dispensational pre-millennialism on both </w:t>
      </w:r>
      <w:r w:rsidRPr="00CF2964">
        <w:rPr>
          <w:rStyle w:val="StyleUnderline"/>
          <w:highlight w:val="yellow"/>
        </w:rPr>
        <w:t>interventionist and isolationist currents</w:t>
      </w:r>
      <w:r w:rsidRPr="00CF2964">
        <w:rPr>
          <w:rStyle w:val="StyleUnderline"/>
        </w:rPr>
        <w:t xml:space="preserve"> within American (geo)politics</w:t>
      </w:r>
      <w:r w:rsidRPr="00CF2964">
        <w:rPr>
          <w:sz w:val="16"/>
        </w:rPr>
        <w:t xml:space="preserve"> (Strum and Dittmer, 2010: 18); </w:t>
      </w:r>
      <w:r w:rsidRPr="00CF2964">
        <w:rPr>
          <w:rStyle w:val="StyleUnderline"/>
        </w:rPr>
        <w:t xml:space="preserve">and secondly, the rise of a religious cosmology that </w:t>
      </w:r>
      <w:r w:rsidRPr="00CF2964">
        <w:rPr>
          <w:rStyle w:val="Emphasis"/>
          <w:highlight w:val="yellow"/>
        </w:rPr>
        <w:t>position</w:t>
      </w:r>
      <w:r w:rsidRPr="00CF2964">
        <w:rPr>
          <w:rStyle w:val="Emphasis"/>
        </w:rPr>
        <w:t xml:space="preserve">s </w:t>
      </w:r>
      <w:r w:rsidRPr="00CF2964">
        <w:rPr>
          <w:rStyle w:val="Emphasis"/>
          <w:highlight w:val="yellow"/>
        </w:rPr>
        <w:t>America at the</w:t>
      </w:r>
      <w:r w:rsidRPr="00CF2964">
        <w:rPr>
          <w:rStyle w:val="Emphasis"/>
        </w:rPr>
        <w:t xml:space="preserve"> moral, geographical, and spiritual, </w:t>
      </w:r>
      <w:r w:rsidRPr="00CF2964">
        <w:rPr>
          <w:rStyle w:val="Emphasis"/>
          <w:highlight w:val="yellow"/>
        </w:rPr>
        <w:t>centre of the universe</w:t>
      </w:r>
      <w:r w:rsidRPr="00CF2964">
        <w:rPr>
          <w:sz w:val="16"/>
        </w:rPr>
        <w:t xml:space="preserve"> (Strum, 2010: 150).</w:t>
      </w:r>
    </w:p>
    <w:p w14:paraId="758A9FB6" w14:textId="77777777" w:rsidR="005F5013" w:rsidRPr="00CF2964" w:rsidRDefault="005F5013" w:rsidP="005F5013">
      <w:pPr>
        <w:rPr>
          <w:sz w:val="16"/>
        </w:rPr>
      </w:pPr>
      <w:r w:rsidRPr="00CF2964">
        <w:rPr>
          <w:rStyle w:val="StyleUnderline"/>
        </w:rPr>
        <w:t>My analysis of American spaceflight adds to this body of work on religion and geopolitics by drawing attention to</w:t>
      </w:r>
      <w:r w:rsidRPr="00CF2964">
        <w:rPr>
          <w:sz w:val="16"/>
        </w:rPr>
        <w:t xml:space="preserve"> five less discussed conduits of this pious vision of American geopower: (i) </w:t>
      </w:r>
      <w:r w:rsidRPr="00CF2964">
        <w:rPr>
          <w:rStyle w:val="StyleUnderline"/>
        </w:rPr>
        <w:t>the secular</w:t>
      </w:r>
      <w:r w:rsidRPr="00CF2964">
        <w:rPr>
          <w:sz w:val="16"/>
        </w:rPr>
        <w:t xml:space="preserve">—museums, family theme parks, systems management; (ii) </w:t>
      </w:r>
      <w:r w:rsidRPr="00CF2964">
        <w:rPr>
          <w:rStyle w:val="StyleUnderline"/>
        </w:rPr>
        <w:t>the sublime</w:t>
      </w:r>
      <w:r w:rsidRPr="00CF2964">
        <w:rPr>
          <w:sz w:val="16"/>
        </w:rPr>
        <w:t xml:space="preserve">—astronomical artwork, Moon landings and distant Nebula; (iii); </w:t>
      </w:r>
      <w:r w:rsidRPr="00CF2964">
        <w:rPr>
          <w:rStyle w:val="StyleUnderline"/>
        </w:rPr>
        <w:t>the profane</w:t>
      </w:r>
      <w:r w:rsidRPr="00CF2964">
        <w:rPr>
          <w:sz w:val="16"/>
        </w:rPr>
        <w:t xml:space="preserve">—Nazi slave labor camps, technocratic patriarchy, and dead astronauts; </w:t>
      </w:r>
      <w:r w:rsidRPr="00CF2964">
        <w:rPr>
          <w:rStyle w:val="StyleUnderline"/>
        </w:rPr>
        <w:t>the technological</w:t>
      </w:r>
      <w:r w:rsidRPr="00CF2964">
        <w:rPr>
          <w:sz w:val="16"/>
        </w:rPr>
        <w:t xml:space="preserve"> (iv)—rocket production lines, O-rings, electrical wiring; </w:t>
      </w:r>
      <w:r w:rsidRPr="00CF2964">
        <w:rPr>
          <w:rStyle w:val="StyleUnderline"/>
        </w:rPr>
        <w:t>and</w:t>
      </w:r>
      <w:r w:rsidRPr="00CF2964">
        <w:rPr>
          <w:sz w:val="16"/>
        </w:rPr>
        <w:t xml:space="preserve"> (v) </w:t>
      </w:r>
      <w:r w:rsidRPr="00CF2964">
        <w:rPr>
          <w:rStyle w:val="StyleUnderline"/>
        </w:rPr>
        <w:t>the revolutionary</w:t>
      </w:r>
      <w:r w:rsidRPr="00CF2964">
        <w:rPr>
          <w:sz w:val="16"/>
        </w:rPr>
        <w:t xml:space="preserve">—female astronauts, May 1968, and Richard Feynman. Analytically, </w:t>
      </w:r>
      <w:r w:rsidRPr="00CF2964">
        <w:rPr>
          <w:rStyle w:val="StyleUnderline"/>
        </w:rPr>
        <w:t>these diverse registers suggest the utility of working with a broader, less explicitly spiritual, set of theoretical assumptions, to</w:t>
      </w:r>
      <w:r w:rsidRPr="00CF2964">
        <w:rPr>
          <w:sz w:val="16"/>
        </w:rPr>
        <w:t xml:space="preserve"> </w:t>
      </w:r>
      <w:r w:rsidRPr="00CF2964">
        <w:rPr>
          <w:rStyle w:val="Emphasis"/>
        </w:rPr>
        <w:t>address the cosmological aspects of American geopolitics</w:t>
      </w:r>
      <w:r w:rsidRPr="00CF2964">
        <w:rPr>
          <w:sz w:val="16"/>
        </w:rPr>
        <w:t>. This is why I mobilized the concept of the ‘American transcendental state’, rather than ‘deified nation’ (O’Brien, 1988: 41) within this study. This deliberately hallucinogenic sounding term captures some sense that the messianic-exceptionalistic projection of American geopower is a more diffusive, experimental, fantasmic, embodied, and ostensibly secular, affair, than conveyed within much discursive analysis of the religious undercurrents inflecting American geopolitics (for example Agnew, 2006; Dijink, 2006; Strum, 2010; Wallace, 2006).</w:t>
      </w:r>
    </w:p>
    <w:p w14:paraId="621E0F63" w14:textId="77777777" w:rsidR="005F5013" w:rsidRPr="00CF2964" w:rsidRDefault="005F5013" w:rsidP="005F5013">
      <w:pPr>
        <w:rPr>
          <w:sz w:val="16"/>
        </w:rPr>
      </w:pPr>
      <w:r w:rsidRPr="00CF2964">
        <w:rPr>
          <w:sz w:val="16"/>
        </w:rPr>
        <w:t xml:space="preserve">I would like to suggest now that </w:t>
      </w:r>
      <w:r w:rsidRPr="00CF2964">
        <w:rPr>
          <w:rStyle w:val="StyleUnderline"/>
        </w:rPr>
        <w:t>there is another benefit in bringing together these diverse practices under a broader analysis of the American transcendental state</w:t>
      </w:r>
      <w:r w:rsidRPr="00CF2964">
        <w:rPr>
          <w:sz w:val="16"/>
        </w:rPr>
        <w:t xml:space="preserve">: </w:t>
      </w:r>
      <w:r w:rsidRPr="00CF2964">
        <w:rPr>
          <w:rStyle w:val="Emphasis"/>
        </w:rPr>
        <w:t>their common geography becomes all the more obvious</w:t>
      </w:r>
      <w:r w:rsidRPr="00CF2964">
        <w:rPr>
          <w:sz w:val="16"/>
        </w:rPr>
        <w:t xml:space="preserve">. </w:t>
      </w:r>
      <w:r w:rsidRPr="00CF2964">
        <w:rPr>
          <w:rStyle w:val="StyleUnderline"/>
        </w:rPr>
        <w:t xml:space="preserve">That is, all </w:t>
      </w:r>
      <w:r w:rsidRPr="00CF2964">
        <w:rPr>
          <w:rStyle w:val="Emphasis"/>
        </w:rPr>
        <w:t>these practices involve thinking, doing or resisting, celestial transcendence as an apparatus of American geopower</w:t>
      </w:r>
      <w:r w:rsidRPr="00CF2964">
        <w:rPr>
          <w:sz w:val="16"/>
        </w:rPr>
        <w:t xml:space="preserve">; </w:t>
      </w:r>
      <w:r w:rsidRPr="00CF2964">
        <w:rPr>
          <w:rStyle w:val="StyleUnderline"/>
        </w:rPr>
        <w:t>hence they can all be rightly considered ‘</w:t>
      </w:r>
      <w:r w:rsidRPr="00CF2964">
        <w:rPr>
          <w:rStyle w:val="Emphasis"/>
        </w:rPr>
        <w:t>vertical geopolitics</w:t>
      </w:r>
      <w:r w:rsidRPr="00CF2964">
        <w:rPr>
          <w:sz w:val="16"/>
        </w:rPr>
        <w:t>’</w:t>
      </w:r>
      <w:r w:rsidRPr="00CF2964">
        <w:rPr>
          <w:rStyle w:val="StyleUnderline"/>
        </w:rPr>
        <w:t xml:space="preserve"> </w:t>
      </w:r>
      <w:r w:rsidRPr="00CF2964">
        <w:rPr>
          <w:sz w:val="16"/>
        </w:rPr>
        <w:t xml:space="preserve">(Elden, 2013; Graham, 2004; Graham and Hewitt, 2013). </w:t>
      </w:r>
      <w:r w:rsidRPr="00CF2964">
        <w:rPr>
          <w:rStyle w:val="StyleUnderline"/>
        </w:rPr>
        <w:t xml:space="preserve">This label has developed to identify a body of work addressing how the circulation of </w:t>
      </w:r>
      <w:r w:rsidRPr="00CF2964">
        <w:rPr>
          <w:rStyle w:val="StyleUnderline"/>
          <w:highlight w:val="yellow"/>
        </w:rPr>
        <w:t>American geopower involves</w:t>
      </w:r>
      <w:r w:rsidRPr="00CF2964">
        <w:rPr>
          <w:rStyle w:val="StyleUnderline"/>
        </w:rPr>
        <w:t xml:space="preserve"> more than two-dimensional geographies of area. It currently includes analyses of</w:t>
      </w:r>
      <w:r w:rsidRPr="00CF2964">
        <w:rPr>
          <w:sz w:val="16"/>
        </w:rPr>
        <w:t xml:space="preserve">; </w:t>
      </w:r>
      <w:r w:rsidRPr="00CF2964">
        <w:rPr>
          <w:rStyle w:val="Emphasis"/>
          <w:highlight w:val="yellow"/>
        </w:rPr>
        <w:t>drone warfare</w:t>
      </w:r>
      <w:r w:rsidRPr="00CF2964">
        <w:rPr>
          <w:sz w:val="16"/>
        </w:rPr>
        <w:t xml:space="preserve"> (Gregory, 2011); </w:t>
      </w:r>
      <w:r w:rsidRPr="00CF2964">
        <w:rPr>
          <w:rStyle w:val="Emphasis"/>
          <w:highlight w:val="yellow"/>
        </w:rPr>
        <w:t>aerial bombardment</w:t>
      </w:r>
      <w:r w:rsidRPr="00CF2964">
        <w:rPr>
          <w:sz w:val="16"/>
        </w:rPr>
        <w:t xml:space="preserve"> (Graham, 2004); </w:t>
      </w:r>
      <w:r w:rsidRPr="00CF2964">
        <w:rPr>
          <w:rStyle w:val="Emphasis"/>
          <w:highlight w:val="yellow"/>
        </w:rPr>
        <w:t>police helicopters</w:t>
      </w:r>
      <w:r w:rsidRPr="00CF2964">
        <w:rPr>
          <w:sz w:val="16"/>
        </w:rPr>
        <w:t xml:space="preserve"> (Adey, 2010); </w:t>
      </w:r>
      <w:r w:rsidRPr="00CF2964">
        <w:rPr>
          <w:rStyle w:val="Emphasis"/>
          <w:highlight w:val="yellow"/>
        </w:rPr>
        <w:t>satellite surveillance</w:t>
      </w:r>
      <w:r w:rsidRPr="00CF2964">
        <w:rPr>
          <w:sz w:val="16"/>
        </w:rPr>
        <w:t xml:space="preserve"> (Macdonald, 2007) </w:t>
      </w:r>
      <w:r w:rsidRPr="00CF2964">
        <w:rPr>
          <w:rStyle w:val="StyleUnderline"/>
        </w:rPr>
        <w:t xml:space="preserve">and satellite drone navigation and </w:t>
      </w:r>
      <w:r w:rsidRPr="00CF2964">
        <w:rPr>
          <w:rStyle w:val="Emphasis"/>
          <w:highlight w:val="yellow"/>
        </w:rPr>
        <w:t>targeting</w:t>
      </w:r>
      <w:r w:rsidRPr="00CF2964">
        <w:rPr>
          <w:sz w:val="16"/>
        </w:rPr>
        <w:t xml:space="preserve"> (Gregory, 2011). Elden (2013: 40) explains that </w:t>
      </w:r>
      <w:r w:rsidRPr="00CF2964">
        <w:rPr>
          <w:rStyle w:val="StyleUnderline"/>
        </w:rPr>
        <w:t>‘</w:t>
      </w:r>
      <w:r w:rsidRPr="00CF2964">
        <w:rPr>
          <w:rStyle w:val="StyleUnderline"/>
          <w:highlight w:val="yellow"/>
        </w:rPr>
        <w:t>vertical geopolitics</w:t>
      </w:r>
      <w:r w:rsidRPr="00CF2964">
        <w:rPr>
          <w:rStyle w:val="StyleUnderline"/>
        </w:rPr>
        <w:t xml:space="preserve">’ is mostly focussed upon how state political </w:t>
      </w:r>
      <w:r w:rsidRPr="00CF2964">
        <w:rPr>
          <w:rStyle w:val="Emphasis"/>
        </w:rPr>
        <w:t xml:space="preserve">technologies </w:t>
      </w:r>
      <w:r w:rsidRPr="00CF2964">
        <w:rPr>
          <w:rStyle w:val="Emphasis"/>
          <w:highlight w:val="yellow"/>
        </w:rPr>
        <w:t>allow</w:t>
      </w:r>
      <w:r w:rsidRPr="00CF2964">
        <w:rPr>
          <w:rStyle w:val="Emphasis"/>
        </w:rPr>
        <w:t xml:space="preserve"> diverse </w:t>
      </w:r>
      <w:r w:rsidRPr="00CF2964">
        <w:rPr>
          <w:rStyle w:val="Emphasis"/>
          <w:highlight w:val="yellow"/>
        </w:rPr>
        <w:t>populations to be</w:t>
      </w:r>
      <w:r w:rsidRPr="00CF2964">
        <w:rPr>
          <w:rStyle w:val="Emphasis"/>
        </w:rPr>
        <w:t xml:space="preserve"> measured, </w:t>
      </w:r>
      <w:r w:rsidRPr="00CF2964">
        <w:rPr>
          <w:rStyle w:val="Emphasis"/>
          <w:highlight w:val="yellow"/>
        </w:rPr>
        <w:t>calculated, controlled and killed</w:t>
      </w:r>
      <w:r w:rsidRPr="00CF2964">
        <w:rPr>
          <w:sz w:val="16"/>
        </w:rPr>
        <w:t xml:space="preserve">, </w:t>
      </w:r>
      <w:r w:rsidRPr="00CF2964">
        <w:rPr>
          <w:rStyle w:val="StyleUnderline"/>
        </w:rPr>
        <w:t>‘from above’</w:t>
      </w:r>
      <w:r w:rsidRPr="00CF2964">
        <w:rPr>
          <w:sz w:val="16"/>
        </w:rPr>
        <w:t xml:space="preserve">, and occasionally ‘from below’ (for example Elden, 2013; Graham and Hewitt, 2013). By contrast, </w:t>
      </w:r>
      <w:r w:rsidRPr="00CF2964">
        <w:rPr>
          <w:rStyle w:val="StyleUnderline"/>
        </w:rPr>
        <w:t>the vertical orientation I have adopted here,</w:t>
      </w:r>
      <w:r w:rsidRPr="00CF2964">
        <w:rPr>
          <w:sz w:val="16"/>
        </w:rPr>
        <w:t xml:space="preserve"> while related, </w:t>
      </w:r>
      <w:r w:rsidRPr="00CF2964">
        <w:rPr>
          <w:rStyle w:val="StyleUnderline"/>
        </w:rPr>
        <w:t>is different</w:t>
      </w:r>
      <w:r w:rsidRPr="00CF2964">
        <w:rPr>
          <w:sz w:val="16"/>
        </w:rPr>
        <w:t xml:space="preserve">. Specifically, </w:t>
      </w:r>
      <w:r w:rsidRPr="00CF2964">
        <w:rPr>
          <w:rStyle w:val="StyleUnderline"/>
        </w:rPr>
        <w:t xml:space="preserve">I have described how aspects of the </w:t>
      </w:r>
      <w:r w:rsidRPr="00CF2964">
        <w:rPr>
          <w:rStyle w:val="StyleUnderline"/>
          <w:highlight w:val="yellow"/>
        </w:rPr>
        <w:t>projection of American identity, geopower, and territory</w:t>
      </w:r>
      <w:r w:rsidRPr="00CF2964">
        <w:rPr>
          <w:rStyle w:val="StyleUnderline"/>
        </w:rPr>
        <w:t xml:space="preserve">, also </w:t>
      </w:r>
      <w:r w:rsidRPr="00CF2964">
        <w:rPr>
          <w:rStyle w:val="StyleUnderline"/>
          <w:highlight w:val="yellow"/>
        </w:rPr>
        <w:t>involve a</w:t>
      </w:r>
      <w:r w:rsidRPr="00CF2964">
        <w:rPr>
          <w:sz w:val="16"/>
          <w:highlight w:val="yellow"/>
        </w:rPr>
        <w:t xml:space="preserve"> </w:t>
      </w:r>
      <w:r w:rsidRPr="00CF2964">
        <w:rPr>
          <w:rStyle w:val="Emphasis"/>
          <w:highlight w:val="yellow"/>
        </w:rPr>
        <w:t>vertical spacelessness</w:t>
      </w:r>
      <w:r w:rsidRPr="00CF2964">
        <w:rPr>
          <w:sz w:val="16"/>
        </w:rPr>
        <w:t>—</w:t>
      </w:r>
      <w:r w:rsidRPr="00CF2964">
        <w:rPr>
          <w:rStyle w:val="StyleUnderline"/>
          <w:highlight w:val="yellow"/>
        </w:rPr>
        <w:t xml:space="preserve">a </w:t>
      </w:r>
      <w:r w:rsidRPr="00CF2964">
        <w:rPr>
          <w:rStyle w:val="Emphasis"/>
          <w:highlight w:val="yellow"/>
        </w:rPr>
        <w:t>deterritorialization</w:t>
      </w:r>
      <w:r w:rsidRPr="00CF2964">
        <w:rPr>
          <w:sz w:val="16"/>
        </w:rPr>
        <w:t>—</w:t>
      </w:r>
      <w:r w:rsidRPr="00CF2964">
        <w:rPr>
          <w:rStyle w:val="StyleUnderline"/>
        </w:rPr>
        <w:t xml:space="preserve">a potential collapse into sublime, cosmic, insignificance; in short, rather than the ‘view from above’, the perspective I have traced has been </w:t>
      </w:r>
      <w:r w:rsidRPr="00CF2964">
        <w:rPr>
          <w:rStyle w:val="StyleUnderline"/>
          <w:highlight w:val="yellow"/>
        </w:rPr>
        <w:t>a ‘view into the above</w:t>
      </w:r>
      <w:r w:rsidRPr="00CF2964">
        <w:rPr>
          <w:rStyle w:val="StyleUnderline"/>
        </w:rPr>
        <w:t>’</w:t>
      </w:r>
      <w:r w:rsidRPr="00CF2964">
        <w:rPr>
          <w:sz w:val="16"/>
        </w:rPr>
        <w:t xml:space="preserve"> (and back). In part, therefore, my study can be considered a response to Elden’s (2013) recent question: ‘How would our thinking of geo-power, geo-politics and geo-metrics work if we took the earth; the air and the subsoil; questions of land, terrain, territory; earth processes and understandings of the world as the central terms at stake, rather than a looser sense of the ‘global?’ (p49)</w:t>
      </w:r>
    </w:p>
    <w:p w14:paraId="364135FD" w14:textId="77777777" w:rsidR="005F5013" w:rsidRPr="00CF2964" w:rsidRDefault="005F5013" w:rsidP="005F5013">
      <w:pPr>
        <w:rPr>
          <w:sz w:val="16"/>
        </w:rPr>
      </w:pPr>
      <w:r w:rsidRPr="00CF2964">
        <w:rPr>
          <w:sz w:val="16"/>
        </w:rPr>
        <w:t xml:space="preserve">I propose we add to this list celestial entities, including the Moon (Chapter 3), the Martian surface (Chapter 6) and the Eagle Nebula (Chapter 7), as well as God (Agnew, 2006; Dittmer and Strum, 2010; Strum, 2013). Thus, perhaps we should be cautious of Elden’s (2013b) rather geocentric call ‘about how geopolitics might be thought as earth-politics rather than simply a synonym for global politics’ (p59). Instead, </w:t>
      </w:r>
      <w:r w:rsidRPr="00CF2964">
        <w:rPr>
          <w:rStyle w:val="StyleUnderline"/>
        </w:rPr>
        <w:t>it might be</w:t>
      </w:r>
      <w:r w:rsidRPr="00CF2964">
        <w:rPr>
          <w:sz w:val="16"/>
        </w:rPr>
        <w:t xml:space="preserve"> more </w:t>
      </w:r>
      <w:r w:rsidRPr="00CF2964">
        <w:rPr>
          <w:rStyle w:val="StyleUnderline"/>
        </w:rPr>
        <w:t>useful to bear in mind Deleuze and Guattari’s</w:t>
      </w:r>
      <w:r w:rsidRPr="00CF2964">
        <w:rPr>
          <w:sz w:val="16"/>
        </w:rPr>
        <w:t xml:space="preserve"> (1988: 101) </w:t>
      </w:r>
      <w:r w:rsidRPr="00CF2964">
        <w:rPr>
          <w:rStyle w:val="StyleUnderline"/>
        </w:rPr>
        <w:t xml:space="preserve">argument that even absolute </w:t>
      </w:r>
      <w:r w:rsidRPr="00CF2964">
        <w:rPr>
          <w:rStyle w:val="StyleUnderline"/>
          <w:highlight w:val="yellow"/>
        </w:rPr>
        <w:t>deterritorialization</w:t>
      </w:r>
      <w:r w:rsidRPr="00CF2964">
        <w:rPr>
          <w:sz w:val="16"/>
        </w:rPr>
        <w:t>—something akin perhaps to the mathematical cosmic sublime of Kant (Nye, 1994: 7-8)—</w:t>
      </w:r>
      <w:r w:rsidRPr="00CF2964">
        <w:rPr>
          <w:rStyle w:val="StyleUnderline"/>
          <w:highlight w:val="yellow"/>
        </w:rPr>
        <w:t>always involves reterritorialization</w:t>
      </w:r>
      <w:r w:rsidRPr="00CF2964">
        <w:rPr>
          <w:rStyle w:val="StyleUnderline"/>
        </w:rPr>
        <w:t>(s).</w:t>
      </w:r>
      <w:r w:rsidRPr="00CF2964">
        <w:rPr>
          <w:sz w:val="16"/>
        </w:rPr>
        <w:t xml:space="preserve"> Recall how Charles Bonestell (Chapter 2), William Clancey (Chapter 6) and the National Air and Space Museum (Chapter 7), respectively, and persuasively, associated vistas of the Moon, Mars and the Eagle Nebula with the American West, and by extension locate America at the centre of God’s universe (Boime, 1991; Stephanson, 1995).</w:t>
      </w:r>
    </w:p>
    <w:p w14:paraId="7EC0E966" w14:textId="77777777" w:rsidR="005F5013" w:rsidRPr="00CF2964" w:rsidRDefault="005F5013" w:rsidP="005F5013">
      <w:pPr>
        <w:rPr>
          <w:sz w:val="16"/>
        </w:rPr>
      </w:pPr>
      <w:r w:rsidRPr="00CF2964">
        <w:rPr>
          <w:rStyle w:val="StyleUnderline"/>
        </w:rPr>
        <w:t>This analysis of American spaceflight</w:t>
      </w:r>
      <w:r w:rsidRPr="00CF2964">
        <w:rPr>
          <w:sz w:val="16"/>
        </w:rPr>
        <w:t xml:space="preserve"> also </w:t>
      </w:r>
      <w:r w:rsidRPr="00CF2964">
        <w:rPr>
          <w:rStyle w:val="StyleUnderline"/>
        </w:rPr>
        <w:t>sheds light on seldom acknowledged connections between religious and vertical geopolitics and technocracy. The relation between critical analysis of geopolitics</w:t>
      </w:r>
      <w:r w:rsidRPr="00CF2964">
        <w:rPr>
          <w:sz w:val="16"/>
        </w:rPr>
        <w:t xml:space="preserve"> (O Tuathail, 1996) </w:t>
      </w:r>
      <w:r w:rsidRPr="00CF2964">
        <w:rPr>
          <w:rStyle w:val="StyleUnderline"/>
        </w:rPr>
        <w:t>and technocratic management</w:t>
      </w:r>
      <w:r w:rsidRPr="00CF2964">
        <w:rPr>
          <w:sz w:val="16"/>
        </w:rPr>
        <w:t xml:space="preserve"> (Alvesson, 1987), </w:t>
      </w:r>
      <w:r w:rsidRPr="00CF2964">
        <w:rPr>
          <w:rStyle w:val="StyleUnderline"/>
        </w:rPr>
        <w:t>remains remarkably undeveloped.</w:t>
      </w:r>
      <w:r w:rsidRPr="00CF2964">
        <w:rPr>
          <w:sz w:val="16"/>
        </w:rPr>
        <w:t xml:space="preserve"> Arguably this lacuna says more about the disciplinary separation between critical security studies and organization studies (Grey, 2009) than the various intellectual crossfertilizations between organization studies and human geography (Clegg and Kornberger, 2006; Dale and Burrell, 2008; Parker, 2013). Nevertheless, there are, as Grey (2009) maintains, clear resonances:</w:t>
      </w:r>
    </w:p>
    <w:p w14:paraId="49C6DAA0" w14:textId="77777777" w:rsidR="005F5013" w:rsidRPr="00CF2964" w:rsidRDefault="005F5013" w:rsidP="005F5013">
      <w:pPr>
        <w:rPr>
          <w:sz w:val="16"/>
        </w:rPr>
      </w:pPr>
      <w:r w:rsidRPr="00CF2964">
        <w:rPr>
          <w:sz w:val="16"/>
        </w:rPr>
        <w:t xml:space="preserve">Indeed it could said that, </w:t>
      </w:r>
      <w:r w:rsidRPr="00CF2964">
        <w:rPr>
          <w:rStyle w:val="StyleUnderline"/>
        </w:rPr>
        <w:t xml:space="preserve">in the same way that the development of </w:t>
      </w:r>
      <w:r w:rsidRPr="00CF2964">
        <w:rPr>
          <w:rStyle w:val="StyleUnderline"/>
          <w:highlight w:val="yellow"/>
        </w:rPr>
        <w:t>security</w:t>
      </w:r>
      <w:r w:rsidRPr="00CF2964">
        <w:rPr>
          <w:rStyle w:val="StyleUnderline"/>
        </w:rPr>
        <w:t xml:space="preserve"> studies in particular</w:t>
      </w:r>
      <w:r w:rsidRPr="00CF2964">
        <w:rPr>
          <w:sz w:val="16"/>
        </w:rPr>
        <w:t xml:space="preserve">, and organization studies to an extent, </w:t>
      </w:r>
      <w:r w:rsidRPr="00CF2964">
        <w:rPr>
          <w:rStyle w:val="StyleUnderline"/>
          <w:highlight w:val="yellow"/>
        </w:rPr>
        <w:t xml:space="preserve">was </w:t>
      </w:r>
      <w:r w:rsidRPr="00CF2964">
        <w:rPr>
          <w:rStyle w:val="Emphasis"/>
          <w:highlight w:val="yellow"/>
        </w:rPr>
        <w:t>shaped by geopolitics of wars</w:t>
      </w:r>
      <w:r w:rsidRPr="00CF2964">
        <w:rPr>
          <w:rStyle w:val="Emphasis"/>
        </w:rPr>
        <w:t xml:space="preserve"> both hot and cold</w:t>
      </w:r>
      <w:r w:rsidRPr="00CF2964">
        <w:rPr>
          <w:sz w:val="16"/>
        </w:rPr>
        <w:t xml:space="preserve">, </w:t>
      </w:r>
      <w:r w:rsidRPr="00CF2964">
        <w:rPr>
          <w:rStyle w:val="StyleUnderline"/>
        </w:rPr>
        <w:t>so too many current and future directions be in part a reflection of developments in contemporary geo-politics</w:t>
      </w:r>
      <w:r w:rsidRPr="00CF2964">
        <w:rPr>
          <w:sz w:val="16"/>
        </w:rPr>
        <w:t xml:space="preserve"> (p31).</w:t>
      </w:r>
    </w:p>
    <w:p w14:paraId="6CBE0D9B" w14:textId="77777777" w:rsidR="005F5013" w:rsidRPr="00CF2964" w:rsidRDefault="005F5013" w:rsidP="005F5013">
      <w:pPr>
        <w:rPr>
          <w:sz w:val="16"/>
        </w:rPr>
      </w:pPr>
      <w:r w:rsidRPr="00CF2964">
        <w:rPr>
          <w:sz w:val="16"/>
        </w:rPr>
        <w:t xml:space="preserve">Some </w:t>
      </w:r>
      <w:r w:rsidRPr="00CF2964">
        <w:rPr>
          <w:rStyle w:val="StyleUnderline"/>
        </w:rPr>
        <w:t>organizational practices are of course, very much on the ‘front line’ of practical geopolitics; that is, they comprise the ‘the foreign policy bureaucracy’</w:t>
      </w:r>
      <w:r w:rsidRPr="00CF2964">
        <w:rPr>
          <w:sz w:val="16"/>
        </w:rPr>
        <w:t xml:space="preserve"> (Ó Tuathail and Dalby, 1998: 4) </w:t>
      </w:r>
      <w:r w:rsidRPr="00CF2964">
        <w:rPr>
          <w:rStyle w:val="StyleUnderline"/>
        </w:rPr>
        <w:t>through which geographical concepts are deployed to aid ‘conceptualization and decision making’ in ‘everyday foreign policy’</w:t>
      </w:r>
      <w:r w:rsidRPr="00CF2964">
        <w:rPr>
          <w:sz w:val="16"/>
        </w:rPr>
        <w:t xml:space="preserve"> (O Tuathail, 1999: 110). </w:t>
      </w:r>
      <w:r w:rsidRPr="00CF2964">
        <w:rPr>
          <w:rStyle w:val="StyleUnderline"/>
        </w:rPr>
        <w:t>Examples here include the work of the US Air Force, the CIA</w:t>
      </w:r>
      <w:r w:rsidRPr="00CF2964">
        <w:rPr>
          <w:sz w:val="16"/>
        </w:rPr>
        <w:t xml:space="preserve"> (Central Intelligence Agency) and the UK’s Foreign and Common Wealth Office. There </w:t>
      </w:r>
      <w:r w:rsidRPr="00CF2964">
        <w:rPr>
          <w:rStyle w:val="StyleUnderline"/>
        </w:rPr>
        <w:t>are also a host of other organizations that no doubt influence how practical geopolitics is produced, from security analysts like the RAND Corporation to global defense contractors</w:t>
      </w:r>
      <w:r w:rsidRPr="00CF2964">
        <w:rPr>
          <w:sz w:val="16"/>
        </w:rPr>
        <w:t xml:space="preserve"> like McDonnell Douglas. </w:t>
      </w:r>
      <w:r w:rsidRPr="00CF2964">
        <w:rPr>
          <w:rStyle w:val="Emphasis"/>
        </w:rPr>
        <w:t>However</w:t>
      </w:r>
      <w:r w:rsidRPr="00CF2964">
        <w:rPr>
          <w:rStyle w:val="StyleUnderline"/>
        </w:rPr>
        <w:t>, analysis of the relationship between organizational and geopolitical practices remains embryonic</w:t>
      </w:r>
      <w:r w:rsidRPr="00CF2964">
        <w:rPr>
          <w:sz w:val="16"/>
        </w:rPr>
        <w:t>. For example, Anderson’s (2011) study of urban counterinsurgency and Gregory’s (2011) of drone warfare, do no more than merely infer that the rise of the ‘networked organization’ is reworking the projection of American geo-power. Correspondingly, two organizational studies of the military only hint that, for example, masculine discipline (Godfrey et al., 2012) and team identities (Corona and Godart, 2010) shape and are themselves shaped by grand geopolitical narratives like the ‘war on terror’.</w:t>
      </w:r>
    </w:p>
    <w:p w14:paraId="287B3AC4" w14:textId="0DAEB8A6" w:rsidR="005F5013" w:rsidRPr="001E072E" w:rsidRDefault="005F5013" w:rsidP="001E072E">
      <w:pPr>
        <w:rPr>
          <w:sz w:val="16"/>
        </w:rPr>
      </w:pPr>
      <w:r w:rsidRPr="00CF2964">
        <w:rPr>
          <w:rStyle w:val="StyleUnderline"/>
          <w:highlight w:val="yellow"/>
        </w:rPr>
        <w:t>But</w:t>
      </w:r>
      <w:r w:rsidRPr="00CF2964">
        <w:rPr>
          <w:rStyle w:val="StyleUnderline"/>
        </w:rPr>
        <w:t xml:space="preserve"> the imbrication of geopolitical and organizational practice </w:t>
      </w:r>
      <w:r w:rsidRPr="00CF2964">
        <w:rPr>
          <w:rStyle w:val="StyleUnderline"/>
          <w:highlight w:val="yellow"/>
        </w:rPr>
        <w:t>can also be</w:t>
      </w:r>
      <w:r w:rsidRPr="00CF2964">
        <w:rPr>
          <w:rStyle w:val="StyleUnderline"/>
        </w:rPr>
        <w:t xml:space="preserve"> more </w:t>
      </w:r>
      <w:r w:rsidRPr="00CF2964">
        <w:rPr>
          <w:rStyle w:val="StyleUnderline"/>
          <w:highlight w:val="yellow"/>
        </w:rPr>
        <w:t>subtle</w:t>
      </w:r>
      <w:r w:rsidRPr="00CF2964">
        <w:rPr>
          <w:rStyle w:val="StyleUnderline"/>
        </w:rPr>
        <w:t xml:space="preserve"> and much </w:t>
      </w:r>
      <w:r w:rsidRPr="00CF2964">
        <w:rPr>
          <w:rStyle w:val="Emphasis"/>
          <w:highlight w:val="yellow"/>
        </w:rPr>
        <w:t>less militaristic</w:t>
      </w:r>
      <w:r w:rsidRPr="00CF2964">
        <w:rPr>
          <w:sz w:val="16"/>
        </w:rPr>
        <w:t>—</w:t>
      </w:r>
      <w:r w:rsidRPr="00CF2964">
        <w:rPr>
          <w:rStyle w:val="StyleUnderline"/>
          <w:highlight w:val="yellow"/>
        </w:rPr>
        <w:t>concerning</w:t>
      </w:r>
      <w:r w:rsidRPr="00CF2964">
        <w:rPr>
          <w:rStyle w:val="StyleUnderline"/>
        </w:rPr>
        <w:t xml:space="preserve"> the anticipation and </w:t>
      </w:r>
      <w:r w:rsidRPr="00CF2964">
        <w:rPr>
          <w:rStyle w:val="StyleUnderline"/>
          <w:highlight w:val="yellow"/>
        </w:rPr>
        <w:t>cultivation of geopower through shared</w:t>
      </w:r>
      <w:r w:rsidRPr="00CF2964">
        <w:rPr>
          <w:rStyle w:val="StyleUnderline"/>
        </w:rPr>
        <w:t xml:space="preserve"> national </w:t>
      </w:r>
      <w:r w:rsidRPr="00CF2964">
        <w:rPr>
          <w:rStyle w:val="StyleUnderline"/>
          <w:highlight w:val="yellow"/>
        </w:rPr>
        <w:t>identities</w:t>
      </w:r>
      <w:r w:rsidRPr="00CF2964">
        <w:rPr>
          <w:sz w:val="16"/>
        </w:rPr>
        <w:t xml:space="preserve">, that is ‘popular geopolitics’ (O Tuathail, 1999: 110). Here, </w:t>
      </w:r>
      <w:r w:rsidRPr="00CF2964">
        <w:rPr>
          <w:rStyle w:val="StyleUnderline"/>
        </w:rPr>
        <w:t xml:space="preserve">the connection to organizational practices is no less significant, yet </w:t>
      </w:r>
      <w:r w:rsidRPr="00CF2964">
        <w:rPr>
          <w:rStyle w:val="Emphasis"/>
        </w:rPr>
        <w:t>invisible in the literature</w:t>
      </w:r>
      <w:r w:rsidRPr="00CF2964">
        <w:rPr>
          <w:rStyle w:val="StyleUnderline"/>
        </w:rPr>
        <w:t>.</w:t>
      </w:r>
      <w:r w:rsidRPr="00CF2964">
        <w:rPr>
          <w:sz w:val="16"/>
        </w:rPr>
        <w:t xml:space="preserve"> </w:t>
      </w:r>
      <w:r w:rsidRPr="00CF2964">
        <w:rPr>
          <w:rStyle w:val="StyleUnderline"/>
          <w:highlight w:val="yellow"/>
        </w:rPr>
        <w:t>NASA offers a good example:</w:t>
      </w:r>
      <w:r w:rsidRPr="00CF2964">
        <w:rPr>
          <w:rStyle w:val="StyleUnderline"/>
        </w:rPr>
        <w:t xml:space="preserve"> from its inception, </w:t>
      </w:r>
      <w:r w:rsidRPr="00CF2964">
        <w:rPr>
          <w:rStyle w:val="StyleUnderline"/>
          <w:highlight w:val="yellow"/>
        </w:rPr>
        <w:t>the</w:t>
      </w:r>
      <w:r w:rsidRPr="00CF2964">
        <w:rPr>
          <w:rStyle w:val="StyleUnderline"/>
        </w:rPr>
        <w:t xml:space="preserve"> space </w:t>
      </w:r>
      <w:r w:rsidRPr="00CF2964">
        <w:rPr>
          <w:rStyle w:val="StyleUnderline"/>
          <w:highlight w:val="yellow"/>
        </w:rPr>
        <w:t>agency developed</w:t>
      </w:r>
      <w:r w:rsidRPr="00CF2964">
        <w:rPr>
          <w:rStyle w:val="StyleUnderline"/>
        </w:rPr>
        <w:t xml:space="preserve"> increasingly refined </w:t>
      </w:r>
      <w:r w:rsidRPr="00CF2964">
        <w:rPr>
          <w:rStyle w:val="StyleUnderline"/>
          <w:highlight w:val="yellow"/>
        </w:rPr>
        <w:t>technocratic techniques</w:t>
      </w:r>
      <w:r w:rsidRPr="00CF2964">
        <w:rPr>
          <w:rStyle w:val="StyleUnderline"/>
        </w:rPr>
        <w:t xml:space="preserve"> that aligned people and machines </w:t>
      </w:r>
      <w:r w:rsidRPr="00CF2964">
        <w:rPr>
          <w:rStyle w:val="StyleUnderline"/>
          <w:highlight w:val="yellow"/>
        </w:rPr>
        <w:t xml:space="preserve">to </w:t>
      </w:r>
      <w:r w:rsidRPr="00CF2964">
        <w:rPr>
          <w:rStyle w:val="Emphasis"/>
          <w:highlight w:val="yellow"/>
        </w:rPr>
        <w:t>naturalize</w:t>
      </w:r>
      <w:r w:rsidRPr="00CF2964">
        <w:rPr>
          <w:rStyle w:val="Emphasis"/>
        </w:rPr>
        <w:t xml:space="preserve"> the </w:t>
      </w:r>
      <w:r w:rsidRPr="00CF2964">
        <w:rPr>
          <w:rStyle w:val="Emphasis"/>
          <w:highlight w:val="yellow"/>
        </w:rPr>
        <w:t>pursuit of a</w:t>
      </w:r>
      <w:r w:rsidRPr="00CF2964">
        <w:rPr>
          <w:rStyle w:val="Emphasis"/>
        </w:rPr>
        <w:t xml:space="preserve"> popular </w:t>
      </w:r>
      <w:r w:rsidRPr="00CF2964">
        <w:rPr>
          <w:rStyle w:val="Emphasis"/>
          <w:highlight w:val="yellow"/>
        </w:rPr>
        <w:t>geopolitics wedded to American geopower</w:t>
      </w:r>
      <w:r w:rsidRPr="00CF2964">
        <w:rPr>
          <w:sz w:val="16"/>
        </w:rPr>
        <w:t xml:space="preserve">. </w:t>
      </w:r>
      <w:r w:rsidRPr="00CF2964">
        <w:rPr>
          <w:rStyle w:val="StyleUnderline"/>
        </w:rPr>
        <w:t xml:space="preserve">Viewed in this way, </w:t>
      </w:r>
      <w:r w:rsidRPr="00CF2964">
        <w:rPr>
          <w:rStyle w:val="Emphasis"/>
        </w:rPr>
        <w:t>imperialistic geopower</w:t>
      </w:r>
      <w:r w:rsidRPr="00CF2964">
        <w:rPr>
          <w:sz w:val="16"/>
        </w:rPr>
        <w:t xml:space="preserve"> </w:t>
      </w:r>
      <w:r w:rsidRPr="00CF2964">
        <w:rPr>
          <w:rStyle w:val="StyleUnderline"/>
        </w:rPr>
        <w:t xml:space="preserve">and </w:t>
      </w:r>
      <w:proofErr w:type="gramStart"/>
      <w:r w:rsidRPr="00CF2964">
        <w:rPr>
          <w:rStyle w:val="Emphasis"/>
        </w:rPr>
        <w:t>technocratic-managerialism</w:t>
      </w:r>
      <w:proofErr w:type="gramEnd"/>
      <w:r w:rsidRPr="00CF2964">
        <w:rPr>
          <w:sz w:val="16"/>
        </w:rPr>
        <w:t xml:space="preserve"> </w:t>
      </w:r>
      <w:r w:rsidRPr="00CF2964">
        <w:rPr>
          <w:rStyle w:val="StyleUnderline"/>
        </w:rPr>
        <w:t xml:space="preserve">are </w:t>
      </w:r>
      <w:r w:rsidRPr="00CF2964">
        <w:rPr>
          <w:rStyle w:val="Emphasis"/>
        </w:rPr>
        <w:t>interwoven forces</w:t>
      </w:r>
      <w:r w:rsidRPr="00CF2964">
        <w:rPr>
          <w:sz w:val="16"/>
        </w:rPr>
        <w:t xml:space="preserve">; hence the present study suggests the richness of more sustained critical analysis of organization and geopolitics. </w:t>
      </w:r>
    </w:p>
    <w:p w14:paraId="7B69902D" w14:textId="77777777" w:rsidR="00F00197" w:rsidRPr="00CF2964" w:rsidRDefault="00F00197" w:rsidP="00F00197"/>
    <w:p w14:paraId="70DF8230" w14:textId="244197EB" w:rsidR="006D54FC" w:rsidRDefault="00CF2964" w:rsidP="006D54FC">
      <w:pPr>
        <w:pStyle w:val="Heading4"/>
      </w:pPr>
      <w:r>
        <w:t xml:space="preserve">Ontology </w:t>
      </w:r>
      <w:proofErr w:type="spellStart"/>
      <w:r>
        <w:t>Args</w:t>
      </w:r>
      <w:proofErr w:type="spellEnd"/>
    </w:p>
    <w:p w14:paraId="036DC7CD" w14:textId="77777777" w:rsidR="00CF2964" w:rsidRPr="00CF2964" w:rsidRDefault="00CF2964" w:rsidP="00CF2964"/>
    <w:p w14:paraId="1FA627C3" w14:textId="2596A425" w:rsidR="00CF2964" w:rsidRDefault="00CF2964" w:rsidP="00CF2964">
      <w:pPr>
        <w:pStyle w:val="Heading4"/>
        <w:numPr>
          <w:ilvl w:val="0"/>
          <w:numId w:val="12"/>
        </w:numPr>
      </w:pPr>
      <w:bookmarkStart w:id="3" w:name="_Hlk100412102"/>
      <w:r>
        <w:t xml:space="preserve">The top half of the </w:t>
      </w:r>
      <w:proofErr w:type="spellStart"/>
      <w:r>
        <w:t>aff</w:t>
      </w:r>
      <w:proofErr w:type="spellEnd"/>
      <w:r>
        <w:t xml:space="preserve"> is an arc of redemption that invests hope in improvement of civil society - the Juarez evidence is an impact turn and says redemptive narrative create cruel optimism and psychic violence for natives</w:t>
      </w:r>
    </w:p>
    <w:p w14:paraId="1F23DA6A" w14:textId="77777777" w:rsidR="00CF2964" w:rsidRPr="00CF2964" w:rsidRDefault="00CF2964" w:rsidP="00CF2964"/>
    <w:p w14:paraId="6B0B9559" w14:textId="3D7EC61C" w:rsidR="00CF2964" w:rsidRDefault="00CF2964" w:rsidP="00CF2964">
      <w:pPr>
        <w:pStyle w:val="Heading4"/>
        <w:numPr>
          <w:ilvl w:val="0"/>
          <w:numId w:val="12"/>
        </w:numPr>
      </w:pPr>
      <w:r>
        <w:t xml:space="preserve">Their two cards about ontology also don't make any sense - the </w:t>
      </w:r>
      <w:proofErr w:type="spellStart"/>
      <w:r>
        <w:t>juarez</w:t>
      </w:r>
      <w:proofErr w:type="spellEnd"/>
      <w:r>
        <w:t xml:space="preserve"> evidence is about libidinal and </w:t>
      </w:r>
      <w:proofErr w:type="spellStart"/>
      <w:r>
        <w:t>gratutitous</w:t>
      </w:r>
      <w:proofErr w:type="spellEnd"/>
      <w:r>
        <w:t xml:space="preserve"> violence structuring colonization via </w:t>
      </w:r>
      <w:proofErr w:type="spellStart"/>
      <w:r>
        <w:t>antagonoism</w:t>
      </w:r>
      <w:proofErr w:type="spellEnd"/>
      <w:r>
        <w:t xml:space="preserve">, </w:t>
      </w:r>
      <w:proofErr w:type="spellStart"/>
      <w:r>
        <w:t>mccitrik</w:t>
      </w:r>
      <w:proofErr w:type="spellEnd"/>
      <w:r>
        <w:t xml:space="preserve"> applies </w:t>
      </w:r>
      <w:proofErr w:type="spellStart"/>
      <w:r>
        <w:t>wynter</w:t>
      </w:r>
      <w:proofErr w:type="spellEnd"/>
      <w:r>
        <w:t xml:space="preserve"> theories of </w:t>
      </w:r>
      <w:proofErr w:type="spellStart"/>
      <w:r>
        <w:t>sociogeny</w:t>
      </w:r>
      <w:proofErr w:type="spellEnd"/>
      <w:r>
        <w:t xml:space="preserve"> to </w:t>
      </w:r>
      <w:proofErr w:type="spellStart"/>
      <w:r>
        <w:t>settlerism</w:t>
      </w:r>
      <w:proofErr w:type="spellEnd"/>
      <w:r>
        <w:t xml:space="preserve"> that believes violence is not libidinally engrained but based on a series of actions that promote the category of Man</w:t>
      </w:r>
    </w:p>
    <w:p w14:paraId="43830374" w14:textId="77777777" w:rsidR="00CF2964" w:rsidRPr="00CF2964" w:rsidRDefault="00CF2964" w:rsidP="00CF2964"/>
    <w:p w14:paraId="72A05872" w14:textId="77777777" w:rsidR="00CF2964" w:rsidRDefault="00CF2964" w:rsidP="00CF2964">
      <w:pPr>
        <w:pStyle w:val="Heading4"/>
        <w:numPr>
          <w:ilvl w:val="0"/>
          <w:numId w:val="12"/>
        </w:numPr>
      </w:pPr>
      <w:r>
        <w:t xml:space="preserve">If they win ontology, vote neg on presumption - voting </w:t>
      </w:r>
      <w:proofErr w:type="spellStart"/>
      <w:r>
        <w:t>aff</w:t>
      </w:r>
      <w:proofErr w:type="spellEnd"/>
      <w:r>
        <w:t xml:space="preserve"> is an investment of liberal hope in reform that reifies </w:t>
      </w:r>
      <w:proofErr w:type="gramStart"/>
      <w:r>
        <w:t>all of</w:t>
      </w:r>
      <w:proofErr w:type="gramEnd"/>
      <w:r>
        <w:t xml:space="preserve"> the psychic violence they've said is the impact to the </w:t>
      </w:r>
      <w:proofErr w:type="spellStart"/>
      <w:r>
        <w:t>aff</w:t>
      </w:r>
      <w:proofErr w:type="spellEnd"/>
    </w:p>
    <w:bookmarkEnd w:id="3"/>
    <w:p w14:paraId="74F9300D" w14:textId="77777777" w:rsidR="00CF2964" w:rsidRDefault="00CF2964" w:rsidP="00CF2964"/>
    <w:p w14:paraId="1155ED4F" w14:textId="74AF00FD" w:rsidR="00F0622A" w:rsidRDefault="00F0622A" w:rsidP="00CF2964">
      <w:pPr>
        <w:pStyle w:val="Heading4"/>
        <w:numPr>
          <w:ilvl w:val="0"/>
          <w:numId w:val="12"/>
        </w:numPr>
      </w:pPr>
      <w:r w:rsidRPr="00CF2964">
        <w:t xml:space="preserve">They do not get to read this argument – it says the s-slur against Natives and uses the term “our,” and the fact that they stole this from an Indigenous person and forgot to change affirmative to negative proves SSD </w:t>
      </w:r>
      <w:r w:rsidR="00CF2964">
        <w:t>– it also proves you should reject rhetorical critiques of framework</w:t>
      </w:r>
    </w:p>
    <w:p w14:paraId="54091546" w14:textId="7B820F32" w:rsidR="00CF2964" w:rsidRDefault="00CF2964" w:rsidP="00CF2964"/>
    <w:p w14:paraId="342B2EE8" w14:textId="426490EA" w:rsidR="001E072E" w:rsidRPr="00657732" w:rsidRDefault="001E072E" w:rsidP="001E072E">
      <w:pPr>
        <w:pStyle w:val="Heading4"/>
        <w:numPr>
          <w:ilvl w:val="0"/>
          <w:numId w:val="12"/>
        </w:numPr>
      </w:pPr>
      <w:r>
        <w:t>Ontology has</w:t>
      </w:r>
      <w:r w:rsidRPr="00657732">
        <w:t xml:space="preserve"> a </w:t>
      </w:r>
      <w:r w:rsidRPr="00657732">
        <w:rPr>
          <w:u w:val="single"/>
        </w:rPr>
        <w:t>narrative</w:t>
      </w:r>
      <w:r w:rsidRPr="00657732">
        <w:t xml:space="preserve"> deficit -- “incommensurability” frame makes indigenous liberation </w:t>
      </w:r>
      <w:r w:rsidRPr="00657732">
        <w:rPr>
          <w:u w:val="single"/>
        </w:rPr>
        <w:t>impossible</w:t>
      </w:r>
      <w:r w:rsidRPr="00657732">
        <w:t xml:space="preserve"> by setting terms of victory as </w:t>
      </w:r>
      <w:r w:rsidRPr="00657732">
        <w:rPr>
          <w:u w:val="single"/>
        </w:rPr>
        <w:t>all-or-nothing</w:t>
      </w:r>
      <w:r w:rsidRPr="00657732">
        <w:t xml:space="preserve"> -- reifies acquiescence to subtler settler power</w:t>
      </w:r>
    </w:p>
    <w:p w14:paraId="77B3505F" w14:textId="77777777" w:rsidR="001E072E" w:rsidRPr="00657732" w:rsidRDefault="001E072E" w:rsidP="001E072E">
      <w:proofErr w:type="spellStart"/>
      <w:r w:rsidRPr="00657732">
        <w:rPr>
          <w:rStyle w:val="Style13ptBold"/>
        </w:rPr>
        <w:t>Busbridge</w:t>
      </w:r>
      <w:proofErr w:type="spellEnd"/>
      <w:r w:rsidRPr="00657732">
        <w:rPr>
          <w:rStyle w:val="Style13ptBold"/>
        </w:rPr>
        <w:t xml:space="preserve"> 18</w:t>
      </w:r>
      <w:r w:rsidRPr="00657732">
        <w:rPr>
          <w:sz w:val="16"/>
          <w:szCs w:val="16"/>
        </w:rPr>
        <w:t xml:space="preserve">—Research Fellow at the Centre for Dialogue, La Trobe University (Rachel, “Israel-Palestine and the Settler Colonial ‘Turn’: From Interpretation to Decolonization,” Theory, Culture &amp; Society Vol 35, Issue 1, 2018, </w:t>
      </w:r>
      <w:proofErr w:type="spellStart"/>
      <w:r w:rsidRPr="00657732">
        <w:rPr>
          <w:sz w:val="16"/>
          <w:szCs w:val="16"/>
        </w:rPr>
        <w:t>dml</w:t>
      </w:r>
      <w:proofErr w:type="spellEnd"/>
      <w:r w:rsidRPr="00657732">
        <w:rPr>
          <w:sz w:val="16"/>
          <w:szCs w:val="16"/>
        </w:rPr>
        <w:t>)</w:t>
      </w:r>
    </w:p>
    <w:p w14:paraId="351F4167" w14:textId="77777777" w:rsidR="001E072E" w:rsidRPr="00657732" w:rsidRDefault="001E072E" w:rsidP="001E072E">
      <w:pPr>
        <w:rPr>
          <w:sz w:val="16"/>
        </w:rPr>
      </w:pPr>
      <w:r w:rsidRPr="00657732">
        <w:rPr>
          <w:rStyle w:val="StyleUnderline"/>
        </w:rPr>
        <w:t xml:space="preserve">The prescription for </w:t>
      </w:r>
      <w:proofErr w:type="spellStart"/>
      <w:r w:rsidRPr="00657732">
        <w:rPr>
          <w:rStyle w:val="StyleUnderline"/>
        </w:rPr>
        <w:t>decolonisation</w:t>
      </w:r>
      <w:proofErr w:type="spellEnd"/>
      <w:r w:rsidRPr="00657732">
        <w:rPr>
          <w:sz w:val="16"/>
        </w:rPr>
        <w:t xml:space="preserve">—that is, </w:t>
      </w:r>
      <w:r w:rsidRPr="00657732">
        <w:rPr>
          <w:rStyle w:val="StyleUnderline"/>
        </w:rPr>
        <w:t xml:space="preserve">a normative project committed to the </w:t>
      </w:r>
      <w:r w:rsidRPr="00657732">
        <w:rPr>
          <w:rStyle w:val="Emphasis"/>
        </w:rPr>
        <w:t xml:space="preserve">liberation of the </w:t>
      </w:r>
      <w:proofErr w:type="spellStart"/>
      <w:r w:rsidRPr="00657732">
        <w:rPr>
          <w:rStyle w:val="Emphasis"/>
        </w:rPr>
        <w:t>colonised</w:t>
      </w:r>
      <w:proofErr w:type="spellEnd"/>
      <w:r w:rsidRPr="00657732">
        <w:rPr>
          <w:rStyle w:val="StyleUnderline"/>
        </w:rPr>
        <w:t xml:space="preserve"> and the </w:t>
      </w:r>
      <w:r w:rsidRPr="00657732">
        <w:rPr>
          <w:rStyle w:val="Emphasis"/>
        </w:rPr>
        <w:t>overturning of colonial relationships of power</w:t>
      </w:r>
      <w:r w:rsidRPr="00657732">
        <w:rPr>
          <w:sz w:val="16"/>
        </w:rPr>
        <w:t xml:space="preserve"> (Kohn &amp; McBride, 2011: 3)—</w:t>
      </w:r>
      <w:r w:rsidRPr="00657732">
        <w:rPr>
          <w:rStyle w:val="StyleUnderline"/>
        </w:rPr>
        <w:t>is</w:t>
      </w:r>
      <w:r w:rsidRPr="00657732">
        <w:rPr>
          <w:sz w:val="16"/>
        </w:rPr>
        <w:t xml:space="preserve"> indeed </w:t>
      </w:r>
      <w:r w:rsidRPr="00657732">
        <w:rPr>
          <w:rStyle w:val="StyleUnderline"/>
        </w:rPr>
        <w:t xml:space="preserve">one of the </w:t>
      </w:r>
      <w:r w:rsidRPr="00657732">
        <w:rPr>
          <w:rStyle w:val="Emphasis"/>
        </w:rPr>
        <w:t>most counterhegemonic implications</w:t>
      </w:r>
      <w:r w:rsidRPr="00657732">
        <w:rPr>
          <w:rStyle w:val="StyleUnderline"/>
        </w:rPr>
        <w:t xml:space="preserve"> of the settler colonial paradigm</w:t>
      </w:r>
      <w:r w:rsidRPr="00657732">
        <w:rPr>
          <w:sz w:val="16"/>
        </w:rPr>
        <w:t xml:space="preserve"> as applied to </w:t>
      </w:r>
      <w:proofErr w:type="spellStart"/>
      <w:r w:rsidRPr="00657732">
        <w:rPr>
          <w:sz w:val="16"/>
        </w:rPr>
        <w:t>IsraelPalestine</w:t>
      </w:r>
      <w:proofErr w:type="spellEnd"/>
      <w:r w:rsidRPr="00657732">
        <w:rPr>
          <w:sz w:val="16"/>
        </w:rPr>
        <w:t xml:space="preserve">, </w:t>
      </w:r>
      <w:r w:rsidRPr="00657732">
        <w:rPr>
          <w:rStyle w:val="StyleUnderline"/>
        </w:rPr>
        <w:t>potentially shifting it from a diagnostic frame to a prognostic one which offers a ‘proposed solution to the problem, or at least a plan of attack’</w:t>
      </w:r>
      <w:r w:rsidRPr="00657732">
        <w:rPr>
          <w:sz w:val="16"/>
        </w:rPr>
        <w:t xml:space="preserve"> (</w:t>
      </w:r>
      <w:proofErr w:type="spellStart"/>
      <w:r w:rsidRPr="00657732">
        <w:rPr>
          <w:sz w:val="16"/>
        </w:rPr>
        <w:t>Benford</w:t>
      </w:r>
      <w:proofErr w:type="spellEnd"/>
      <w:r w:rsidRPr="00657732">
        <w:rPr>
          <w:sz w:val="16"/>
        </w:rPr>
        <w:t xml:space="preserve"> &amp; Snow, 2000: 616). </w:t>
      </w:r>
      <w:r w:rsidRPr="00657732">
        <w:rPr>
          <w:rStyle w:val="StyleUnderline"/>
        </w:rPr>
        <w:t>What</w:t>
      </w:r>
      <w:r w:rsidRPr="00657732">
        <w:rPr>
          <w:sz w:val="16"/>
        </w:rPr>
        <w:t xml:space="preserve">, however, </w:t>
      </w:r>
      <w:r w:rsidRPr="00657732">
        <w:rPr>
          <w:rStyle w:val="StyleUnderline"/>
        </w:rPr>
        <w:t xml:space="preserve">does the settler colonial paradigm offer by way of </w:t>
      </w:r>
      <w:r w:rsidRPr="00657732">
        <w:rPr>
          <w:rStyle w:val="Emphasis"/>
        </w:rPr>
        <w:t xml:space="preserve">envisioning </w:t>
      </w:r>
      <w:proofErr w:type="spellStart"/>
      <w:r w:rsidRPr="00657732">
        <w:rPr>
          <w:rStyle w:val="Emphasis"/>
        </w:rPr>
        <w:t>decolonisation</w:t>
      </w:r>
      <w:proofErr w:type="spellEnd"/>
      <w:r w:rsidRPr="00657732">
        <w:rPr>
          <w:rStyle w:val="StyleUnderline"/>
        </w:rPr>
        <w:t>?</w:t>
      </w:r>
      <w:r w:rsidRPr="00657732">
        <w:rPr>
          <w:sz w:val="16"/>
        </w:rPr>
        <w:t xml:space="preserve"> As Veracini (2007) notes, while settler colonial studies scholars have sought to address the lack of attention paid to the experiences of Indigenous peoples in conventional historiographical accounts of </w:t>
      </w:r>
      <w:proofErr w:type="spellStart"/>
      <w:r w:rsidRPr="00657732">
        <w:rPr>
          <w:sz w:val="16"/>
        </w:rPr>
        <w:t>decolonisation</w:t>
      </w:r>
      <w:proofErr w:type="spellEnd"/>
      <w:r w:rsidRPr="00657732">
        <w:rPr>
          <w:sz w:val="16"/>
        </w:rPr>
        <w:t xml:space="preserve"> (which have mostly focused on settler independence and the loosening of ties to the ‘motherland’), </w:t>
      </w:r>
      <w:r w:rsidRPr="00657732">
        <w:rPr>
          <w:rStyle w:val="StyleUnderline"/>
          <w:highlight w:val="green"/>
        </w:rPr>
        <w:t>there is</w:t>
      </w:r>
      <w:r w:rsidRPr="00657732">
        <w:rPr>
          <w:sz w:val="16"/>
        </w:rPr>
        <w:t xml:space="preserve"> nevertheless </w:t>
      </w:r>
      <w:r w:rsidRPr="00657732">
        <w:rPr>
          <w:rStyle w:val="StyleUnderline"/>
          <w:highlight w:val="green"/>
        </w:rPr>
        <w:t>a ‘</w:t>
      </w:r>
      <w:r w:rsidRPr="00657732">
        <w:rPr>
          <w:rStyle w:val="Emphasis"/>
          <w:highlight w:val="green"/>
        </w:rPr>
        <w:t>narrative deficit</w:t>
      </w:r>
      <w:r w:rsidRPr="00657732">
        <w:rPr>
          <w:rStyle w:val="StyleUnderline"/>
          <w:highlight w:val="green"/>
        </w:rPr>
        <w:t xml:space="preserve">’ when </w:t>
      </w:r>
      <w:r w:rsidRPr="00657732">
        <w:rPr>
          <w:rStyle w:val="StyleUnderline"/>
        </w:rPr>
        <w:t xml:space="preserve">it comes to </w:t>
      </w:r>
      <w:r w:rsidRPr="00657732">
        <w:rPr>
          <w:rStyle w:val="Emphasis"/>
          <w:highlight w:val="green"/>
        </w:rPr>
        <w:t>imagining</w:t>
      </w:r>
      <w:r w:rsidRPr="00657732">
        <w:rPr>
          <w:rStyle w:val="Emphasis"/>
        </w:rPr>
        <w:t xml:space="preserve"> settler </w:t>
      </w:r>
      <w:proofErr w:type="spellStart"/>
      <w:r w:rsidRPr="00657732">
        <w:rPr>
          <w:rStyle w:val="Emphasis"/>
          <w:highlight w:val="green"/>
        </w:rPr>
        <w:t>decolonisation</w:t>
      </w:r>
      <w:proofErr w:type="spellEnd"/>
      <w:r w:rsidRPr="00657732">
        <w:rPr>
          <w:sz w:val="16"/>
        </w:rPr>
        <w:t xml:space="preserve">. While Veracini (2007) relates this deficit to a matter of </w:t>
      </w:r>
      <w:proofErr w:type="spellStart"/>
      <w:r w:rsidRPr="00657732">
        <w:rPr>
          <w:sz w:val="16"/>
        </w:rPr>
        <w:t>conceptualisation</w:t>
      </w:r>
      <w:proofErr w:type="spellEnd"/>
      <w:r w:rsidRPr="00657732">
        <w:rPr>
          <w:sz w:val="16"/>
        </w:rPr>
        <w:t xml:space="preserve">, it is apparent that </w:t>
      </w:r>
      <w:r w:rsidRPr="00657732">
        <w:rPr>
          <w:rStyle w:val="StyleUnderline"/>
          <w:highlight w:val="green"/>
        </w:rPr>
        <w:t xml:space="preserve">the </w:t>
      </w:r>
      <w:r w:rsidRPr="00657732">
        <w:rPr>
          <w:rStyle w:val="Emphasis"/>
          <w:highlight w:val="green"/>
        </w:rPr>
        <w:t xml:space="preserve">structural </w:t>
      </w:r>
      <w:r w:rsidRPr="00657732">
        <w:rPr>
          <w:rStyle w:val="Emphasis"/>
        </w:rPr>
        <w:t>perspective</w:t>
      </w:r>
      <w:r w:rsidRPr="00657732">
        <w:rPr>
          <w:rStyle w:val="StyleUnderline"/>
        </w:rPr>
        <w:t xml:space="preserve"> of the </w:t>
      </w:r>
      <w:r w:rsidRPr="00657732">
        <w:rPr>
          <w:rStyle w:val="StyleUnderline"/>
          <w:highlight w:val="green"/>
        </w:rPr>
        <w:t>paradigm</w:t>
      </w:r>
      <w:r w:rsidRPr="00657732">
        <w:rPr>
          <w:sz w:val="16"/>
        </w:rPr>
        <w:t xml:space="preserve"> in many ways </w:t>
      </w:r>
      <w:proofErr w:type="gramStart"/>
      <w:r w:rsidRPr="00657732">
        <w:rPr>
          <w:rStyle w:val="Emphasis"/>
          <w:highlight w:val="green"/>
        </w:rPr>
        <w:t>closes down</w:t>
      </w:r>
      <w:proofErr w:type="gramEnd"/>
      <w:r w:rsidRPr="00657732">
        <w:rPr>
          <w:rStyle w:val="Emphasis"/>
        </w:rPr>
        <w:t xml:space="preserve"> possibilities</w:t>
      </w:r>
      <w:r w:rsidRPr="00657732">
        <w:rPr>
          <w:rStyle w:val="StyleUnderline"/>
        </w:rPr>
        <w:t xml:space="preserve"> of </w:t>
      </w:r>
      <w:r w:rsidRPr="00657732">
        <w:rPr>
          <w:rStyle w:val="Emphasis"/>
        </w:rPr>
        <w:t>imagining the type of social</w:t>
      </w:r>
      <w:r w:rsidRPr="00657732">
        <w:rPr>
          <w:rStyle w:val="StyleUnderline"/>
        </w:rPr>
        <w:t xml:space="preserve"> and </w:t>
      </w:r>
      <w:r w:rsidRPr="00657732">
        <w:rPr>
          <w:rStyle w:val="Emphasis"/>
          <w:highlight w:val="green"/>
        </w:rPr>
        <w:t>political transformation</w:t>
      </w:r>
      <w:r w:rsidRPr="00657732">
        <w:rPr>
          <w:rStyle w:val="StyleUnderline"/>
          <w:highlight w:val="green"/>
        </w:rPr>
        <w:t xml:space="preserve"> to which</w:t>
      </w:r>
      <w:r w:rsidRPr="00657732">
        <w:rPr>
          <w:rStyle w:val="StyleUnderline"/>
        </w:rPr>
        <w:t xml:space="preserve"> the </w:t>
      </w:r>
      <w:r w:rsidRPr="00657732">
        <w:rPr>
          <w:rStyle w:val="Emphasis"/>
        </w:rPr>
        <w:t xml:space="preserve">notion of </w:t>
      </w:r>
      <w:proofErr w:type="spellStart"/>
      <w:r w:rsidRPr="00657732">
        <w:rPr>
          <w:rStyle w:val="Emphasis"/>
          <w:highlight w:val="green"/>
        </w:rPr>
        <w:t>decolonisation</w:t>
      </w:r>
      <w:proofErr w:type="spellEnd"/>
      <w:r w:rsidRPr="00657732">
        <w:rPr>
          <w:rStyle w:val="Emphasis"/>
          <w:highlight w:val="green"/>
        </w:rPr>
        <w:t xml:space="preserve"> aspires</w:t>
      </w:r>
      <w:r w:rsidRPr="00657732">
        <w:rPr>
          <w:sz w:val="16"/>
        </w:rPr>
        <w:t xml:space="preserve">. In this regard, </w:t>
      </w:r>
      <w:r w:rsidRPr="00657732">
        <w:rPr>
          <w:rStyle w:val="StyleUnderline"/>
        </w:rPr>
        <w:t xml:space="preserve">there is a </w:t>
      </w:r>
      <w:r w:rsidRPr="00657732">
        <w:rPr>
          <w:rStyle w:val="Emphasis"/>
        </w:rPr>
        <w:t>worrying tendency</w:t>
      </w:r>
      <w:r w:rsidRPr="00657732">
        <w:rPr>
          <w:sz w:val="16"/>
        </w:rPr>
        <w:t xml:space="preserve"> (</w:t>
      </w:r>
      <w:r w:rsidRPr="00657732">
        <w:rPr>
          <w:rStyle w:val="StyleUnderline"/>
        </w:rPr>
        <w:t xml:space="preserve">if not </w:t>
      </w:r>
      <w:r w:rsidRPr="00657732">
        <w:rPr>
          <w:rStyle w:val="Emphasis"/>
        </w:rPr>
        <w:t>tautological discrepancy</w:t>
      </w:r>
      <w:r w:rsidRPr="00657732">
        <w:rPr>
          <w:sz w:val="16"/>
        </w:rPr>
        <w:t xml:space="preserve">) </w:t>
      </w:r>
      <w:r w:rsidRPr="00657732">
        <w:rPr>
          <w:rStyle w:val="StyleUnderline"/>
        </w:rPr>
        <w:t xml:space="preserve">in settler colonial studies, where the </w:t>
      </w:r>
      <w:r w:rsidRPr="00657732">
        <w:rPr>
          <w:rStyle w:val="Emphasis"/>
        </w:rPr>
        <w:t xml:space="preserve">only solution to settler colonialism is </w:t>
      </w:r>
      <w:proofErr w:type="spellStart"/>
      <w:r w:rsidRPr="00657732">
        <w:rPr>
          <w:rStyle w:val="Emphasis"/>
        </w:rPr>
        <w:t>decolonisation</w:t>
      </w:r>
      <w:proofErr w:type="spellEnd"/>
      <w:r w:rsidRPr="00657732">
        <w:rPr>
          <w:rStyle w:val="StyleUnderline"/>
        </w:rPr>
        <w:t xml:space="preserve">—which a faithful adherence to the paradigm </w:t>
      </w:r>
      <w:r w:rsidRPr="00657732">
        <w:rPr>
          <w:rStyle w:val="Emphasis"/>
        </w:rPr>
        <w:t>renders largely unachievable</w:t>
      </w:r>
      <w:r w:rsidRPr="00657732">
        <w:rPr>
          <w:rStyle w:val="StyleUnderline"/>
        </w:rPr>
        <w:t xml:space="preserve">, if not </w:t>
      </w:r>
      <w:r w:rsidRPr="00657732">
        <w:rPr>
          <w:rStyle w:val="Emphasis"/>
        </w:rPr>
        <w:t>impossible</w:t>
      </w:r>
      <w:r w:rsidRPr="00657732">
        <w:rPr>
          <w:sz w:val="16"/>
        </w:rPr>
        <w:t xml:space="preserve">. </w:t>
      </w:r>
    </w:p>
    <w:p w14:paraId="0B1CCDAF" w14:textId="77777777" w:rsidR="001E072E" w:rsidRPr="00657732" w:rsidRDefault="001E072E" w:rsidP="001E072E">
      <w:pPr>
        <w:rPr>
          <w:sz w:val="16"/>
        </w:rPr>
      </w:pPr>
      <w:r w:rsidRPr="00657732">
        <w:rPr>
          <w:sz w:val="16"/>
        </w:rPr>
        <w:t xml:space="preserve">To understand why this is the case, it is necessary to return to Wolfe’s (2013a: 257) account of settler colonialism as guided by a ‘zero-sum logic whereby settler societies, for all their internal complexities, uniformly require the elimination of Native alternatives’. The </w:t>
      </w:r>
      <w:r w:rsidRPr="00657732">
        <w:rPr>
          <w:rStyle w:val="StyleUnderline"/>
        </w:rPr>
        <w:t>structuralism</w:t>
      </w:r>
      <w:r w:rsidRPr="00657732">
        <w:rPr>
          <w:sz w:val="16"/>
        </w:rPr>
        <w:t xml:space="preserve"> of this account </w:t>
      </w:r>
      <w:r w:rsidRPr="00657732">
        <w:rPr>
          <w:rStyle w:val="StyleUnderline"/>
        </w:rPr>
        <w:t xml:space="preserve">has </w:t>
      </w:r>
      <w:r w:rsidRPr="00657732">
        <w:rPr>
          <w:rStyle w:val="Emphasis"/>
        </w:rPr>
        <w:t>immense power</w:t>
      </w:r>
      <w:r w:rsidRPr="00657732">
        <w:rPr>
          <w:rStyle w:val="StyleUnderline"/>
        </w:rPr>
        <w:t xml:space="preserve"> as a means of mapping forms of injustice and indignity as well as strategies of resistance and refusal</w:t>
      </w:r>
      <w:r w:rsidRPr="00657732">
        <w:rPr>
          <w:sz w:val="16"/>
        </w:rPr>
        <w:t xml:space="preserve">, and Wolfe is careful to show how transmutations of the logic of elimination are complex, variable, discontinuous and uneven. </w:t>
      </w:r>
      <w:r w:rsidRPr="00657732">
        <w:rPr>
          <w:rStyle w:val="StyleUnderline"/>
        </w:rPr>
        <w:t xml:space="preserve">Yet, </w:t>
      </w:r>
      <w:r w:rsidRPr="00657732">
        <w:rPr>
          <w:rStyle w:val="StyleUnderline"/>
          <w:highlight w:val="green"/>
        </w:rPr>
        <w:t xml:space="preserve">in seeking to </w:t>
      </w:r>
      <w:r w:rsidRPr="00657732">
        <w:rPr>
          <w:rStyle w:val="Emphasis"/>
          <w:highlight w:val="green"/>
        </w:rPr>
        <w:t>elucidate the logic of elimination</w:t>
      </w:r>
      <w:r w:rsidRPr="00657732">
        <w:rPr>
          <w:rStyle w:val="StyleUnderline"/>
          <w:highlight w:val="green"/>
        </w:rPr>
        <w:t xml:space="preserve"> as</w:t>
      </w:r>
      <w:r w:rsidRPr="00657732">
        <w:rPr>
          <w:rStyle w:val="StyleUnderline"/>
        </w:rPr>
        <w:t xml:space="preserve"> the </w:t>
      </w:r>
      <w:r w:rsidRPr="00657732">
        <w:rPr>
          <w:rStyle w:val="Emphasis"/>
          <w:highlight w:val="green"/>
        </w:rPr>
        <w:t>overarching</w:t>
      </w:r>
      <w:r w:rsidRPr="00657732">
        <w:rPr>
          <w:rStyle w:val="Emphasis"/>
        </w:rPr>
        <w:t xml:space="preserve"> historical force</w:t>
      </w:r>
      <w:r w:rsidRPr="00657732">
        <w:rPr>
          <w:rStyle w:val="StyleUnderline"/>
        </w:rPr>
        <w:t xml:space="preserve"> </w:t>
      </w:r>
      <w:r w:rsidRPr="00657732">
        <w:rPr>
          <w:rStyle w:val="StyleUnderline"/>
          <w:highlight w:val="green"/>
        </w:rPr>
        <w:t xml:space="preserve">guiding settler-native relations there is an </w:t>
      </w:r>
      <w:r w:rsidRPr="00657732">
        <w:rPr>
          <w:rStyle w:val="Emphasis"/>
        </w:rPr>
        <w:t xml:space="preserve">operational </w:t>
      </w:r>
      <w:r w:rsidRPr="00657732">
        <w:rPr>
          <w:rStyle w:val="Emphasis"/>
          <w:highlight w:val="green"/>
        </w:rPr>
        <w:t>weakness</w:t>
      </w:r>
      <w:r w:rsidRPr="00657732">
        <w:rPr>
          <w:rStyle w:val="StyleUnderline"/>
        </w:rPr>
        <w:t xml:space="preserve"> in the theory, </w:t>
      </w:r>
      <w:r w:rsidRPr="00657732">
        <w:rPr>
          <w:rStyle w:val="StyleUnderline"/>
          <w:highlight w:val="green"/>
        </w:rPr>
        <w:t>where</w:t>
      </w:r>
      <w:r w:rsidRPr="00657732">
        <w:rPr>
          <w:rStyle w:val="StyleUnderline"/>
        </w:rPr>
        <w:t xml:space="preserve">by </w:t>
      </w:r>
      <w:r w:rsidRPr="00657732">
        <w:rPr>
          <w:rStyle w:val="StyleUnderline"/>
          <w:highlight w:val="green"/>
        </w:rPr>
        <w:t xml:space="preserve">such a logic is </w:t>
      </w:r>
      <w:r w:rsidRPr="00657732">
        <w:rPr>
          <w:rStyle w:val="Emphasis"/>
        </w:rPr>
        <w:t>simply there</w:t>
      </w:r>
      <w:r w:rsidRPr="00657732">
        <w:rPr>
          <w:rStyle w:val="StyleUnderline"/>
        </w:rPr>
        <w:t xml:space="preserve">, </w:t>
      </w:r>
      <w:proofErr w:type="gramStart"/>
      <w:r w:rsidRPr="00657732">
        <w:rPr>
          <w:rStyle w:val="Emphasis"/>
          <w:highlight w:val="green"/>
        </w:rPr>
        <w:t>omnipresent</w:t>
      </w:r>
      <w:proofErr w:type="gramEnd"/>
      <w:r w:rsidRPr="00657732">
        <w:rPr>
          <w:rStyle w:val="StyleUnderline"/>
        </w:rPr>
        <w:t xml:space="preserve"> and </w:t>
      </w:r>
      <w:r w:rsidRPr="00657732">
        <w:rPr>
          <w:rStyle w:val="Emphasis"/>
        </w:rPr>
        <w:t>manifest</w:t>
      </w:r>
      <w:r w:rsidRPr="00657732">
        <w:rPr>
          <w:rStyle w:val="StyleUnderline"/>
        </w:rPr>
        <w:t xml:space="preserve"> </w:t>
      </w:r>
      <w:r w:rsidRPr="00657732">
        <w:rPr>
          <w:rStyle w:val="StyleUnderline"/>
          <w:highlight w:val="green"/>
        </w:rPr>
        <w:t>even when</w:t>
      </w:r>
      <w:r w:rsidRPr="00657732">
        <w:rPr>
          <w:rStyle w:val="StyleUnderline"/>
        </w:rPr>
        <w:t xml:space="preserve"> (and perhaps especially when) </w:t>
      </w:r>
      <w:r w:rsidRPr="00657732">
        <w:rPr>
          <w:rStyle w:val="StyleUnderline"/>
          <w:highlight w:val="green"/>
        </w:rPr>
        <w:t xml:space="preserve">it </w:t>
      </w:r>
      <w:r w:rsidRPr="00657732">
        <w:rPr>
          <w:rStyle w:val="Emphasis"/>
          <w:highlight w:val="green"/>
        </w:rPr>
        <w:t>appears not to be</w:t>
      </w:r>
      <w:r w:rsidRPr="00657732">
        <w:rPr>
          <w:rStyle w:val="StyleUnderline"/>
        </w:rPr>
        <w:t xml:space="preserve">; the settler colonial studies scholar need only </w:t>
      </w:r>
      <w:r w:rsidRPr="00657732">
        <w:rPr>
          <w:rStyle w:val="Emphasis"/>
        </w:rPr>
        <w:t>read it into a situation</w:t>
      </w:r>
      <w:r w:rsidRPr="00657732">
        <w:rPr>
          <w:rStyle w:val="StyleUnderline"/>
        </w:rPr>
        <w:t xml:space="preserve"> or </w:t>
      </w:r>
      <w:r w:rsidRPr="00657732">
        <w:rPr>
          <w:rStyle w:val="Emphasis"/>
        </w:rPr>
        <w:t>context</w:t>
      </w:r>
      <w:r w:rsidRPr="00657732">
        <w:rPr>
          <w:rStyle w:val="StyleUnderline"/>
        </w:rPr>
        <w:t>. It</w:t>
      </w:r>
      <w:r w:rsidRPr="00657732">
        <w:rPr>
          <w:sz w:val="16"/>
        </w:rPr>
        <w:t xml:space="preserve"> thus </w:t>
      </w:r>
      <w:r w:rsidRPr="00657732">
        <w:rPr>
          <w:rStyle w:val="Emphasis"/>
        </w:rPr>
        <w:t>hurtles from the past</w:t>
      </w:r>
      <w:r w:rsidRPr="00657732">
        <w:rPr>
          <w:rStyle w:val="StyleUnderline"/>
        </w:rPr>
        <w:t xml:space="preserve"> to the </w:t>
      </w:r>
      <w:r w:rsidRPr="00657732">
        <w:rPr>
          <w:rStyle w:val="Emphasis"/>
        </w:rPr>
        <w:t>present</w:t>
      </w:r>
      <w:r w:rsidRPr="00657732">
        <w:rPr>
          <w:rStyle w:val="StyleUnderline"/>
        </w:rPr>
        <w:t xml:space="preserve"> into the </w:t>
      </w:r>
      <w:r w:rsidRPr="00657732">
        <w:rPr>
          <w:rStyle w:val="Emphasis"/>
        </w:rPr>
        <w:t>future</w:t>
      </w:r>
      <w:r w:rsidRPr="00657732">
        <w:rPr>
          <w:rStyle w:val="StyleUnderline"/>
        </w:rPr>
        <w:t xml:space="preserve">, never to be fully extinguished until the native is, or until history itself ends. </w:t>
      </w:r>
      <w:r w:rsidRPr="00657732">
        <w:rPr>
          <w:rStyle w:val="StyleUnderline"/>
          <w:highlight w:val="green"/>
        </w:rPr>
        <w:t>There is</w:t>
      </w:r>
      <w:r w:rsidRPr="00657732">
        <w:rPr>
          <w:rStyle w:val="StyleUnderline"/>
        </w:rPr>
        <w:t xml:space="preserve"> thus </w:t>
      </w:r>
      <w:r w:rsidRPr="00657732">
        <w:rPr>
          <w:rStyle w:val="StyleUnderline"/>
          <w:highlight w:val="green"/>
        </w:rPr>
        <w:t xml:space="preserve">a </w:t>
      </w:r>
      <w:r w:rsidRPr="00657732">
        <w:rPr>
          <w:rStyle w:val="Emphasis"/>
        </w:rPr>
        <w:t xml:space="preserve">powerful </w:t>
      </w:r>
      <w:r w:rsidRPr="00657732">
        <w:rPr>
          <w:rStyle w:val="Emphasis"/>
          <w:highlight w:val="green"/>
        </w:rPr>
        <w:t>ontological</w:t>
      </w:r>
      <w:r w:rsidRPr="00657732">
        <w:rPr>
          <w:sz w:val="16"/>
        </w:rPr>
        <w:t xml:space="preserve"> (if not metaphysical) </w:t>
      </w:r>
      <w:r w:rsidRPr="00657732">
        <w:rPr>
          <w:rStyle w:val="Emphasis"/>
          <w:highlight w:val="green"/>
        </w:rPr>
        <w:t>dimension</w:t>
      </w:r>
      <w:r w:rsidRPr="00657732">
        <w:rPr>
          <w:sz w:val="16"/>
        </w:rPr>
        <w:t xml:space="preserve"> to Wolfe’s account, </w:t>
      </w:r>
      <w:r w:rsidRPr="00657732">
        <w:rPr>
          <w:rStyle w:val="StyleUnderline"/>
          <w:highlight w:val="green"/>
        </w:rPr>
        <w:t>where there is</w:t>
      </w:r>
      <w:r w:rsidRPr="00657732">
        <w:rPr>
          <w:rStyle w:val="StyleUnderline"/>
        </w:rPr>
        <w:t xml:space="preserve"> such thing as </w:t>
      </w:r>
      <w:r w:rsidRPr="00657732">
        <w:rPr>
          <w:rStyle w:val="StyleUnderline"/>
          <w:highlight w:val="green"/>
        </w:rPr>
        <w:t>a ‘</w:t>
      </w:r>
      <w:r w:rsidRPr="00657732">
        <w:rPr>
          <w:rStyle w:val="Emphasis"/>
          <w:highlight w:val="green"/>
        </w:rPr>
        <w:t>settler will</w:t>
      </w:r>
      <w:r w:rsidRPr="00657732">
        <w:rPr>
          <w:rStyle w:val="StyleUnderline"/>
          <w:highlight w:val="green"/>
        </w:rPr>
        <w:t>’ that</w:t>
      </w:r>
      <w:r w:rsidRPr="00657732">
        <w:rPr>
          <w:rStyle w:val="StyleUnderline"/>
        </w:rPr>
        <w:t xml:space="preserve"> </w:t>
      </w:r>
      <w:r w:rsidRPr="00657732">
        <w:rPr>
          <w:rStyle w:val="Emphasis"/>
          <w:highlight w:val="green"/>
        </w:rPr>
        <w:t>inherently desires the elimination of the native</w:t>
      </w:r>
      <w:r w:rsidRPr="00657732">
        <w:rPr>
          <w:rStyle w:val="StyleUnderline"/>
        </w:rPr>
        <w:t xml:space="preserve"> and the distinction between the settler and native </w:t>
      </w:r>
      <w:r w:rsidRPr="00657732">
        <w:rPr>
          <w:rStyle w:val="Emphasis"/>
        </w:rPr>
        <w:t>can only ever be categorical</w:t>
      </w:r>
      <w:r w:rsidRPr="00657732">
        <w:rPr>
          <w:rStyle w:val="StyleUnderline"/>
        </w:rPr>
        <w:t>, founded as it is on the ‘primal binarism of the frontier’</w:t>
      </w:r>
      <w:r w:rsidRPr="00657732">
        <w:rPr>
          <w:sz w:val="16"/>
        </w:rPr>
        <w:t xml:space="preserve"> (2013a: 258). It is here that the differences between earlier settler colonial scholarship on Israel-Palestine and the recent settler colonial turn come into clearest view. While Jamal </w:t>
      </w:r>
      <w:proofErr w:type="spellStart"/>
      <w:r w:rsidRPr="00657732">
        <w:rPr>
          <w:sz w:val="16"/>
        </w:rPr>
        <w:t>Hilal’s</w:t>
      </w:r>
      <w:proofErr w:type="spellEnd"/>
      <w:r w:rsidRPr="00657732">
        <w:rPr>
          <w:sz w:val="16"/>
        </w:rPr>
        <w:t xml:space="preserve"> (1976) Marxist account of the conflict, for instance, engaged Palestinians and Jewish Israelis in terms of their relations to the means of production, Wolfe’s account brings its own ontology: the bourgeoisie/proletariat distinction becomes that of settler/native, and the class struggle the struggle between </w:t>
      </w:r>
      <w:r w:rsidRPr="00657732">
        <w:rPr>
          <w:rStyle w:val="StyleUnderline"/>
        </w:rPr>
        <w:t>settler</w:t>
      </w:r>
      <w:r w:rsidRPr="00657732">
        <w:rPr>
          <w:sz w:val="16"/>
        </w:rPr>
        <w:t xml:space="preserve">, who </w:t>
      </w:r>
      <w:r w:rsidRPr="00657732">
        <w:rPr>
          <w:rStyle w:val="StyleUnderline"/>
        </w:rPr>
        <w:t xml:space="preserve">seeks to </w:t>
      </w:r>
      <w:r w:rsidRPr="00657732">
        <w:rPr>
          <w:rStyle w:val="Emphasis"/>
        </w:rPr>
        <w:t>destroy</w:t>
      </w:r>
      <w:r w:rsidRPr="00657732">
        <w:rPr>
          <w:rStyle w:val="StyleUnderline"/>
        </w:rPr>
        <w:t xml:space="preserve"> and </w:t>
      </w:r>
      <w:r w:rsidRPr="00657732">
        <w:rPr>
          <w:rStyle w:val="Emphasis"/>
        </w:rPr>
        <w:t>replace the native</w:t>
      </w:r>
      <w:r w:rsidRPr="00657732">
        <w:rPr>
          <w:rStyle w:val="StyleUnderline"/>
        </w:rPr>
        <w:t xml:space="preserve">, and </w:t>
      </w:r>
      <w:r w:rsidRPr="00657732">
        <w:rPr>
          <w:rStyle w:val="StyleUnderline"/>
          <w:highlight w:val="green"/>
        </w:rPr>
        <w:t>native</w:t>
      </w:r>
      <w:r w:rsidRPr="00657732">
        <w:rPr>
          <w:sz w:val="16"/>
        </w:rPr>
        <w:t xml:space="preserve">, who </w:t>
      </w:r>
      <w:r w:rsidRPr="00657732">
        <w:rPr>
          <w:rStyle w:val="Emphasis"/>
          <w:highlight w:val="green"/>
        </w:rPr>
        <w:t xml:space="preserve">can only </w:t>
      </w:r>
      <w:r w:rsidRPr="00657732">
        <w:rPr>
          <w:rStyle w:val="Emphasis"/>
        </w:rPr>
        <w:t xml:space="preserve">ever </w:t>
      </w:r>
      <w:r w:rsidRPr="00657732">
        <w:rPr>
          <w:rStyle w:val="Emphasis"/>
          <w:highlight w:val="green"/>
        </w:rPr>
        <w:t>push back</w:t>
      </w:r>
      <w:r w:rsidRPr="00657732">
        <w:rPr>
          <w:sz w:val="16"/>
        </w:rPr>
        <w:t xml:space="preserve">. Indeed, </w:t>
      </w:r>
      <w:r w:rsidRPr="00657732">
        <w:rPr>
          <w:rStyle w:val="StyleUnderline"/>
        </w:rPr>
        <w:t>if the settler colonial paradigm views history in</w:t>
      </w:r>
      <w:r w:rsidRPr="00657732">
        <w:rPr>
          <w:sz w:val="16"/>
        </w:rPr>
        <w:t xml:space="preserve"> similar </w:t>
      </w:r>
      <w:r w:rsidRPr="00657732">
        <w:rPr>
          <w:rStyle w:val="StyleUnderline"/>
        </w:rPr>
        <w:t>teleological terms</w:t>
      </w:r>
      <w:r w:rsidRPr="00657732">
        <w:rPr>
          <w:sz w:val="16"/>
        </w:rPr>
        <w:t xml:space="preserve"> to the Marxist framework, </w:t>
      </w:r>
      <w:r w:rsidRPr="00657732">
        <w:rPr>
          <w:rStyle w:val="StyleUnderline"/>
          <w:highlight w:val="green"/>
        </w:rPr>
        <w:t xml:space="preserve">it </w:t>
      </w:r>
      <w:r w:rsidRPr="00657732">
        <w:rPr>
          <w:rStyle w:val="Emphasis"/>
          <w:highlight w:val="green"/>
        </w:rPr>
        <w:t>does not offer</w:t>
      </w:r>
      <w:r w:rsidRPr="00657732">
        <w:rPr>
          <w:rStyle w:val="StyleUnderline"/>
          <w:highlight w:val="green"/>
        </w:rPr>
        <w:t xml:space="preserve"> the</w:t>
      </w:r>
      <w:r w:rsidRPr="00657732">
        <w:rPr>
          <w:rStyle w:val="StyleUnderline"/>
        </w:rPr>
        <w:t xml:space="preserve"> same </w:t>
      </w:r>
      <w:r w:rsidRPr="00657732">
        <w:rPr>
          <w:rStyle w:val="StyleUnderline"/>
          <w:highlight w:val="green"/>
        </w:rPr>
        <w:t xml:space="preserve">hopeful </w:t>
      </w:r>
      <w:r w:rsidRPr="00657732">
        <w:rPr>
          <w:rStyle w:val="StyleUnderline"/>
        </w:rPr>
        <w:t xml:space="preserve">vision of a liberated </w:t>
      </w:r>
      <w:r w:rsidRPr="00657732">
        <w:rPr>
          <w:rStyle w:val="StyleUnderline"/>
          <w:highlight w:val="green"/>
        </w:rPr>
        <w:t>future</w:t>
      </w:r>
      <w:r w:rsidRPr="00657732">
        <w:rPr>
          <w:sz w:val="16"/>
        </w:rPr>
        <w:t xml:space="preserve">. After all, </w:t>
      </w:r>
      <w:r w:rsidRPr="00657732">
        <w:rPr>
          <w:rStyle w:val="StyleUnderline"/>
          <w:highlight w:val="green"/>
        </w:rPr>
        <w:t xml:space="preserve">settler colonialism has </w:t>
      </w:r>
      <w:r w:rsidRPr="00657732">
        <w:rPr>
          <w:rStyle w:val="Emphasis"/>
          <w:highlight w:val="green"/>
        </w:rPr>
        <w:t>only one story</w:t>
      </w:r>
      <w:r w:rsidRPr="00657732">
        <w:rPr>
          <w:rStyle w:val="Emphasis"/>
        </w:rPr>
        <w:t xml:space="preserve"> to tell</w:t>
      </w:r>
      <w:proofErr w:type="gramStart"/>
      <w:r w:rsidRPr="00657732">
        <w:rPr>
          <w:rStyle w:val="StyleUnderline"/>
        </w:rPr>
        <w:t>—‘</w:t>
      </w:r>
      <w:proofErr w:type="gramEnd"/>
      <w:r w:rsidRPr="00657732">
        <w:rPr>
          <w:rStyle w:val="StyleUnderline"/>
          <w:highlight w:val="green"/>
        </w:rPr>
        <w:t xml:space="preserve">either </w:t>
      </w:r>
      <w:r w:rsidRPr="00657732">
        <w:rPr>
          <w:rStyle w:val="Emphasis"/>
          <w:highlight w:val="green"/>
        </w:rPr>
        <w:t>total victory</w:t>
      </w:r>
      <w:r w:rsidRPr="00657732">
        <w:rPr>
          <w:rStyle w:val="StyleUnderline"/>
          <w:highlight w:val="green"/>
        </w:rPr>
        <w:t xml:space="preserve"> or </w:t>
      </w:r>
      <w:r w:rsidRPr="00657732">
        <w:rPr>
          <w:rStyle w:val="Emphasis"/>
        </w:rPr>
        <w:t xml:space="preserve">total </w:t>
      </w:r>
      <w:r w:rsidRPr="00657732">
        <w:rPr>
          <w:rStyle w:val="Emphasis"/>
          <w:highlight w:val="green"/>
        </w:rPr>
        <w:t>failure</w:t>
      </w:r>
      <w:r w:rsidRPr="00657732">
        <w:rPr>
          <w:rStyle w:val="StyleUnderline"/>
          <w:highlight w:val="green"/>
        </w:rPr>
        <w:t>’</w:t>
      </w:r>
      <w:r w:rsidRPr="00657732">
        <w:rPr>
          <w:sz w:val="16"/>
        </w:rPr>
        <w:t xml:space="preserve"> (Veracini, 2007). </w:t>
      </w:r>
    </w:p>
    <w:p w14:paraId="6B0B6E11" w14:textId="77777777" w:rsidR="001E072E" w:rsidRPr="00657732" w:rsidRDefault="001E072E" w:rsidP="001E072E">
      <w:pPr>
        <w:rPr>
          <w:sz w:val="16"/>
          <w:szCs w:val="16"/>
        </w:rPr>
      </w:pPr>
      <w:r w:rsidRPr="00657732">
        <w:rPr>
          <w:sz w:val="16"/>
          <w:szCs w:val="16"/>
        </w:rPr>
        <w:t xml:space="preserve">Veracini’s attempt to disaggregate different forms of settler </w:t>
      </w:r>
      <w:proofErr w:type="spellStart"/>
      <w:r w:rsidRPr="00657732">
        <w:rPr>
          <w:sz w:val="16"/>
          <w:szCs w:val="16"/>
        </w:rPr>
        <w:t>decolonisation</w:t>
      </w:r>
      <w:proofErr w:type="spellEnd"/>
      <w:r w:rsidRPr="00657732">
        <w:rPr>
          <w:sz w:val="16"/>
          <w:szCs w:val="16"/>
        </w:rPr>
        <w:t xml:space="preserve"> is revealing of the difficulties that come along with this zero-sum perspective. It is significant to note that beyond settler evacuation (which may </w:t>
      </w:r>
      <w:proofErr w:type="spellStart"/>
      <w:r w:rsidRPr="00657732">
        <w:rPr>
          <w:sz w:val="16"/>
          <w:szCs w:val="16"/>
        </w:rPr>
        <w:t>decolonise</w:t>
      </w:r>
      <w:proofErr w:type="spellEnd"/>
      <w:r w:rsidRPr="00657732">
        <w:rPr>
          <w:sz w:val="16"/>
          <w:szCs w:val="16"/>
        </w:rPr>
        <w:t xml:space="preserve"> territory, he cautions, but not necessarily relationships) the picture he paints is a relatively bleak one. For Veracini (2011: 5), claims for </w:t>
      </w:r>
      <w:proofErr w:type="spellStart"/>
      <w:r w:rsidRPr="00657732">
        <w:rPr>
          <w:sz w:val="16"/>
          <w:szCs w:val="16"/>
        </w:rPr>
        <w:t>decolonisation</w:t>
      </w:r>
      <w:proofErr w:type="spellEnd"/>
      <w:r w:rsidRPr="00657732">
        <w:rPr>
          <w:sz w:val="16"/>
          <w:szCs w:val="16"/>
        </w:rPr>
        <w:t xml:space="preserve"> from Indigenous peoples in settler societies can take two broad forms: an ‘anticolonial rhetoric expressing a demand for indigenous sovereign independence and self-determination… and an “ultra”-colonial one that seeks a reconstituted partnership with the [settler state] and advocates a return to a relatively more respectful middle ground and “treaty” </w:t>
      </w:r>
      <w:proofErr w:type="gramStart"/>
      <w:r w:rsidRPr="00657732">
        <w:rPr>
          <w:sz w:val="16"/>
          <w:szCs w:val="16"/>
        </w:rPr>
        <w:t>conditions’</w:t>
      </w:r>
      <w:proofErr w:type="gramEnd"/>
      <w:r w:rsidRPr="00657732">
        <w:rPr>
          <w:sz w:val="16"/>
          <w:szCs w:val="16"/>
        </w:rPr>
        <w:t xml:space="preserve">. While both, he suggests, are tempting strategies in the struggle for change, though ‘ultimately ineffective against settler colonial structures of domination’ (2011: 5), it is the latter strategy that invites Veracini’s most scathing assessment. As he writes, </w:t>
      </w:r>
    </w:p>
    <w:p w14:paraId="308A648F" w14:textId="77777777" w:rsidR="001E072E" w:rsidRPr="00657732" w:rsidRDefault="001E072E" w:rsidP="001E072E">
      <w:pPr>
        <w:rPr>
          <w:sz w:val="16"/>
          <w:szCs w:val="16"/>
        </w:rPr>
      </w:pPr>
      <w:r w:rsidRPr="00657732">
        <w:rPr>
          <w:sz w:val="16"/>
          <w:szCs w:val="16"/>
        </w:rPr>
        <w:t xml:space="preserve">under settler colonial conditions the independent polity is the settler polity and sanctioning the equal rights of indigenous peoples has historically been used as a powerful weapon in the denial of indigenous entitlement and in the enactment of various forms of coercive assimilation. This </w:t>
      </w:r>
      <w:proofErr w:type="spellStart"/>
      <w:r w:rsidRPr="00657732">
        <w:rPr>
          <w:sz w:val="16"/>
          <w:szCs w:val="16"/>
        </w:rPr>
        <w:t>decolonisation</w:t>
      </w:r>
      <w:proofErr w:type="spellEnd"/>
      <w:r w:rsidRPr="00657732">
        <w:rPr>
          <w:sz w:val="16"/>
          <w:szCs w:val="16"/>
        </w:rPr>
        <w:t xml:space="preserve"> </w:t>
      </w:r>
      <w:proofErr w:type="gramStart"/>
      <w:r w:rsidRPr="00657732">
        <w:rPr>
          <w:sz w:val="16"/>
          <w:szCs w:val="16"/>
        </w:rPr>
        <w:t>actually enhances</w:t>
      </w:r>
      <w:proofErr w:type="gramEnd"/>
      <w:r w:rsidRPr="00657732">
        <w:rPr>
          <w:sz w:val="16"/>
          <w:szCs w:val="16"/>
        </w:rPr>
        <w:t xml:space="preserve"> the subjection of indigenous peoples… it is at best irrelevant and at worst detrimental to indigenous peoples in settler societies (2011: 6-7). </w:t>
      </w:r>
    </w:p>
    <w:p w14:paraId="48408875" w14:textId="77777777" w:rsidR="001E072E" w:rsidRPr="00657732" w:rsidRDefault="001E072E" w:rsidP="001E072E">
      <w:pPr>
        <w:rPr>
          <w:sz w:val="16"/>
        </w:rPr>
      </w:pPr>
      <w:r w:rsidRPr="00657732">
        <w:rPr>
          <w:sz w:val="16"/>
        </w:rPr>
        <w:t xml:space="preserve">The ‘primal binarism of the frontier’ plays a particularly ambivalent role in Veracini’s (2011: 6) formulation, where </w:t>
      </w:r>
      <w:r w:rsidRPr="00657732">
        <w:rPr>
          <w:rStyle w:val="StyleUnderline"/>
        </w:rPr>
        <w:t xml:space="preserve">the </w:t>
      </w:r>
      <w:r w:rsidRPr="00657732">
        <w:rPr>
          <w:rStyle w:val="Emphasis"/>
        </w:rPr>
        <w:t>categorical distinction</w:t>
      </w:r>
      <w:r w:rsidRPr="00657732">
        <w:rPr>
          <w:rStyle w:val="StyleUnderline"/>
        </w:rPr>
        <w:t xml:space="preserve"> between settler and native </w:t>
      </w:r>
      <w:r w:rsidRPr="00657732">
        <w:rPr>
          <w:rStyle w:val="Emphasis"/>
        </w:rPr>
        <w:t>obstructs</w:t>
      </w:r>
      <w:r w:rsidRPr="00657732">
        <w:rPr>
          <w:rStyle w:val="StyleUnderline"/>
        </w:rPr>
        <w:t xml:space="preserve"> the ‘possibility of a genuinely </w:t>
      </w:r>
      <w:proofErr w:type="spellStart"/>
      <w:r w:rsidRPr="00657732">
        <w:rPr>
          <w:rStyle w:val="StyleUnderline"/>
        </w:rPr>
        <w:t>decolonised</w:t>
      </w:r>
      <w:proofErr w:type="spellEnd"/>
      <w:r w:rsidRPr="00657732">
        <w:rPr>
          <w:rStyle w:val="StyleUnderline"/>
        </w:rPr>
        <w:t xml:space="preserve"> relationship’</w:t>
      </w:r>
      <w:r w:rsidRPr="00657732">
        <w:rPr>
          <w:sz w:val="16"/>
        </w:rPr>
        <w:t xml:space="preserve"> (by virtue of its lopsidedness) </w:t>
      </w:r>
      <w:r w:rsidRPr="00657732">
        <w:rPr>
          <w:rStyle w:val="StyleUnderline"/>
        </w:rPr>
        <w:t xml:space="preserve">yet is a </w:t>
      </w:r>
      <w:r w:rsidRPr="00657732">
        <w:rPr>
          <w:rStyle w:val="Emphasis"/>
        </w:rPr>
        <w:t>necessary political strategy</w:t>
      </w:r>
      <w:r w:rsidRPr="00657732">
        <w:rPr>
          <w:rStyle w:val="StyleUnderline"/>
        </w:rPr>
        <w:t xml:space="preserve"> to </w:t>
      </w:r>
      <w:r w:rsidRPr="00657732">
        <w:rPr>
          <w:rStyle w:val="Emphasis"/>
        </w:rPr>
        <w:t>guard against the absorption</w:t>
      </w:r>
      <w:r w:rsidRPr="00657732">
        <w:rPr>
          <w:rStyle w:val="StyleUnderline"/>
        </w:rPr>
        <w:t xml:space="preserve"> of Indigenous people into the settler fold, which would </w:t>
      </w:r>
      <w:r w:rsidRPr="00657732">
        <w:rPr>
          <w:rStyle w:val="Emphasis"/>
        </w:rPr>
        <w:t>represent settler colonialism’s final victory</w:t>
      </w:r>
      <w:r w:rsidRPr="00657732">
        <w:rPr>
          <w:sz w:val="16"/>
        </w:rPr>
        <w:t xml:space="preserve">. </w:t>
      </w:r>
      <w:r w:rsidRPr="00657732">
        <w:rPr>
          <w:rStyle w:val="StyleUnderline"/>
        </w:rPr>
        <w:t xml:space="preserve">The battle here is between a ‘settler colonialism [that] is designed to produce a fundamental discontinuity as its “logic of elimination” runs its course until it </w:t>
      </w:r>
      <w:proofErr w:type="gramStart"/>
      <w:r w:rsidRPr="00657732">
        <w:rPr>
          <w:rStyle w:val="StyleUnderline"/>
        </w:rPr>
        <w:t>actually extinguishes</w:t>
      </w:r>
      <w:proofErr w:type="gramEnd"/>
      <w:r w:rsidRPr="00657732">
        <w:rPr>
          <w:rStyle w:val="StyleUnderline"/>
        </w:rPr>
        <w:t xml:space="preserve"> the settler colonial relation’ and an anti-colonial struggle that ‘</w:t>
      </w:r>
      <w:r w:rsidRPr="00657732">
        <w:rPr>
          <w:rStyle w:val="Emphasis"/>
        </w:rPr>
        <w:t>must aim to keep the settler-indigenous relationship going</w:t>
      </w:r>
      <w:r w:rsidRPr="00657732">
        <w:rPr>
          <w:rStyle w:val="StyleUnderline"/>
        </w:rPr>
        <w:t>’</w:t>
      </w:r>
      <w:r w:rsidRPr="00657732">
        <w:rPr>
          <w:sz w:val="16"/>
        </w:rPr>
        <w:t xml:space="preserve"> (2011: 7). In other words, </w:t>
      </w:r>
      <w:r w:rsidRPr="00657732">
        <w:rPr>
          <w:rStyle w:val="StyleUnderline"/>
        </w:rPr>
        <w:t xml:space="preserve">the categorical distinction produced by the frontier </w:t>
      </w:r>
      <w:r w:rsidRPr="00657732">
        <w:rPr>
          <w:rStyle w:val="Emphasis"/>
        </w:rPr>
        <w:t xml:space="preserve">must be maintained </w:t>
      </w:r>
      <w:proofErr w:type="gramStart"/>
      <w:r w:rsidRPr="00657732">
        <w:rPr>
          <w:rStyle w:val="Emphasis"/>
        </w:rPr>
        <w:t>in order to</w:t>
      </w:r>
      <w:proofErr w:type="gramEnd"/>
      <w:r w:rsidRPr="00657732">
        <w:rPr>
          <w:rStyle w:val="Emphasis"/>
        </w:rPr>
        <w:t xml:space="preserve"> struggle against its effects</w:t>
      </w:r>
      <w:r w:rsidRPr="00657732">
        <w:rPr>
          <w:sz w:val="16"/>
        </w:rPr>
        <w:t xml:space="preserve">. Given the lack of options presented to Indigenous peoples by Veracini (2014: 315), his conclusion that settler </w:t>
      </w:r>
      <w:proofErr w:type="spellStart"/>
      <w:r w:rsidRPr="00657732">
        <w:rPr>
          <w:sz w:val="16"/>
        </w:rPr>
        <w:t>decolonisation</w:t>
      </w:r>
      <w:proofErr w:type="spellEnd"/>
      <w:r w:rsidRPr="00657732">
        <w:rPr>
          <w:sz w:val="16"/>
        </w:rPr>
        <w:t xml:space="preserve"> demands a ‘radical, post-settler colonial passage’ is perhaps not surprising -- although he has ‘no suggestion as to how this may be achieved and [is] pessimistic about its feasibility’. </w:t>
      </w:r>
    </w:p>
    <w:p w14:paraId="6EBFC76B" w14:textId="77777777" w:rsidR="001E072E" w:rsidRPr="00657732" w:rsidRDefault="001E072E" w:rsidP="001E072E">
      <w:pPr>
        <w:rPr>
          <w:sz w:val="16"/>
        </w:rPr>
      </w:pPr>
      <w:r w:rsidRPr="00657732">
        <w:rPr>
          <w:sz w:val="16"/>
        </w:rPr>
        <w:t xml:space="preserve">Scholars have long reckoned with the ambivalence of the settler colonial situation, which is simultaneously colonial and postcolonial, </w:t>
      </w:r>
      <w:proofErr w:type="spellStart"/>
      <w:r w:rsidRPr="00657732">
        <w:rPr>
          <w:sz w:val="16"/>
        </w:rPr>
        <w:t>colonising</w:t>
      </w:r>
      <w:proofErr w:type="spellEnd"/>
      <w:r w:rsidRPr="00657732">
        <w:rPr>
          <w:sz w:val="16"/>
        </w:rPr>
        <w:t xml:space="preserve"> and </w:t>
      </w:r>
      <w:proofErr w:type="spellStart"/>
      <w:r w:rsidRPr="00657732">
        <w:rPr>
          <w:sz w:val="16"/>
        </w:rPr>
        <w:t>decolonising</w:t>
      </w:r>
      <w:proofErr w:type="spellEnd"/>
      <w:r w:rsidRPr="00657732">
        <w:rPr>
          <w:sz w:val="16"/>
        </w:rPr>
        <w:t xml:space="preserve"> (</w:t>
      </w:r>
      <w:proofErr w:type="spellStart"/>
      <w:r w:rsidRPr="00657732">
        <w:rPr>
          <w:sz w:val="16"/>
        </w:rPr>
        <w:t>Curthoys</w:t>
      </w:r>
      <w:proofErr w:type="spellEnd"/>
      <w:r w:rsidRPr="00657732">
        <w:rPr>
          <w:sz w:val="16"/>
        </w:rPr>
        <w:t xml:space="preserve">, 1999: 288). </w:t>
      </w:r>
      <w:r w:rsidRPr="00657732">
        <w:rPr>
          <w:rStyle w:val="StyleUnderline"/>
        </w:rPr>
        <w:t>Given the generally dreadful</w:t>
      </w:r>
      <w:r w:rsidRPr="00657732">
        <w:rPr>
          <w:sz w:val="16"/>
        </w:rPr>
        <w:t xml:space="preserve"> Fourth World </w:t>
      </w:r>
      <w:r w:rsidRPr="00657732">
        <w:rPr>
          <w:rStyle w:val="StyleUnderline"/>
        </w:rPr>
        <w:t>circumstances facing many Indigenous peoples</w:t>
      </w:r>
      <w:r w:rsidRPr="00657732">
        <w:rPr>
          <w:sz w:val="16"/>
        </w:rPr>
        <w:t xml:space="preserve"> in settler societies, </w:t>
      </w:r>
      <w:r w:rsidRPr="00657732">
        <w:rPr>
          <w:rStyle w:val="StyleUnderline"/>
        </w:rPr>
        <w:t xml:space="preserve">it </w:t>
      </w:r>
      <w:r w:rsidRPr="00657732">
        <w:rPr>
          <w:rStyle w:val="Emphasis"/>
        </w:rPr>
        <w:t>could be argued</w:t>
      </w:r>
      <w:r w:rsidRPr="00657732">
        <w:rPr>
          <w:rStyle w:val="StyleUnderline"/>
        </w:rPr>
        <w:t xml:space="preserve"> that there is good reason for</w:t>
      </w:r>
      <w:r w:rsidRPr="00657732">
        <w:rPr>
          <w:sz w:val="16"/>
        </w:rPr>
        <w:t xml:space="preserve"> such </w:t>
      </w:r>
      <w:r w:rsidRPr="00657732">
        <w:rPr>
          <w:rStyle w:val="Emphasis"/>
        </w:rPr>
        <w:t>pessimism</w:t>
      </w:r>
      <w:r w:rsidRPr="00657732">
        <w:rPr>
          <w:sz w:val="16"/>
        </w:rPr>
        <w:t xml:space="preserve">. The settler colonial paradigm, in this sense, offers an important caution against celebratory narratives of progress. Wolfe (1994), it must be recalled, wrote the original articulation of his thesis precisely against the idea of ‘historical rupture’ that dominated in Australia post-Mabo, and was thus as much a scholarly intervention as it was a political challenge to the idea of Australia having broken with its colonial past. </w:t>
      </w:r>
      <w:r w:rsidRPr="00657732">
        <w:rPr>
          <w:rStyle w:val="Emphasis"/>
        </w:rPr>
        <w:t>Nonetheless</w:t>
      </w:r>
      <w:r w:rsidRPr="00657732">
        <w:rPr>
          <w:rStyle w:val="StyleUnderline"/>
        </w:rPr>
        <w:t xml:space="preserve">, the </w:t>
      </w:r>
      <w:r w:rsidRPr="00657732">
        <w:rPr>
          <w:rStyle w:val="Emphasis"/>
          <w:highlight w:val="green"/>
        </w:rPr>
        <w:t>fatalism</w:t>
      </w:r>
      <w:r w:rsidRPr="00657732">
        <w:rPr>
          <w:rStyle w:val="StyleUnderline"/>
        </w:rPr>
        <w:t xml:space="preserve"> of the settler colonial paradigm</w:t>
      </w:r>
      <w:r w:rsidRPr="00657732">
        <w:rPr>
          <w:sz w:val="16"/>
        </w:rPr>
        <w:t xml:space="preserve">—whereby </w:t>
      </w:r>
      <w:proofErr w:type="spellStart"/>
      <w:r w:rsidRPr="00657732">
        <w:rPr>
          <w:sz w:val="16"/>
        </w:rPr>
        <w:t>decolonisation</w:t>
      </w:r>
      <w:proofErr w:type="spellEnd"/>
      <w:r w:rsidRPr="00657732">
        <w:rPr>
          <w:sz w:val="16"/>
        </w:rPr>
        <w:t xml:space="preserve"> is by and large put beyond the realms of possibility—</w:t>
      </w:r>
      <w:r w:rsidRPr="00657732">
        <w:rPr>
          <w:rStyle w:val="StyleUnderline"/>
          <w:highlight w:val="green"/>
        </w:rPr>
        <w:t>has</w:t>
      </w:r>
      <w:r w:rsidRPr="00657732">
        <w:rPr>
          <w:sz w:val="16"/>
        </w:rPr>
        <w:t xml:space="preserve"> seen it </w:t>
      </w:r>
      <w:r w:rsidRPr="00657732">
        <w:rPr>
          <w:rStyle w:val="StyleUnderline"/>
          <w:highlight w:val="green"/>
        </w:rPr>
        <w:t>come under</w:t>
      </w:r>
      <w:r w:rsidRPr="00657732">
        <w:rPr>
          <w:rStyle w:val="StyleUnderline"/>
        </w:rPr>
        <w:t xml:space="preserve"> </w:t>
      </w:r>
      <w:r w:rsidRPr="00657732">
        <w:rPr>
          <w:rStyle w:val="Emphasis"/>
        </w:rPr>
        <w:t xml:space="preserve">considerable </w:t>
      </w:r>
      <w:r w:rsidRPr="00657732">
        <w:rPr>
          <w:rStyle w:val="Emphasis"/>
          <w:highlight w:val="green"/>
        </w:rPr>
        <w:t>critique</w:t>
      </w:r>
      <w:r w:rsidRPr="00657732">
        <w:rPr>
          <w:rStyle w:val="StyleUnderline"/>
          <w:highlight w:val="green"/>
        </w:rPr>
        <w:t xml:space="preserve"> for </w:t>
      </w:r>
      <w:r w:rsidRPr="00657732">
        <w:rPr>
          <w:rStyle w:val="Emphasis"/>
          <w:highlight w:val="green"/>
        </w:rPr>
        <w:t>reifying settler colonialism</w:t>
      </w:r>
      <w:r w:rsidRPr="00657732">
        <w:rPr>
          <w:rStyle w:val="StyleUnderline"/>
          <w:highlight w:val="green"/>
        </w:rPr>
        <w:t xml:space="preserve"> as a</w:t>
      </w:r>
      <w:r w:rsidRPr="00657732">
        <w:rPr>
          <w:rStyle w:val="StyleUnderline"/>
        </w:rPr>
        <w:t xml:space="preserve"> transhistorical </w:t>
      </w:r>
      <w:r w:rsidRPr="00657732">
        <w:rPr>
          <w:rStyle w:val="StyleUnderline"/>
          <w:highlight w:val="green"/>
        </w:rPr>
        <w:t xml:space="preserve">meta-structure where </w:t>
      </w:r>
      <w:r w:rsidRPr="00657732">
        <w:rPr>
          <w:rStyle w:val="StyleUnderline"/>
        </w:rPr>
        <w:t xml:space="preserve">colonial </w:t>
      </w:r>
      <w:r w:rsidRPr="00657732">
        <w:rPr>
          <w:rStyle w:val="StyleUnderline"/>
          <w:highlight w:val="green"/>
        </w:rPr>
        <w:t>relations</w:t>
      </w:r>
      <w:r w:rsidRPr="00657732">
        <w:rPr>
          <w:rStyle w:val="StyleUnderline"/>
        </w:rPr>
        <w:t xml:space="preserve"> of domination </w:t>
      </w:r>
      <w:r w:rsidRPr="00657732">
        <w:rPr>
          <w:rStyle w:val="StyleUnderline"/>
          <w:highlight w:val="green"/>
        </w:rPr>
        <w:t xml:space="preserve">are </w:t>
      </w:r>
      <w:r w:rsidRPr="00657732">
        <w:rPr>
          <w:rStyle w:val="Emphasis"/>
          <w:highlight w:val="green"/>
        </w:rPr>
        <w:t>inevitable</w:t>
      </w:r>
      <w:r w:rsidRPr="00657732">
        <w:rPr>
          <w:sz w:val="16"/>
        </w:rPr>
        <w:t xml:space="preserve"> (Macoun &amp; </w:t>
      </w:r>
      <w:proofErr w:type="spellStart"/>
      <w:r w:rsidRPr="00657732">
        <w:rPr>
          <w:sz w:val="16"/>
        </w:rPr>
        <w:t>Strakosch</w:t>
      </w:r>
      <w:proofErr w:type="spellEnd"/>
      <w:r w:rsidRPr="00657732">
        <w:rPr>
          <w:sz w:val="16"/>
        </w:rPr>
        <w:t xml:space="preserve">, 2013: 435; </w:t>
      </w:r>
      <w:proofErr w:type="spellStart"/>
      <w:r w:rsidRPr="00657732">
        <w:rPr>
          <w:sz w:val="16"/>
        </w:rPr>
        <w:t>Snelgrove</w:t>
      </w:r>
      <w:proofErr w:type="spellEnd"/>
      <w:r w:rsidRPr="00657732">
        <w:rPr>
          <w:sz w:val="16"/>
        </w:rPr>
        <w:t xml:space="preserve"> et al., 2014: 9). </w:t>
      </w:r>
      <w:r w:rsidRPr="00657732">
        <w:rPr>
          <w:rStyle w:val="StyleUnderline"/>
          <w:highlight w:val="green"/>
        </w:rPr>
        <w:t>Not only does</w:t>
      </w:r>
      <w:r w:rsidRPr="00657732">
        <w:rPr>
          <w:sz w:val="16"/>
        </w:rPr>
        <w:t xml:space="preserve"> Wolfe’s </w:t>
      </w:r>
      <w:r w:rsidRPr="00657732">
        <w:rPr>
          <w:rStyle w:val="StyleUnderline"/>
          <w:highlight w:val="green"/>
        </w:rPr>
        <w:t xml:space="preserve">ontology </w:t>
      </w:r>
      <w:r w:rsidRPr="00657732">
        <w:rPr>
          <w:rStyle w:val="Emphasis"/>
          <w:highlight w:val="green"/>
        </w:rPr>
        <w:t>erase contingency</w:t>
      </w:r>
      <w:r w:rsidRPr="00657732">
        <w:rPr>
          <w:rStyle w:val="StyleUnderline"/>
        </w:rPr>
        <w:t xml:space="preserve">, </w:t>
      </w:r>
      <w:r w:rsidRPr="00657732">
        <w:rPr>
          <w:rStyle w:val="Emphasis"/>
        </w:rPr>
        <w:t>heterogeneity</w:t>
      </w:r>
      <w:r w:rsidRPr="00657732">
        <w:rPr>
          <w:rStyle w:val="StyleUnderline"/>
        </w:rPr>
        <w:t xml:space="preserve"> </w:t>
      </w:r>
      <w:r w:rsidRPr="00657732">
        <w:rPr>
          <w:rStyle w:val="StyleUnderline"/>
          <w:highlight w:val="green"/>
        </w:rPr>
        <w:t>and</w:t>
      </w:r>
      <w:r w:rsidRPr="00657732">
        <w:rPr>
          <w:rStyle w:val="StyleUnderline"/>
        </w:rPr>
        <w:t xml:space="preserve"> (crucially) </w:t>
      </w:r>
      <w:r w:rsidRPr="00657732">
        <w:rPr>
          <w:rStyle w:val="Emphasis"/>
          <w:highlight w:val="green"/>
        </w:rPr>
        <w:t>agency</w:t>
      </w:r>
      <w:r w:rsidRPr="00657732">
        <w:rPr>
          <w:sz w:val="16"/>
        </w:rPr>
        <w:t xml:space="preserve"> (</w:t>
      </w:r>
      <w:proofErr w:type="spellStart"/>
      <w:r w:rsidRPr="00657732">
        <w:rPr>
          <w:sz w:val="16"/>
        </w:rPr>
        <w:t>Merlan</w:t>
      </w:r>
      <w:proofErr w:type="spellEnd"/>
      <w:r w:rsidRPr="00657732">
        <w:rPr>
          <w:sz w:val="16"/>
        </w:rPr>
        <w:t xml:space="preserve">, 1997; </w:t>
      </w:r>
      <w:proofErr w:type="spellStart"/>
      <w:r w:rsidRPr="00657732">
        <w:rPr>
          <w:sz w:val="16"/>
        </w:rPr>
        <w:t>Rowse</w:t>
      </w:r>
      <w:proofErr w:type="spellEnd"/>
      <w:r w:rsidRPr="00657732">
        <w:rPr>
          <w:sz w:val="16"/>
        </w:rPr>
        <w:t xml:space="preserve">, 2014), </w:t>
      </w:r>
      <w:r w:rsidRPr="00657732">
        <w:rPr>
          <w:rStyle w:val="StyleUnderline"/>
          <w:highlight w:val="green"/>
        </w:rPr>
        <w:t xml:space="preserve">but </w:t>
      </w:r>
      <w:r w:rsidRPr="00657732">
        <w:rPr>
          <w:rStyle w:val="StyleUnderline"/>
        </w:rPr>
        <w:t xml:space="preserve">its </w:t>
      </w:r>
      <w:proofErr w:type="spellStart"/>
      <w:r w:rsidRPr="00657732">
        <w:rPr>
          <w:rStyle w:val="StyleUnderline"/>
        </w:rPr>
        <w:t>polarised</w:t>
      </w:r>
      <w:proofErr w:type="spellEnd"/>
      <w:r w:rsidRPr="00657732">
        <w:rPr>
          <w:rStyle w:val="StyleUnderline"/>
        </w:rPr>
        <w:t xml:space="preserve"> framework effectively ‘</w:t>
      </w:r>
      <w:r w:rsidRPr="00657732">
        <w:rPr>
          <w:rStyle w:val="Emphasis"/>
          <w:highlight w:val="green"/>
        </w:rPr>
        <w:t>puts politics to death</w:t>
      </w:r>
      <w:r w:rsidRPr="00657732">
        <w:rPr>
          <w:rStyle w:val="StyleUnderline"/>
          <w:highlight w:val="green"/>
        </w:rPr>
        <w:t>’</w:t>
      </w:r>
      <w:r w:rsidRPr="00657732">
        <w:rPr>
          <w:sz w:val="16"/>
        </w:rPr>
        <w:t xml:space="preserve"> (Svirsky, 2014: 327). In response to such critiques, Wolfe (2013a: 213) suggests that ‘the repudiation of binarism’ may just represent a ‘settler perspective’. However, as Elizabeth Povinelli (1997: 22) has astutely shown, it is in this regard that </w:t>
      </w:r>
      <w:r w:rsidRPr="00657732">
        <w:rPr>
          <w:rStyle w:val="StyleUnderline"/>
        </w:rPr>
        <w:t xml:space="preserve">the </w:t>
      </w:r>
      <w:proofErr w:type="spellStart"/>
      <w:r w:rsidRPr="00657732">
        <w:rPr>
          <w:rStyle w:val="Emphasis"/>
        </w:rPr>
        <w:t>totalising</w:t>
      </w:r>
      <w:proofErr w:type="spellEnd"/>
      <w:r w:rsidRPr="00657732">
        <w:rPr>
          <w:rStyle w:val="Emphasis"/>
        </w:rPr>
        <w:t xml:space="preserve"> logic</w:t>
      </w:r>
      <w:r w:rsidRPr="00657732">
        <w:rPr>
          <w:rStyle w:val="StyleUnderline"/>
        </w:rPr>
        <w:t xml:space="preserve"> of</w:t>
      </w:r>
      <w:r w:rsidRPr="00657732">
        <w:rPr>
          <w:sz w:val="16"/>
        </w:rPr>
        <w:t xml:space="preserve"> Wolfe’s </w:t>
      </w:r>
      <w:r w:rsidRPr="00657732">
        <w:rPr>
          <w:rStyle w:val="StyleUnderline"/>
        </w:rPr>
        <w:t xml:space="preserve">structure of invasion </w:t>
      </w:r>
      <w:r w:rsidRPr="00657732">
        <w:rPr>
          <w:rStyle w:val="Emphasis"/>
        </w:rPr>
        <w:t xml:space="preserve">rests on </w:t>
      </w:r>
      <w:r w:rsidRPr="00657732">
        <w:rPr>
          <w:rStyle w:val="Emphasis"/>
          <w:highlight w:val="green"/>
        </w:rPr>
        <w:t>a disciplinary gesture</w:t>
      </w:r>
      <w:r w:rsidRPr="00657732">
        <w:rPr>
          <w:rStyle w:val="StyleUnderline"/>
          <w:highlight w:val="green"/>
        </w:rPr>
        <w:t xml:space="preserve"> where ‘</w:t>
      </w:r>
      <w:r w:rsidRPr="00657732">
        <w:rPr>
          <w:rStyle w:val="Emphasis"/>
          <w:highlight w:val="green"/>
        </w:rPr>
        <w:t>any discussion</w:t>
      </w:r>
      <w:r w:rsidRPr="00657732">
        <w:rPr>
          <w:rStyle w:val="StyleUnderline"/>
          <w:highlight w:val="green"/>
        </w:rPr>
        <w:t xml:space="preserve"> which </w:t>
      </w:r>
      <w:r w:rsidRPr="00657732">
        <w:rPr>
          <w:rStyle w:val="Emphasis"/>
          <w:highlight w:val="green"/>
        </w:rPr>
        <w:t>does not insist</w:t>
      </w:r>
      <w:r w:rsidRPr="00657732">
        <w:rPr>
          <w:rStyle w:val="StyleUnderline"/>
          <w:highlight w:val="green"/>
        </w:rPr>
        <w:t xml:space="preserve"> on</w:t>
      </w:r>
      <w:r w:rsidRPr="00657732">
        <w:rPr>
          <w:rStyle w:val="StyleUnderline"/>
        </w:rPr>
        <w:t xml:space="preserve"> the </w:t>
      </w:r>
      <w:r w:rsidRPr="00657732">
        <w:rPr>
          <w:rStyle w:val="StyleUnderline"/>
          <w:highlight w:val="green"/>
        </w:rPr>
        <w:t>polarity</w:t>
      </w:r>
      <w:r w:rsidRPr="00657732">
        <w:rPr>
          <w:rStyle w:val="StyleUnderline"/>
        </w:rPr>
        <w:t xml:space="preserve"> of the [settler] colonial project’ </w:t>
      </w:r>
      <w:r w:rsidRPr="00657732">
        <w:rPr>
          <w:rStyle w:val="StyleUnderline"/>
          <w:highlight w:val="green"/>
        </w:rPr>
        <w:t xml:space="preserve">is </w:t>
      </w:r>
      <w:r w:rsidRPr="00657732">
        <w:rPr>
          <w:rStyle w:val="Emphasis"/>
          <w:highlight w:val="green"/>
        </w:rPr>
        <w:t>assimilationist</w:t>
      </w:r>
      <w:r w:rsidRPr="00657732">
        <w:rPr>
          <w:rStyle w:val="StyleUnderline"/>
        </w:rPr>
        <w:t xml:space="preserve">, worse still, </w:t>
      </w:r>
      <w:r w:rsidRPr="00657732">
        <w:rPr>
          <w:rStyle w:val="Emphasis"/>
          <w:highlight w:val="green"/>
        </w:rPr>
        <w:t>genocidal</w:t>
      </w:r>
      <w:r w:rsidRPr="00657732">
        <w:rPr>
          <w:rStyle w:val="StyleUnderline"/>
        </w:rPr>
        <w:t xml:space="preserve"> in effect if not intent. </w:t>
      </w:r>
      <w:r w:rsidRPr="00657732">
        <w:rPr>
          <w:rStyle w:val="Emphasis"/>
        </w:rPr>
        <w:t>Any attempt</w:t>
      </w:r>
      <w:r w:rsidRPr="00657732">
        <w:rPr>
          <w:rStyle w:val="StyleUnderline"/>
        </w:rPr>
        <w:t xml:space="preserve"> to ‘explore the </w:t>
      </w:r>
      <w:r w:rsidRPr="00657732">
        <w:rPr>
          <w:rStyle w:val="Emphasis"/>
        </w:rPr>
        <w:t>dialogical</w:t>
      </w:r>
      <w:r w:rsidRPr="00657732">
        <w:rPr>
          <w:rStyle w:val="StyleUnderline"/>
        </w:rPr>
        <w:t xml:space="preserve"> or </w:t>
      </w:r>
      <w:r w:rsidRPr="00657732">
        <w:rPr>
          <w:rStyle w:val="Emphasis"/>
        </w:rPr>
        <w:t>hybrid nature</w:t>
      </w:r>
      <w:r w:rsidRPr="00657732">
        <w:rPr>
          <w:rStyle w:val="StyleUnderline"/>
        </w:rPr>
        <w:t xml:space="preserve"> of colonial subjectivity’—which would entail </w:t>
      </w:r>
      <w:r w:rsidRPr="00657732">
        <w:rPr>
          <w:rStyle w:val="Emphasis"/>
        </w:rPr>
        <w:t>working beyond the bounds of absolute polarity</w:t>
      </w:r>
      <w:r w:rsidRPr="00657732">
        <w:rPr>
          <w:rStyle w:val="StyleUnderline"/>
        </w:rPr>
        <w:t xml:space="preserve">—is </w:t>
      </w:r>
      <w:r w:rsidRPr="00657732">
        <w:rPr>
          <w:rStyle w:val="Emphasis"/>
        </w:rPr>
        <w:t>disciplined as complicit</w:t>
      </w:r>
      <w:r w:rsidRPr="00657732">
        <w:rPr>
          <w:rStyle w:val="StyleUnderline"/>
        </w:rPr>
        <w:t xml:space="preserve"> in the settler colonial project itself, </w:t>
      </w:r>
      <w:r w:rsidRPr="00657732">
        <w:rPr>
          <w:rStyle w:val="StyleUnderline"/>
          <w:highlight w:val="green"/>
        </w:rPr>
        <w:t xml:space="preserve">leaving ‘the </w:t>
      </w:r>
      <w:r w:rsidRPr="00657732">
        <w:rPr>
          <w:rStyle w:val="Emphasis"/>
          <w:highlight w:val="green"/>
        </w:rPr>
        <w:t xml:space="preserve">only </w:t>
      </w:r>
      <w:proofErr w:type="spellStart"/>
      <w:r w:rsidRPr="00657732">
        <w:rPr>
          <w:rStyle w:val="Emphasis"/>
          <w:highlight w:val="green"/>
        </w:rPr>
        <w:t>nonassimilationist</w:t>
      </w:r>
      <w:proofErr w:type="spellEnd"/>
      <w:r w:rsidRPr="00657732">
        <w:rPr>
          <w:rStyle w:val="Emphasis"/>
          <w:highlight w:val="green"/>
        </w:rPr>
        <w:t xml:space="preserve"> position</w:t>
      </w:r>
      <w:r w:rsidRPr="00657732">
        <w:rPr>
          <w:rStyle w:val="StyleUnderline"/>
        </w:rPr>
        <w:t xml:space="preserve"> one that </w:t>
      </w:r>
      <w:r w:rsidRPr="00657732">
        <w:rPr>
          <w:rStyle w:val="Emphasis"/>
        </w:rPr>
        <w:t>adheres strictly</w:t>
      </w:r>
      <w:r w:rsidRPr="00657732">
        <w:rPr>
          <w:rStyle w:val="StyleUnderline"/>
        </w:rPr>
        <w:t xml:space="preserve"> and </w:t>
      </w:r>
      <w:r w:rsidRPr="00657732">
        <w:rPr>
          <w:rStyle w:val="Emphasis"/>
          <w:highlight w:val="green"/>
        </w:rPr>
        <w:t>sole</w:t>
      </w:r>
      <w:r w:rsidRPr="00657732">
        <w:rPr>
          <w:rStyle w:val="Emphasis"/>
        </w:rPr>
        <w:t>ly</w:t>
      </w:r>
      <w:r w:rsidRPr="00657732">
        <w:rPr>
          <w:rStyle w:val="StyleUnderline"/>
        </w:rPr>
        <w:t xml:space="preserve"> to a </w:t>
      </w:r>
      <w:r w:rsidRPr="00657732">
        <w:rPr>
          <w:rStyle w:val="Emphasis"/>
          <w:highlight w:val="green"/>
        </w:rPr>
        <w:t>critique</w:t>
      </w:r>
      <w:r w:rsidRPr="00657732">
        <w:rPr>
          <w:rStyle w:val="StyleUnderline"/>
        </w:rPr>
        <w:t xml:space="preserve"> of [settler] state discourse’. </w:t>
      </w:r>
      <w:r w:rsidRPr="00657732">
        <w:rPr>
          <w:rStyle w:val="StyleUnderline"/>
          <w:highlight w:val="green"/>
        </w:rPr>
        <w:t>This</w:t>
      </w:r>
      <w:r w:rsidRPr="00657732">
        <w:rPr>
          <w:rStyle w:val="StyleUnderline"/>
        </w:rPr>
        <w:t xml:space="preserve"> gesture not only </w:t>
      </w:r>
      <w:r w:rsidRPr="00657732">
        <w:rPr>
          <w:rStyle w:val="Emphasis"/>
          <w:highlight w:val="green"/>
        </w:rPr>
        <w:t xml:space="preserve">disallows </w:t>
      </w:r>
      <w:r w:rsidRPr="00657732">
        <w:rPr>
          <w:rStyle w:val="Emphasis"/>
        </w:rPr>
        <w:t xml:space="preserve">the possibility of </w:t>
      </w:r>
      <w:r w:rsidRPr="00657732">
        <w:rPr>
          <w:rStyle w:val="Emphasis"/>
          <w:highlight w:val="green"/>
        </w:rPr>
        <w:t>counter-publics</w:t>
      </w:r>
      <w:r w:rsidRPr="00657732">
        <w:rPr>
          <w:rStyle w:val="StyleUnderline"/>
          <w:highlight w:val="green"/>
        </w:rPr>
        <w:t xml:space="preserve"> and </w:t>
      </w:r>
      <w:r w:rsidRPr="00657732">
        <w:rPr>
          <w:rStyle w:val="Emphasis"/>
        </w:rPr>
        <w:t>strategic alliances</w:t>
      </w:r>
      <w:r w:rsidRPr="00657732">
        <w:rPr>
          <w:rStyle w:val="StyleUnderline"/>
        </w:rPr>
        <w:t xml:space="preserve"> (even limited ones), but also </w:t>
      </w:r>
      <w:r w:rsidRPr="00657732">
        <w:rPr>
          <w:rStyle w:val="Emphasis"/>
          <w:highlight w:val="green"/>
        </w:rPr>
        <w:t>comes</w:t>
      </w:r>
      <w:r w:rsidRPr="00657732">
        <w:rPr>
          <w:rStyle w:val="Emphasis"/>
        </w:rPr>
        <w:t xml:space="preserve"> dangerously </w:t>
      </w:r>
      <w:r w:rsidRPr="00657732">
        <w:rPr>
          <w:rStyle w:val="Emphasis"/>
          <w:highlight w:val="green"/>
        </w:rPr>
        <w:t>close</w:t>
      </w:r>
      <w:r w:rsidRPr="00657732">
        <w:rPr>
          <w:rStyle w:val="StyleUnderline"/>
          <w:highlight w:val="green"/>
        </w:rPr>
        <w:t xml:space="preserve"> to ‘</w:t>
      </w:r>
      <w:r w:rsidRPr="00657732">
        <w:rPr>
          <w:rStyle w:val="Emphasis"/>
          <w:highlight w:val="green"/>
        </w:rPr>
        <w:t>resistance as acquiescence</w:t>
      </w:r>
      <w:r w:rsidRPr="00657732">
        <w:rPr>
          <w:rStyle w:val="StyleUnderline"/>
          <w:highlight w:val="green"/>
        </w:rPr>
        <w:t>’</w:t>
      </w:r>
      <w:r w:rsidRPr="00657732">
        <w:rPr>
          <w:rStyle w:val="StyleUnderline"/>
        </w:rPr>
        <w:t xml:space="preserve"> insofar as </w:t>
      </w:r>
      <w:r w:rsidRPr="00657732">
        <w:rPr>
          <w:rStyle w:val="StyleUnderline"/>
          <w:highlight w:val="green"/>
        </w:rPr>
        <w:t>the</w:t>
      </w:r>
      <w:r w:rsidRPr="00657732">
        <w:rPr>
          <w:rStyle w:val="StyleUnderline"/>
        </w:rPr>
        <w:t xml:space="preserve"> settler colonial studies </w:t>
      </w:r>
      <w:r w:rsidRPr="00657732">
        <w:rPr>
          <w:rStyle w:val="StyleUnderline"/>
          <w:highlight w:val="green"/>
        </w:rPr>
        <w:t xml:space="preserve">scholar may </w:t>
      </w:r>
      <w:r w:rsidRPr="00657732">
        <w:rPr>
          <w:rStyle w:val="Emphasis"/>
          <w:highlight w:val="green"/>
        </w:rPr>
        <w:t>malign the structures</w:t>
      </w:r>
      <w:r w:rsidRPr="00657732">
        <w:rPr>
          <w:rStyle w:val="Emphasis"/>
        </w:rPr>
        <w:t xml:space="preserve"> set in play</w:t>
      </w:r>
      <w:r w:rsidRPr="00657732">
        <w:rPr>
          <w:rStyle w:val="StyleUnderline"/>
        </w:rPr>
        <w:t xml:space="preserve"> by settler colonialism, </w:t>
      </w:r>
      <w:r w:rsidRPr="00657732">
        <w:rPr>
          <w:rStyle w:val="StyleUnderline"/>
          <w:highlight w:val="green"/>
        </w:rPr>
        <w:t xml:space="preserve">but </w:t>
      </w:r>
      <w:r w:rsidRPr="00657732">
        <w:rPr>
          <w:rStyle w:val="Emphasis"/>
        </w:rPr>
        <w:t xml:space="preserve">only </w:t>
      </w:r>
      <w:r w:rsidRPr="00657732">
        <w:rPr>
          <w:rStyle w:val="Emphasis"/>
          <w:highlight w:val="green"/>
        </w:rPr>
        <w:t>from a safe distance</w:t>
      </w:r>
      <w:r w:rsidRPr="00657732">
        <w:rPr>
          <w:rStyle w:val="Emphasis"/>
        </w:rPr>
        <w:t xml:space="preserve"> unsullied by the messiness</w:t>
      </w:r>
      <w:r w:rsidRPr="00657732">
        <w:rPr>
          <w:rStyle w:val="StyleUnderline"/>
        </w:rPr>
        <w:t xml:space="preserve"> of ambivalences and contradictions of settler and Native subjectivities and relations. </w:t>
      </w:r>
      <w:r w:rsidRPr="00657732">
        <w:rPr>
          <w:rStyle w:val="Emphasis"/>
        </w:rPr>
        <w:t>Opposition</w:t>
      </w:r>
      <w:r w:rsidRPr="00657732">
        <w:rPr>
          <w:rStyle w:val="StyleUnderline"/>
        </w:rPr>
        <w:t xml:space="preserve"> is thus left as our </w:t>
      </w:r>
      <w:r w:rsidRPr="00657732">
        <w:rPr>
          <w:rStyle w:val="Emphasis"/>
        </w:rPr>
        <w:t>only option</w:t>
      </w:r>
      <w:r w:rsidRPr="00657732">
        <w:rPr>
          <w:rStyle w:val="StyleUnderline"/>
        </w:rPr>
        <w:t>, but</w:t>
      </w:r>
      <w:r w:rsidRPr="00657732">
        <w:rPr>
          <w:sz w:val="16"/>
        </w:rPr>
        <w:t xml:space="preserve">, as we know from critical anti-colonial and postcolonial scholarship, </w:t>
      </w:r>
      <w:r w:rsidRPr="00657732">
        <w:rPr>
          <w:rStyle w:val="StyleUnderline"/>
          <w:highlight w:val="green"/>
        </w:rPr>
        <w:t>opposition</w:t>
      </w:r>
      <w:r w:rsidRPr="00657732">
        <w:rPr>
          <w:sz w:val="16"/>
        </w:rPr>
        <w:t xml:space="preserve"> </w:t>
      </w:r>
      <w:proofErr w:type="gramStart"/>
      <w:r w:rsidRPr="00657732">
        <w:rPr>
          <w:sz w:val="16"/>
        </w:rPr>
        <w:t xml:space="preserve">in itself </w:t>
      </w:r>
      <w:r w:rsidRPr="00657732">
        <w:rPr>
          <w:rStyle w:val="StyleUnderline"/>
          <w:highlight w:val="green"/>
        </w:rPr>
        <w:t>is</w:t>
      </w:r>
      <w:proofErr w:type="gramEnd"/>
      <w:r w:rsidRPr="00657732">
        <w:rPr>
          <w:rStyle w:val="StyleUnderline"/>
          <w:highlight w:val="green"/>
        </w:rPr>
        <w:t xml:space="preserve"> </w:t>
      </w:r>
      <w:r w:rsidRPr="00657732">
        <w:rPr>
          <w:rStyle w:val="Emphasis"/>
          <w:highlight w:val="green"/>
        </w:rPr>
        <w:t xml:space="preserve">not </w:t>
      </w:r>
      <w:proofErr w:type="spellStart"/>
      <w:r w:rsidRPr="00657732">
        <w:rPr>
          <w:rStyle w:val="Emphasis"/>
          <w:highlight w:val="green"/>
        </w:rPr>
        <w:t>decolonisation</w:t>
      </w:r>
      <w:proofErr w:type="spellEnd"/>
      <w:r w:rsidRPr="00657732">
        <w:rPr>
          <w:sz w:val="16"/>
        </w:rPr>
        <w:t>.</w:t>
      </w:r>
    </w:p>
    <w:p w14:paraId="6BE6B55D" w14:textId="6B9091BF" w:rsidR="00CF2964" w:rsidRDefault="00CF2964" w:rsidP="00CF2964">
      <w:pPr>
        <w:pStyle w:val="Heading4"/>
      </w:pPr>
      <w:r>
        <w:t>Extinction K</w:t>
      </w:r>
    </w:p>
    <w:p w14:paraId="24343E21" w14:textId="77777777" w:rsidR="00CF2964" w:rsidRPr="00CF2964" w:rsidRDefault="00CF2964" w:rsidP="00CF2964"/>
    <w:p w14:paraId="4A2ABB7C" w14:textId="77777777" w:rsidR="00CF2964" w:rsidRPr="00730CE9" w:rsidRDefault="00CF2964" w:rsidP="00CF2964">
      <w:pPr>
        <w:pStyle w:val="Heading4"/>
        <w:rPr>
          <w:rFonts w:cs="Arial"/>
          <w:szCs w:val="26"/>
        </w:rPr>
      </w:pPr>
      <w:r>
        <w:rPr>
          <w:rFonts w:cs="Arial"/>
          <w:szCs w:val="26"/>
        </w:rPr>
        <w:t>Extinction</w:t>
      </w:r>
      <w:r w:rsidRPr="00730CE9">
        <w:rPr>
          <w:rFonts w:cs="Arial"/>
          <w:szCs w:val="26"/>
        </w:rPr>
        <w:t xml:space="preserve"> outweighs---it’s the upmost moral evil and disavowal of the risk makes it more likely.</w:t>
      </w:r>
    </w:p>
    <w:p w14:paraId="6467598A" w14:textId="77777777" w:rsidR="00CF2964" w:rsidRPr="00AE4834" w:rsidRDefault="00CF2964" w:rsidP="00CF2964">
      <w:pPr>
        <w:rPr>
          <w:rStyle w:val="Style13ptBold"/>
          <w:b w:val="0"/>
        </w:rPr>
      </w:pPr>
      <w:r w:rsidRPr="00AE4834">
        <w:rPr>
          <w:rStyle w:val="Style13ptBold"/>
          <w:rFonts w:eastAsia="Calibri"/>
        </w:rPr>
        <w:t>Burns</w:t>
      </w:r>
      <w:r w:rsidRPr="00AE4834">
        <w:rPr>
          <w:rStyle w:val="Style13ptBold"/>
        </w:rPr>
        <w:t xml:space="preserve"> 2017 (</w:t>
      </w:r>
      <w:r w:rsidRPr="00AE4834">
        <w:rPr>
          <w:rStyle w:val="Style13ptBold"/>
          <w:rFonts w:eastAsia="Calibri"/>
          <w:b w:val="0"/>
        </w:rPr>
        <w:t>Elizabeth</w:t>
      </w:r>
      <w:r w:rsidRPr="00AE4834">
        <w:rPr>
          <w:rStyle w:val="Style13ptBold"/>
          <w:b w:val="0"/>
        </w:rPr>
        <w:t xml:space="preserve"> </w:t>
      </w:r>
      <w:proofErr w:type="spellStart"/>
      <w:r w:rsidRPr="00AE4834">
        <w:rPr>
          <w:rStyle w:val="Style13ptBold"/>
          <w:rFonts w:eastAsia="Calibri"/>
          <w:b w:val="0"/>
        </w:rPr>
        <w:t>Finneron</w:t>
      </w:r>
      <w:proofErr w:type="spellEnd"/>
      <w:r w:rsidRPr="00AE4834">
        <w:rPr>
          <w:rStyle w:val="Style13ptBold"/>
          <w:b w:val="0"/>
        </w:rPr>
        <w:t>-</w:t>
      </w:r>
      <w:r w:rsidRPr="00AE4834">
        <w:rPr>
          <w:rStyle w:val="Style13ptBold"/>
          <w:rFonts w:eastAsia="Calibri"/>
          <w:b w:val="0"/>
        </w:rPr>
        <w:t>Burns</w:t>
      </w:r>
      <w:r w:rsidRPr="00AE4834">
        <w:rPr>
          <w:rStyle w:val="Style13ptBold"/>
          <w:b w:val="0"/>
        </w:rPr>
        <w:t xml:space="preserve"> </w:t>
      </w:r>
      <w:r w:rsidRPr="00AE4834">
        <w:rPr>
          <w:rStyle w:val="Style13ptBold"/>
          <w:rFonts w:eastAsia="Calibri"/>
          <w:b w:val="0"/>
        </w:rPr>
        <w:t>is</w:t>
      </w:r>
      <w:r w:rsidRPr="00AE4834">
        <w:rPr>
          <w:rStyle w:val="Style13ptBold"/>
          <w:b w:val="0"/>
        </w:rPr>
        <w:t xml:space="preserve"> </w:t>
      </w:r>
      <w:r w:rsidRPr="00AE4834">
        <w:rPr>
          <w:rStyle w:val="Style13ptBold"/>
          <w:rFonts w:eastAsia="Calibri"/>
          <w:b w:val="0"/>
        </w:rPr>
        <w:t>a</w:t>
      </w:r>
      <w:r w:rsidRPr="00AE4834">
        <w:rPr>
          <w:rStyle w:val="Style13ptBold"/>
          <w:b w:val="0"/>
        </w:rPr>
        <w:t xml:space="preserve"> </w:t>
      </w:r>
      <w:r w:rsidRPr="00AE4834">
        <w:rPr>
          <w:rStyle w:val="Style13ptBold"/>
          <w:rFonts w:eastAsia="Calibri"/>
          <w:b w:val="0"/>
        </w:rPr>
        <w:t>Teaching</w:t>
      </w:r>
      <w:r w:rsidRPr="00AE4834">
        <w:rPr>
          <w:rStyle w:val="Style13ptBold"/>
          <w:b w:val="0"/>
        </w:rPr>
        <w:t xml:space="preserve"> </w:t>
      </w:r>
      <w:r w:rsidRPr="00AE4834">
        <w:rPr>
          <w:rStyle w:val="Style13ptBold"/>
          <w:rFonts w:eastAsia="Calibri"/>
          <w:b w:val="0"/>
        </w:rPr>
        <w:t>Fellow</w:t>
      </w:r>
      <w:r w:rsidRPr="00AE4834">
        <w:rPr>
          <w:rStyle w:val="Style13ptBold"/>
          <w:b w:val="0"/>
        </w:rPr>
        <w:t xml:space="preserve"> </w:t>
      </w:r>
      <w:r w:rsidRPr="00AE4834">
        <w:rPr>
          <w:rStyle w:val="Style13ptBold"/>
          <w:rFonts w:eastAsia="Calibri"/>
          <w:b w:val="0"/>
        </w:rPr>
        <w:t>at</w:t>
      </w:r>
      <w:r w:rsidRPr="00AE4834">
        <w:rPr>
          <w:rStyle w:val="Style13ptBold"/>
          <w:b w:val="0"/>
        </w:rPr>
        <w:t xml:space="preserve"> </w:t>
      </w:r>
      <w:r w:rsidRPr="00AE4834">
        <w:rPr>
          <w:rStyle w:val="Style13ptBold"/>
          <w:rFonts w:eastAsia="Calibri"/>
          <w:b w:val="0"/>
        </w:rPr>
        <w:t>the</w:t>
      </w:r>
      <w:r w:rsidRPr="00AE4834">
        <w:rPr>
          <w:rStyle w:val="Style13ptBold"/>
          <w:b w:val="0"/>
        </w:rPr>
        <w:t xml:space="preserve"> </w:t>
      </w:r>
      <w:r w:rsidRPr="00AE4834">
        <w:rPr>
          <w:rStyle w:val="Style13ptBold"/>
          <w:rFonts w:eastAsia="Calibri"/>
          <w:b w:val="0"/>
        </w:rPr>
        <w:t>University</w:t>
      </w:r>
      <w:r w:rsidRPr="00AE4834">
        <w:rPr>
          <w:rStyle w:val="Style13ptBold"/>
          <w:b w:val="0"/>
        </w:rPr>
        <w:t xml:space="preserve"> </w:t>
      </w:r>
      <w:r w:rsidRPr="00AE4834">
        <w:rPr>
          <w:rStyle w:val="Style13ptBold"/>
          <w:rFonts w:eastAsia="Calibri"/>
          <w:b w:val="0"/>
        </w:rPr>
        <w:t>of</w:t>
      </w:r>
      <w:r w:rsidRPr="00AE4834">
        <w:rPr>
          <w:rStyle w:val="Style13ptBold"/>
          <w:b w:val="0"/>
        </w:rPr>
        <w:t xml:space="preserve"> </w:t>
      </w:r>
      <w:r w:rsidRPr="00AE4834">
        <w:rPr>
          <w:rStyle w:val="Style13ptBold"/>
          <w:rFonts w:eastAsia="Calibri"/>
          <w:b w:val="0"/>
        </w:rPr>
        <w:t>Warwick</w:t>
      </w:r>
      <w:r w:rsidRPr="00AE4834">
        <w:rPr>
          <w:rStyle w:val="Style13ptBold"/>
          <w:b w:val="0"/>
        </w:rPr>
        <w:t xml:space="preserve"> </w:t>
      </w:r>
      <w:r w:rsidRPr="00AE4834">
        <w:rPr>
          <w:rStyle w:val="Style13ptBold"/>
          <w:rFonts w:eastAsia="Calibri"/>
          <w:b w:val="0"/>
        </w:rPr>
        <w:t>and</w:t>
      </w:r>
      <w:r w:rsidRPr="00AE4834">
        <w:rPr>
          <w:rStyle w:val="Style13ptBold"/>
          <w:b w:val="0"/>
        </w:rPr>
        <w:t xml:space="preserve"> </w:t>
      </w:r>
      <w:r w:rsidRPr="00AE4834">
        <w:rPr>
          <w:rStyle w:val="Style13ptBold"/>
          <w:rFonts w:eastAsia="Calibri"/>
          <w:b w:val="0"/>
        </w:rPr>
        <w:t>an</w:t>
      </w:r>
      <w:r w:rsidRPr="00AE4834">
        <w:rPr>
          <w:rStyle w:val="Style13ptBold"/>
          <w:b w:val="0"/>
        </w:rPr>
        <w:t xml:space="preserve"> </w:t>
      </w:r>
      <w:r w:rsidRPr="00AE4834">
        <w:rPr>
          <w:rStyle w:val="Style13ptBold"/>
          <w:rFonts w:eastAsia="Calibri"/>
          <w:b w:val="0"/>
        </w:rPr>
        <w:t>Affiliated</w:t>
      </w:r>
      <w:r w:rsidRPr="00AE4834">
        <w:rPr>
          <w:rStyle w:val="Style13ptBold"/>
          <w:b w:val="0"/>
        </w:rPr>
        <w:t xml:space="preserve"> </w:t>
      </w:r>
      <w:r w:rsidRPr="00AE4834">
        <w:rPr>
          <w:rStyle w:val="Style13ptBold"/>
          <w:rFonts w:eastAsia="Calibri"/>
          <w:b w:val="0"/>
        </w:rPr>
        <w:t>Researcher</w:t>
      </w:r>
      <w:r w:rsidRPr="00AE4834">
        <w:rPr>
          <w:rStyle w:val="Style13ptBold"/>
          <w:b w:val="0"/>
        </w:rPr>
        <w:t xml:space="preserve"> </w:t>
      </w:r>
      <w:r w:rsidRPr="00AE4834">
        <w:rPr>
          <w:rStyle w:val="Style13ptBold"/>
          <w:rFonts w:eastAsia="Calibri"/>
          <w:b w:val="0"/>
        </w:rPr>
        <w:t>at</w:t>
      </w:r>
      <w:r w:rsidRPr="00AE4834">
        <w:rPr>
          <w:rStyle w:val="Style13ptBold"/>
          <w:b w:val="0"/>
        </w:rPr>
        <w:t xml:space="preserve"> </w:t>
      </w:r>
      <w:r w:rsidRPr="00AE4834">
        <w:rPr>
          <w:rStyle w:val="Style13ptBold"/>
          <w:rFonts w:eastAsia="Calibri"/>
          <w:b w:val="0"/>
        </w:rPr>
        <w:t>the</w:t>
      </w:r>
      <w:r w:rsidRPr="00AE4834">
        <w:rPr>
          <w:rStyle w:val="Style13ptBold"/>
          <w:b w:val="0"/>
        </w:rPr>
        <w:t xml:space="preserve"> </w:t>
      </w:r>
      <w:r w:rsidRPr="00AE4834">
        <w:rPr>
          <w:rStyle w:val="Style13ptBold"/>
          <w:rFonts w:eastAsia="Calibri"/>
          <w:b w:val="0"/>
        </w:rPr>
        <w:t>Institute</w:t>
      </w:r>
      <w:r w:rsidRPr="00AE4834">
        <w:rPr>
          <w:rStyle w:val="Style13ptBold"/>
          <w:b w:val="0"/>
        </w:rPr>
        <w:t xml:space="preserve"> </w:t>
      </w:r>
      <w:r w:rsidRPr="00AE4834">
        <w:rPr>
          <w:rStyle w:val="Style13ptBold"/>
          <w:rFonts w:eastAsia="Calibri"/>
          <w:b w:val="0"/>
        </w:rPr>
        <w:t>for</w:t>
      </w:r>
      <w:r w:rsidRPr="00AE4834">
        <w:rPr>
          <w:rStyle w:val="Style13ptBold"/>
          <w:b w:val="0"/>
        </w:rPr>
        <w:t xml:space="preserve"> </w:t>
      </w:r>
      <w:r w:rsidRPr="00AE4834">
        <w:rPr>
          <w:rStyle w:val="Style13ptBold"/>
          <w:rFonts w:eastAsia="Calibri"/>
          <w:b w:val="0"/>
        </w:rPr>
        <w:t>Futures</w:t>
      </w:r>
      <w:r w:rsidRPr="00AE4834">
        <w:rPr>
          <w:rStyle w:val="Style13ptBold"/>
          <w:b w:val="0"/>
        </w:rPr>
        <w:t xml:space="preserve"> </w:t>
      </w:r>
      <w:r w:rsidRPr="00AE4834">
        <w:rPr>
          <w:rStyle w:val="Style13ptBold"/>
          <w:rFonts w:eastAsia="Calibri"/>
          <w:b w:val="0"/>
        </w:rPr>
        <w:t>Studies</w:t>
      </w:r>
      <w:r w:rsidRPr="00AE4834">
        <w:rPr>
          <w:rStyle w:val="Style13ptBold"/>
          <w:b w:val="0"/>
        </w:rPr>
        <w:t xml:space="preserve"> </w:t>
      </w:r>
      <w:r w:rsidRPr="00AE4834">
        <w:rPr>
          <w:rStyle w:val="Style13ptBold"/>
          <w:rFonts w:eastAsia="Calibri"/>
          <w:b w:val="0"/>
        </w:rPr>
        <w:t>in</w:t>
      </w:r>
      <w:r w:rsidRPr="00AE4834">
        <w:rPr>
          <w:rStyle w:val="Style13ptBold"/>
          <w:b w:val="0"/>
        </w:rPr>
        <w:t xml:space="preserve"> </w:t>
      </w:r>
      <w:r w:rsidRPr="00AE4834">
        <w:rPr>
          <w:rStyle w:val="Style13ptBold"/>
          <w:rFonts w:eastAsia="Calibri"/>
          <w:b w:val="0"/>
        </w:rPr>
        <w:t>Stockholm</w:t>
      </w:r>
      <w:r w:rsidRPr="00AE4834">
        <w:rPr>
          <w:rStyle w:val="Style13ptBold"/>
          <w:b w:val="0"/>
        </w:rPr>
        <w:t xml:space="preserve">, </w:t>
      </w:r>
      <w:r w:rsidRPr="00AE4834">
        <w:rPr>
          <w:rStyle w:val="Style13ptBold"/>
          <w:rFonts w:eastAsia="Calibri"/>
          <w:b w:val="0"/>
        </w:rPr>
        <w:t>What</w:t>
      </w:r>
      <w:r w:rsidRPr="00AE4834">
        <w:rPr>
          <w:rStyle w:val="Style13ptBold"/>
          <w:b w:val="0"/>
        </w:rPr>
        <w:t>’</w:t>
      </w:r>
      <w:r w:rsidRPr="00AE4834">
        <w:rPr>
          <w:rStyle w:val="Style13ptBold"/>
          <w:rFonts w:eastAsia="Calibri"/>
          <w:b w:val="0"/>
        </w:rPr>
        <w:t>s</w:t>
      </w:r>
      <w:r w:rsidRPr="00AE4834">
        <w:rPr>
          <w:rStyle w:val="Style13ptBold"/>
          <w:b w:val="0"/>
        </w:rPr>
        <w:t xml:space="preserve"> </w:t>
      </w:r>
      <w:r w:rsidRPr="00AE4834">
        <w:rPr>
          <w:rStyle w:val="Style13ptBold"/>
          <w:rFonts w:eastAsia="Calibri"/>
          <w:b w:val="0"/>
        </w:rPr>
        <w:t>wrong</w:t>
      </w:r>
      <w:r w:rsidRPr="00AE4834">
        <w:rPr>
          <w:rStyle w:val="Style13ptBold"/>
          <w:b w:val="0"/>
        </w:rPr>
        <w:t xml:space="preserve"> </w:t>
      </w:r>
      <w:r w:rsidRPr="00AE4834">
        <w:rPr>
          <w:rStyle w:val="Style13ptBold"/>
          <w:rFonts w:eastAsia="Calibri"/>
          <w:b w:val="0"/>
        </w:rPr>
        <w:t>with</w:t>
      </w:r>
      <w:r w:rsidRPr="00AE4834">
        <w:rPr>
          <w:rStyle w:val="Style13ptBold"/>
          <w:b w:val="0"/>
        </w:rPr>
        <w:t xml:space="preserve"> </w:t>
      </w:r>
      <w:r w:rsidRPr="00AE4834">
        <w:rPr>
          <w:rStyle w:val="Style13ptBold"/>
          <w:rFonts w:eastAsia="Calibri"/>
          <w:b w:val="0"/>
        </w:rPr>
        <w:t>human</w:t>
      </w:r>
      <w:r w:rsidRPr="00AE4834">
        <w:rPr>
          <w:rStyle w:val="Style13ptBold"/>
          <w:b w:val="0"/>
        </w:rPr>
        <w:t xml:space="preserve"> </w:t>
      </w:r>
      <w:r w:rsidRPr="00AE4834">
        <w:rPr>
          <w:rStyle w:val="Style13ptBold"/>
          <w:rFonts w:eastAsia="Calibri"/>
          <w:b w:val="0"/>
        </w:rPr>
        <w:t>extinction</w:t>
      </w:r>
      <w:r w:rsidRPr="00AE4834">
        <w:rPr>
          <w:rStyle w:val="Style13ptBold"/>
          <w:b w:val="0"/>
        </w:rPr>
        <w:t xml:space="preserve">?, </w:t>
      </w:r>
      <w:hyperlink r:id="rId11" w:history="1">
        <w:r w:rsidRPr="00AE4834">
          <w:rPr>
            <w:rStyle w:val="Hyperlink"/>
            <w:rFonts w:eastAsia="Calibri"/>
          </w:rPr>
          <w:t>http</w:t>
        </w:r>
        <w:r w:rsidRPr="00AE4834">
          <w:rPr>
            <w:rStyle w:val="Hyperlink"/>
          </w:rPr>
          <w:t>://</w:t>
        </w:r>
        <w:r w:rsidRPr="00AE4834">
          <w:rPr>
            <w:rStyle w:val="Hyperlink"/>
            <w:rFonts w:eastAsia="Calibri"/>
          </w:rPr>
          <w:t>www</w:t>
        </w:r>
        <w:r w:rsidRPr="00AE4834">
          <w:rPr>
            <w:rStyle w:val="Hyperlink"/>
          </w:rPr>
          <w:t>.</w:t>
        </w:r>
        <w:r w:rsidRPr="00AE4834">
          <w:rPr>
            <w:rStyle w:val="Hyperlink"/>
            <w:rFonts w:eastAsia="Calibri"/>
          </w:rPr>
          <w:t>tandfonline</w:t>
        </w:r>
        <w:r w:rsidRPr="00AE4834">
          <w:rPr>
            <w:rStyle w:val="Hyperlink"/>
          </w:rPr>
          <w:t>.</w:t>
        </w:r>
        <w:r w:rsidRPr="00AE4834">
          <w:rPr>
            <w:rStyle w:val="Hyperlink"/>
            <w:rFonts w:eastAsia="Calibri"/>
          </w:rPr>
          <w:t>com</w:t>
        </w:r>
        <w:r w:rsidRPr="00AE4834">
          <w:rPr>
            <w:rStyle w:val="Hyperlink"/>
          </w:rPr>
          <w:t>/</w:t>
        </w:r>
        <w:r w:rsidRPr="00AE4834">
          <w:rPr>
            <w:rStyle w:val="Hyperlink"/>
            <w:rFonts w:eastAsia="Calibri"/>
          </w:rPr>
          <w:t>doi</w:t>
        </w:r>
        <w:r w:rsidRPr="00AE4834">
          <w:rPr>
            <w:rStyle w:val="Hyperlink"/>
          </w:rPr>
          <w:t>/</w:t>
        </w:r>
        <w:r w:rsidRPr="00AE4834">
          <w:rPr>
            <w:rStyle w:val="Hyperlink"/>
            <w:rFonts w:eastAsia="Calibri"/>
          </w:rPr>
          <w:t>pdf</w:t>
        </w:r>
        <w:r w:rsidRPr="00AE4834">
          <w:rPr>
            <w:rStyle w:val="Hyperlink"/>
          </w:rPr>
          <w:t>/10.1080/00455091.2016.1278150?</w:t>
        </w:r>
        <w:r w:rsidRPr="00AE4834">
          <w:rPr>
            <w:rStyle w:val="Hyperlink"/>
            <w:rFonts w:eastAsia="Calibri"/>
          </w:rPr>
          <w:t>needAccess</w:t>
        </w:r>
        <w:r w:rsidRPr="00AE4834">
          <w:rPr>
            <w:rStyle w:val="Hyperlink"/>
          </w:rPr>
          <w:t>=</w:t>
        </w:r>
        <w:r w:rsidRPr="00AE4834">
          <w:rPr>
            <w:rStyle w:val="Hyperlink"/>
            <w:rFonts w:eastAsia="Calibri"/>
          </w:rPr>
          <w:t>true</w:t>
        </w:r>
      </w:hyperlink>
      <w:r w:rsidRPr="00AE4834">
        <w:rPr>
          <w:rStyle w:val="Style13ptBold"/>
          <w:b w:val="0"/>
        </w:rPr>
        <w:t xml:space="preserve">, </w:t>
      </w:r>
      <w:r w:rsidRPr="00AE4834">
        <w:rPr>
          <w:rStyle w:val="Style13ptBold"/>
          <w:rFonts w:eastAsia="Calibri"/>
          <w:b w:val="0"/>
        </w:rPr>
        <w:t>Canadian</w:t>
      </w:r>
      <w:r w:rsidRPr="00AE4834">
        <w:rPr>
          <w:rStyle w:val="Style13ptBold"/>
          <w:b w:val="0"/>
        </w:rPr>
        <w:t xml:space="preserve"> </w:t>
      </w:r>
      <w:r w:rsidRPr="00AE4834">
        <w:rPr>
          <w:rStyle w:val="Style13ptBold"/>
          <w:rFonts w:eastAsia="Calibri"/>
          <w:b w:val="0"/>
        </w:rPr>
        <w:t>Journal</w:t>
      </w:r>
      <w:r w:rsidRPr="00AE4834">
        <w:rPr>
          <w:rStyle w:val="Style13ptBold"/>
          <w:b w:val="0"/>
        </w:rPr>
        <w:t xml:space="preserve"> </w:t>
      </w:r>
      <w:r w:rsidRPr="00AE4834">
        <w:rPr>
          <w:rStyle w:val="Style13ptBold"/>
          <w:rFonts w:eastAsia="Calibri"/>
          <w:b w:val="0"/>
        </w:rPr>
        <w:t>of</w:t>
      </w:r>
      <w:r w:rsidRPr="00AE4834">
        <w:rPr>
          <w:rStyle w:val="Style13ptBold"/>
          <w:b w:val="0"/>
        </w:rPr>
        <w:t xml:space="preserve"> </w:t>
      </w:r>
      <w:r w:rsidRPr="00AE4834">
        <w:rPr>
          <w:rStyle w:val="Style13ptBold"/>
          <w:rFonts w:eastAsia="Calibri"/>
          <w:b w:val="0"/>
        </w:rPr>
        <w:t>Philosophy</w:t>
      </w:r>
      <w:r w:rsidRPr="00AE4834">
        <w:rPr>
          <w:rStyle w:val="Style13ptBold"/>
          <w:b w:val="0"/>
        </w:rPr>
        <w:t>, 2017)</w:t>
      </w:r>
    </w:p>
    <w:p w14:paraId="6BE2E6A3" w14:textId="352A6230" w:rsidR="00CF2964" w:rsidRDefault="00CF2964" w:rsidP="00CF2964">
      <w:pPr>
        <w:rPr>
          <w:sz w:val="8"/>
        </w:rPr>
      </w:pPr>
      <w:r w:rsidRPr="00AE4834">
        <w:rPr>
          <w:rFonts w:eastAsia="Calibri"/>
          <w:sz w:val="8"/>
        </w:rPr>
        <w:t>Many</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certainly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belief</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various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begin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four</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upcoming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occurs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explain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use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conclusion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morally</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impermissible</w:t>
      </w:r>
      <w:r w:rsidRPr="00AE4834">
        <w:rPr>
          <w:sz w:val="8"/>
        </w:rPr>
        <w:t xml:space="preserve">, </w:t>
      </w:r>
      <w:r w:rsidRPr="00AE4834">
        <w:rPr>
          <w:rFonts w:eastAsia="Calibri"/>
          <w:sz w:val="8"/>
        </w:rPr>
        <w:t>arguing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small</w:t>
      </w:r>
      <w:r w:rsidRPr="00AE4834">
        <w:rPr>
          <w:sz w:val="8"/>
        </w:rPr>
        <w:t xml:space="preserve"> </w:t>
      </w:r>
      <w:r w:rsidRPr="00AE4834">
        <w:rPr>
          <w:rFonts w:eastAsia="Calibri"/>
          <w:sz w:val="8"/>
        </w:rPr>
        <w:t>class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extinction</w:t>
      </w:r>
      <w:r w:rsidRPr="00AE4834">
        <w:rPr>
          <w:sz w:val="8"/>
        </w:rPr>
        <w:t xml:space="preserve"> </w:t>
      </w:r>
      <w:r w:rsidRPr="00AE4834">
        <w:rPr>
          <w:rFonts w:eastAsia="Calibri"/>
          <w:sz w:val="8"/>
        </w:rPr>
        <w:t>of</w:t>
      </w:r>
      <w:r w:rsidRPr="00AE4834">
        <w:rPr>
          <w:sz w:val="8"/>
        </w:rPr>
        <w:t xml:space="preserve"> </w:t>
      </w:r>
      <w:proofErr w:type="gramStart"/>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race</w:t>
      </w:r>
      <w:proofErr w:type="gramEnd"/>
      <w:r w:rsidRPr="00AE4834">
        <w:rPr>
          <w:sz w:val="8"/>
        </w:rPr>
        <w:t xml:space="preserve"> </w:t>
      </w:r>
      <w:r w:rsidRPr="00AE4834">
        <w:rPr>
          <w:rFonts w:eastAsia="Calibri"/>
          <w:sz w:val="8"/>
        </w:rPr>
        <w:t>or</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happen</w:t>
      </w:r>
      <w:r w:rsidRPr="00AE4834">
        <w:rPr>
          <w:sz w:val="8"/>
        </w:rPr>
        <w:t xml:space="preserve">. 2.1. </w:t>
      </w:r>
      <w:r w:rsidRPr="00AE4834">
        <w:rPr>
          <w:rFonts w:eastAsia="Calibri"/>
          <w:sz w:val="8"/>
        </w:rPr>
        <w:t>It</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existence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very</w:t>
      </w:r>
      <w:r w:rsidRPr="00AE4834">
        <w:rPr>
          <w:rStyle w:val="StyleUnderline"/>
        </w:rPr>
        <w:t xml:space="preserve"> </w:t>
      </w:r>
      <w:r w:rsidRPr="00AE4834">
        <w:rPr>
          <w:rStyle w:val="StyleUnderline"/>
          <w:rFonts w:eastAsia="Calibri"/>
        </w:rPr>
        <w:t>many</w:t>
      </w:r>
      <w:r w:rsidRPr="00AE4834">
        <w:rPr>
          <w:sz w:val="8"/>
        </w:rPr>
        <w:t xml:space="preserve"> </w:t>
      </w:r>
      <w:r w:rsidRPr="00AE4834">
        <w:rPr>
          <w:rFonts w:eastAsia="Calibri"/>
          <w:sz w:val="8"/>
        </w:rPr>
        <w:t>happy</w:t>
      </w:r>
      <w:r w:rsidRPr="00AE4834">
        <w:rPr>
          <w:sz w:val="8"/>
        </w:rPr>
        <w:t xml:space="preserve"> </w:t>
      </w:r>
      <w:r w:rsidRPr="00AE4834">
        <w:rPr>
          <w:rStyle w:val="StyleUnderline"/>
          <w:rFonts w:eastAsia="Calibri"/>
        </w:rPr>
        <w:t>people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proofErr w:type="gramStart"/>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proofErr w:type="gramEnd"/>
      <w:r w:rsidRPr="00AE4834">
        <w:rPr>
          <w:sz w:val="8"/>
        </w:rPr>
        <w:t xml:space="preserve"> </w:t>
      </w:r>
      <w:r w:rsidRPr="00AE4834">
        <w:rPr>
          <w:rFonts w:eastAsia="Calibri"/>
          <w:sz w:val="8"/>
        </w:rPr>
        <w:t>wrong</w:t>
      </w:r>
      <w:r w:rsidRPr="00AE4834">
        <w:rPr>
          <w:sz w:val="8"/>
        </w:rPr>
        <w:t xml:space="preserve"> </w:t>
      </w:r>
      <w:r w:rsidRPr="00AE4834">
        <w:rPr>
          <w:rFonts w:eastAsia="Calibri"/>
          <w:sz w:val="8"/>
        </w:rPr>
        <w:t>lies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it</w:t>
      </w:r>
      <w:r w:rsidRPr="000A2C32">
        <w:rPr>
          <w:rStyle w:val="StyleUnderline"/>
          <w:highlight w:val="cyan"/>
        </w:rPr>
        <w:t xml:space="preserve"> </w:t>
      </w:r>
      <w:r w:rsidRPr="000A2C32">
        <w:rPr>
          <w:rStyle w:val="StyleUnderline"/>
          <w:rFonts w:eastAsia="Calibri"/>
          <w:highlight w:val="cyan"/>
        </w:rPr>
        <w:t>is</w:t>
      </w:r>
      <w:r w:rsidRPr="000A2C32">
        <w:rPr>
          <w:rStyle w:val="StyleUnderline"/>
          <w:highlight w:val="cyan"/>
        </w:rPr>
        <w:t xml:space="preserve"> </w:t>
      </w:r>
      <w:r w:rsidRPr="00AE4834">
        <w:rPr>
          <w:rStyle w:val="StyleUnderline"/>
          <w:rFonts w:eastAsia="Calibri"/>
        </w:rPr>
        <w:t>a</w:t>
      </w:r>
      <w:r w:rsidRPr="00AE4834">
        <w:rPr>
          <w:rStyle w:val="StyleUnderline"/>
        </w:rPr>
        <w:t xml:space="preserve"> </w:t>
      </w:r>
      <w:r w:rsidRPr="000A2C32">
        <w:rPr>
          <w:rStyle w:val="StyleUnderline"/>
          <w:rFonts w:eastAsia="Calibri"/>
          <w:highlight w:val="cyan"/>
        </w:rPr>
        <w:t>good</w:t>
      </w:r>
      <w:r w:rsidRPr="000A2C32">
        <w:rPr>
          <w:rStyle w:val="StyleUnderline"/>
          <w:highlight w:val="cyan"/>
        </w:rPr>
        <w:t xml:space="preserve"> </w:t>
      </w:r>
      <w:r w:rsidRPr="00AE4834">
        <w:rPr>
          <w:rStyle w:val="StyleUnderline"/>
          <w:rFonts w:eastAsia="Calibri"/>
        </w:rPr>
        <w:t>thing</w:t>
      </w:r>
      <w:r w:rsidRPr="00AE4834">
        <w:rPr>
          <w:rStyle w:val="StyleUnderline"/>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to</w:t>
      </w:r>
      <w:r w:rsidRPr="000A2C32">
        <w:rPr>
          <w:rStyle w:val="StyleUnderline"/>
          <w:highlight w:val="cyan"/>
        </w:rPr>
        <w:t xml:space="preserve"> </w:t>
      </w:r>
      <w:r w:rsidRPr="000A2C32">
        <w:rPr>
          <w:rStyle w:val="StyleUnderline"/>
          <w:rFonts w:eastAsia="Calibri"/>
          <w:highlight w:val="cyan"/>
        </w:rPr>
        <w:t>exist</w:t>
      </w:r>
      <w:r w:rsidRPr="000A2C32">
        <w:rPr>
          <w:sz w:val="8"/>
          <w:highlight w:val="cyan"/>
        </w:rPr>
        <w:t xml:space="preserve"> </w:t>
      </w:r>
      <w:r w:rsidRPr="00AE4834">
        <w:rPr>
          <w:rFonts w:eastAsia="Calibri"/>
          <w:sz w:val="8"/>
        </w:rPr>
        <w:t>and</w:t>
      </w:r>
      <w:r w:rsidRPr="00AE4834">
        <w:rPr>
          <w:sz w:val="8"/>
        </w:rPr>
        <w:t xml:space="preserve"> </w:t>
      </w:r>
      <w:r w:rsidRPr="00AE4834">
        <w:rPr>
          <w:rFonts w:eastAsia="Calibri"/>
          <w:sz w:val="8"/>
        </w:rPr>
        <w:t>enjoy</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lives</w:t>
      </w:r>
      <w:r w:rsidRPr="00AE4834">
        <w:rPr>
          <w:sz w:val="8"/>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extinction</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deprive</w:t>
      </w:r>
      <w:r w:rsidRPr="000A2C32">
        <w:rPr>
          <w:rStyle w:val="StyleUnderline"/>
          <w:highlight w:val="cyan"/>
        </w:rPr>
        <w:t xml:space="preserve"> </w:t>
      </w:r>
      <w:r w:rsidRPr="00AE4834">
        <w:rPr>
          <w:rStyle w:val="StyleUnderline"/>
          <w:rFonts w:eastAsia="Calibri"/>
        </w:rPr>
        <w:t>more</w:t>
      </w:r>
      <w:r w:rsidRPr="00AE4834">
        <w:rPr>
          <w:rStyle w:val="StyleUnderline"/>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AE4834">
        <w:rPr>
          <w:rStyle w:val="StyleUnderline"/>
          <w:rFonts w:eastAsia="Calibri"/>
        </w:rPr>
        <w:t>enjoying</w:t>
      </w:r>
      <w:r w:rsidRPr="00AE4834">
        <w:rPr>
          <w:rStyle w:val="StyleUnderline"/>
        </w:rPr>
        <w:t xml:space="preserve"> </w:t>
      </w:r>
      <w:r w:rsidRPr="000A2C32">
        <w:rPr>
          <w:rStyle w:val="StyleUnderline"/>
          <w:rFonts w:eastAsia="Calibri"/>
          <w:highlight w:val="cyan"/>
        </w:rPr>
        <w:t>this</w:t>
      </w:r>
      <w:r w:rsidRPr="000A2C32">
        <w:rPr>
          <w:sz w:val="8"/>
          <w:highlight w:val="cyan"/>
        </w:rPr>
        <w:t xml:space="preserve"> </w:t>
      </w:r>
      <w:r w:rsidRPr="00AE4834">
        <w:rPr>
          <w:rFonts w:eastAsia="Calibri"/>
          <w:sz w:val="8"/>
        </w:rPr>
        <w:t>good</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good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understood</w:t>
      </w:r>
      <w:r w:rsidRPr="00AE4834">
        <w:rPr>
          <w:rStyle w:val="StyleUnderline"/>
        </w:rPr>
        <w:t xml:space="preserve"> </w:t>
      </w:r>
      <w:r w:rsidRPr="00AE4834">
        <w:rPr>
          <w:rStyle w:val="StyleUnderline"/>
          <w:rFonts w:eastAsia="Calibri"/>
        </w:rPr>
        <w:t>in</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ways</w:t>
      </w:r>
      <w:r w:rsidRPr="00AE4834">
        <w:rPr>
          <w:rStyle w:val="StyleUnderline"/>
        </w:rPr>
        <w:t>.</w:t>
      </w:r>
      <w:r w:rsidRPr="00AE4834">
        <w:rPr>
          <w:sz w:val="8"/>
        </w:rPr>
        <w:t xml:space="preserve"> </w:t>
      </w:r>
      <w:r w:rsidRPr="00AE4834">
        <w:rPr>
          <w:rFonts w:eastAsia="Calibri"/>
          <w:sz w:val="8"/>
        </w:rPr>
        <w:t>According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first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bringing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good</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if</w:t>
      </w:r>
      <w:r w:rsidRPr="00AE4834">
        <w:rPr>
          <w:rStyle w:val="StyleUnderline"/>
        </w:rPr>
        <w:t xml:space="preserve"> </w:t>
      </w:r>
      <w:r w:rsidRPr="00AE4834">
        <w:rPr>
          <w:rStyle w:val="StyleUnderline"/>
          <w:rFonts w:eastAsia="Calibri"/>
        </w:rPr>
        <w:t>humans</w:t>
      </w:r>
      <w:r w:rsidRPr="00AE4834">
        <w:rPr>
          <w:rStyle w:val="StyleUnderline"/>
        </w:rPr>
        <w:t xml:space="preserve"> </w:t>
      </w:r>
      <w:r w:rsidRPr="00AE4834">
        <w:rPr>
          <w:rStyle w:val="StyleUnderline"/>
          <w:rFonts w:eastAsia="Calibri"/>
        </w:rPr>
        <w:t>were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go</w:t>
      </w:r>
      <w:r w:rsidRPr="00AE4834">
        <w:rPr>
          <w:rStyle w:val="StyleUnderline"/>
        </w:rPr>
        <w:t xml:space="preserve"> </w:t>
      </w:r>
      <w:r w:rsidRPr="00AE4834">
        <w:rPr>
          <w:rStyle w:val="StyleUnderline"/>
          <w:rFonts w:eastAsia="Calibri"/>
        </w:rPr>
        <w:t>extinct</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utility</w:t>
      </w:r>
      <w:r w:rsidRPr="00AE4834">
        <w:rPr>
          <w:rStyle w:val="StyleUnderline"/>
        </w:rPr>
        <w:t xml:space="preserve"> </w:t>
      </w:r>
      <w:r w:rsidRPr="00AE4834">
        <w:rPr>
          <w:rStyle w:val="StyleUnderline"/>
          <w:rFonts w:eastAsia="Calibri"/>
        </w:rPr>
        <w:t>foregone</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billions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lived</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get</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opportunity</w:t>
      </w:r>
      <w:r w:rsidRPr="00AE4834">
        <w:rPr>
          <w:sz w:val="8"/>
        </w:rPr>
        <w:t xml:space="preserve">, </w:t>
      </w:r>
      <w:r w:rsidRPr="00AE4834">
        <w:rPr>
          <w:rFonts w:eastAsia="Calibri"/>
          <w:sz w:val="8"/>
        </w:rPr>
        <w:t>renders</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incidence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wrongdoing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quotes</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Effective</w:t>
      </w:r>
      <w:r w:rsidRPr="00AE4834">
        <w:rPr>
          <w:sz w:val="8"/>
        </w:rPr>
        <w:t xml:space="preserve"> </w:t>
      </w:r>
      <w:r w:rsidRPr="00AE4834">
        <w:rPr>
          <w:rFonts w:eastAsia="Calibri"/>
          <w:sz w:val="8"/>
        </w:rPr>
        <w:t>Altruism</w:t>
      </w:r>
      <w:r w:rsidRPr="00AE4834">
        <w:rPr>
          <w:sz w:val="8"/>
        </w:rPr>
        <w:t xml:space="preserve"> </w:t>
      </w:r>
      <w:r w:rsidRPr="00AE4834">
        <w:rPr>
          <w:rFonts w:eastAsia="Calibri"/>
          <w:sz w:val="8"/>
        </w:rPr>
        <w:t>blog</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Nick</w:t>
      </w:r>
      <w:r w:rsidRPr="00AE4834">
        <w:rPr>
          <w:sz w:val="8"/>
        </w:rPr>
        <w:t xml:space="preserve"> </w:t>
      </w:r>
      <w:proofErr w:type="spellStart"/>
      <w:r w:rsidRPr="00AE4834">
        <w:rPr>
          <w:rFonts w:eastAsia="Calibri"/>
          <w:sz w:val="8"/>
        </w:rPr>
        <w:t>Beckstead</w:t>
      </w:r>
      <w:proofErr w:type="spellEnd"/>
      <w:r w:rsidRPr="00AE4834">
        <w:rPr>
          <w:sz w:val="8"/>
        </w:rPr>
        <w:t xml:space="preserve"> </w:t>
      </w:r>
      <w:r w:rsidRPr="00AE4834">
        <w:rPr>
          <w:rFonts w:eastAsia="Calibri"/>
          <w:sz w:val="8"/>
        </w:rPr>
        <w:t>and</w:t>
      </w:r>
      <w:r w:rsidRPr="00AE4834">
        <w:rPr>
          <w:sz w:val="8"/>
        </w:rPr>
        <w:t xml:space="preserve"> </w:t>
      </w:r>
      <w:r w:rsidRPr="00AE4834">
        <w:rPr>
          <w:rFonts w:eastAsia="Calibri"/>
          <w:sz w:val="8"/>
        </w:rPr>
        <w:t>Matt</w:t>
      </w:r>
      <w:r w:rsidRPr="00AE4834">
        <w:rPr>
          <w:sz w:val="8"/>
        </w:rPr>
        <w:t xml:space="preserve"> </w:t>
      </w:r>
      <w:r w:rsidRPr="00AE4834">
        <w:rPr>
          <w:rFonts w:eastAsia="Calibri"/>
          <w:sz w:val="8"/>
        </w:rPr>
        <w:t>Wage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Emphasis"/>
          <w:rFonts w:eastAsia="Calibri"/>
          <w:highlight w:val="cyan"/>
        </w:rPr>
        <w:t>billions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AE4834">
        <w:rPr>
          <w:rStyle w:val="Emphasis"/>
          <w:rFonts w:eastAsia="Calibri"/>
        </w:rPr>
        <w:t>likely</w:t>
      </w:r>
      <w:r w:rsidRPr="00AE4834">
        <w:rPr>
          <w:rStyle w:val="Emphasis"/>
        </w:rPr>
        <w:t xml:space="preserve"> </w:t>
      </w:r>
      <w:r w:rsidRPr="000A2C32">
        <w:rPr>
          <w:rStyle w:val="Emphasis"/>
          <w:rFonts w:eastAsia="Calibri"/>
          <w:highlight w:val="cyan"/>
        </w:rPr>
        <w:t>die</w:t>
      </w:r>
      <w:r w:rsidRPr="000A2C32">
        <w:rPr>
          <w:rStyle w:val="Emphasis"/>
          <w:highlight w:val="cyan"/>
        </w:rPr>
        <w:t xml:space="preserve"> </w:t>
      </w:r>
      <w:r w:rsidRPr="000A2C32">
        <w:rPr>
          <w:rStyle w:val="Emphasis"/>
          <w:rFonts w:eastAsia="Calibri"/>
          <w:highlight w:val="cyan"/>
        </w:rPr>
        <w:t>painful</w:t>
      </w:r>
      <w:r w:rsidRPr="000A2C32">
        <w:rPr>
          <w:rStyle w:val="Emphasis"/>
          <w:highlight w:val="cyan"/>
        </w:rPr>
        <w:t xml:space="preserve"> </w:t>
      </w:r>
      <w:r w:rsidRPr="000A2C32">
        <w:rPr>
          <w:rStyle w:val="Emphasis"/>
          <w:rFonts w:eastAsia="Calibri"/>
          <w:highlight w:val="cyan"/>
        </w:rPr>
        <w:t>deaths</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worst</w:t>
      </w:r>
      <w:r w:rsidRPr="00AE4834">
        <w:rPr>
          <w:rStyle w:val="StyleUnderline"/>
        </w:rPr>
        <w:t xml:space="preserve"> </w:t>
      </w:r>
      <w:r w:rsidRPr="00AE4834">
        <w:rPr>
          <w:rStyle w:val="StyleUnderline"/>
          <w:rFonts w:eastAsia="Calibri"/>
        </w:rPr>
        <w:t>thing</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future</w:t>
      </w:r>
      <w:r w:rsidRPr="000A2C32">
        <w:rPr>
          <w:rStyle w:val="StyleUnderline"/>
          <w:highlight w:val="cyan"/>
        </w:rPr>
        <w:t xml:space="preserve"> </w:t>
      </w:r>
      <w:r w:rsidRPr="000A2C32">
        <w:rPr>
          <w:rStyle w:val="StyleUnderline"/>
          <w:rFonts w:eastAsia="Calibri"/>
          <w:highlight w:val="cyan"/>
        </w:rPr>
        <w:t>generations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future</w:t>
      </w:r>
      <w:r w:rsidRPr="00AE4834">
        <w:rPr>
          <w:sz w:val="8"/>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all</w:t>
      </w:r>
      <w:r w:rsidRPr="000A2C32">
        <w:rPr>
          <w:rStyle w:val="Emphasis"/>
          <w:highlight w:val="cyan"/>
        </w:rPr>
        <w:t xml:space="preserve"> </w:t>
      </w:r>
      <w:r w:rsidRPr="000A2C32">
        <w:rPr>
          <w:rStyle w:val="Emphasis"/>
          <w:rFonts w:eastAsia="Calibri"/>
          <w:highlight w:val="cyan"/>
        </w:rPr>
        <w:t>those</w:t>
      </w:r>
      <w:r w:rsidRPr="000A2C32">
        <w:rPr>
          <w:rStyle w:val="Emphasis"/>
          <w:highlight w:val="cyan"/>
        </w:rPr>
        <w:t xml:space="preserve"> </w:t>
      </w:r>
      <w:r w:rsidRPr="000A2C32">
        <w:rPr>
          <w:rStyle w:val="Emphasis"/>
          <w:rFonts w:eastAsia="Calibri"/>
          <w:highlight w:val="cyan"/>
        </w:rPr>
        <w:t>generations</w:t>
      </w:r>
      <w:r w:rsidRPr="000A2C32">
        <w:rPr>
          <w:rStyle w:val="Emphasis"/>
          <w:highlight w:val="cyan"/>
        </w:rPr>
        <w:t xml:space="preserve"> </w:t>
      </w:r>
      <w:r w:rsidRPr="000A2C32">
        <w:rPr>
          <w:rStyle w:val="Emphasis"/>
          <w:rFonts w:eastAsia="Calibri"/>
          <w:highlight w:val="cyan"/>
        </w:rPr>
        <w:t>together</w:t>
      </w:r>
      <w:r w:rsidRPr="000A2C32">
        <w:rPr>
          <w:rStyle w:val="Emphasis"/>
          <w:highlight w:val="cyan"/>
        </w:rPr>
        <w:t xml:space="preserve"> </w:t>
      </w:r>
      <w:r w:rsidRPr="000A2C32">
        <w:rPr>
          <w:rStyle w:val="Emphasis"/>
          <w:rFonts w:eastAsia="Calibri"/>
          <w:highlight w:val="cyan"/>
        </w:rPr>
        <w:t>greatly</w:t>
      </w:r>
      <w:r w:rsidRPr="000A2C32">
        <w:rPr>
          <w:rStyle w:val="Emphasis"/>
          <w:highlight w:val="cyan"/>
        </w:rPr>
        <w:t xml:space="preserve"> </w:t>
      </w:r>
      <w:r w:rsidRPr="000A2C32">
        <w:rPr>
          <w:rStyle w:val="Emphasis"/>
          <w:rFonts w:eastAsia="Calibri"/>
          <w:highlight w:val="cyan"/>
        </w:rPr>
        <w:t>exceeds</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current</w:t>
      </w:r>
      <w:r w:rsidRPr="000A2C32">
        <w:rPr>
          <w:rStyle w:val="Emphasis"/>
          <w:highlight w:val="cyan"/>
        </w:rPr>
        <w:t xml:space="preserve"> </w:t>
      </w:r>
      <w:r w:rsidRPr="000A2C32">
        <w:rPr>
          <w:rStyle w:val="Emphasis"/>
          <w:rFonts w:eastAsia="Calibri"/>
          <w:highlight w:val="cyan"/>
        </w:rPr>
        <w:t>generation</w:t>
      </w:r>
      <w:r w:rsidRPr="00AE4834">
        <w:rPr>
          <w:sz w:val="8"/>
        </w:rPr>
        <w:t>. (</w:t>
      </w:r>
      <w:proofErr w:type="spellStart"/>
      <w:r w:rsidRPr="00AE4834">
        <w:rPr>
          <w:rFonts w:eastAsia="Calibri"/>
          <w:sz w:val="8"/>
        </w:rPr>
        <w:t>Beckstead</w:t>
      </w:r>
      <w:proofErr w:type="spellEnd"/>
      <w:r w:rsidRPr="00AE4834">
        <w:rPr>
          <w:sz w:val="8"/>
        </w:rPr>
        <w:t xml:space="preserve">, </w:t>
      </w:r>
      <w:r w:rsidRPr="00AE4834">
        <w:rPr>
          <w:rFonts w:eastAsia="Calibri"/>
          <w:sz w:val="8"/>
        </w:rPr>
        <w:t>Singer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Wage</w:t>
      </w:r>
      <w:r w:rsidRPr="00AE4834">
        <w:rPr>
          <w:sz w:val="8"/>
        </w:rPr>
        <w:t xml:space="preserve"> 2013) </w:t>
      </w:r>
      <w:r w:rsidRPr="00AE4834">
        <w:rPr>
          <w:rFonts w:eastAsia="Calibri"/>
          <w:sz w:val="8"/>
        </w:rPr>
        <w:t>The</w:t>
      </w:r>
      <w:r w:rsidRPr="00AE4834">
        <w:rPr>
          <w:sz w:val="8"/>
        </w:rPr>
        <w:t xml:space="preserve"> </w:t>
      </w:r>
      <w:r w:rsidRPr="00AE4834">
        <w:rPr>
          <w:rFonts w:eastAsia="Calibri"/>
          <w:sz w:val="8"/>
        </w:rPr>
        <w:t>authors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making</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in</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proofErr w:type="gramStart"/>
      <w:r w:rsidRPr="00AE4834">
        <w:rPr>
          <w:rStyle w:val="StyleUnderline"/>
          <w:rFonts w:eastAsia="Calibri"/>
        </w:rPr>
        <w:t>and</w:t>
      </w:r>
      <w:r w:rsidRPr="00AE4834">
        <w:rPr>
          <w:sz w:val="8"/>
        </w:rPr>
        <w:t xml:space="preserve"> </w:t>
      </w:r>
      <w:r w:rsidRPr="00AE4834">
        <w:rPr>
          <w:rFonts w:eastAsia="Calibri"/>
          <w:sz w:val="8"/>
        </w:rPr>
        <w:t>also</w:t>
      </w:r>
      <w:proofErr w:type="gramEnd"/>
      <w:r w:rsidRPr="00AE4834">
        <w:rPr>
          <w:sz w:val="8"/>
        </w:rPr>
        <w:t xml:space="preserve"> </w:t>
      </w:r>
      <w:r w:rsidRPr="00AE4834">
        <w:rPr>
          <w:rStyle w:val="StyleUnderline"/>
          <w:rFonts w:eastAsia="Calibri"/>
        </w:rPr>
        <w:t>something</w:t>
      </w:r>
      <w:r w:rsidRPr="00AE4834">
        <w:rPr>
          <w:rStyle w:val="StyleUnderline"/>
        </w:rPr>
        <w:t xml:space="preserve"> </w:t>
      </w:r>
      <w:r w:rsidRPr="00AE4834">
        <w:rPr>
          <w:rStyle w:val="StyleUnderline"/>
          <w:rFonts w:eastAsia="Calibri"/>
        </w:rPr>
        <w:t>valuable</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creating</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proofErr w:type="gramStart"/>
      <w:r w:rsidRPr="00AE4834">
        <w:rPr>
          <w:rFonts w:eastAsia="Calibri"/>
          <w:sz w:val="8"/>
        </w:rPr>
        <w:t>actually</w:t>
      </w:r>
      <w:r w:rsidRPr="00AE4834">
        <w:rPr>
          <w:sz w:val="8"/>
        </w:rPr>
        <w:t xml:space="preserve"> </w:t>
      </w:r>
      <w:r w:rsidRPr="00AE4834">
        <w:rPr>
          <w:rFonts w:eastAsia="Calibri"/>
          <w:sz w:val="8"/>
        </w:rPr>
        <w:t>be</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ever</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brought</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currently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w:t>
      </w:r>
      <w:r w:rsidRPr="00AE4834">
        <w:rPr>
          <w:rFonts w:eastAsia="Calibri"/>
          <w:sz w:val="8"/>
        </w:rPr>
        <w: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proofErr w:type="gramStart"/>
      <w:r w:rsidRPr="00AE4834">
        <w:rPr>
          <w:rFonts w:eastAsia="Calibri"/>
          <w:sz w:val="8"/>
        </w:rPr>
        <w:t>latter</w:t>
      </w:r>
      <w:r w:rsidRPr="00AE4834">
        <w:rPr>
          <w:sz w:val="8"/>
        </w:rPr>
        <w:t>’</w:t>
      </w:r>
      <w:r w:rsidRPr="00AE4834">
        <w:rPr>
          <w:rFonts w:eastAsia="Calibri"/>
          <w:sz w:val="8"/>
        </w:rPr>
        <w:t>s</w:t>
      </w:r>
      <w:proofErr w:type="gramEnd"/>
      <w:r w:rsidRPr="00AE4834">
        <w:rPr>
          <w:sz w:val="8"/>
        </w:rPr>
        <w:t xml:space="preserve">. </w:t>
      </w:r>
      <w:r w:rsidRPr="00AE4834">
        <w:rPr>
          <w:rFonts w:eastAsia="Calibri"/>
          <w:sz w:val="8"/>
        </w:rPr>
        <w:t>Both</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intrinsic</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makes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assumption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lived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accrued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suffering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w:t>
      </w:r>
      <w:r w:rsidRPr="00AE4834">
        <w:rPr>
          <w:rFonts w:eastAsia="Calibri"/>
          <w:sz w:val="8"/>
        </w:rPr>
        <w:t>known</w:t>
      </w:r>
      <w:r w:rsidRPr="00AE4834">
        <w:rPr>
          <w:sz w:val="8"/>
        </w:rPr>
        <w:t xml:space="preserve"> </w:t>
      </w:r>
      <w:r w:rsidRPr="00AE4834">
        <w:rPr>
          <w:rFonts w:eastAsia="Calibri"/>
          <w:sz w:val="8"/>
        </w:rPr>
        <w:t>author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prominent</w:t>
      </w:r>
      <w:r w:rsidRPr="00AE4834">
        <w:rPr>
          <w:sz w:val="8"/>
        </w:rPr>
        <w:t xml:space="preserve"> </w:t>
      </w:r>
      <w:r w:rsidRPr="00AE4834">
        <w:rPr>
          <w:rFonts w:eastAsia="Calibri"/>
          <w:sz w:val="8"/>
        </w:rPr>
        <w:t>utilitarian</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surprising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just</w:t>
      </w:r>
      <w:r w:rsidRPr="00AE4834">
        <w:rPr>
          <w:sz w:val="8"/>
        </w:rPr>
        <w:t xml:space="preserve"> </w:t>
      </w:r>
      <w:proofErr w:type="spellStart"/>
      <w:r w:rsidRPr="00AE4834">
        <w:rPr>
          <w:rFonts w:eastAsia="Calibri"/>
          <w:sz w:val="8"/>
        </w:rPr>
        <w:t>utilitarians</w:t>
      </w:r>
      <w:proofErr w:type="spellEnd"/>
      <w:r w:rsidRPr="00AE4834">
        <w:rPr>
          <w:sz w:val="8"/>
        </w:rPr>
        <w:t xml:space="preserve"> </w:t>
      </w:r>
      <w:r w:rsidRPr="00AE4834">
        <w:rPr>
          <w:rFonts w:eastAsia="Calibri"/>
          <w:sz w:val="8"/>
        </w:rPr>
        <w:t>who</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implicitly</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seem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imply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intuition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Stephen</w:t>
      </w:r>
      <w:r w:rsidRPr="00AE4834">
        <w:rPr>
          <w:sz w:val="8"/>
        </w:rPr>
        <w:t xml:space="preserve"> </w:t>
      </w:r>
      <w:r w:rsidRPr="00AE4834">
        <w:rPr>
          <w:rFonts w:eastAsia="Calibri"/>
          <w:sz w:val="8"/>
        </w:rPr>
        <w:t>Gardiner</w:t>
      </w:r>
      <w:r w:rsidRPr="00AE4834">
        <w:rPr>
          <w:sz w:val="8"/>
        </w:rPr>
        <w:t xml:space="preserve"> (2009) </w:t>
      </w:r>
      <w:r w:rsidRPr="00AE4834">
        <w:rPr>
          <w:rFonts w:eastAsia="Calibri"/>
          <w:sz w:val="8"/>
        </w:rPr>
        <w:t>and</w:t>
      </w:r>
      <w:r w:rsidRPr="00AE4834">
        <w:rPr>
          <w:sz w:val="8"/>
        </w:rPr>
        <w:t xml:space="preserve"> </w:t>
      </w:r>
      <w:r w:rsidRPr="00AE4834">
        <w:rPr>
          <w:rFonts w:eastAsia="Calibri"/>
          <w:sz w:val="8"/>
        </w:rPr>
        <w:t>Martin</w:t>
      </w:r>
      <w:r w:rsidRPr="00AE4834">
        <w:rPr>
          <w:sz w:val="8"/>
        </w:rPr>
        <w:t xml:space="preserve"> </w:t>
      </w:r>
      <w:r w:rsidRPr="00AE4834">
        <w:rPr>
          <w:rFonts w:eastAsia="Calibri"/>
          <w:sz w:val="8"/>
        </w:rPr>
        <w:t>O</w:t>
      </w:r>
      <w:r w:rsidRPr="00AE4834">
        <w:rPr>
          <w:sz w:val="8"/>
        </w:rPr>
        <w:t>’</w:t>
      </w:r>
      <w:r w:rsidRPr="00AE4834">
        <w:rPr>
          <w:rFonts w:eastAsia="Calibri"/>
          <w:sz w:val="8"/>
        </w:rPr>
        <w:t>Neill</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correspondence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sympathetic</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contract</w:t>
      </w:r>
      <w:r w:rsidRPr="00AE4834">
        <w:rPr>
          <w:sz w:val="8"/>
        </w:rPr>
        <w:t xml:space="preserve"> </w:t>
      </w:r>
      <w:r w:rsidRPr="00AE4834">
        <w:rPr>
          <w:rFonts w:eastAsia="Calibri"/>
          <w:sz w:val="8"/>
        </w:rPr>
        <w:t>theory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intuitive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should</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proofErr w:type="gramStart"/>
      <w:r w:rsidRPr="00AE4834">
        <w:rPr>
          <w:rFonts w:eastAsia="Calibri"/>
          <w:sz w:val="8"/>
        </w:rPr>
        <w:t>assuming</w:t>
      </w:r>
      <w:r w:rsidRPr="00AE4834">
        <w:rPr>
          <w:sz w:val="8"/>
        </w:rPr>
        <w:t xml:space="preserve"> </w:t>
      </w:r>
      <w:r w:rsidRPr="00AE4834">
        <w:rPr>
          <w:rFonts w:eastAsia="Calibri"/>
          <w:sz w:val="8"/>
        </w:rPr>
        <w:t>that</w:t>
      </w:r>
      <w:proofErr w:type="gramEnd"/>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plausible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non</w:t>
      </w:r>
      <w:r w:rsidRPr="00AE4834">
        <w:rPr>
          <w:sz w:val="8"/>
        </w:rPr>
        <w:t>-</w:t>
      </w:r>
      <w:r w:rsidRPr="00AE4834">
        <w:rPr>
          <w:rFonts w:eastAsia="Calibri"/>
          <w:sz w:val="8"/>
        </w:rPr>
        <w:t>philosophers</w:t>
      </w:r>
      <w:r w:rsidRPr="00AE4834">
        <w:rPr>
          <w:sz w:val="8"/>
        </w:rPr>
        <w:t xml:space="preserve"> </w:t>
      </w:r>
      <w:r w:rsidRPr="00AE4834">
        <w:rPr>
          <w:rFonts w:eastAsia="Calibri"/>
          <w:sz w:val="8"/>
        </w:rPr>
        <w:t>alike</w:t>
      </w:r>
      <w:r w:rsidRPr="00AE4834">
        <w:rPr>
          <w:sz w:val="8"/>
        </w:rPr>
        <w:t xml:space="preserve">) </w:t>
      </w:r>
      <w:r w:rsidRPr="00AE4834">
        <w:rPr>
          <w:rFonts w:eastAsia="Calibri"/>
          <w:sz w:val="8"/>
        </w:rPr>
        <w:t>probably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intuition</w:t>
      </w:r>
      <w:r w:rsidRPr="00AE4834">
        <w:rPr>
          <w:sz w:val="8"/>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talk</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prevented</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saying</w:t>
      </w:r>
      <w:r w:rsidRPr="00AE4834">
        <w:rPr>
          <w:rStyle w:val="StyleUnderline"/>
        </w:rPr>
        <w:t xml:space="preserve"> </w:t>
      </w:r>
      <w:r w:rsidRPr="00AE4834">
        <w:rPr>
          <w:rStyle w:val="StyleUnderline"/>
          <w:rFonts w:eastAsia="Calibri"/>
        </w:rPr>
        <w:t>that</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Style w:val="StyleUnderline"/>
          <w:rFonts w:eastAsia="Calibri"/>
        </w:rPr>
        <w:t>set</w:t>
      </w:r>
      <w:r w:rsidRPr="00AE4834">
        <w:rPr>
          <w:sz w:val="8"/>
        </w:rPr>
        <w:t xml:space="preserve"> </w:t>
      </w:r>
      <w:r w:rsidRPr="00AE4834">
        <w:rPr>
          <w:rStyle w:val="StyleUnderline"/>
          <w:rFonts w:eastAsia="Calibri"/>
        </w:rPr>
        <w:t>of</w:t>
      </w:r>
      <w:r w:rsidRPr="00AE4834">
        <w:rPr>
          <w:sz w:val="8"/>
        </w:rPr>
        <w:t xml:space="preserve"> </w:t>
      </w:r>
      <w:r w:rsidRPr="00AE4834">
        <w:rPr>
          <w:rFonts w:eastAsia="Calibri"/>
          <w:sz w:val="8"/>
        </w:rPr>
        <w:t>possible</w:t>
      </w:r>
      <w:r w:rsidRPr="00AE4834">
        <w:rPr>
          <w:sz w:val="8"/>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potentially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existed</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actually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say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permits</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make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them</w:t>
      </w:r>
      <w:r w:rsidRPr="00AE4834">
        <w:rPr>
          <w:sz w:val="8"/>
        </w:rPr>
        <w:t xml:space="preserve"> </w:t>
      </w:r>
      <w:proofErr w:type="gramStart"/>
      <w:r w:rsidRPr="00AE4834">
        <w:rPr>
          <w:rFonts w:eastAsia="Calibri"/>
          <w:sz w:val="8"/>
        </w:rPr>
        <w:t>in</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from</w:t>
      </w:r>
      <w:proofErr w:type="gramEnd"/>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proofErr w:type="gramStart"/>
      <w:r w:rsidRPr="00AE4834">
        <w:rPr>
          <w:rFonts w:eastAsia="Calibri"/>
          <w:sz w:val="8"/>
        </w:rPr>
        <w:t>actually</w:t>
      </w:r>
      <w:r w:rsidRPr="00AE4834">
        <w:rPr>
          <w:sz w:val="8"/>
        </w:rPr>
        <w:t xml:space="preserve"> </w:t>
      </w:r>
      <w:r w:rsidRPr="00AE4834">
        <w:rPr>
          <w:rFonts w:eastAsia="Calibri"/>
          <w:sz w:val="8"/>
        </w:rPr>
        <w:t>exist</w:t>
      </w:r>
      <w:proofErr w:type="gramEnd"/>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wronging</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X</w:t>
      </w:r>
      <w:r w:rsidRPr="00AE4834">
        <w:rPr>
          <w:sz w:val="8"/>
        </w:rPr>
        <w:t>’</w:t>
      </w:r>
      <w:r w:rsidRPr="00AE4834">
        <w:rPr>
          <w:rFonts w:eastAsia="Calibri"/>
          <w:sz w:val="8"/>
        </w:rPr>
        <w:t>s</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follow</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deliberations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proofErr w:type="gramStart"/>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followed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do</w:t>
      </w:r>
      <w:r w:rsidRPr="00AE4834">
        <w:rPr>
          <w:sz w:val="8"/>
        </w:rPr>
        <w:t>/</w:t>
      </w:r>
      <w:r w:rsidRPr="00AE4834">
        <w:rPr>
          <w:rFonts w:eastAsia="Calibri"/>
          <w:sz w:val="8"/>
        </w:rPr>
        <w:t>will</w:t>
      </w:r>
      <w:r w:rsidRPr="00AE4834">
        <w:rPr>
          <w:sz w:val="8"/>
        </w:rPr>
        <w:t xml:space="preserve"> </w:t>
      </w:r>
      <w:proofErr w:type="gramStart"/>
      <w:r w:rsidRPr="00AE4834">
        <w:rPr>
          <w:rFonts w:eastAsia="Calibri"/>
          <w:sz w:val="8"/>
        </w:rPr>
        <w:t>actually</w:t>
      </w:r>
      <w:r w:rsidRPr="00AE4834">
        <w:rPr>
          <w:sz w:val="8"/>
        </w:rPr>
        <w:t xml:space="preserve"> </w:t>
      </w:r>
      <w:r w:rsidRPr="00AE4834">
        <w:rPr>
          <w:rFonts w:eastAsia="Calibri"/>
          <w:sz w:val="8"/>
        </w:rPr>
        <w:t>exist</w:t>
      </w:r>
      <w:proofErr w:type="gramEnd"/>
      <w:r w:rsidRPr="00AE4834">
        <w:rPr>
          <w:sz w:val="8"/>
        </w:rPr>
        <w:t xml:space="preserve"> </w:t>
      </w:r>
      <w:r w:rsidRPr="00AE4834">
        <w:rPr>
          <w:rFonts w:eastAsia="Calibri"/>
          <w:sz w:val="8"/>
        </w:rPr>
        <w:t>can</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brunt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occupy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owed</w:t>
      </w:r>
      <w:r w:rsidRPr="00AE4834">
        <w:rPr>
          <w:sz w:val="8"/>
        </w:rPr>
        <w:t xml:space="preserve"> </w:t>
      </w:r>
      <w:r w:rsidRPr="00AE4834">
        <w:rPr>
          <w:rFonts w:eastAsia="Calibri"/>
          <w:sz w:val="8"/>
        </w:rPr>
        <w:t>justification</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at</w:t>
      </w:r>
      <w:r w:rsidRPr="00AE4834">
        <w:rPr>
          <w:sz w:val="8"/>
        </w:rPr>
        <w:t xml:space="preserve"> </w:t>
      </w:r>
      <w:proofErr w:type="gramStart"/>
      <w:r w:rsidRPr="00AE4834">
        <w:rPr>
          <w:rFonts w:eastAsia="Calibri"/>
          <w:sz w:val="8"/>
        </w:rPr>
        <w:t>all</w:t>
      </w:r>
      <w:proofErr w:type="gramEnd"/>
      <w:r w:rsidRPr="00AE4834">
        <w:rPr>
          <w:sz w:val="8"/>
        </w:rPr>
        <w:t xml:space="preserve"> </w:t>
      </w:r>
      <w:r w:rsidRPr="00AE4834">
        <w:rPr>
          <w:rFonts w:eastAsia="Calibri"/>
          <w:sz w:val="8"/>
        </w:rPr>
        <w:t>and</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necessary</w:t>
      </w:r>
      <w:r w:rsidRPr="00AE4834">
        <w:rPr>
          <w:sz w:val="8"/>
        </w:rPr>
        <w:t xml:space="preserve"> </w:t>
      </w:r>
      <w:r w:rsidRPr="00AE4834">
        <w:rPr>
          <w:rFonts w:eastAsia="Calibri"/>
          <w:sz w:val="8"/>
        </w:rPr>
        <w:t>requirement</w:t>
      </w:r>
      <w:r w:rsidRPr="00AE4834">
        <w:rPr>
          <w:sz w:val="8"/>
        </w:rPr>
        <w:t xml:space="preserve"> </w:t>
      </w:r>
      <w:proofErr w:type="gramStart"/>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proofErr w:type="gramEnd"/>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Rivka</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neutral</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subject</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itself</w:t>
      </w:r>
      <w:r w:rsidRPr="00AE4834">
        <w:rPr>
          <w:sz w:val="8"/>
        </w:rPr>
        <w:t xml:space="preserve">.3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detrimental</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kept</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points</w:t>
      </w:r>
      <w:r w:rsidRPr="00AE4834">
        <w:rPr>
          <w:sz w:val="8"/>
        </w:rPr>
        <w:t xml:space="preserve"> </w:t>
      </w:r>
      <w:r w:rsidRPr="00AE4834">
        <w:rPr>
          <w:rFonts w:eastAsia="Calibri"/>
          <w:sz w:val="8"/>
        </w:rPr>
        <w:t>out</w:t>
      </w:r>
      <w:r w:rsidRPr="00AE4834">
        <w:rPr>
          <w:sz w:val="8"/>
        </w:rPr>
        <w:t>, ‘</w:t>
      </w:r>
      <w:r w:rsidRPr="00AE4834">
        <w:rPr>
          <w:rFonts w:eastAsia="Calibri"/>
          <w:sz w:val="8"/>
        </w:rPr>
        <w:t>never</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contrary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bearers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w:t>
      </w:r>
      <w:r w:rsidRPr="00AE4834">
        <w:rPr>
          <w:rFonts w:eastAsia="Calibri"/>
          <w:sz w:val="8"/>
        </w:rPr>
        <w:t>Weinberg</w:t>
      </w:r>
      <w:r w:rsidRPr="00AE4834">
        <w:rPr>
          <w:sz w:val="8"/>
        </w:rPr>
        <w:t xml:space="preserve"> 2008, 13). </w:t>
      </w:r>
      <w:r w:rsidRPr="00AE4834">
        <w:rPr>
          <w:rFonts w:eastAsia="Calibri"/>
          <w:sz w:val="8"/>
        </w:rPr>
        <w:t>So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results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never</w:t>
      </w:r>
      <w:r w:rsidRPr="00AE4834">
        <w:rPr>
          <w:sz w:val="8"/>
        </w:rPr>
        <w:t xml:space="preserve"> </w:t>
      </w:r>
      <w:r w:rsidRPr="00AE4834">
        <w:rPr>
          <w:rFonts w:eastAsia="Calibri"/>
          <w:sz w:val="8"/>
        </w:rPr>
        <w:t>becoming</w:t>
      </w:r>
      <w:r w:rsidRPr="00AE4834">
        <w:rPr>
          <w:sz w:val="8"/>
        </w:rPr>
        <w:t xml:space="preserve"> </w:t>
      </w:r>
      <w:r w:rsidRPr="00AE4834">
        <w:rPr>
          <w:rFonts w:eastAsia="Calibri"/>
          <w:sz w:val="8"/>
        </w:rPr>
        <w:t>actual</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impose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costs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nobody</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.4 </w:t>
      </w:r>
      <w:r w:rsidRPr="00AE4834">
        <w:rPr>
          <w:rFonts w:eastAsia="Calibri"/>
          <w:sz w:val="8"/>
        </w:rPr>
        <w:t>It</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wrongly</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everybody</w:t>
      </w:r>
      <w:r w:rsidRPr="00AE4834">
        <w:rPr>
          <w:sz w:val="8"/>
        </w:rPr>
        <w:t xml:space="preserve"> </w:t>
      </w:r>
      <w:r w:rsidRPr="00AE4834">
        <w:rPr>
          <w:rFonts w:eastAsia="Calibri"/>
          <w:sz w:val="8"/>
        </w:rPr>
        <w:t>decided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exercise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prerogative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potentially</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consequence</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respond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saying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everyone</w:t>
      </w:r>
      <w:r w:rsidRPr="00AE4834">
        <w:rPr>
          <w:sz w:val="8"/>
        </w:rPr>
        <w:t xml:space="preserve"> </w:t>
      </w:r>
      <w:r w:rsidRPr="00AE4834">
        <w:rPr>
          <w:rFonts w:eastAsia="Calibri"/>
          <w:sz w:val="8"/>
        </w:rPr>
        <w:t>chooses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forgo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huge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takes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understanding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preventing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acknowledge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groups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terms</w:t>
      </w:r>
      <w:r w:rsidRPr="00AE4834">
        <w:rPr>
          <w:sz w:val="8"/>
        </w:rPr>
        <w:t xml:space="preserve"> (</w:t>
      </w:r>
      <w:r w:rsidRPr="00AE4834">
        <w:rPr>
          <w:rFonts w:eastAsia="Calibri"/>
          <w:sz w:val="8"/>
        </w:rPr>
        <w:t>Parfit</w:t>
      </w:r>
      <w:r w:rsidRPr="00AE4834">
        <w:rPr>
          <w:sz w:val="8"/>
        </w:rPr>
        <w:t xml:space="preserve"> 1984; </w:t>
      </w:r>
      <w:r w:rsidRPr="00AE4834">
        <w:rPr>
          <w:rFonts w:eastAsia="Calibri"/>
          <w:sz w:val="8"/>
        </w:rPr>
        <w:t>Reiman</w:t>
      </w:r>
      <w:r w:rsidRPr="00AE4834">
        <w:rPr>
          <w:sz w:val="8"/>
        </w:rPr>
        <w:t xml:space="preserve"> 2007; </w:t>
      </w:r>
      <w:r w:rsidRPr="00AE4834">
        <w:rPr>
          <w:rFonts w:eastAsia="Calibri"/>
          <w:sz w:val="8"/>
        </w:rPr>
        <w:t>McMahan</w:t>
      </w:r>
      <w:r w:rsidRPr="00AE4834">
        <w:rPr>
          <w:sz w:val="8"/>
        </w:rPr>
        <w:t xml:space="preserve"> 2009). </w:t>
      </w:r>
      <w:r w:rsidRPr="00AE4834">
        <w:rPr>
          <w:rFonts w:eastAsia="Calibri"/>
          <w:sz w:val="8"/>
        </w:rPr>
        <w:t>Jeff</w:t>
      </w:r>
      <w:r w:rsidRPr="00AE4834">
        <w:rPr>
          <w:sz w:val="8"/>
        </w:rPr>
        <w:t xml:space="preserve"> </w:t>
      </w:r>
      <w:r w:rsidRPr="00AE4834">
        <w:rPr>
          <w:rFonts w:eastAsia="Calibri"/>
          <w:sz w:val="8"/>
        </w:rPr>
        <w:t>McMahan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writes</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independently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sake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is</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individual</w:t>
      </w:r>
      <w:r w:rsidRPr="00AE4834">
        <w:rPr>
          <w:sz w:val="8"/>
        </w:rPr>
        <w:t>-</w:t>
      </w:r>
      <w:r w:rsidRPr="00AE4834">
        <w:rPr>
          <w:rFonts w:eastAsia="Calibri"/>
          <w:sz w:val="8"/>
        </w:rPr>
        <w:t>affecting</w:t>
      </w:r>
      <w:r w:rsidRPr="00AE4834">
        <w:rPr>
          <w:sz w:val="8"/>
        </w:rPr>
        <w:t xml:space="preserve"> </w:t>
      </w:r>
      <w:r w:rsidRPr="00AE4834">
        <w:rPr>
          <w:rFonts w:eastAsia="Calibri"/>
          <w:sz w:val="8"/>
        </w:rPr>
        <w:t>reason</w:t>
      </w:r>
      <w:r w:rsidRPr="00AE4834">
        <w:rPr>
          <w:sz w:val="8"/>
        </w:rPr>
        <w:t>’ (</w:t>
      </w:r>
      <w:r w:rsidRPr="00AE4834">
        <w:rPr>
          <w:rFonts w:eastAsia="Calibri"/>
          <w:sz w:val="8"/>
        </w:rPr>
        <w:t>McMahan</w:t>
      </w:r>
      <w:r w:rsidRPr="00AE4834">
        <w:rPr>
          <w:sz w:val="8"/>
        </w:rPr>
        <w:t xml:space="preserve"> 2009, 52). </w:t>
      </w:r>
      <w:r w:rsidRPr="00AE4834">
        <w:rPr>
          <w:rFonts w:eastAsia="Calibri"/>
          <w:sz w:val="8"/>
        </w:rPr>
        <w:t>Another</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along</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lines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appeal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proofErr w:type="gramStart"/>
      <w:r w:rsidRPr="00AE4834">
        <w:rPr>
          <w:rFonts w:eastAsia="Calibri"/>
          <w:sz w:val="8"/>
        </w:rPr>
        <w:t>next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several</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proofErr w:type="gramEnd"/>
      <w:r w:rsidRPr="00AE4834">
        <w:rPr>
          <w:sz w:val="8"/>
        </w:rPr>
        <w:t xml:space="preserve"> </w:t>
      </w:r>
      <w:r w:rsidRPr="00AE4834">
        <w:rPr>
          <w:rFonts w:eastAsia="Calibri"/>
          <w:sz w:val="8"/>
        </w:rPr>
        <w:t>with</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ex</w:t>
      </w:r>
      <w:r w:rsidRPr="00AE4834">
        <w:rPr>
          <w:sz w:val="8"/>
        </w:rPr>
        <w:t xml:space="preserve"> </w:t>
      </w:r>
      <w:proofErr w:type="spellStart"/>
      <w:r w:rsidRPr="00AE4834">
        <w:rPr>
          <w:rFonts w:eastAsia="Calibri"/>
          <w:sz w:val="8"/>
        </w:rPr>
        <w:t>hypothesi</w:t>
      </w:r>
      <w:proofErr w:type="spellEnd"/>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positive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worse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fewer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proofErr w:type="gramStart"/>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is</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billions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already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much</w:t>
      </w:r>
      <w:r w:rsidRPr="00AE4834">
        <w:rPr>
          <w:sz w:val="8"/>
        </w:rPr>
        <w:t xml:space="preserve"> </w:t>
      </w:r>
      <w:r w:rsidRPr="00AE4834">
        <w:rPr>
          <w:rFonts w:eastAsia="Calibri"/>
          <w:sz w:val="8"/>
        </w:rPr>
        <w:t>vaster</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replies</w:t>
      </w:r>
      <w:r w:rsidRPr="00AE4834">
        <w:rPr>
          <w:sz w:val="8"/>
        </w:rPr>
        <w:t xml:space="preserve"> </w:t>
      </w:r>
      <w:r w:rsidRPr="00AE4834">
        <w:rPr>
          <w:rFonts w:eastAsia="Calibri"/>
          <w:sz w:val="8"/>
        </w:rPr>
        <w:t>depend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recall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contractualism</w:t>
      </w:r>
      <w:proofErr w:type="spellEnd"/>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himself</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flow</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less</w:t>
      </w:r>
      <w:r w:rsidRPr="00AE4834">
        <w:rPr>
          <w:sz w:val="8"/>
        </w:rPr>
        <w:t xml:space="preserve">’ (104). </w:t>
      </w:r>
      <w:r w:rsidRPr="00AE4834">
        <w:rPr>
          <w:rFonts w:eastAsia="Calibri"/>
          <w:sz w:val="8"/>
        </w:rPr>
        <w:t>In</w:t>
      </w:r>
      <w:r w:rsidRPr="00AE4834">
        <w:rPr>
          <w:sz w:val="8"/>
        </w:rPr>
        <w:t xml:space="preserve"> </w:t>
      </w:r>
      <w:proofErr w:type="spellStart"/>
      <w:r w:rsidRPr="00AE4834">
        <w:rPr>
          <w:rFonts w:eastAsia="Calibri"/>
          <w:sz w:val="8"/>
        </w:rPr>
        <w:t>contractualism</w:t>
      </w:r>
      <w:proofErr w:type="spellEnd"/>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unless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neither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creating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nor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either</w:t>
      </w:r>
      <w:r w:rsidRPr="00AE4834">
        <w:rPr>
          <w:sz w:val="8"/>
        </w:rPr>
        <w:t xml:space="preserve"> </w:t>
      </w:r>
      <w:proofErr w:type="gramStart"/>
      <w:r w:rsidRPr="00AE4834">
        <w:rPr>
          <w:rFonts w:eastAsia="Calibri"/>
          <w:sz w:val="8"/>
        </w:rPr>
        <w:t>particular</w:t>
      </w:r>
      <w:r w:rsidRPr="00AE4834">
        <w:rPr>
          <w:sz w:val="8"/>
        </w:rPr>
        <w:t xml:space="preserve"> </w:t>
      </w:r>
      <w:r w:rsidRPr="00AE4834">
        <w:rPr>
          <w:rFonts w:eastAsia="Calibri"/>
          <w:sz w:val="8"/>
        </w:rPr>
        <w:t>future</w:t>
      </w:r>
      <w:proofErr w:type="gramEnd"/>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explaining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possibility</w:t>
      </w:r>
      <w:r w:rsidRPr="00AE4834">
        <w:rPr>
          <w:sz w:val="8"/>
        </w:rPr>
        <w:t xml:space="preserve"> </w:t>
      </w:r>
      <w:proofErr w:type="gramStart"/>
      <w:r w:rsidRPr="00AE4834">
        <w:rPr>
          <w:rFonts w:eastAsia="Calibri"/>
          <w:sz w:val="8"/>
        </w:rPr>
        <w:t>later</w:t>
      </w:r>
      <w:r w:rsidRPr="00AE4834">
        <w:rPr>
          <w:sz w:val="8"/>
        </w:rPr>
        <w:t xml:space="preserve"> </w:t>
      </w:r>
      <w:r w:rsidRPr="00AE4834">
        <w:rPr>
          <w:rFonts w:eastAsia="Calibri"/>
          <w:sz w:val="8"/>
        </w:rPr>
        <w:t>on</w:t>
      </w:r>
      <w:proofErr w:type="gramEnd"/>
      <w:r w:rsidRPr="00AE4834">
        <w:rPr>
          <w:sz w:val="8"/>
        </w:rPr>
        <w:t xml:space="preserve"> </w:t>
      </w:r>
      <w:r w:rsidRPr="00AE4834">
        <w:rPr>
          <w:rFonts w:eastAsia="Calibri"/>
          <w:sz w:val="8"/>
        </w:rPr>
        <w:t>in</w:t>
      </w:r>
      <w:r w:rsidRPr="00AE4834">
        <w:rPr>
          <w:sz w:val="8"/>
        </w:rPr>
        <w:t xml:space="preserve"> </w:t>
      </w:r>
      <w:r w:rsidRPr="00AE4834">
        <w:rPr>
          <w:rFonts w:eastAsia="Calibri"/>
          <w:sz w:val="8"/>
        </w:rPr>
        <w:t>section</w:t>
      </w:r>
      <w:r w:rsidRPr="00AE4834">
        <w:rPr>
          <w:sz w:val="8"/>
        </w:rPr>
        <w:t xml:space="preserve"> (</w:t>
      </w:r>
      <w:r w:rsidRPr="00AE4834">
        <w:rPr>
          <w:rFonts w:eastAsia="Calibri"/>
          <w:sz w:val="8"/>
        </w:rPr>
        <w:t>d</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move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2.2. </w:t>
      </w:r>
      <w:r w:rsidRPr="000A2C32">
        <w:rPr>
          <w:rStyle w:val="Emphasis"/>
          <w:rFonts w:eastAsia="Calibri"/>
          <w:highlight w:val="cyan"/>
        </w:rPr>
        <w:t>It</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mean</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loss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only</w:t>
      </w:r>
      <w:r w:rsidRPr="000A2C32">
        <w:rPr>
          <w:rStyle w:val="Emphasis"/>
          <w:highlight w:val="cyan"/>
        </w:rPr>
        <w:t xml:space="preserve"> </w:t>
      </w:r>
      <w:r w:rsidRPr="000A2C32">
        <w:rPr>
          <w:rStyle w:val="Emphasis"/>
          <w:rFonts w:eastAsia="Calibri"/>
          <w:highlight w:val="cyan"/>
        </w:rPr>
        <w:t>known</w:t>
      </w:r>
      <w:r w:rsidRPr="000A2C32">
        <w:rPr>
          <w:rStyle w:val="Emphasis"/>
          <w:highlight w:val="cyan"/>
        </w:rPr>
        <w:t xml:space="preserve"> </w:t>
      </w:r>
      <w:r w:rsidRPr="000A2C32">
        <w:rPr>
          <w:rStyle w:val="Emphasis"/>
          <w:rFonts w:eastAsia="Calibri"/>
          <w:highlight w:val="cyan"/>
        </w:rPr>
        <w:t>form</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intelligent</w:t>
      </w:r>
      <w:r w:rsidRPr="000A2C32">
        <w:rPr>
          <w:rStyle w:val="Emphasis"/>
          <w:highlight w:val="cyan"/>
        </w:rPr>
        <w:t xml:space="preserve"> </w:t>
      </w:r>
      <w:r w:rsidRPr="000A2C32">
        <w:rPr>
          <w:rStyle w:val="Emphasis"/>
          <w:rFonts w:eastAsia="Calibri"/>
          <w:highlight w:val="cyan"/>
        </w:rPr>
        <w:t>life</w:t>
      </w:r>
      <w:r w:rsidRPr="000A2C32">
        <w:rPr>
          <w:rStyle w:val="Emphasis"/>
          <w:highlight w:val="cyan"/>
        </w:rPr>
        <w:t xml:space="preserve"> </w:t>
      </w:r>
      <w:r w:rsidRPr="00AE4834">
        <w:rPr>
          <w:rStyle w:val="Emphasis"/>
          <w:rFonts w:eastAsia="Calibri"/>
        </w:rPr>
        <w:t>and</w:t>
      </w:r>
      <w:r w:rsidRPr="00AE4834">
        <w:rPr>
          <w:rStyle w:val="Emphasis"/>
        </w:rPr>
        <w:t xml:space="preserve"> </w:t>
      </w:r>
      <w:r w:rsidRPr="00AE4834">
        <w:rPr>
          <w:rStyle w:val="Emphasis"/>
          <w:rFonts w:eastAsia="Calibri"/>
        </w:rPr>
        <w:t>all</w:t>
      </w:r>
      <w:r w:rsidRPr="00AE4834">
        <w:rPr>
          <w:rStyle w:val="Emphasis"/>
        </w:rPr>
        <w:t xml:space="preserve"> </w:t>
      </w:r>
      <w:r w:rsidRPr="00AE4834">
        <w:rPr>
          <w:rStyle w:val="Emphasis"/>
          <w:rFonts w:eastAsia="Calibri"/>
        </w:rPr>
        <w:t>civilization</w:t>
      </w:r>
      <w:r w:rsidRPr="00AE4834">
        <w:rPr>
          <w:rStyle w:val="Emphasis"/>
        </w:rPr>
        <w:t xml:space="preserve"> </w:t>
      </w:r>
      <w:r w:rsidRPr="00AE4834">
        <w:rPr>
          <w:rStyle w:val="Emphasis"/>
          <w:rFonts w:eastAsia="Calibri"/>
        </w:rPr>
        <w:t>and</w:t>
      </w:r>
      <w:r w:rsidRPr="00AE4834">
        <w:rPr>
          <w:rStyle w:val="Emphasis"/>
        </w:rPr>
        <w:t xml:space="preserve"> </w:t>
      </w:r>
      <w:r w:rsidRPr="00AE4834">
        <w:rPr>
          <w:rStyle w:val="Emphasis"/>
          <w:rFonts w:eastAsia="Calibri"/>
        </w:rPr>
        <w:t>intellectual</w:t>
      </w:r>
      <w:r w:rsidRPr="00AE4834">
        <w:rPr>
          <w:rStyle w:val="Emphasis"/>
        </w:rPr>
        <w:t xml:space="preserve"> </w:t>
      </w:r>
      <w:r w:rsidRPr="00AE4834">
        <w:rPr>
          <w:rStyle w:val="Emphasis"/>
          <w:rFonts w:eastAsia="Calibri"/>
        </w:rPr>
        <w:t>progress</w:t>
      </w:r>
      <w:r w:rsidRPr="00AE4834">
        <w:rPr>
          <w:rStyle w:val="Emphasis"/>
        </w:rPr>
        <w:t xml:space="preserve"> </w:t>
      </w:r>
      <w:r w:rsidRPr="00AE4834">
        <w:rPr>
          <w:rStyle w:val="Emphasis"/>
          <w:rFonts w:eastAsia="Calibri"/>
        </w:rPr>
        <w:t>would</w:t>
      </w:r>
      <w:r w:rsidRPr="00AE4834">
        <w:rPr>
          <w:rStyle w:val="Emphasis"/>
        </w:rPr>
        <w:t xml:space="preserve"> </w:t>
      </w:r>
      <w:r w:rsidRPr="00AE4834">
        <w:rPr>
          <w:rStyle w:val="Emphasis"/>
          <w:rFonts w:eastAsia="Calibri"/>
        </w:rPr>
        <w:t>be</w:t>
      </w:r>
      <w:r w:rsidRPr="00AE4834">
        <w:rPr>
          <w:rStyle w:val="Emphasis"/>
        </w:rPr>
        <w:t xml:space="preserve"> </w:t>
      </w:r>
      <w:r w:rsidRPr="00AE4834">
        <w:rPr>
          <w:rStyle w:val="Emphasis"/>
          <w:rFonts w:eastAsia="Calibri"/>
        </w:rPr>
        <w:t>lost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known</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heritage</w:t>
      </w:r>
      <w:r w:rsidRPr="00AE4834">
        <w:rPr>
          <w:sz w:val="8"/>
        </w:rPr>
        <w:t xml:space="preserve"> </w:t>
      </w:r>
      <w:r w:rsidRPr="00AE4834">
        <w:rPr>
          <w:rFonts w:eastAsia="Calibri"/>
          <w:sz w:val="8"/>
        </w:rPr>
        <w:t>monument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Sphinx</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advances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past</w:t>
      </w:r>
      <w:r w:rsidRPr="00AE4834">
        <w:rPr>
          <w:sz w:val="8"/>
        </w:rPr>
        <w:t xml:space="preserve"> </w:t>
      </w:r>
      <w:r w:rsidRPr="00AE4834">
        <w:rPr>
          <w:rFonts w:eastAsia="Calibri"/>
          <w:sz w:val="8"/>
        </w:rPr>
        <w:t>few</w:t>
      </w:r>
      <w:r w:rsidRPr="00AE4834">
        <w:rPr>
          <w:sz w:val="8"/>
        </w:rPr>
        <w:t xml:space="preserve"> </w:t>
      </w:r>
      <w:r w:rsidRPr="00AE4834">
        <w:rPr>
          <w:rFonts w:eastAsia="Calibri"/>
          <w:sz w:val="8"/>
        </w:rPr>
        <w:t>millennia</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progressing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related</w:t>
      </w:r>
      <w:r w:rsidRPr="00AE4834">
        <w:rPr>
          <w:sz w:val="8"/>
        </w:rPr>
        <w:t xml:space="preserve"> </w:t>
      </w:r>
      <w:r w:rsidRPr="00AE4834">
        <w:rPr>
          <w:rFonts w:eastAsia="Calibri"/>
          <w:sz w:val="8"/>
        </w:rPr>
        <w:t>argument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feel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capacity</w:t>
      </w:r>
      <w:r w:rsidRPr="000A2C32">
        <w:rPr>
          <w:rStyle w:val="StyleUnderline"/>
          <w:highlight w:val="cyan"/>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rationality</w:t>
      </w:r>
      <w:r w:rsidRPr="000A2C32">
        <w:rPr>
          <w:sz w:val="8"/>
          <w:highlight w:val="cyan"/>
        </w:rPr>
        <w:t xml:space="preserve"> </w:t>
      </w:r>
      <w:r w:rsidRPr="00AE4834">
        <w:rPr>
          <w:rFonts w:eastAsia="Calibri"/>
          <w:sz w:val="8"/>
        </w:rPr>
        <w:t>which</w:t>
      </w:r>
      <w:r w:rsidRPr="00AE4834">
        <w:rPr>
          <w:sz w:val="8"/>
        </w:rPr>
        <w:t xml:space="preserve"> </w:t>
      </w:r>
      <w:r w:rsidRPr="000A2C32">
        <w:rPr>
          <w:rStyle w:val="StyleUnderline"/>
          <w:rFonts w:eastAsia="Calibri"/>
          <w:highlight w:val="cyan"/>
        </w:rPr>
        <w:t>is</w:t>
      </w:r>
      <w:r w:rsidRPr="000A2C32">
        <w:rPr>
          <w:rStyle w:val="StyleUnderline"/>
          <w:highlight w:val="cyan"/>
        </w:rPr>
        <w:t xml:space="preserve"> </w:t>
      </w:r>
      <w:proofErr w:type="gramStart"/>
      <w:r w:rsidRPr="000A2C32">
        <w:rPr>
          <w:rStyle w:val="StyleUnderline"/>
          <w:rFonts w:eastAsia="Calibri"/>
          <w:highlight w:val="cyan"/>
        </w:rPr>
        <w:t>valuable</w:t>
      </w:r>
      <w:r w:rsidRPr="000A2C32">
        <w:rPr>
          <w:rStyle w:val="StyleUnderline"/>
          <w:highlight w:val="cyan"/>
        </w:rPr>
        <w:t xml:space="preserve"> </w:t>
      </w:r>
      <w:r w:rsidRPr="000A2C32">
        <w:rPr>
          <w:rStyle w:val="StyleUnderline"/>
          <w:rFonts w:eastAsia="Calibri"/>
          <w:highlight w:val="cyan"/>
        </w:rPr>
        <w:t>in</w:t>
      </w:r>
      <w:r w:rsidRPr="000A2C32">
        <w:rPr>
          <w:rStyle w:val="StyleUnderline"/>
          <w:highlight w:val="cyan"/>
        </w:rPr>
        <w:t xml:space="preserve"> </w:t>
      </w:r>
      <w:r w:rsidRPr="000A2C32">
        <w:rPr>
          <w:rStyle w:val="StyleUnderline"/>
          <w:rFonts w:eastAsia="Calibri"/>
          <w:highlight w:val="cyan"/>
        </w:rPr>
        <w:t>itself</w:t>
      </w:r>
      <w:proofErr w:type="gramEnd"/>
      <w:r w:rsidRPr="00AE4834">
        <w:rPr>
          <w:sz w:val="8"/>
        </w:rPr>
        <w:t xml:space="preserve">. </w:t>
      </w:r>
      <w:r w:rsidRPr="00AE4834">
        <w:rPr>
          <w:rFonts w:eastAsia="Calibri"/>
          <w:sz w:val="8"/>
        </w:rPr>
        <w:t>Since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know</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loss</w:t>
      </w:r>
      <w:proofErr w:type="gramStart"/>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to</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admit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struggle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fully</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Henry</w:t>
      </w:r>
      <w:r w:rsidRPr="00AE4834">
        <w:rPr>
          <w:sz w:val="8"/>
        </w:rPr>
        <w:t xml:space="preserve"> </w:t>
      </w:r>
      <w:r w:rsidRPr="00AE4834">
        <w:rPr>
          <w:rFonts w:eastAsia="Calibri"/>
          <w:sz w:val="8"/>
        </w:rPr>
        <w:t>Sidgwick</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thinking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things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insofar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Sidgwick</w:t>
      </w:r>
      <w:r w:rsidRPr="00AE4834">
        <w:rPr>
          <w:sz w:val="8"/>
        </w:rPr>
        <w:t xml:space="preserve"> 1874, </w:t>
      </w:r>
      <w:r w:rsidRPr="00AE4834">
        <w:rPr>
          <w:rFonts w:eastAsia="Calibri"/>
          <w:sz w:val="8"/>
        </w:rPr>
        <w:t>I</w:t>
      </w:r>
      <w:r w:rsidRPr="00AE4834">
        <w:rPr>
          <w:sz w:val="8"/>
        </w:rPr>
        <w:t>.</w:t>
      </w:r>
      <w:r w:rsidRPr="00AE4834">
        <w:rPr>
          <w:rFonts w:eastAsia="Calibri"/>
          <w:sz w:val="8"/>
        </w:rPr>
        <w:t>IX</w:t>
      </w:r>
      <w:r w:rsidRPr="00AE4834">
        <w:rPr>
          <w:sz w:val="8"/>
        </w:rPr>
        <w:t xml:space="preserve">.4).5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capable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appreciating</w:t>
      </w:r>
      <w:r w:rsidRPr="00AE4834">
        <w:rPr>
          <w:sz w:val="8"/>
        </w:rPr>
        <w:t xml:space="preserve"> </w:t>
      </w:r>
      <w:r w:rsidRPr="00AE4834">
        <w:rPr>
          <w:rFonts w:eastAsia="Calibri"/>
          <w:sz w:val="8"/>
        </w:rPr>
        <w:t>intelligence</w:t>
      </w:r>
      <w:r w:rsidRPr="00AE4834">
        <w:rPr>
          <w:sz w:val="8"/>
        </w:rPr>
        <w:t xml:space="preserve">? </w:t>
      </w:r>
      <w:r w:rsidRPr="00AE4834">
        <w:rPr>
          <w:rFonts w:eastAsia="Calibri"/>
          <w:sz w:val="8"/>
        </w:rPr>
        <w:t>Similarly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capacity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historic</w:t>
      </w:r>
      <w:r w:rsidRPr="00AE4834">
        <w:rPr>
          <w:sz w:val="8"/>
        </w:rPr>
        <w:t xml:space="preserve"> </w:t>
      </w:r>
      <w:r w:rsidRPr="00AE4834">
        <w:rPr>
          <w:rFonts w:eastAsia="Calibri"/>
          <w:sz w:val="8"/>
        </w:rPr>
        <w:t>monuments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w:t>
      </w:r>
      <w:r w:rsidRPr="00AE4834">
        <w:rPr>
          <w:sz w:val="8"/>
        </w:rPr>
        <w:t xml:space="preserve"> </w:t>
      </w:r>
      <w:r w:rsidRPr="00AE4834">
        <w:rPr>
          <w:rFonts w:eastAsia="Calibri"/>
          <w:sz w:val="8"/>
        </w:rPr>
        <w:t>progress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notice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?6 </w:t>
      </w:r>
      <w:r w:rsidRPr="00AE4834">
        <w:rPr>
          <w:rFonts w:eastAsia="Calibri"/>
          <w:sz w:val="8"/>
        </w:rPr>
        <w:t>However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rationality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nonhuman</w:t>
      </w:r>
      <w:r w:rsidRPr="00AE4834">
        <w:rPr>
          <w:sz w:val="8"/>
        </w:rPr>
        <w:t xml:space="preserve"> </w:t>
      </w:r>
      <w:r w:rsidRPr="00AE4834">
        <w:rPr>
          <w:rFonts w:eastAsia="Calibri"/>
          <w:sz w:val="8"/>
        </w:rPr>
        <w:t>animal</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ought</w:t>
      </w:r>
      <w:r w:rsidRPr="00AE4834">
        <w:rPr>
          <w:rStyle w:val="StyleUnderline"/>
        </w:rPr>
        <w:t xml:space="preserve"> </w:t>
      </w:r>
      <w:r w:rsidRPr="00AE4834">
        <w:rPr>
          <w:rStyle w:val="StyleUnderline"/>
          <w:rFonts w:eastAsia="Calibri"/>
        </w:rPr>
        <w:t>also</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sake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biodiversity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well</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somehow</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impersonally</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badness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ask</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status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saw</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impersonal</w:t>
      </w:r>
      <w:r w:rsidRPr="00AE4834">
        <w:rPr>
          <w:sz w:val="8"/>
        </w:rPr>
        <w:t xml:space="preserve"> </w:t>
      </w:r>
      <w:proofErr w:type="gramStart"/>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proofErr w:type="gramEnd"/>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Scanlon</w:t>
      </w:r>
      <w:r w:rsidRPr="00AE4834">
        <w:rPr>
          <w:sz w:val="8"/>
        </w:rPr>
        <w:t xml:space="preserve"> 1998, 218–223). </w:t>
      </w:r>
      <w:r w:rsidRPr="00AE4834">
        <w:rPr>
          <w:rFonts w:eastAsia="Calibri"/>
          <w:sz w:val="8"/>
        </w:rPr>
        <w:t>Since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2.3. </w:t>
      </w:r>
      <w:r w:rsidRPr="000A2C32">
        <w:rPr>
          <w:rStyle w:val="Emphasis"/>
          <w:rFonts w:eastAsia="Calibri"/>
          <w:highlight w:val="cyan"/>
        </w:rPr>
        <w:t>Existing</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endure</w:t>
      </w:r>
      <w:r w:rsidRPr="000A2C32">
        <w:rPr>
          <w:rStyle w:val="Emphasis"/>
          <w:highlight w:val="cyan"/>
        </w:rPr>
        <w:t xml:space="preserve"> </w:t>
      </w:r>
      <w:r w:rsidRPr="000A2C32">
        <w:rPr>
          <w:rStyle w:val="Emphasis"/>
          <w:rFonts w:eastAsia="Calibri"/>
          <w:highlight w:val="cyan"/>
        </w:rPr>
        <w:t>physical</w:t>
      </w:r>
      <w:r w:rsidRPr="000A2C32">
        <w:rPr>
          <w:rStyle w:val="Emphasis"/>
          <w:highlight w:val="cyan"/>
        </w:rPr>
        <w:t xml:space="preserve"> </w:t>
      </w:r>
      <w:r w:rsidRPr="000A2C32">
        <w:rPr>
          <w:rStyle w:val="Emphasis"/>
          <w:rFonts w:eastAsia="Calibri"/>
          <w:highlight w:val="cyan"/>
        </w:rPr>
        <w:t>pain</w:t>
      </w:r>
      <w:r w:rsidRPr="000A2C32">
        <w:rPr>
          <w:rStyle w:val="Emphasis"/>
          <w:highlight w:val="cyan"/>
        </w:rPr>
        <w:t xml:space="preserve"> </w:t>
      </w:r>
      <w:r w:rsidRPr="000A2C32">
        <w:rPr>
          <w:rStyle w:val="Emphasis"/>
          <w:rFonts w:eastAsia="Calibri"/>
          <w:highlight w:val="cyan"/>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painful</w:t>
      </w:r>
      <w:r w:rsidRPr="000A2C32">
        <w:rPr>
          <w:rStyle w:val="Emphasis"/>
          <w:highlight w:val="cyan"/>
        </w:rPr>
        <w:t xml:space="preserve"> </w:t>
      </w:r>
      <w:r w:rsidRPr="00AE4834">
        <w:rPr>
          <w:rStyle w:val="Emphasis"/>
          <w:rFonts w:eastAsia="Calibri"/>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premature</w:t>
      </w:r>
      <w:r w:rsidRPr="000A2C32">
        <w:rPr>
          <w:rStyle w:val="Emphasis"/>
          <w:highlight w:val="cyan"/>
        </w:rPr>
        <w:t xml:space="preserve"> </w:t>
      </w:r>
      <w:r w:rsidRPr="000A2C32">
        <w:rPr>
          <w:rStyle w:val="Emphasis"/>
          <w:rFonts w:eastAsia="Calibri"/>
          <w:highlight w:val="cyan"/>
        </w:rPr>
        <w:t>deaths</w:t>
      </w:r>
      <w:r w:rsidRPr="000A2C32">
        <w:rPr>
          <w:sz w:val="8"/>
          <w:highlight w:val="cyan"/>
        </w:rPr>
        <w:t xml:space="preserve"> </w:t>
      </w:r>
      <w:r w:rsidRPr="00AE4834">
        <w:rPr>
          <w:rFonts w:eastAsia="Calibri"/>
          <w:sz w:val="8"/>
        </w:rPr>
        <w:t>Thinking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brings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critical</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needed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unable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replenish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population</w:t>
      </w:r>
      <w:r w:rsidRPr="00AE4834">
        <w:rPr>
          <w:sz w:val="8"/>
        </w:rPr>
        <w:t xml:space="preserve">, </w:t>
      </w:r>
      <w:r w:rsidRPr="00AE4834">
        <w:rPr>
          <w:rFonts w:eastAsia="Calibri"/>
          <w:sz w:val="8"/>
        </w:rPr>
        <w:t>leading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eventual</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underwent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sterilization</w:t>
      </w:r>
      <w:r w:rsidRPr="00AE4834">
        <w:rPr>
          <w:sz w:val="8"/>
        </w:rPr>
        <w:t xml:space="preserve"> </w:t>
      </w:r>
      <w:r w:rsidRPr="00AE4834">
        <w:rPr>
          <w:rFonts w:eastAsia="Calibri"/>
          <w:sz w:val="8"/>
        </w:rPr>
        <w:t>procedure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perhaps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anthropogenic</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massive</w:t>
      </w:r>
      <w:r w:rsidRPr="00AE4834">
        <w:rPr>
          <w:sz w:val="8"/>
        </w:rPr>
        <w:t xml:space="preserve"> </w:t>
      </w:r>
      <w:r w:rsidRPr="00AE4834">
        <w:rPr>
          <w:rFonts w:eastAsia="Calibri"/>
          <w:sz w:val="8"/>
        </w:rPr>
        <w:t>asteroid</w:t>
      </w:r>
      <w:r w:rsidRPr="00AE4834">
        <w:rPr>
          <w:sz w:val="8"/>
        </w:rPr>
        <w:t xml:space="preserve"> </w:t>
      </w:r>
      <w:r w:rsidRPr="00AE4834">
        <w:rPr>
          <w:rFonts w:eastAsia="Calibri"/>
          <w:sz w:val="8"/>
        </w:rPr>
        <w:t>hitting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wiping</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same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dinosaurs</w:t>
      </w:r>
      <w:r w:rsidRPr="00AE4834">
        <w:rPr>
          <w:sz w:val="8"/>
        </w:rPr>
        <w:t xml:space="preserve"> </w:t>
      </w:r>
      <w:r w:rsidRPr="00AE4834">
        <w:rPr>
          <w:rFonts w:eastAsia="Calibri"/>
          <w:sz w:val="8"/>
        </w:rPr>
        <w:t>millions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years</w:t>
      </w:r>
      <w:r w:rsidRPr="00AE4834">
        <w:rPr>
          <w:sz w:val="8"/>
        </w:rPr>
        <w:t xml:space="preserve"> </w:t>
      </w:r>
      <w:r w:rsidRPr="00AE4834">
        <w:rPr>
          <w:rFonts w:eastAsia="Calibri"/>
          <w:sz w:val="8"/>
        </w:rPr>
        <w:t>ago</w:t>
      </w:r>
      <w:r w:rsidRPr="00AE4834">
        <w:rPr>
          <w:sz w:val="8"/>
        </w:rPr>
        <w:t xml:space="preserve">. </w:t>
      </w:r>
      <w:r w:rsidRPr="00AE4834">
        <w:rPr>
          <w:rStyle w:val="StyleUnderline"/>
          <w:rFonts w:eastAsia="Calibri"/>
        </w:rPr>
        <w:t>Each</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Style w:val="StyleUnderline"/>
          <w:rFonts w:eastAsia="Calibri"/>
        </w:rPr>
        <w:t>scenario</w:t>
      </w:r>
      <w:r w:rsidRPr="00AE4834">
        <w:rPr>
          <w:rFonts w:eastAsia="Calibri"/>
          <w:sz w:val="8"/>
        </w:rPr>
        <w:t>s</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involve</w:t>
      </w:r>
      <w:r w:rsidRPr="00AE4834">
        <w:rPr>
          <w:rStyle w:val="StyleUnderline"/>
        </w:rPr>
        <w:t xml:space="preserve"> </w:t>
      </w:r>
      <w:r w:rsidRPr="00AE4834">
        <w:rPr>
          <w:rStyle w:val="StyleUnderline"/>
          <w:rFonts w:eastAsia="Calibri"/>
        </w:rPr>
        <w:t>significant</w:t>
      </w:r>
      <w:r w:rsidRPr="00AE4834">
        <w:rPr>
          <w:rStyle w:val="StyleUnderline"/>
        </w:rPr>
        <w:t xml:space="preserve"> </w:t>
      </w:r>
      <w:r w:rsidRPr="00AE4834">
        <w:rPr>
          <w:rStyle w:val="StyleUnderline"/>
          <w:rFonts w:eastAsia="Calibri"/>
        </w:rPr>
        <w:t>physical</w:t>
      </w:r>
      <w:r w:rsidRPr="00AE4834">
        <w:rPr>
          <w:sz w:val="8"/>
        </w:rPr>
        <w:t xml:space="preserve"> </w:t>
      </w:r>
      <w:r w:rsidRPr="00AE4834">
        <w:rPr>
          <w:rStyle w:val="StyleUnderline"/>
          <w:rFonts w:eastAsia="Calibri"/>
        </w:rPr>
        <w:t>and</w:t>
      </w:r>
      <w:r w:rsidRPr="00AE4834">
        <w:rPr>
          <w:rStyle w:val="StyleUnderline"/>
        </w:rPr>
        <w:t>/</w:t>
      </w:r>
      <w:r w:rsidRPr="00AE4834">
        <w:rPr>
          <w:rFonts w:eastAsia="Calibri"/>
          <w:sz w:val="8"/>
        </w:rPr>
        <w:t>or</w:t>
      </w:r>
      <w:r w:rsidRPr="00AE4834">
        <w:rPr>
          <w:sz w:val="8"/>
        </w:rPr>
        <w:t xml:space="preserve"> </w:t>
      </w:r>
      <w:r w:rsidRPr="00AE4834">
        <w:rPr>
          <w:rStyle w:val="StyleUnderline"/>
          <w:rFonts w:eastAsia="Calibri"/>
        </w:rPr>
        <w:t>non</w:t>
      </w:r>
      <w:r w:rsidRPr="00AE4834">
        <w:rPr>
          <w:rStyle w:val="StyleUnderline"/>
        </w:rPr>
        <w:t>-</w:t>
      </w:r>
      <w:r w:rsidRPr="00AE4834">
        <w:rPr>
          <w:rStyle w:val="StyleUnderline"/>
          <w:rFonts w:eastAsia="Calibri"/>
        </w:rPr>
        <w:t>physical</w:t>
      </w:r>
      <w:r w:rsidRPr="00AE4834">
        <w:rPr>
          <w:rStyle w:val="StyleUnderline"/>
        </w:rPr>
        <w:t xml:space="preserve"> </w:t>
      </w:r>
      <w:r w:rsidRPr="00AE4834">
        <w:rPr>
          <w:rStyle w:val="StyleUnderline"/>
          <w:rFonts w:eastAsia="Calibri"/>
        </w:rPr>
        <w:t>harms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Physically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possibly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hard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process</w:t>
      </w:r>
      <w:r w:rsidRPr="00AE4834">
        <w:rPr>
          <w:sz w:val="8"/>
        </w:rPr>
        <w:t xml:space="preserve"> </w:t>
      </w:r>
      <w:r w:rsidRPr="00AE4834">
        <w:rPr>
          <w:rFonts w:eastAsia="Calibri"/>
          <w:sz w:val="8"/>
        </w:rPr>
        <w:t>of</w:t>
      </w:r>
      <w:r w:rsidRPr="00AE4834">
        <w:rPr>
          <w:sz w:val="8"/>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cause</w:t>
      </w:r>
      <w:r w:rsidRPr="00AE4834">
        <w:rPr>
          <w:sz w:val="8"/>
        </w:rPr>
        <w:t xml:space="preserve"> </w:t>
      </w:r>
      <w:r w:rsidRPr="00AE4834">
        <w:rPr>
          <w:rStyle w:val="StyleUnderline"/>
          <w:rFonts w:eastAsia="Calibri"/>
        </w:rPr>
        <w:t>premature</w:t>
      </w:r>
      <w:r w:rsidRPr="00AE4834">
        <w:rPr>
          <w:rStyle w:val="StyleUnderline"/>
        </w:rPr>
        <w:t xml:space="preserve"> </w:t>
      </w:r>
      <w:r w:rsidRPr="00AE4834">
        <w:rPr>
          <w:rStyle w:val="StyleUnderline"/>
          <w:rFonts w:eastAsia="Calibri"/>
        </w:rPr>
        <w:t>death</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winter</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killed</w:t>
      </w:r>
      <w:r w:rsidRPr="00AE4834">
        <w:rPr>
          <w:rStyle w:val="StyleUnderline"/>
        </w:rPr>
        <w:t xml:space="preserve"> </w:t>
      </w:r>
      <w:r w:rsidRPr="00AE4834">
        <w:rPr>
          <w:rStyle w:val="StyleUnderline"/>
          <w:rFonts w:eastAsia="Calibri"/>
        </w:rPr>
        <w:t>everyone</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just</w:t>
      </w:r>
      <w:r w:rsidRPr="00AE4834">
        <w:rPr>
          <w:rStyle w:val="StyleUnderline"/>
        </w:rPr>
        <w:t xml:space="preserve"> </w:t>
      </w:r>
      <w:r w:rsidRPr="00AE4834">
        <w:rPr>
          <w:rStyle w:val="StyleUnderline"/>
          <w:rFonts w:eastAsia="Calibri"/>
        </w:rPr>
        <w:t>every</w:t>
      </w:r>
      <w:r w:rsidRPr="00AE4834">
        <w:rPr>
          <w:rStyle w:val="StyleUnderline"/>
        </w:rPr>
        <w:t xml:space="preserve"> </w:t>
      </w:r>
      <w:r w:rsidRPr="00AE4834">
        <w:rPr>
          <w:rStyle w:val="StyleUnderline"/>
          <w:rFonts w:eastAsia="Calibri"/>
        </w:rPr>
        <w:t>woman</w:t>
      </w:r>
      <w:r w:rsidRPr="00AE4834">
        <w:rPr>
          <w:rStyle w:val="StyleUnderline"/>
        </w:rPr>
        <w:t xml:space="preserve"> </w:t>
      </w:r>
      <w:r w:rsidRPr="00AE4834">
        <w:rPr>
          <w:rStyle w:val="StyleUnderline"/>
          <w:rFonts w:eastAsia="Calibri"/>
        </w:rPr>
        <w:t>under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age</w:t>
      </w:r>
      <w:r w:rsidRPr="00AE4834">
        <w:rPr>
          <w:rStyle w:val="StyleUnderline"/>
        </w:rPr>
        <w:t xml:space="preserve"> </w:t>
      </w:r>
      <w:r w:rsidRPr="00AE4834">
        <w:rPr>
          <w:rStyle w:val="StyleUnderline"/>
          <w:rFonts w:eastAsia="Calibri"/>
        </w:rPr>
        <w:t>of</w:t>
      </w:r>
      <w:r w:rsidRPr="00AE4834">
        <w:rPr>
          <w:rStyle w:val="StyleUnderline"/>
        </w:rPr>
        <w:t xml:space="preserve"> 50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clear</w:t>
      </w:r>
      <w:r w:rsidRPr="00AE4834">
        <w:rPr>
          <w:rStyle w:val="StyleUnderline"/>
        </w:rPr>
        <w:t xml:space="preserve"> </w:t>
      </w:r>
      <w:r w:rsidRPr="00AE4834">
        <w:rPr>
          <w:rStyle w:val="StyleUnderline"/>
          <w:rFonts w:eastAsia="Calibri"/>
        </w:rPr>
        <w:t>example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such</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case</w:t>
      </w:r>
      <w:r w:rsidRPr="00AE4834">
        <w:rPr>
          <w:sz w:val="8"/>
        </w:rPr>
        <w:t xml:space="preserve">. </w:t>
      </w:r>
      <w:r w:rsidRPr="00AE4834">
        <w:rPr>
          <w:rFonts w:eastAsia="Calibri"/>
          <w:sz w:val="8"/>
        </w:rPr>
        <w:t>Obviously</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types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themselves</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eventually</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standard</w:t>
      </w:r>
      <w:r w:rsidRPr="00AE4834">
        <w:rPr>
          <w:sz w:val="8"/>
        </w:rPr>
        <w:t xml:space="preserve"> </w:t>
      </w:r>
      <w:r w:rsidRPr="00AE4834">
        <w:rPr>
          <w:rFonts w:eastAsia="Calibri"/>
          <w:sz w:val="8"/>
        </w:rPr>
        <w:t>expected</w:t>
      </w:r>
      <w:r w:rsidRPr="00AE4834">
        <w:rPr>
          <w:sz w:val="8"/>
        </w:rPr>
        <w:t xml:space="preserve"> </w:t>
      </w:r>
      <w:r w:rsidRPr="00AE4834">
        <w:rPr>
          <w:rFonts w:eastAsia="Calibri"/>
          <w:sz w:val="8"/>
        </w:rPr>
        <w:t>lifespan</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accidents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spontaneously</w:t>
      </w:r>
      <w:r w:rsidRPr="00AE4834">
        <w:rPr>
          <w:sz w:val="8"/>
        </w:rPr>
        <w:t xml:space="preserve"> </w:t>
      </w:r>
      <w:r w:rsidRPr="00AE4834">
        <w:rPr>
          <w:rFonts w:eastAsia="Calibri"/>
          <w:sz w:val="8"/>
        </w:rPr>
        <w:t>occurring</w:t>
      </w:r>
      <w:r w:rsidRPr="00AE4834">
        <w:rPr>
          <w:sz w:val="8"/>
        </w:rPr>
        <w:t xml:space="preserve"> </w:t>
      </w:r>
      <w:r w:rsidRPr="00AE4834">
        <w:rPr>
          <w:rFonts w:eastAsia="Calibri"/>
          <w:sz w:val="8"/>
        </w:rPr>
        <w:t>incurable</w:t>
      </w:r>
      <w:r w:rsidRPr="00AE4834">
        <w:rPr>
          <w:sz w:val="8"/>
        </w:rPr>
        <w:t xml:space="preserve"> </w:t>
      </w:r>
      <w:r w:rsidRPr="00AE4834">
        <w:rPr>
          <w:rFonts w:eastAsia="Calibri"/>
          <w:sz w:val="8"/>
        </w:rPr>
        <w:t>cancers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disease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agent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unavoidably</w:t>
      </w:r>
      <w:r w:rsidRPr="00AE4834">
        <w:rPr>
          <w:sz w:val="8"/>
        </w:rPr>
        <w:t xml:space="preserve"> </w:t>
      </w:r>
      <w:r w:rsidRPr="00AE4834">
        <w:rPr>
          <w:rFonts w:eastAsia="Calibri"/>
          <w:sz w:val="8"/>
        </w:rPr>
        <w:t>kills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prematurely</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w:t>
      </w:r>
      <w:r w:rsidRPr="00AE4834">
        <w:rPr>
          <w:rFonts w:eastAsia="Calibri"/>
          <w:sz w:val="8"/>
        </w:rPr>
        <w:t>components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figure</w:t>
      </w:r>
      <w:r w:rsidRPr="00AE4834">
        <w:rPr>
          <w:sz w:val="8"/>
        </w:rPr>
        <w:t xml:space="preserve"> </w:t>
      </w:r>
      <w:r w:rsidRPr="00AE4834">
        <w:rPr>
          <w:rFonts w:eastAsia="Calibri"/>
          <w:sz w:val="8"/>
        </w:rPr>
        <w:t>prominently</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w:t>
      </w:r>
      <w:r w:rsidRPr="00AE4834">
        <w:rPr>
          <w:rFonts w:eastAsia="Calibri"/>
          <w:sz w:val="8"/>
        </w:rPr>
        <w:t>Scanlon</w:t>
      </w:r>
      <w:r w:rsidRPr="00AE4834">
        <w:rPr>
          <w:sz w:val="8"/>
        </w:rPr>
        <w:t xml:space="preserve"> 1998, 214).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settled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setback</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whilst</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.7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debate</w:t>
      </w:r>
      <w:r w:rsidRPr="00AE4834">
        <w:rPr>
          <w:sz w:val="8"/>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caused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die</w:t>
      </w:r>
      <w:r w:rsidRPr="00AE4834">
        <w:rPr>
          <w:rStyle w:val="StyleUnderline"/>
        </w:rPr>
        <w:t xml:space="preserve"> </w:t>
      </w:r>
      <w:r w:rsidRPr="00AE4834">
        <w:rPr>
          <w:rStyle w:val="StyleUnderline"/>
          <w:rFonts w:eastAsia="Calibri"/>
        </w:rPr>
        <w:t>prematurely</w:t>
      </w:r>
      <w:r w:rsidRPr="00AE4834">
        <w:rPr>
          <w:rStyle w:val="StyleUnderline"/>
        </w:rPr>
        <w:t xml:space="preserve"> </w:t>
      </w:r>
      <w:r w:rsidRPr="00AE4834">
        <w:rPr>
          <w:rStyle w:val="StyleUnderline"/>
          <w:rFonts w:eastAsia="Calibri"/>
        </w:rPr>
        <w:t>can</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reason</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fails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show</w:t>
      </w:r>
      <w:r w:rsidRPr="00AE4834">
        <w:rPr>
          <w:rStyle w:val="StyleUnderline"/>
        </w:rPr>
        <w:t xml:space="preserve"> </w:t>
      </w:r>
      <w:r w:rsidRPr="00AE4834">
        <w:rPr>
          <w:rStyle w:val="StyleUnderline"/>
          <w:rFonts w:eastAsia="Calibri"/>
        </w:rPr>
        <w:t>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as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rational</w:t>
      </w:r>
      <w:r w:rsidRPr="00AE4834">
        <w:rPr>
          <w:rStyle w:val="StyleUnderline"/>
        </w:rPr>
        <w:t xml:space="preserve"> </w:t>
      </w:r>
      <w:r w:rsidRPr="00AE4834">
        <w:rPr>
          <w:rStyle w:val="StyleUnderline"/>
          <w:rFonts w:eastAsia="Calibri"/>
        </w:rPr>
        <w:t>agent</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recognizing</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beings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preserve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death</w:t>
      </w:r>
      <w:r w:rsidRPr="00AE4834">
        <w:rPr>
          <w:sz w:val="8"/>
        </w:rPr>
        <w:t>: ‘</w:t>
      </w:r>
      <w:r w:rsidRPr="00AE4834">
        <w:rPr>
          <w:rStyle w:val="StyleUnderline"/>
          <w:rFonts w:eastAsia="Calibri"/>
        </w:rPr>
        <w:t>appreciating</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primarily</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matter</w:t>
      </w:r>
      <w:r w:rsidRPr="00AE4834">
        <w:rPr>
          <w:rStyle w:val="StyleUnderline"/>
        </w:rPr>
        <w:t xml:space="preserve"> </w:t>
      </w:r>
      <w:r w:rsidRPr="00AE4834">
        <w:rPr>
          <w:rStyle w:val="StyleUnderline"/>
          <w:rFonts w:eastAsia="Calibri"/>
        </w:rPr>
        <w:t>of</w:t>
      </w:r>
      <w:r w:rsidRPr="00AE4834">
        <w:rPr>
          <w:sz w:val="8"/>
        </w:rPr>
        <w:t xml:space="preserve"> </w:t>
      </w:r>
      <w:r w:rsidRPr="00AE4834">
        <w:rPr>
          <w:rStyle w:val="StyleUnderline"/>
          <w:rFonts w:eastAsia="Calibri"/>
        </w:rPr>
        <w:t>seeing</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as</w:t>
      </w:r>
      <w:r w:rsidRPr="00AE4834">
        <w:rPr>
          <w:sz w:val="8"/>
        </w:rPr>
        <w:t xml:space="preserve"> </w:t>
      </w:r>
      <w:r w:rsidRPr="00AE4834">
        <w:rPr>
          <w:rFonts w:eastAsia="Calibri"/>
          <w:sz w:val="8"/>
        </w:rPr>
        <w:t>something</w:t>
      </w:r>
      <w:r w:rsidRPr="00AE4834">
        <w:rPr>
          <w:sz w:val="8"/>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respected</w:t>
      </w:r>
      <w:r w:rsidRPr="00AE4834">
        <w:rPr>
          <w:sz w:val="8"/>
        </w:rPr>
        <w:t xml:space="preserve">, </w:t>
      </w:r>
      <w:r w:rsidRPr="00AE4834">
        <w:rPr>
          <w:rFonts w:eastAsia="Calibri"/>
          <w:sz w:val="8"/>
        </w:rPr>
        <w:t>where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well</w:t>
      </w:r>
      <w:r w:rsidRPr="00AE4834">
        <w:rPr>
          <w:sz w:val="8"/>
        </w:rPr>
        <w:t>’ (</w:t>
      </w:r>
      <w:r w:rsidRPr="00AE4834">
        <w:rPr>
          <w:rFonts w:eastAsia="Calibri"/>
          <w:sz w:val="8"/>
        </w:rPr>
        <w:t>Scanlon</w:t>
      </w:r>
      <w:r w:rsidRPr="00AE4834">
        <w:rPr>
          <w:sz w:val="8"/>
        </w:rPr>
        <w:t xml:space="preserve"> 1998, 104).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abstract</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wrongfully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faces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unending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she</w:t>
      </w:r>
      <w:r w:rsidRPr="00AE4834">
        <w:rPr>
          <w:sz w:val="8"/>
        </w:rPr>
        <w:t xml:space="preserve"> </w:t>
      </w:r>
      <w:r w:rsidRPr="00AE4834">
        <w:rPr>
          <w:rFonts w:eastAsia="Calibri"/>
          <w:sz w:val="8"/>
        </w:rPr>
        <w:t>wishes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committing</w:t>
      </w:r>
      <w:r w:rsidRPr="00AE4834">
        <w:rPr>
          <w:sz w:val="8"/>
        </w:rPr>
        <w:t xml:space="preserve"> </w:t>
      </w:r>
      <w:r w:rsidRPr="00AE4834">
        <w:rPr>
          <w:rFonts w:eastAsia="Calibri"/>
          <w:sz w:val="8"/>
        </w:rPr>
        <w:t>suicide</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suicidal</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seeking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note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emphasizes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person</w:t>
      </w:r>
      <w:r w:rsidRPr="00AE4834">
        <w:rPr>
          <w:sz w:val="8"/>
        </w:rPr>
        <w:t>-</w:t>
      </w:r>
      <w:r w:rsidRPr="00AE4834">
        <w:rPr>
          <w:rFonts w:eastAsia="Calibri"/>
          <w:sz w:val="8"/>
        </w:rPr>
        <w:t>affecting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because</w:t>
      </w:r>
      <w:r w:rsidRPr="00AE4834">
        <w:rPr>
          <w:sz w:val="8"/>
        </w:rPr>
        <w:t xml:space="preserve"> </w:t>
      </w:r>
      <w:r w:rsidRPr="00AE4834">
        <w:rPr>
          <w:rStyle w:val="StyleUnderline"/>
          <w:rFonts w:eastAsia="Calibri"/>
        </w:rPr>
        <w:t>taking</w:t>
      </w:r>
      <w:r w:rsidRPr="00AE4834">
        <w:rPr>
          <w:rStyle w:val="StyleUnderline"/>
        </w:rPr>
        <w:t xml:space="preserve"> </w:t>
      </w:r>
      <w:r w:rsidRPr="00AE4834">
        <w:rPr>
          <w:rStyle w:val="StyleUnderline"/>
          <w:rFonts w:eastAsia="Calibri"/>
        </w:rPr>
        <w:t>someone</w:t>
      </w:r>
      <w:r w:rsidRPr="00AE4834">
        <w:rPr>
          <w:rStyle w:val="StyleUnderline"/>
        </w:rPr>
        <w:t>’</w:t>
      </w:r>
      <w:r w:rsidRPr="00AE4834">
        <w:rPr>
          <w:rStyle w:val="StyleUnderline"/>
          <w:rFonts w:eastAsia="Calibri"/>
        </w:rPr>
        <w:t>s</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their</w:t>
      </w:r>
      <w:r w:rsidRPr="00AE4834">
        <w:rPr>
          <w:rStyle w:val="StyleUnderline"/>
        </w:rPr>
        <w:t xml:space="preserve"> </w:t>
      </w:r>
      <w:r w:rsidRPr="00AE4834">
        <w:rPr>
          <w:rStyle w:val="StyleUnderline"/>
          <w:rFonts w:eastAsia="Calibri"/>
        </w:rPr>
        <w:t>permission</w:t>
      </w:r>
      <w:r w:rsidRPr="00AE4834">
        <w:rPr>
          <w:rStyle w:val="StyleUnderline"/>
        </w:rPr>
        <w:t xml:space="preserve"> </w:t>
      </w:r>
      <w:r w:rsidRPr="00AE4834">
        <w:rPr>
          <w:rStyle w:val="StyleUnderline"/>
          <w:rFonts w:eastAsia="Calibri"/>
        </w:rPr>
        <w:t>shows</w:t>
      </w:r>
      <w:r w:rsidRPr="00AE4834">
        <w:rPr>
          <w:rStyle w:val="StyleUnderline"/>
        </w:rPr>
        <w:t xml:space="preserve"> </w:t>
      </w:r>
      <w:r w:rsidRPr="00AE4834">
        <w:rPr>
          <w:rStyle w:val="StyleUnderline"/>
          <w:rFonts w:eastAsia="Calibri"/>
        </w:rPr>
        <w:t>disrespect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supports</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inclusion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formula</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side</w:t>
      </w:r>
      <w:r w:rsidRPr="00AE4834">
        <w:rPr>
          <w:sz w:val="8"/>
        </w:rPr>
        <w:t xml:space="preserve"> </w:t>
      </w:r>
      <w:r w:rsidRPr="00AE4834">
        <w:rPr>
          <w:rFonts w:eastAsia="Calibri"/>
          <w:sz w:val="8"/>
        </w:rPr>
        <w:t>ends</w:t>
      </w:r>
      <w:r w:rsidRPr="00AE4834">
        <w:rPr>
          <w:sz w:val="8"/>
        </w:rPr>
        <w:t xml:space="preserve"> </w:t>
      </w:r>
      <w:r w:rsidRPr="00AE4834">
        <w:rPr>
          <w:rFonts w:eastAsia="Calibri"/>
          <w:sz w:val="8"/>
        </w:rPr>
        <w:t>up</w:t>
      </w:r>
      <w:r w:rsidRPr="00AE4834">
        <w:rPr>
          <w:sz w:val="8"/>
        </w:rPr>
        <w:t xml:space="preserve"> </w:t>
      </w:r>
      <w:r w:rsidRPr="00AE4834">
        <w:rPr>
          <w:rFonts w:eastAsia="Calibri"/>
          <w:sz w:val="8"/>
        </w:rPr>
        <w:t>winning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debate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died</w:t>
      </w:r>
      <w:r w:rsidRPr="00AE4834">
        <w:rPr>
          <w:sz w:val="8"/>
        </w:rPr>
        <w:t xml:space="preserve">, </w:t>
      </w:r>
      <w:r w:rsidRPr="00AE4834">
        <w:rPr>
          <w:rFonts w:eastAsia="Calibri"/>
          <w:sz w:val="8"/>
        </w:rPr>
        <w:t>ending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consent</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disrespect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presumably</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die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manner</w:t>
      </w:r>
      <w:r w:rsidRPr="00AE4834">
        <w:rPr>
          <w:sz w:val="8"/>
        </w:rPr>
        <w:t xml:space="preserve">. </w:t>
      </w:r>
      <w:r w:rsidRPr="00AE4834">
        <w:rPr>
          <w:rFonts w:eastAsia="Calibri"/>
          <w:sz w:val="8"/>
        </w:rPr>
        <w:t>Thus</w:t>
      </w:r>
      <w:r w:rsidRPr="00AE4834">
        <w:rPr>
          <w:sz w:val="8"/>
        </w:rPr>
        <w:t xml:space="preserve">, </w:t>
      </w:r>
      <w:r w:rsidRPr="00AE4834">
        <w:rPr>
          <w:rStyle w:val="Emphasis"/>
          <w:rFonts w:eastAsia="Calibri"/>
        </w:rPr>
        <w:t>if</w:t>
      </w:r>
      <w:r w:rsidRPr="00AE4834">
        <w:rPr>
          <w:rStyle w:val="Emphasis"/>
        </w:rPr>
        <w:t xml:space="preserve"> </w:t>
      </w:r>
      <w:r w:rsidRPr="00AE4834">
        <w:rPr>
          <w:rStyle w:val="Emphasis"/>
          <w:rFonts w:eastAsia="Calibri"/>
        </w:rPr>
        <w:t>they</w:t>
      </w:r>
      <w:r w:rsidRPr="00AE4834">
        <w:rPr>
          <w:rStyle w:val="Emphasis"/>
        </w:rPr>
        <w:t xml:space="preserve"> </w:t>
      </w:r>
      <w:r w:rsidRPr="00AE4834">
        <w:rPr>
          <w:rStyle w:val="Emphasis"/>
          <w:rFonts w:eastAsia="Calibri"/>
        </w:rPr>
        <w:t>are</w:t>
      </w:r>
      <w:r w:rsidRPr="00AE4834">
        <w:rPr>
          <w:rStyle w:val="Emphasis"/>
        </w:rPr>
        <w:t xml:space="preserve"> </w:t>
      </w:r>
      <w:r w:rsidRPr="00AE4834">
        <w:rPr>
          <w:rStyle w:val="Emphasis"/>
          <w:rFonts w:eastAsia="Calibri"/>
        </w:rPr>
        <w:t>killed</w:t>
      </w:r>
      <w:r w:rsidRPr="00AE4834">
        <w:rPr>
          <w:rStyle w:val="Emphasis"/>
        </w:rPr>
        <w:t xml:space="preserve"> </w:t>
      </w:r>
      <w:r w:rsidRPr="00AE4834">
        <w:rPr>
          <w:rStyle w:val="Emphasis"/>
          <w:rFonts w:eastAsia="Calibri"/>
        </w:rPr>
        <w:t>without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consent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interests</w:t>
      </w:r>
      <w:r w:rsidRPr="00AE4834">
        <w:rPr>
          <w:rStyle w:val="Emphasis"/>
        </w:rPr>
        <w:t xml:space="preserve"> </w:t>
      </w:r>
      <w:r w:rsidRPr="00AE4834">
        <w:rPr>
          <w:rStyle w:val="Emphasis"/>
          <w:rFonts w:eastAsia="Calibri"/>
        </w:rPr>
        <w:t>have</w:t>
      </w:r>
      <w:r w:rsidRPr="00AE4834">
        <w:rPr>
          <w:rStyle w:val="Emphasis"/>
        </w:rPr>
        <w:t xml:space="preserve"> </w:t>
      </w:r>
      <w:r w:rsidRPr="00AE4834">
        <w:rPr>
          <w:rStyle w:val="Emphasis"/>
          <w:rFonts w:eastAsia="Calibri"/>
        </w:rPr>
        <w:t>not</w:t>
      </w:r>
      <w:r w:rsidRPr="00AE4834">
        <w:rPr>
          <w:rStyle w:val="Emphasis"/>
        </w:rPr>
        <w:t xml:space="preserve"> </w:t>
      </w:r>
      <w:r w:rsidRPr="00AE4834">
        <w:rPr>
          <w:rStyle w:val="Emphasis"/>
          <w:rFonts w:eastAsia="Calibri"/>
        </w:rPr>
        <w:t>been</w:t>
      </w:r>
      <w:r w:rsidRPr="00AE4834">
        <w:rPr>
          <w:rStyle w:val="Emphasis"/>
        </w:rPr>
        <w:t xml:space="preserve"> </w:t>
      </w:r>
      <w:proofErr w:type="gramStart"/>
      <w:r w:rsidRPr="00AE4834">
        <w:rPr>
          <w:rStyle w:val="Emphasis"/>
          <w:rFonts w:eastAsia="Calibri"/>
        </w:rPr>
        <w:t>taken</w:t>
      </w:r>
      <w:r w:rsidRPr="00AE4834">
        <w:rPr>
          <w:rStyle w:val="Emphasis"/>
        </w:rPr>
        <w:t xml:space="preserve"> </w:t>
      </w:r>
      <w:r w:rsidRPr="00AE4834">
        <w:rPr>
          <w:rStyle w:val="Emphasis"/>
          <w:rFonts w:eastAsia="Calibri"/>
        </w:rPr>
        <w:t>into</w:t>
      </w:r>
      <w:r w:rsidRPr="00AE4834">
        <w:rPr>
          <w:rStyle w:val="Emphasis"/>
        </w:rPr>
        <w:t xml:space="preserve"> </w:t>
      </w:r>
      <w:r w:rsidRPr="00AE4834">
        <w:rPr>
          <w:rStyle w:val="Emphasis"/>
          <w:rFonts w:eastAsia="Calibri"/>
        </w:rPr>
        <w:t>account</w:t>
      </w:r>
      <w:proofErr w:type="gramEnd"/>
      <w:r w:rsidRPr="00AE4834">
        <w:rPr>
          <w:sz w:val="8"/>
        </w:rPr>
        <w:t xml:space="preserve">, </w:t>
      </w:r>
      <w:r w:rsidRPr="00AE4834">
        <w:rPr>
          <w:rFonts w:eastAsia="Calibri"/>
          <w:sz w:val="8"/>
        </w:rPr>
        <w:t>and</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allowed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.8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true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resulting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surgically</w:t>
      </w:r>
      <w:r w:rsidRPr="00AE4834">
        <w:rPr>
          <w:sz w:val="8"/>
        </w:rPr>
        <w:t xml:space="preserve"> </w:t>
      </w:r>
      <w:r w:rsidRPr="00AE4834">
        <w:rPr>
          <w:rFonts w:eastAsia="Calibri"/>
          <w:sz w:val="8"/>
        </w:rPr>
        <w:t>removing</w:t>
      </w:r>
      <w:r w:rsidRPr="00AE4834">
        <w:rPr>
          <w:sz w:val="8"/>
        </w:rPr>
        <w:t xml:space="preserve"> </w:t>
      </w:r>
      <w:r w:rsidRPr="00AE4834">
        <w:rPr>
          <w:rFonts w:eastAsia="Calibri"/>
          <w:sz w:val="8"/>
        </w:rPr>
        <w:t>everyone</w:t>
      </w:r>
      <w:r w:rsidRPr="00AE4834">
        <w:rPr>
          <w:sz w:val="8"/>
        </w:rPr>
        <w:t>’</w:t>
      </w:r>
      <w:r w:rsidRPr="00AE4834">
        <w:rPr>
          <w:rFonts w:eastAsia="Calibri"/>
          <w:sz w:val="8"/>
        </w:rPr>
        <w:t>s</w:t>
      </w:r>
      <w:r w:rsidRPr="00AE4834">
        <w:rPr>
          <w:sz w:val="8"/>
        </w:rPr>
        <w:t xml:space="preserve"> </w:t>
      </w:r>
      <w:r w:rsidRPr="00AE4834">
        <w:rPr>
          <w:rFonts w:eastAsia="Calibri"/>
          <w:sz w:val="8"/>
        </w:rPr>
        <w:t>reproductive</w:t>
      </w:r>
      <w:r w:rsidRPr="00AE4834">
        <w:rPr>
          <w:sz w:val="8"/>
        </w:rPr>
        <w:t xml:space="preserve"> </w:t>
      </w:r>
      <w:r w:rsidRPr="00AE4834">
        <w:rPr>
          <w:rFonts w:eastAsia="Calibri"/>
          <w:sz w:val="8"/>
        </w:rPr>
        <w:t>organs</w:t>
      </w:r>
      <w:r w:rsidRPr="00AE4834">
        <w:rPr>
          <w:sz w:val="8"/>
        </w:rPr>
        <w:t xml:space="preserve"> </w:t>
      </w:r>
      <w:proofErr w:type="gramStart"/>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proofErr w:type="gramEnd"/>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bomb</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kill</w:t>
      </w:r>
      <w:r w:rsidRPr="00AE4834">
        <w:rPr>
          <w:rStyle w:val="StyleUnderline"/>
        </w:rPr>
        <w:t xml:space="preserve"> </w:t>
      </w:r>
      <w:proofErr w:type="gramStart"/>
      <w:r w:rsidRPr="00AE4834">
        <w:rPr>
          <w:rStyle w:val="StyleUnderline"/>
          <w:rFonts w:eastAsia="Calibri"/>
        </w:rPr>
        <w:t>anyone</w:t>
      </w:r>
      <w:r w:rsidRPr="00AE4834">
        <w:rPr>
          <w:rStyle w:val="StyleUnderline"/>
        </w:rPr>
        <w:t xml:space="preserve">, </w:t>
      </w:r>
      <w:r w:rsidRPr="00AE4834">
        <w:rPr>
          <w:rStyle w:val="StyleUnderline"/>
          <w:rFonts w:eastAsia="Calibri"/>
        </w:rPr>
        <w:t>but</w:t>
      </w:r>
      <w:proofErr w:type="gramEnd"/>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painfully</w:t>
      </w:r>
      <w:r w:rsidRPr="00AE4834">
        <w:rPr>
          <w:rStyle w:val="StyleUnderline"/>
        </w:rPr>
        <w:t xml:space="preserve"> </w:t>
      </w:r>
      <w:r w:rsidRPr="00AE4834">
        <w:rPr>
          <w:rStyle w:val="StyleUnderline"/>
          <w:rFonts w:eastAsia="Calibri"/>
        </w:rPr>
        <w:t>render</w:t>
      </w:r>
      <w:r w:rsidRPr="00AE4834">
        <w:rPr>
          <w:rStyle w:val="StyleUnderline"/>
        </w:rPr>
        <w:t xml:space="preserve"> </w:t>
      </w:r>
      <w:r w:rsidRPr="00AE4834">
        <w:rPr>
          <w:rStyle w:val="StyleUnderline"/>
          <w:rFonts w:eastAsia="Calibri"/>
        </w:rPr>
        <w:t>them</w:t>
      </w:r>
      <w:r w:rsidRPr="00AE4834">
        <w:rPr>
          <w:rStyle w:val="StyleUnderline"/>
        </w:rPr>
        <w:t xml:space="preserve"> </w:t>
      </w:r>
      <w:r w:rsidRPr="00AE4834">
        <w:rPr>
          <w:rStyle w:val="StyleUnderline"/>
          <w:rFonts w:eastAsia="Calibri"/>
        </w:rPr>
        <w:t>infertile</w:t>
      </w:r>
      <w:r w:rsidRPr="00AE4834">
        <w:rPr>
          <w:rStyle w:val="StyleUnderline"/>
        </w:rPr>
        <w:t xml:space="preserve"> </w:t>
      </w:r>
      <w:r w:rsidRPr="00AE4834">
        <w:rPr>
          <w:rStyle w:val="StyleUnderline"/>
          <w:rFonts w:eastAsia="Calibri"/>
        </w:rPr>
        <w:t>through</w:t>
      </w:r>
      <w:r w:rsidRPr="00AE4834">
        <w:rPr>
          <w:rStyle w:val="StyleUnderline"/>
        </w:rPr>
        <w:t xml:space="preserve"> </w:t>
      </w:r>
      <w:r w:rsidRPr="00AE4834">
        <w:rPr>
          <w:rStyle w:val="StyleUnderline"/>
          <w:rFonts w:eastAsia="Calibri"/>
        </w:rPr>
        <w:t>illness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injury</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bombs</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proofErr w:type="gramStart"/>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incident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situation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bomb</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killed</w:t>
      </w:r>
      <w:r w:rsidRPr="00AE4834">
        <w:rPr>
          <w:sz w:val="8"/>
        </w:rPr>
        <w:t xml:space="preserve"> </w:t>
      </w:r>
      <w:r w:rsidRPr="00AE4834">
        <w:rPr>
          <w:rFonts w:eastAsia="Calibri"/>
          <w:sz w:val="8"/>
        </w:rPr>
        <w:t>enough</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remained</w:t>
      </w:r>
      <w:r w:rsidRPr="00AE4834">
        <w:rPr>
          <w:sz w:val="8"/>
        </w:rPr>
        <w:t xml:space="preserve"> </w:t>
      </w:r>
      <w:r w:rsidRPr="00AE4834">
        <w:rPr>
          <w:rFonts w:eastAsia="Calibri"/>
          <w:sz w:val="8"/>
        </w:rPr>
        <w:t>alive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terrible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injuries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uncontroversial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infliction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plays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role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likely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rejected</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otherwise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queried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proofErr w:type="gramStart"/>
      <w:r w:rsidRPr="00AE4834">
        <w:rPr>
          <w:rFonts w:eastAsia="Calibri"/>
          <w:sz w:val="8"/>
        </w:rPr>
        <w:t>actually</w:t>
      </w:r>
      <w:r w:rsidRPr="00AE4834">
        <w:rPr>
          <w:sz w:val="8"/>
        </w:rPr>
        <w:t xml:space="preserve"> </w:t>
      </w:r>
      <w:r w:rsidRPr="00AE4834">
        <w:rPr>
          <w:rFonts w:eastAsia="Calibri"/>
          <w:sz w:val="8"/>
        </w:rPr>
        <w:t>the</w:t>
      </w:r>
      <w:proofErr w:type="gramEnd"/>
      <w:r w:rsidRPr="00AE4834">
        <w:rPr>
          <w:sz w:val="8"/>
        </w:rPr>
        <w:t xml:space="preserve"> </w:t>
      </w:r>
      <w:r w:rsidRPr="00AE4834">
        <w:rPr>
          <w:rFonts w:eastAsia="Calibri"/>
          <w:sz w:val="8"/>
        </w:rPr>
        <w:t>involuntariness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suffers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base</w:t>
      </w:r>
      <w:r w:rsidRPr="00AE4834">
        <w:rPr>
          <w:sz w:val="8"/>
        </w:rPr>
        <w:t xml:space="preserve"> </w:t>
      </w:r>
      <w:r w:rsidRPr="00AE4834">
        <w:rPr>
          <w:rFonts w:eastAsia="Calibri"/>
          <w:sz w:val="8"/>
        </w:rPr>
        <w:t>jumping</w:t>
      </w:r>
      <w:r w:rsidRPr="00AE4834">
        <w:rPr>
          <w:sz w:val="8"/>
        </w:rPr>
        <w:t xml:space="preserve"> </w:t>
      </w:r>
      <w:r w:rsidRPr="00AE4834">
        <w:rPr>
          <w:rFonts w:eastAsia="Calibri"/>
          <w:sz w:val="8"/>
        </w:rPr>
        <w:t>or</w:t>
      </w:r>
      <w:r w:rsidRPr="00AE4834">
        <w:rPr>
          <w:sz w:val="8"/>
        </w:rPr>
        <w:t xml:space="preserve"> </w:t>
      </w:r>
      <w:proofErr w:type="gramStart"/>
      <w:r w:rsidRPr="00AE4834">
        <w:rPr>
          <w:rFonts w:eastAsia="Calibri"/>
          <w:sz w:val="8"/>
        </w:rPr>
        <w:t>life</w:t>
      </w:r>
      <w:r w:rsidRPr="00AE4834">
        <w:rPr>
          <w:sz w:val="8"/>
        </w:rPr>
        <w:t>-</w:t>
      </w:r>
      <w:r w:rsidRPr="00AE4834">
        <w:rPr>
          <w:rFonts w:eastAsia="Calibri"/>
          <w:sz w:val="8"/>
        </w:rPr>
        <w:t>saving</w:t>
      </w:r>
      <w:proofErr w:type="gramEnd"/>
      <w:r w:rsidRPr="00AE4834">
        <w:rPr>
          <w:sz w:val="8"/>
        </w:rPr>
        <w:t xml:space="preserve"> </w:t>
      </w:r>
      <w:r w:rsidRPr="00AE4834">
        <w:rPr>
          <w:rFonts w:eastAsia="Calibri"/>
          <w:sz w:val="8"/>
        </w:rPr>
        <w:t>or</w:t>
      </w:r>
      <w:r w:rsidRPr="00AE4834">
        <w:rPr>
          <w:sz w:val="8"/>
        </w:rPr>
        <w:t xml:space="preserve"> </w:t>
      </w:r>
      <w:r w:rsidRPr="00AE4834">
        <w:rPr>
          <w:rFonts w:eastAsia="Calibri"/>
          <w:sz w:val="8"/>
        </w:rPr>
        <w:t>improving</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hand</w:t>
      </w:r>
      <w:r w:rsidRPr="00AE4834">
        <w:rPr>
          <w:sz w:val="8"/>
        </w:rPr>
        <w:t xml:space="preserve">, </w:t>
      </w:r>
      <w:r w:rsidRPr="00AE4834">
        <w:rPr>
          <w:rFonts w:eastAsia="Calibri"/>
          <w:sz w:val="8"/>
        </w:rPr>
        <w:t>pushing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off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cliff</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cutting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scalpel</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difference</w:t>
      </w:r>
      <w:r w:rsidRPr="00AE4834">
        <w:rPr>
          <w:sz w:val="8"/>
        </w:rPr>
        <w:t xml:space="preserve"> </w:t>
      </w:r>
      <w:r w:rsidRPr="00AE4834">
        <w:rPr>
          <w:rFonts w:eastAsia="Calibri"/>
          <w:sz w:val="8"/>
        </w:rPr>
        <w:t>between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consented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risk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My</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separated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these</w:t>
      </w:r>
      <w:r w:rsidRPr="00AE4834">
        <w:rPr>
          <w:sz w:val="8"/>
        </w:rPr>
        <w:t xml:space="preserve"> </w:t>
      </w:r>
      <w:proofErr w:type="gramStart"/>
      <w:r w:rsidRPr="00AE4834">
        <w:rPr>
          <w:rFonts w:eastAsia="Calibri"/>
          <w:sz w:val="8"/>
        </w:rPr>
        <w:t>cases</w:t>
      </w:r>
      <w:proofErr w:type="gramEnd"/>
      <w:r w:rsidRPr="00AE4834">
        <w:rPr>
          <w:sz w:val="8"/>
        </w:rPr>
        <w:t xml:space="preserve"> </w:t>
      </w:r>
      <w:r w:rsidRPr="00AE4834">
        <w:rPr>
          <w:rFonts w:eastAsia="Calibri"/>
          <w:sz w:val="8"/>
        </w:rPr>
        <w:t>and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unwanted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subjected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proofErr w:type="gramStart"/>
      <w:r w:rsidRPr="00AE4834">
        <w:rPr>
          <w:rFonts w:eastAsia="Calibri"/>
          <w:sz w:val="8"/>
        </w:rPr>
        <w:t>Of</w:t>
      </w:r>
      <w:r w:rsidRPr="00AE4834">
        <w:rPr>
          <w:sz w:val="8"/>
        </w:rPr>
        <w:t xml:space="preserve"> </w:t>
      </w:r>
      <w:r w:rsidRPr="00AE4834">
        <w:rPr>
          <w:rFonts w:eastAsia="Calibri"/>
          <w:sz w:val="8"/>
        </w:rPr>
        <w:t>course</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mere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sufficient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declare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favour</w:t>
      </w:r>
      <w:proofErr w:type="spellEnd"/>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death</w:t>
      </w:r>
      <w:r w:rsidRPr="00AE4834">
        <w:rPr>
          <w:sz w:val="8"/>
        </w:rPr>
        <w:t>-</w:t>
      </w:r>
      <w:r w:rsidRPr="00AE4834">
        <w:rPr>
          <w:rFonts w:eastAsia="Calibri"/>
          <w:sz w:val="8"/>
        </w:rPr>
        <w:t>inducing</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rightfully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all</w:t>
      </w:r>
      <w:r w:rsidRPr="00AE4834">
        <w:rPr>
          <w:sz w:val="8"/>
        </w:rPr>
        <w:t>-</w:t>
      </w:r>
      <w:r w:rsidRPr="00AE4834">
        <w:rPr>
          <w:rFonts w:eastAsia="Calibri"/>
          <w:sz w:val="8"/>
        </w:rPr>
        <w:t>things</w:t>
      </w:r>
      <w:r w:rsidRPr="00AE4834">
        <w:rPr>
          <w:sz w:val="8"/>
        </w:rPr>
        <w:t>-</w:t>
      </w:r>
      <w:r w:rsidRPr="00AE4834">
        <w:rPr>
          <w:rFonts w:eastAsia="Calibri"/>
          <w:sz w:val="8"/>
        </w:rPr>
        <w:t>considered</w:t>
      </w:r>
      <w:r w:rsidRPr="00AE4834">
        <w:rPr>
          <w:sz w:val="8"/>
        </w:rPr>
        <w:t xml:space="preserve"> </w:t>
      </w:r>
      <w:r w:rsidRPr="00AE4834">
        <w:rPr>
          <w:rFonts w:eastAsia="Calibri"/>
          <w:sz w:val="8"/>
        </w:rPr>
        <w:t>hindrance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been</w:t>
      </w:r>
      <w:r w:rsidRPr="00AE4834">
        <w:rPr>
          <w:sz w:val="8"/>
        </w:rPr>
        <w:t xml:space="preserve"> </w:t>
      </w:r>
      <w:r w:rsidRPr="00AE4834">
        <w:rPr>
          <w:rFonts w:eastAsia="Calibri"/>
          <w:sz w:val="8"/>
        </w:rPr>
        <w:t>largely</w:t>
      </w:r>
      <w:r w:rsidRPr="00AE4834">
        <w:rPr>
          <w:sz w:val="8"/>
        </w:rPr>
        <w:t xml:space="preserve"> </w:t>
      </w:r>
      <w:r w:rsidRPr="00AE4834">
        <w:rPr>
          <w:rFonts w:eastAsia="Calibri"/>
          <w:sz w:val="8"/>
        </w:rPr>
        <w:t>responsible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pollution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recently</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beginning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improve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degrading</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favour</w:t>
      </w:r>
      <w:proofErr w:type="spellEnd"/>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weighed</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described</w:t>
      </w:r>
      <w:r w:rsidRPr="00AE4834">
        <w:rPr>
          <w:sz w:val="8"/>
        </w:rPr>
        <w:t xml:space="preserve"> </w:t>
      </w:r>
      <w:r w:rsidRPr="00AE4834">
        <w:rPr>
          <w:rFonts w:eastAsia="Calibri"/>
          <w:sz w:val="8"/>
        </w:rPr>
        <w:t>above</w:t>
      </w:r>
      <w:r w:rsidRPr="00AE4834">
        <w:rPr>
          <w:sz w:val="8"/>
        </w:rPr>
        <w:t xml:space="preserve"> </w:t>
      </w:r>
      <w:r w:rsidRPr="00AE4834">
        <w:rPr>
          <w:rFonts w:eastAsia="Calibri"/>
          <w:sz w:val="8"/>
        </w:rPr>
        <w:t>is</w:t>
      </w:r>
      <w:r w:rsidRPr="00AE4834">
        <w:rPr>
          <w:sz w:val="8"/>
        </w:rPr>
        <w:t xml:space="preserve"> </w:t>
      </w:r>
      <w:proofErr w:type="gramStart"/>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not</w:t>
      </w:r>
      <w:proofErr w:type="gramEnd"/>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determining</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countervail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avoid</w:t>
      </w:r>
      <w:r w:rsidRPr="00AE4834">
        <w:rPr>
          <w:sz w:val="8"/>
        </w:rPr>
        <w:t xml:space="preserve"> </w:t>
      </w:r>
      <w:r w:rsidRPr="00AE4834">
        <w:rPr>
          <w:rFonts w:eastAsia="Calibri"/>
          <w:sz w:val="8"/>
        </w:rPr>
        <w:t>pain</w:t>
      </w:r>
      <w:r w:rsidRPr="00AE4834">
        <w:rPr>
          <w:sz w:val="8"/>
        </w:rPr>
        <w:t>/</w:t>
      </w:r>
      <w:r w:rsidRPr="00AE4834">
        <w:rPr>
          <w:rFonts w:eastAsia="Calibri"/>
          <w:sz w:val="8"/>
        </w:rPr>
        <w:t>death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.9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forced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considerations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accomplished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quite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relevant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additional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w:t>
      </w:r>
      <w:r w:rsidRPr="00AE4834">
        <w:rPr>
          <w:sz w:val="8"/>
        </w:rPr>
        <w:t xml:space="preserve"> </w:t>
      </w:r>
      <w:r w:rsidRPr="00AE4834">
        <w:rPr>
          <w:rFonts w:eastAsia="Calibri"/>
          <w:sz w:val="8"/>
        </w:rPr>
        <w:t>now</w:t>
      </w:r>
      <w:r w:rsidRPr="00AE4834">
        <w:rPr>
          <w:sz w:val="8"/>
        </w:rPr>
        <w:t xml:space="preserve"> </w:t>
      </w:r>
      <w:r w:rsidRPr="00AE4834">
        <w:rPr>
          <w:rFonts w:eastAsia="Calibri"/>
          <w:sz w:val="8"/>
        </w:rPr>
        <w:t>turn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address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section</w:t>
      </w:r>
      <w:r w:rsidRPr="00AE4834">
        <w:rPr>
          <w:sz w:val="8"/>
        </w:rPr>
        <w:t xml:space="preserve">. 2.4. </w:t>
      </w:r>
      <w:r w:rsidRPr="00AE4834">
        <w:rPr>
          <w:rStyle w:val="Emphasis"/>
          <w:rFonts w:eastAsia="Calibri"/>
        </w:rPr>
        <w:t>Existing</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could</w:t>
      </w:r>
      <w:r w:rsidRPr="00AE4834">
        <w:rPr>
          <w:rStyle w:val="Emphasis"/>
        </w:rPr>
        <w:t xml:space="preserve"> </w:t>
      </w:r>
      <w:r w:rsidRPr="00AE4834">
        <w:rPr>
          <w:rStyle w:val="Emphasis"/>
          <w:rFonts w:eastAsia="Calibri"/>
        </w:rPr>
        <w:t>endure</w:t>
      </w:r>
      <w:r w:rsidRPr="00AE4834">
        <w:rPr>
          <w:rStyle w:val="Emphasis"/>
        </w:rPr>
        <w:t xml:space="preserve"> </w:t>
      </w:r>
      <w:r w:rsidRPr="00AE4834">
        <w:rPr>
          <w:rStyle w:val="Emphasis"/>
          <w:rFonts w:eastAsia="Calibri"/>
        </w:rPr>
        <w:t>non</w:t>
      </w:r>
      <w:r w:rsidRPr="00AE4834">
        <w:rPr>
          <w:rStyle w:val="Emphasis"/>
        </w:rPr>
        <w:t>-</w:t>
      </w:r>
      <w:r w:rsidRPr="00AE4834">
        <w:rPr>
          <w:rStyle w:val="Emphasis"/>
          <w:rFonts w:eastAsia="Calibri"/>
        </w:rPr>
        <w:t>physical</w:t>
      </w:r>
      <w:r w:rsidRPr="00AE4834">
        <w:rPr>
          <w:rStyle w:val="Emphasis"/>
        </w:rPr>
        <w:t xml:space="preserve"> </w:t>
      </w:r>
      <w:r w:rsidRPr="00AE4834">
        <w:rPr>
          <w:rStyle w:val="Emphasis"/>
          <w:rFonts w:eastAsia="Calibri"/>
        </w:rPr>
        <w:t>harms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said</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fact</w:t>
      </w:r>
      <w:r w:rsidRPr="00AE4834">
        <w:rPr>
          <w:sz w:val="8"/>
        </w:rPr>
        <w:t xml:space="preserve"> </w:t>
      </w:r>
      <w:proofErr w:type="gramStart"/>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that</w:t>
      </w:r>
      <w:proofErr w:type="gramEnd"/>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give</w:t>
      </w:r>
      <w:r w:rsidRPr="00AE4834">
        <w:rPr>
          <w:rStyle w:val="StyleUnderline"/>
        </w:rPr>
        <w:t xml:space="preserve"> </w:t>
      </w:r>
      <w:r w:rsidRPr="00AE4834">
        <w:rPr>
          <w:rStyle w:val="StyleUnderline"/>
          <w:rFonts w:eastAsia="Calibri"/>
        </w:rPr>
        <w:t>rise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admissible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final</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could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various</w:t>
      </w:r>
      <w:r w:rsidRPr="000A2C32">
        <w:rPr>
          <w:rStyle w:val="StyleUnderline"/>
          <w:highlight w:val="cyan"/>
        </w:rPr>
        <w:t xml:space="preserve"> </w:t>
      </w:r>
      <w:r w:rsidRPr="00AE4834">
        <w:rPr>
          <w:rStyle w:val="StyleUnderline"/>
          <w:rFonts w:eastAsia="Calibri"/>
        </w:rPr>
        <w:t>deleterious</w:t>
      </w:r>
      <w:r w:rsidRPr="00AE4834">
        <w:rPr>
          <w:rStyle w:val="StyleUnderline"/>
        </w:rPr>
        <w:t xml:space="preserve"> </w:t>
      </w:r>
      <w:r w:rsidRPr="000A2C32">
        <w:rPr>
          <w:rStyle w:val="StyleUnderline"/>
          <w:rFonts w:eastAsia="Calibri"/>
          <w:highlight w:val="cyan"/>
        </w:rPr>
        <w:t>psychological</w:t>
      </w:r>
      <w:r w:rsidRPr="000A2C32">
        <w:rPr>
          <w:rStyle w:val="StyleUnderline"/>
          <w:highlight w:val="cyan"/>
        </w:rPr>
        <w:t xml:space="preserve"> </w:t>
      </w:r>
      <w:r w:rsidRPr="000A2C32">
        <w:rPr>
          <w:rStyle w:val="StyleUnderline"/>
          <w:rFonts w:eastAsia="Calibri"/>
          <w:highlight w:val="cyan"/>
        </w:rPr>
        <w:t>effects</w:t>
      </w:r>
      <w:r w:rsidRPr="000A2C32">
        <w:rPr>
          <w:sz w:val="8"/>
          <w:highlight w:val="cyan"/>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endured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generations</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main</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this</w:t>
      </w:r>
      <w:r w:rsidRPr="00AE4834">
        <w:rPr>
          <w:rStyle w:val="StyleUnderline"/>
        </w:rPr>
        <w:t xml:space="preserve"> </w:t>
      </w:r>
      <w:r w:rsidRPr="00AE4834">
        <w:rPr>
          <w:rStyle w:val="StyleUnderline"/>
          <w:rFonts w:eastAsia="Calibri"/>
        </w:rPr>
        <w:t>trauma</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arising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first</w:t>
      </w:r>
      <w:r w:rsidRPr="00AE4834">
        <w:rPr>
          <w:rStyle w:val="StyleUnderline"/>
        </w:rPr>
        <w:t xml:space="preserve"> </w:t>
      </w:r>
      <w:r w:rsidRPr="00AE4834">
        <w:rPr>
          <w:rStyle w:val="StyleUnderline"/>
          <w:rFonts w:eastAsia="Calibri"/>
        </w:rPr>
        <w:t>relates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individual</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undesired</w:t>
      </w:r>
      <w:r w:rsidRPr="00AE4834">
        <w:rPr>
          <w:rStyle w:val="StyleUnderline"/>
        </w:rPr>
        <w:t xml:space="preserve"> </w:t>
      </w:r>
      <w:r w:rsidRPr="00AE4834">
        <w:rPr>
          <w:rStyle w:val="StyleUnderline"/>
          <w:rFonts w:eastAsia="Calibri"/>
        </w:rPr>
        <w:t>negative</w:t>
      </w:r>
      <w:r w:rsidRPr="00AE4834">
        <w:rPr>
          <w:rStyle w:val="StyleUnderline"/>
        </w:rPr>
        <w:t xml:space="preserve"> </w:t>
      </w:r>
      <w:r w:rsidRPr="00AE4834">
        <w:rPr>
          <w:rStyle w:val="StyleUnderline"/>
          <w:rFonts w:eastAsia="Calibri"/>
        </w:rPr>
        <w:t>effect</w:t>
      </w:r>
      <w:r w:rsidRPr="00AE4834">
        <w:rPr>
          <w:rStyle w:val="StyleUnderline"/>
        </w:rPr>
        <w:t xml:space="preserve"> </w:t>
      </w:r>
      <w:r w:rsidRPr="00AE4834">
        <w:rPr>
          <w:rStyle w:val="StyleUnderline"/>
          <w:rFonts w:eastAsia="Calibri"/>
        </w:rPr>
        <w:t>on</w:t>
      </w:r>
      <w:r w:rsidRPr="00AE4834">
        <w:rPr>
          <w:rStyle w:val="StyleUnderline"/>
        </w:rPr>
        <w:t xml:space="preserve"> </w:t>
      </w:r>
      <w:r w:rsidRPr="00AE4834">
        <w:rPr>
          <w:rStyle w:val="StyleUnderline"/>
          <w:rFonts w:eastAsia="Calibri"/>
        </w:rPr>
        <w:t>well</w:t>
      </w:r>
      <w:r w:rsidRPr="00AE4834">
        <w:rPr>
          <w:rStyle w:val="StyleUnderline"/>
        </w:rPr>
        <w:t>-</w:t>
      </w:r>
      <w:r w:rsidRPr="00AE4834">
        <w:rPr>
          <w:rStyle w:val="StyleUnderline"/>
          <w:rFonts w:eastAsia="Calibri"/>
        </w:rPr>
        <w:t>being</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experienced</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wanted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children</w:t>
      </w:r>
      <w:r w:rsidRPr="00AE4834">
        <w:rPr>
          <w:sz w:val="8"/>
        </w:rPr>
        <w:t xml:space="preserve">. </w:t>
      </w:r>
      <w:r w:rsidRPr="00AE4834">
        <w:rPr>
          <w:rFonts w:eastAsia="Calibri"/>
          <w:sz w:val="8"/>
        </w:rPr>
        <w:t>Whilst</w:t>
      </w:r>
      <w:r w:rsidRPr="00AE4834">
        <w:rPr>
          <w:sz w:val="8"/>
        </w:rPr>
        <w:t xml:space="preserve"> </w:t>
      </w:r>
      <w:r w:rsidRPr="00AE4834">
        <w:rPr>
          <w:rStyle w:val="Emphasis"/>
          <w:rFonts w:eastAsia="Calibri"/>
        </w:rPr>
        <w:t>this</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by</w:t>
      </w:r>
      <w:r w:rsidRPr="00AE4834">
        <w:rPr>
          <w:rStyle w:val="Emphasis"/>
        </w:rPr>
        <w:t xml:space="preserve"> </w:t>
      </w:r>
      <w:r w:rsidRPr="00AE4834">
        <w:rPr>
          <w:rStyle w:val="Emphasis"/>
          <w:rFonts w:eastAsia="Calibri"/>
        </w:rPr>
        <w:t>no</w:t>
      </w:r>
      <w:r w:rsidRPr="00AE4834">
        <w:rPr>
          <w:rStyle w:val="Emphasis"/>
        </w:rPr>
        <w:t xml:space="preserve"> </w:t>
      </w:r>
      <w:r w:rsidRPr="00AE4834">
        <w:rPr>
          <w:rStyle w:val="Emphasis"/>
          <w:rFonts w:eastAsia="Calibri"/>
        </w:rPr>
        <w:t>means</w:t>
      </w:r>
      <w:r w:rsidRPr="00AE4834">
        <w:rPr>
          <w:rStyle w:val="Emphasis"/>
        </w:rPr>
        <w:t xml:space="preserve"> </w:t>
      </w:r>
      <w:r w:rsidRPr="00AE4834">
        <w:rPr>
          <w:rStyle w:val="Emphasis"/>
          <w:rFonts w:eastAsia="Calibri"/>
        </w:rPr>
        <w:t>universa</w:t>
      </w:r>
      <w:r w:rsidRPr="00AE4834">
        <w:rPr>
          <w:rFonts w:eastAsia="Calibri"/>
          <w:sz w:val="8"/>
        </w:rPr>
        <w:t>l</w:t>
      </w:r>
      <w:r w:rsidRPr="00AE4834">
        <w:rPr>
          <w:sz w:val="8"/>
        </w:rPr>
        <w:t xml:space="preserve">, </w:t>
      </w:r>
      <w:r w:rsidRPr="00AE4834">
        <w:rPr>
          <w:rStyle w:val="Emphasis"/>
          <w:rFonts w:eastAsia="Calibri"/>
        </w:rPr>
        <w:t>it</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fair</w:t>
      </w:r>
      <w:r w:rsidRPr="00AE4834">
        <w:rPr>
          <w:rStyle w:val="Emphasis"/>
        </w:rPr>
        <w:t xml:space="preserve"> </w:t>
      </w:r>
      <w:r w:rsidRPr="00AE4834">
        <w:rPr>
          <w:rStyle w:val="Emphasis"/>
          <w:rFonts w:eastAsia="Calibri"/>
        </w:rPr>
        <w:t>to</w:t>
      </w:r>
      <w:r w:rsidRPr="00AE4834">
        <w:rPr>
          <w:rStyle w:val="Emphasis"/>
        </w:rPr>
        <w:t xml:space="preserve"> </w:t>
      </w:r>
      <w:r w:rsidRPr="00AE4834">
        <w:rPr>
          <w:rStyle w:val="Emphasis"/>
          <w:rFonts w:eastAsia="Calibri"/>
        </w:rPr>
        <w:t>say</w:t>
      </w:r>
      <w:r w:rsidRPr="00AE4834">
        <w:rPr>
          <w:rStyle w:val="Emphasis"/>
        </w:rPr>
        <w:t xml:space="preserve"> </w:t>
      </w:r>
      <w:r w:rsidRPr="00AE4834">
        <w:rPr>
          <w:rStyle w:val="Emphasis"/>
          <w:rFonts w:eastAsia="Calibri"/>
        </w:rPr>
        <w:t>that</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good</w:t>
      </w:r>
      <w:r w:rsidRPr="00AE4834">
        <w:rPr>
          <w:rStyle w:val="Emphasis"/>
        </w:rPr>
        <w:t xml:space="preserve"> </w:t>
      </w:r>
      <w:r w:rsidRPr="00AE4834">
        <w:rPr>
          <w:rStyle w:val="Emphasis"/>
          <w:rFonts w:eastAsia="Calibri"/>
        </w:rPr>
        <w:t>proportion</w:t>
      </w:r>
      <w:r w:rsidRPr="00AE4834">
        <w:rPr>
          <w:rStyle w:val="Emphasis"/>
        </w:rPr>
        <w:t xml:space="preserve"> </w:t>
      </w:r>
      <w:r w:rsidRPr="00AE4834">
        <w:rPr>
          <w:rStyle w:val="Emphasis"/>
          <w:rFonts w:eastAsia="Calibri"/>
        </w:rPr>
        <w:t>of</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feel</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strong</w:t>
      </w:r>
      <w:r w:rsidRPr="00AE4834">
        <w:rPr>
          <w:rStyle w:val="Emphasis"/>
        </w:rPr>
        <w:t xml:space="preserve"> </w:t>
      </w:r>
      <w:r w:rsidRPr="00AE4834">
        <w:rPr>
          <w:rStyle w:val="Emphasis"/>
          <w:rFonts w:eastAsia="Calibri"/>
        </w:rPr>
        <w:t>pull</w:t>
      </w:r>
      <w:r w:rsidRPr="00AE4834">
        <w:rPr>
          <w:rStyle w:val="Emphasis"/>
        </w:rPr>
        <w:t xml:space="preserve"> </w:t>
      </w:r>
      <w:r w:rsidRPr="00AE4834">
        <w:rPr>
          <w:rStyle w:val="Emphasis"/>
          <w:rFonts w:eastAsia="Calibri"/>
        </w:rPr>
        <w:t>towards</w:t>
      </w:r>
      <w:r w:rsidRPr="00AE4834">
        <w:rPr>
          <w:rStyle w:val="Emphasis"/>
        </w:rPr>
        <w:t xml:space="preserve"> </w:t>
      </w:r>
      <w:r w:rsidRPr="00AE4834">
        <w:rPr>
          <w:rStyle w:val="Emphasis"/>
          <w:rFonts w:eastAsia="Calibri"/>
        </w:rPr>
        <w:t>reproduction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lineage</w:t>
      </w:r>
      <w:r w:rsidRPr="00AE4834">
        <w:rPr>
          <w:sz w:val="8"/>
        </w:rPr>
        <w:t xml:space="preserve"> </w:t>
      </w:r>
      <w:r w:rsidRPr="00AE4834">
        <w:rPr>
          <w:rFonts w:eastAsia="Calibri"/>
          <w:sz w:val="8"/>
        </w:rPr>
        <w:t>continue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Samuel</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pull</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reproduction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personalized</w:t>
      </w:r>
      <w:r w:rsidRPr="00AE4834">
        <w:rPr>
          <w:sz w:val="8"/>
        </w:rPr>
        <w:t xml:space="preserve"> </w:t>
      </w:r>
      <w:r w:rsidRPr="00AE4834">
        <w:rPr>
          <w:rFonts w:eastAsia="Calibri"/>
          <w:sz w:val="8"/>
        </w:rPr>
        <w:t>relationship</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w:t>
      </w:r>
      <w:r w:rsidRPr="00AE4834">
        <w:rPr>
          <w:rFonts w:eastAsia="Calibri"/>
          <w:sz w:val="8"/>
        </w:rPr>
        <w:t>Scheffler</w:t>
      </w:r>
      <w:r w:rsidRPr="00AE4834">
        <w:rPr>
          <w:sz w:val="8"/>
        </w:rPr>
        <w:t xml:space="preserve"> 2012, 31). </w:t>
      </w:r>
      <w:r w:rsidRPr="00AE4834">
        <w:rPr>
          <w:rFonts w:eastAsia="Calibri"/>
          <w:sz w:val="8"/>
        </w:rPr>
        <w:t>Reproducing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widely</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joys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parenthood</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sense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despair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pointlessness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reproduce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w:t>
      </w:r>
      <w:r w:rsidRPr="00AE4834">
        <w:rPr>
          <w:rFonts w:eastAsia="Calibri"/>
          <w:sz w:val="8"/>
        </w:rPr>
        <w:t>policy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bans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interventions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infringement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basic</w:t>
      </w:r>
      <w:r w:rsidRPr="00AE4834">
        <w:rPr>
          <w:sz w:val="8"/>
        </w:rPr>
        <w:t xml:space="preserve"> </w:t>
      </w:r>
      <w:r w:rsidRPr="00AE4834">
        <w:rPr>
          <w:rFonts w:eastAsia="Calibri"/>
          <w:sz w:val="8"/>
        </w:rPr>
        <w:t>right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control</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happens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body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traumas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harms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associated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second</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general</w:t>
      </w:r>
      <w:r w:rsidRPr="00AE4834">
        <w:rPr>
          <w:sz w:val="8"/>
        </w:rPr>
        <w:t xml:space="preserve">, </w:t>
      </w:r>
      <w:proofErr w:type="gramStart"/>
      <w:r w:rsidRPr="00AE4834">
        <w:rPr>
          <w:rStyle w:val="StyleUnderline"/>
          <w:rFonts w:eastAsia="Calibri"/>
        </w:rPr>
        <w:t>higher</w:t>
      </w:r>
      <w:r w:rsidRPr="00AE4834">
        <w:rPr>
          <w:rStyle w:val="StyleUnderline"/>
        </w:rPr>
        <w:t xml:space="preserve"> </w:t>
      </w:r>
      <w:r w:rsidRPr="00AE4834">
        <w:rPr>
          <w:rStyle w:val="StyleUnderline"/>
          <w:rFonts w:eastAsia="Calibri"/>
        </w:rPr>
        <w:t>level</w:t>
      </w:r>
      <w:proofErr w:type="gramEnd"/>
      <w:r w:rsidRPr="00AE4834">
        <w:rPr>
          <w:rStyle w:val="StyleUnderline"/>
        </w:rPr>
        <w:t xml:space="preserve"> </w:t>
      </w:r>
      <w:r w:rsidRPr="000A2C32">
        <w:rPr>
          <w:rStyle w:val="StyleUnderline"/>
          <w:rFonts w:eastAsia="Calibri"/>
          <w:highlight w:val="cyan"/>
        </w:rPr>
        <w:t>sense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0A2C32">
        <w:rPr>
          <w:rStyle w:val="StyleUnderline"/>
          <w:rFonts w:eastAsia="Calibri"/>
          <w:highlight w:val="cyan"/>
        </w:rPr>
        <w:t>hopelessness</w:t>
      </w:r>
      <w:r w:rsidRPr="000A2C32">
        <w:rPr>
          <w:rStyle w:val="StyleUnderline"/>
          <w:highlight w:val="cyan"/>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despair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more</w:t>
      </w:r>
      <w:r w:rsidRPr="000A2C32">
        <w:rPr>
          <w:rStyle w:val="StyleUnderline"/>
          <w:highlight w:val="cyan"/>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that</w:t>
      </w:r>
      <w:r w:rsidRPr="000A2C32">
        <w:rPr>
          <w:rStyle w:val="StyleUnderline"/>
          <w:highlight w:val="cyan"/>
        </w:rPr>
        <w:t xml:space="preserve"> </w:t>
      </w:r>
      <w:r w:rsidRPr="000A2C32">
        <w:rPr>
          <w:rStyle w:val="StyleUnderline"/>
          <w:rFonts w:eastAsia="Calibri"/>
          <w:highlight w:val="cyan"/>
        </w:rPr>
        <w:t>your</w:t>
      </w:r>
      <w:r w:rsidRPr="000A2C32">
        <w:rPr>
          <w:rStyle w:val="StyleUnderline"/>
          <w:highlight w:val="cyan"/>
        </w:rPr>
        <w:t xml:space="preserve"> </w:t>
      </w:r>
      <w:r w:rsidRPr="000A2C32">
        <w:rPr>
          <w:rStyle w:val="StyleUnderline"/>
          <w:rFonts w:eastAsia="Calibri"/>
          <w:highlight w:val="cyan"/>
        </w:rPr>
        <w:t>projects</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end</w:t>
      </w:r>
      <w:r w:rsidRPr="000A2C32">
        <w:rPr>
          <w:rStyle w:val="StyleUnderline"/>
          <w:highlight w:val="cyan"/>
        </w:rPr>
        <w:t xml:space="preserve"> </w:t>
      </w:r>
      <w:r w:rsidRPr="000A2C32">
        <w:rPr>
          <w:rStyle w:val="StyleUnderline"/>
          <w:rFonts w:eastAsia="Calibri"/>
          <w:highlight w:val="cyan"/>
        </w:rPr>
        <w:t>with</w:t>
      </w:r>
      <w:r w:rsidRPr="000A2C32">
        <w:rPr>
          <w:rStyle w:val="StyleUnderline"/>
          <w:highlight w:val="cyan"/>
        </w:rPr>
        <w:t xml:space="preserve"> </w:t>
      </w:r>
      <w:r w:rsidRPr="000A2C32">
        <w:rPr>
          <w:rStyle w:val="StyleUnderline"/>
          <w:rFonts w:eastAsia="Calibri"/>
          <w:highlight w:val="cyan"/>
        </w:rPr>
        <w:t>you</w:t>
      </w:r>
      <w:r w:rsidRPr="000A2C32">
        <w:rPr>
          <w:sz w:val="8"/>
          <w:highlight w:val="cyan"/>
        </w:rPr>
        <w:t>.</w:t>
      </w:r>
      <w:r w:rsidRPr="00AE4834">
        <w:rPr>
          <w:sz w:val="8"/>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strong</w:t>
      </w:r>
      <w:r w:rsidRPr="00AE4834">
        <w:rPr>
          <w:rStyle w:val="StyleUnderline"/>
        </w:rPr>
        <w:t xml:space="preserve"> </w:t>
      </w:r>
      <w:r w:rsidRPr="00AE4834">
        <w:rPr>
          <w:rStyle w:val="StyleUnderline"/>
          <w:rFonts w:eastAsia="Calibri"/>
        </w:rPr>
        <w:t>desire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procreate</w:t>
      </w:r>
      <w:r w:rsidRPr="00AE4834">
        <w:rPr>
          <w:rStyle w:val="StyleUnderline"/>
        </w:rPr>
        <w:t xml:space="preserve"> </w:t>
      </w:r>
      <w:r w:rsidRPr="00AE4834">
        <w:rPr>
          <w:rStyle w:val="StyleUnderline"/>
          <w:rFonts w:eastAsia="Calibri"/>
        </w:rPr>
        <w:t>themselves</w:t>
      </w:r>
      <w:r w:rsidRPr="00AE4834">
        <w:rPr>
          <w:rStyle w:val="StyleUnderline"/>
        </w:rPr>
        <w:t xml:space="preserve"> </w:t>
      </w:r>
      <w:r w:rsidRPr="00AE4834">
        <w:rPr>
          <w:rStyle w:val="StyleUnderline"/>
          <w:rFonts w:eastAsia="Calibri"/>
        </w:rPr>
        <w:t>might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sense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hopelessness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projects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goals</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fulfilled</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during</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partly</w:t>
      </w:r>
      <w:r w:rsidRPr="00AE4834">
        <w:rPr>
          <w:sz w:val="8"/>
        </w:rPr>
        <w:t xml:space="preserve"> </w:t>
      </w:r>
      <w:r w:rsidRPr="00AE4834">
        <w:rPr>
          <w:rFonts w:eastAsia="Calibri"/>
          <w:sz w:val="8"/>
        </w:rPr>
        <w:t>future</w:t>
      </w:r>
      <w:r w:rsidRPr="00AE4834">
        <w:rPr>
          <w:sz w:val="8"/>
        </w:rPr>
        <w:t>-</w:t>
      </w:r>
      <w:r w:rsidRPr="00AE4834">
        <w:rPr>
          <w:rFonts w:eastAsia="Calibri"/>
          <w:sz w:val="8"/>
        </w:rPr>
        <w:t>oriented</w:t>
      </w:r>
      <w:r w:rsidRPr="00AE4834">
        <w:rPr>
          <w:sz w:val="8"/>
        </w:rPr>
        <w:t xml:space="preserve">. </w:t>
      </w:r>
      <w:r w:rsidRPr="00AE4834">
        <w:rPr>
          <w:rFonts w:eastAsia="Calibri"/>
          <w:sz w:val="8"/>
        </w:rPr>
        <w:t>Why</w:t>
      </w:r>
      <w:r w:rsidRPr="00AE4834">
        <w:rPr>
          <w:sz w:val="8"/>
        </w:rPr>
        <w:t xml:space="preserve"> </w:t>
      </w:r>
      <w:r w:rsidRPr="00AE4834">
        <w:rPr>
          <w:rFonts w:eastAsia="Calibri"/>
          <w:sz w:val="8"/>
        </w:rPr>
        <w:t>bother</w:t>
      </w:r>
      <w:r w:rsidRPr="00AE4834">
        <w:rPr>
          <w:sz w:val="8"/>
        </w:rPr>
        <w:t xml:space="preserve"> </w:t>
      </w:r>
      <w:r w:rsidRPr="00AE4834">
        <w:rPr>
          <w:rFonts w:eastAsia="Calibri"/>
          <w:sz w:val="8"/>
        </w:rPr>
        <w:t>continuing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search</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cure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cancer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within</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once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lose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meaning</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confronted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include</w:t>
      </w:r>
      <w:r w:rsidRPr="00AE4834">
        <w:rPr>
          <w:sz w:val="8"/>
        </w:rPr>
        <w:t xml:space="preserve"> </w:t>
      </w:r>
      <w:r w:rsidRPr="00AE4834">
        <w:rPr>
          <w:rFonts w:eastAsia="Calibri"/>
          <w:sz w:val="8"/>
        </w:rPr>
        <w:t>politics</w:t>
      </w:r>
      <w:r w:rsidRPr="00AE4834">
        <w:rPr>
          <w:sz w:val="8"/>
        </w:rPr>
        <w:t xml:space="preserve">, </w:t>
      </w:r>
      <w:r w:rsidRPr="00AE4834">
        <w:rPr>
          <w:rFonts w:eastAsia="Calibri"/>
          <w:sz w:val="8"/>
        </w:rPr>
        <w:t>artistic</w:t>
      </w:r>
      <w:r w:rsidRPr="00AE4834">
        <w:rPr>
          <w:sz w:val="8"/>
        </w:rPr>
        <w:t xml:space="preserve"> </w:t>
      </w:r>
      <w:r w:rsidRPr="00AE4834">
        <w:rPr>
          <w:rFonts w:eastAsia="Calibri"/>
          <w:sz w:val="8"/>
        </w:rPr>
        <w:t>pursuits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type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philosophical</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paper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character</w:t>
      </w:r>
      <w:r w:rsidRPr="00AE4834">
        <w:rPr>
          <w:sz w:val="8"/>
        </w:rPr>
        <w:t xml:space="preserve"> </w:t>
      </w:r>
      <w:r w:rsidRPr="00AE4834">
        <w:rPr>
          <w:rFonts w:eastAsia="Calibri"/>
          <w:sz w:val="8"/>
        </w:rPr>
        <w:t>Theo</w:t>
      </w:r>
      <w:r w:rsidRPr="00AE4834">
        <w:rPr>
          <w:sz w:val="8"/>
        </w:rPr>
        <w:t xml:space="preserve"> </w:t>
      </w:r>
      <w:proofErr w:type="spellStart"/>
      <w:r w:rsidRPr="00AE4834">
        <w:rPr>
          <w:rFonts w:eastAsia="Calibri"/>
          <w:sz w:val="8"/>
        </w:rPr>
        <w:t>Faron</w:t>
      </w:r>
      <w:proofErr w:type="spellEnd"/>
      <w:r w:rsidRPr="00AE4834">
        <w:rPr>
          <w:sz w:val="8"/>
        </w:rPr>
        <w:t xml:space="preserve">, </w:t>
      </w:r>
      <w:r w:rsidRPr="00AE4834">
        <w:rPr>
          <w:rFonts w:eastAsia="Calibri"/>
          <w:sz w:val="8"/>
        </w:rPr>
        <w:t>P</w:t>
      </w:r>
      <w:r w:rsidRPr="00AE4834">
        <w:rPr>
          <w:sz w:val="8"/>
        </w:rPr>
        <w:t>.</w:t>
      </w:r>
      <w:r w:rsidRPr="00AE4834">
        <w:rPr>
          <w:rFonts w:eastAsia="Calibri"/>
          <w:sz w:val="8"/>
        </w:rPr>
        <w:t>D</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novel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Men</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hope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posterity</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ourselves</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assurance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proofErr w:type="gramStart"/>
      <w:r w:rsidRPr="00AE4834">
        <w:rPr>
          <w:rFonts w:eastAsia="Calibri"/>
          <w:sz w:val="8"/>
        </w:rPr>
        <w:t>being</w:t>
      </w:r>
      <w:proofErr w:type="gramEnd"/>
      <w:r w:rsidRPr="00AE4834">
        <w:rPr>
          <w:sz w:val="8"/>
        </w:rPr>
        <w:t xml:space="preserve"> </w:t>
      </w:r>
      <w:r w:rsidRPr="00AE4834">
        <w:rPr>
          <w:rFonts w:eastAsia="Calibri"/>
          <w:sz w:val="8"/>
        </w:rPr>
        <w:t>dead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live</w:t>
      </w:r>
      <w:r w:rsidRPr="00AE4834">
        <w:rPr>
          <w:sz w:val="8"/>
        </w:rPr>
        <w:t xml:space="preserve">, </w:t>
      </w:r>
      <w:r w:rsidRPr="00AE4834">
        <w:rPr>
          <w:rStyle w:val="StyleUnderline"/>
          <w:rFonts w:eastAsia="Calibri"/>
        </w:rPr>
        <w:t>all</w:t>
      </w:r>
      <w:r w:rsidRPr="00AE4834">
        <w:rPr>
          <w:rStyle w:val="StyleUnderline"/>
        </w:rPr>
        <w:t xml:space="preserve"> </w:t>
      </w:r>
      <w:r w:rsidRPr="00AE4834">
        <w:rPr>
          <w:rStyle w:val="StyleUnderline"/>
          <w:rFonts w:eastAsia="Calibri"/>
        </w:rPr>
        <w:t>pleasures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mind</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senses</w:t>
      </w:r>
      <w:r w:rsidRPr="00AE4834">
        <w:rPr>
          <w:rStyle w:val="StyleUnderline"/>
        </w:rPr>
        <w:t xml:space="preserve"> </w:t>
      </w:r>
      <w:r w:rsidRPr="00AE4834">
        <w:rPr>
          <w:rStyle w:val="StyleUnderline"/>
          <w:rFonts w:eastAsia="Calibri"/>
        </w:rPr>
        <w:t>sometimes</w:t>
      </w:r>
      <w:r w:rsidRPr="00AE4834">
        <w:rPr>
          <w:rStyle w:val="StyleUnderline"/>
        </w:rPr>
        <w:t xml:space="preserve"> </w:t>
      </w:r>
      <w:r w:rsidRPr="00AE4834">
        <w:rPr>
          <w:rStyle w:val="StyleUnderline"/>
          <w:rFonts w:eastAsia="Calibri"/>
        </w:rPr>
        <w:t>seem</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me</w:t>
      </w:r>
      <w:r w:rsidRPr="00AE4834">
        <w:rPr>
          <w:rStyle w:val="StyleUnderline"/>
        </w:rPr>
        <w:t xml:space="preserve"> </w:t>
      </w:r>
      <w:r w:rsidRPr="00AE4834">
        <w:rPr>
          <w:rStyle w:val="StyleUnderline"/>
          <w:rFonts w:eastAsia="Calibri"/>
        </w:rPr>
        <w:t>no</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than</w:t>
      </w:r>
      <w:r w:rsidRPr="00AE4834">
        <w:rPr>
          <w:rStyle w:val="StyleUnderline"/>
        </w:rPr>
        <w:t xml:space="preserve"> </w:t>
      </w:r>
      <w:r w:rsidRPr="00AE4834">
        <w:rPr>
          <w:rStyle w:val="StyleUnderline"/>
          <w:rFonts w:eastAsia="Calibri"/>
        </w:rPr>
        <w:t>pathetic</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crumbling</w:t>
      </w:r>
      <w:r w:rsidRPr="00AE4834">
        <w:rPr>
          <w:rStyle w:val="StyleUnderline"/>
        </w:rPr>
        <w:t xml:space="preserve"> </w:t>
      </w:r>
      <w:proofErr w:type="spellStart"/>
      <w:r w:rsidRPr="00AE4834">
        <w:rPr>
          <w:rStyle w:val="StyleUnderline"/>
          <w:rFonts w:eastAsia="Calibri"/>
        </w:rPr>
        <w:t>defences</w:t>
      </w:r>
      <w:proofErr w:type="spellEnd"/>
      <w:r w:rsidRPr="00AE4834">
        <w:rPr>
          <w:rStyle w:val="StyleUnderline"/>
        </w:rPr>
        <w:t xml:space="preserve"> </w:t>
      </w:r>
      <w:r w:rsidRPr="00AE4834">
        <w:rPr>
          <w:rStyle w:val="StyleUnderline"/>
          <w:rFonts w:eastAsia="Calibri"/>
        </w:rPr>
        <w:t>shored</w:t>
      </w:r>
      <w:r w:rsidRPr="00AE4834">
        <w:rPr>
          <w:rStyle w:val="StyleUnderline"/>
        </w:rPr>
        <w:t xml:space="preserve"> </w:t>
      </w:r>
      <w:r w:rsidRPr="00AE4834">
        <w:rPr>
          <w:rStyle w:val="StyleUnderline"/>
          <w:rFonts w:eastAsia="Calibri"/>
        </w:rPr>
        <w:t>up</w:t>
      </w:r>
      <w:r w:rsidRPr="00AE4834">
        <w:rPr>
          <w:rStyle w:val="StyleUnderline"/>
        </w:rPr>
        <w:t xml:space="preserve"> </w:t>
      </w:r>
      <w:r w:rsidRPr="00AE4834">
        <w:rPr>
          <w:rStyle w:val="StyleUnderline"/>
          <w:rFonts w:eastAsia="Calibri"/>
        </w:rPr>
        <w:t>against</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ruins</w:t>
      </w:r>
      <w:r w:rsidRPr="00AE4834">
        <w:rPr>
          <w:rStyle w:val="StyleUnderline"/>
        </w:rPr>
        <w:t>’</w:t>
      </w:r>
      <w:r w:rsidRPr="00AE4834">
        <w:rPr>
          <w:sz w:val="8"/>
        </w:rPr>
        <w:t xml:space="preserve"> (</w:t>
      </w:r>
      <w:r w:rsidRPr="00AE4834">
        <w:rPr>
          <w:rFonts w:eastAsia="Calibri"/>
          <w:sz w:val="8"/>
        </w:rPr>
        <w:t>James</w:t>
      </w:r>
      <w:r w:rsidRPr="00AE4834">
        <w:rPr>
          <w:sz w:val="8"/>
        </w:rPr>
        <w:t xml:space="preserve"> 2006, 9).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bit</w:t>
      </w:r>
      <w:r w:rsidRPr="00AE4834">
        <w:rPr>
          <w:sz w:val="8"/>
        </w:rPr>
        <w:t xml:space="preserve"> </w:t>
      </w:r>
      <w:r w:rsidRPr="00AE4834">
        <w:rPr>
          <w:rFonts w:eastAsia="Calibri"/>
          <w:sz w:val="8"/>
        </w:rPr>
        <w:t>hyperbolic</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pleasures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agree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finding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depressive</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motivation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confidence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joy</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activities</w:t>
      </w:r>
      <w:r w:rsidRPr="00AE4834">
        <w:rPr>
          <w:sz w:val="8"/>
        </w:rPr>
        <w:t xml:space="preserve"> (</w:t>
      </w:r>
      <w:r w:rsidRPr="00AE4834">
        <w:rPr>
          <w:rFonts w:eastAsia="Calibri"/>
          <w:sz w:val="8"/>
        </w:rPr>
        <w:t>Scheffler</w:t>
      </w:r>
      <w:r w:rsidRPr="00AE4834">
        <w:rPr>
          <w:sz w:val="8"/>
        </w:rPr>
        <w:t xml:space="preserve"> 2012, 43). </w:t>
      </w:r>
      <w:r w:rsidRPr="00AE4834">
        <w:rPr>
          <w:rStyle w:val="StyleUnderline"/>
          <w:rFonts w:eastAsia="Calibri"/>
        </w:rPr>
        <w:t>Both</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psychological</w:t>
      </w:r>
      <w:r w:rsidRPr="00AE4834">
        <w:rPr>
          <w:rStyle w:val="StyleUnderline"/>
        </w:rPr>
        <w:t xml:space="preserve"> </w:t>
      </w:r>
      <w:r w:rsidRPr="00AE4834">
        <w:rPr>
          <w:rStyle w:val="StyleUnderline"/>
          <w:rFonts w:eastAsia="Calibri"/>
        </w:rPr>
        <w:t>harm</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permitted</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pursue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acceptable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too</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infringements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rights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entitlements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accept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valid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required</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p>
    <w:p w14:paraId="3605A401" w14:textId="77777777" w:rsidR="00CF2964" w:rsidRPr="00AE4834" w:rsidRDefault="00CF2964" w:rsidP="00CF2964">
      <w:pPr>
        <w:rPr>
          <w:sz w:val="8"/>
        </w:rPr>
      </w:pPr>
    </w:p>
    <w:sectPr w:rsidR="00CF2964" w:rsidRPr="00AE48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MS Mincho">
    <w:altName w:val="MS Mincho"/>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imes">
    <w:altName w:val="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00"/>
    <w:family w:val="roman"/>
    <w:pitch w:val="default"/>
  </w:font>
  <w:font w:name="Century Gothic">
    <w:panose1 w:val="020B0502020202020204"/>
    <w:charset w:val="00"/>
    <w:family w:val="swiss"/>
    <w:pitch w:val="variable"/>
    <w:sig w:usb0="00000287" w:usb1="00000000" w:usb2="00000000" w:usb3="00000000" w:csb0="0000009F" w:csb1="00000000"/>
  </w:font>
  <w:font w:name="Scala">
    <w:altName w:val="Cambria"/>
    <w:panose1 w:val="00000000000000000000"/>
    <w:charset w:val="00"/>
    <w:family w:val="roman"/>
    <w:notTrueType/>
    <w:pitch w:val="default"/>
    <w:sig w:usb0="00000003" w:usb1="00000000" w:usb2="00000000" w:usb3="00000000" w:csb0="00000001" w:csb1="00000000"/>
  </w:font>
  <w:font w:name="Times New Roman Bold">
    <w:panose1 w:val="02020803070505020304"/>
    <w:charset w:val="00"/>
    <w:family w:val="roman"/>
    <w:notTrueType/>
    <w:pitch w:val="default"/>
  </w:font>
  <w:font w:name="Trajan-Bold">
    <w:altName w:val="Calibri"/>
    <w:panose1 w:val="00000000000000000000"/>
    <w:charset w:val="4D"/>
    <w:family w:val="auto"/>
    <w:notTrueType/>
    <w:pitch w:val="default"/>
    <w:sig w:usb0="00000003" w:usb1="00000000" w:usb2="00000000" w:usb3="00000000" w:csb0="00000001" w:csb1="00000000"/>
  </w:font>
  <w:font w:name="BookAntiqua">
    <w:altName w:val="Cambria"/>
    <w:panose1 w:val="00000000000000000000"/>
    <w:charset w:val="00"/>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Myriad Pro">
    <w:altName w:val="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KDPE C+ Utopia">
    <w:altName w:val="Cambria"/>
    <w:panose1 w:val="00000000000000000000"/>
    <w:charset w:val="00"/>
    <w:family w:val="roman"/>
    <w:notTrueType/>
    <w:pitch w:val="default"/>
    <w:sig w:usb0="00000003" w:usb1="00000000" w:usb2="00000000" w:usb3="00000000" w:csb0="00000001" w:csb1="00000000"/>
  </w:font>
  <w:font w:name="Helvetica Neue">
    <w:altName w:val="Arial"/>
    <w:charset w:val="00"/>
    <w:family w:val="auto"/>
    <w:pitch w:val="variable"/>
    <w:sig w:usb0="00000003" w:usb1="00000000" w:usb2="00000000" w:usb3="00000000" w:csb0="00000001" w:csb1="00000000"/>
  </w:font>
  <w:font w:name="Sabon LT Std">
    <w:altName w:val="Cambria"/>
    <w:panose1 w:val="00000000000000000000"/>
    <w:charset w:val="4D"/>
    <w:family w:val="roman"/>
    <w:notTrueType/>
    <w:pitch w:val="default"/>
    <w:sig w:usb0="00000003" w:usb1="00000000" w:usb2="00000000" w:usb3="00000000" w:csb0="00000001" w:csb1="00000000"/>
  </w:font>
  <w:font w:name="proxima-nova">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8D0600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B6517F"/>
    <w:multiLevelType w:val="hybridMultilevel"/>
    <w:tmpl w:val="101EC5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6494E32"/>
    <w:multiLevelType w:val="hybridMultilevel"/>
    <w:tmpl w:val="14CAE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8C46F2A"/>
    <w:multiLevelType w:val="hybridMultilevel"/>
    <w:tmpl w:val="792A9C3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8E27327"/>
    <w:multiLevelType w:val="hybridMultilevel"/>
    <w:tmpl w:val="676AA9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9040C2F"/>
    <w:multiLevelType w:val="hybridMultilevel"/>
    <w:tmpl w:val="D58027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7803F0D"/>
    <w:multiLevelType w:val="hybridMultilevel"/>
    <w:tmpl w:val="12C8C9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BB5640"/>
    <w:multiLevelType w:val="hybridMultilevel"/>
    <w:tmpl w:val="6AA6F880"/>
    <w:lvl w:ilvl="0" w:tplc="945CF9B6">
      <w:start w:val="104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F90A41"/>
    <w:multiLevelType w:val="hybridMultilevel"/>
    <w:tmpl w:val="73F28A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9B71B59"/>
    <w:multiLevelType w:val="hybridMultilevel"/>
    <w:tmpl w:val="B7D64390"/>
    <w:lvl w:ilvl="0" w:tplc="665A218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0DF1D05"/>
    <w:multiLevelType w:val="hybridMultilevel"/>
    <w:tmpl w:val="639CB59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087F69"/>
    <w:multiLevelType w:val="hybridMultilevel"/>
    <w:tmpl w:val="77EABC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7272CB"/>
    <w:multiLevelType w:val="hybridMultilevel"/>
    <w:tmpl w:val="46A80A9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D331C1C"/>
    <w:multiLevelType w:val="hybridMultilevel"/>
    <w:tmpl w:val="1C6CCB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E003AED"/>
    <w:multiLevelType w:val="hybridMultilevel"/>
    <w:tmpl w:val="8ABCC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E1F620E"/>
    <w:multiLevelType w:val="hybridMultilevel"/>
    <w:tmpl w:val="52C000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3775E33"/>
    <w:multiLevelType w:val="hybridMultilevel"/>
    <w:tmpl w:val="B3F8AFD8"/>
    <w:lvl w:ilvl="0" w:tplc="944CA40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87D2258"/>
    <w:multiLevelType w:val="hybridMultilevel"/>
    <w:tmpl w:val="DE7271C0"/>
    <w:lvl w:ilvl="0" w:tplc="17882BE8">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1D77BDF"/>
    <w:multiLevelType w:val="hybridMultilevel"/>
    <w:tmpl w:val="11844B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3883F7A"/>
    <w:multiLevelType w:val="hybridMultilevel"/>
    <w:tmpl w:val="C3A0463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15:restartNumberingAfterBreak="0">
    <w:nsid w:val="564E4809"/>
    <w:multiLevelType w:val="hybridMultilevel"/>
    <w:tmpl w:val="F6469F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8F501D0"/>
    <w:multiLevelType w:val="hybridMultilevel"/>
    <w:tmpl w:val="E7DC92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DFC6417"/>
    <w:multiLevelType w:val="hybridMultilevel"/>
    <w:tmpl w:val="12603998"/>
    <w:lvl w:ilvl="0" w:tplc="067C325A">
      <w:start w:val="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22B504E"/>
    <w:multiLevelType w:val="hybridMultilevel"/>
    <w:tmpl w:val="1F463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8BF407F"/>
    <w:multiLevelType w:val="hybridMultilevel"/>
    <w:tmpl w:val="8890935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AF633B5"/>
    <w:multiLevelType w:val="hybridMultilevel"/>
    <w:tmpl w:val="16D8D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5"/>
  </w:num>
  <w:num w:numId="12">
    <w:abstractNumId w:val="33"/>
  </w:num>
  <w:num w:numId="13">
    <w:abstractNumId w:val="30"/>
  </w:num>
  <w:num w:numId="14">
    <w:abstractNumId w:val="38"/>
  </w:num>
  <w:num w:numId="15">
    <w:abstractNumId w:val="10"/>
  </w:num>
  <w:num w:numId="16">
    <w:abstractNumId w:val="25"/>
  </w:num>
  <w:num w:numId="17">
    <w:abstractNumId w:val="24"/>
  </w:num>
  <w:num w:numId="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num>
  <w:num w:numId="20">
    <w:abstractNumId w:val="34"/>
  </w:num>
  <w:num w:numId="21">
    <w:abstractNumId w:val="17"/>
  </w:num>
  <w:num w:numId="22">
    <w:abstractNumId w:val="14"/>
  </w:num>
  <w:num w:numId="23">
    <w:abstractNumId w:val="27"/>
  </w:num>
  <w:num w:numId="24">
    <w:abstractNumId w:val="26"/>
  </w:num>
  <w:num w:numId="25">
    <w:abstractNumId w:val="32"/>
  </w:num>
  <w:num w:numId="26">
    <w:abstractNumId w:val="13"/>
  </w:num>
  <w:num w:numId="27">
    <w:abstractNumId w:val="15"/>
  </w:num>
  <w:num w:numId="28">
    <w:abstractNumId w:val="21"/>
  </w:num>
  <w:num w:numId="29">
    <w:abstractNumId w:val="37"/>
  </w:num>
  <w:num w:numId="30">
    <w:abstractNumId w:val="12"/>
  </w:num>
  <w:num w:numId="31">
    <w:abstractNumId w:val="29"/>
  </w:num>
  <w:num w:numId="32">
    <w:abstractNumId w:val="11"/>
  </w:num>
  <w:num w:numId="33">
    <w:abstractNumId w:val="22"/>
  </w:num>
  <w:num w:numId="34">
    <w:abstractNumId w:val="16"/>
  </w:num>
  <w:num w:numId="35">
    <w:abstractNumId w:val="20"/>
  </w:num>
  <w:num w:numId="36">
    <w:abstractNumId w:val="31"/>
  </w:num>
  <w:num w:numId="37">
    <w:abstractNumId w:val="36"/>
  </w:num>
  <w:num w:numId="38">
    <w:abstractNumId w:val="28"/>
  </w:num>
  <w:num w:numId="39">
    <w:abstractNumId w:val="23"/>
  </w:num>
  <w:num w:numId="4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60990"/>
    <w:rsid w:val="000139A3"/>
    <w:rsid w:val="00073270"/>
    <w:rsid w:val="00100833"/>
    <w:rsid w:val="00104529"/>
    <w:rsid w:val="00105942"/>
    <w:rsid w:val="00107396"/>
    <w:rsid w:val="00144A4C"/>
    <w:rsid w:val="00176AB0"/>
    <w:rsid w:val="00177B7D"/>
    <w:rsid w:val="0018322D"/>
    <w:rsid w:val="001B5776"/>
    <w:rsid w:val="001E072E"/>
    <w:rsid w:val="001E527A"/>
    <w:rsid w:val="001F78CE"/>
    <w:rsid w:val="00251FC7"/>
    <w:rsid w:val="00260990"/>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649D9"/>
    <w:rsid w:val="0057268A"/>
    <w:rsid w:val="005D2912"/>
    <w:rsid w:val="005F5013"/>
    <w:rsid w:val="006065BD"/>
    <w:rsid w:val="00645FA9"/>
    <w:rsid w:val="00647866"/>
    <w:rsid w:val="00665003"/>
    <w:rsid w:val="0067043F"/>
    <w:rsid w:val="006A2AD0"/>
    <w:rsid w:val="006C2375"/>
    <w:rsid w:val="006D4ECC"/>
    <w:rsid w:val="006D54FC"/>
    <w:rsid w:val="00722258"/>
    <w:rsid w:val="007243E5"/>
    <w:rsid w:val="00730553"/>
    <w:rsid w:val="00766EA0"/>
    <w:rsid w:val="007A2226"/>
    <w:rsid w:val="007F5B66"/>
    <w:rsid w:val="00823A1C"/>
    <w:rsid w:val="00840BA3"/>
    <w:rsid w:val="00845B9D"/>
    <w:rsid w:val="00860984"/>
    <w:rsid w:val="008B3ECB"/>
    <w:rsid w:val="008B4E85"/>
    <w:rsid w:val="008C1311"/>
    <w:rsid w:val="008C1B2E"/>
    <w:rsid w:val="008C28FB"/>
    <w:rsid w:val="0091627E"/>
    <w:rsid w:val="0097032B"/>
    <w:rsid w:val="009D0181"/>
    <w:rsid w:val="009D2EAD"/>
    <w:rsid w:val="009D54B2"/>
    <w:rsid w:val="009E1922"/>
    <w:rsid w:val="009F7ED2"/>
    <w:rsid w:val="00A93661"/>
    <w:rsid w:val="00A95652"/>
    <w:rsid w:val="00AC0AB8"/>
    <w:rsid w:val="00B33C6D"/>
    <w:rsid w:val="00B4508F"/>
    <w:rsid w:val="00B55AD5"/>
    <w:rsid w:val="00B8057C"/>
    <w:rsid w:val="00BA118E"/>
    <w:rsid w:val="00BD6238"/>
    <w:rsid w:val="00BF593B"/>
    <w:rsid w:val="00BF773A"/>
    <w:rsid w:val="00BF7E81"/>
    <w:rsid w:val="00C13773"/>
    <w:rsid w:val="00C17CC8"/>
    <w:rsid w:val="00C83417"/>
    <w:rsid w:val="00C9604F"/>
    <w:rsid w:val="00CA19AA"/>
    <w:rsid w:val="00CC5298"/>
    <w:rsid w:val="00CD736E"/>
    <w:rsid w:val="00CD798D"/>
    <w:rsid w:val="00CE161E"/>
    <w:rsid w:val="00CF2964"/>
    <w:rsid w:val="00CF59A8"/>
    <w:rsid w:val="00D325A9"/>
    <w:rsid w:val="00D36A8A"/>
    <w:rsid w:val="00D61409"/>
    <w:rsid w:val="00D6691E"/>
    <w:rsid w:val="00D71170"/>
    <w:rsid w:val="00DA1C92"/>
    <w:rsid w:val="00DA25D4"/>
    <w:rsid w:val="00DA6538"/>
    <w:rsid w:val="00E15E75"/>
    <w:rsid w:val="00E5262C"/>
    <w:rsid w:val="00E732AC"/>
    <w:rsid w:val="00E86062"/>
    <w:rsid w:val="00EC7DC4"/>
    <w:rsid w:val="00ED30CF"/>
    <w:rsid w:val="00F00197"/>
    <w:rsid w:val="00F0622A"/>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C897A0"/>
  <w15:chartTrackingRefBased/>
  <w15:docId w15:val="{24A84669-D043-4FC4-B6FB-3F494245B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5"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60990"/>
    <w:rPr>
      <w:rFonts w:ascii="Times New Roman" w:hAnsi="Times New Roman" w:cs="Times New Roman"/>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qFormat/>
    <w:rsid w:val="0026099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1,Heading 2 Char Char Char Char Char Char Char Char Char Char Char,Heading 2 Char1 Char1,Heading 2 Char Char Char1,Super Script,TagStyle,Heading 2 Char Char,Heading 2 Char Char1 Char,Heading 2 Char2,Heading 2 Char1 Char,cite_tag"/>
    <w:basedOn w:val="Normal"/>
    <w:next w:val="Normal"/>
    <w:link w:val="Heading2Char"/>
    <w:uiPriority w:val="1"/>
    <w:unhideWhenUsed/>
    <w:qFormat/>
    <w:rsid w:val="0026099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Char Char Char Char Char Char Char Char,Char Char Char Char Char Char Char,Underlines,Heading 3 Char3,Citation,Heading 3 Char1 Char,Char, Char Char, Char Char Char Char Char Char Char, Char,Text 7,Block Writing,no"/>
    <w:basedOn w:val="Normal"/>
    <w:next w:val="Normal"/>
    <w:link w:val="Heading3Char"/>
    <w:uiPriority w:val="2"/>
    <w:unhideWhenUsed/>
    <w:qFormat/>
    <w:rsid w:val="0026099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TAG,Ch,No Spacing4,No Spacing11111,No Spacing21,Tags,No Spacing5,tags,ta,No Spacing1,CD - Cite"/>
    <w:basedOn w:val="Normal"/>
    <w:next w:val="Normal"/>
    <w:link w:val="Heading4Char"/>
    <w:uiPriority w:val="3"/>
    <w:unhideWhenUsed/>
    <w:qFormat/>
    <w:rsid w:val="00260990"/>
    <w:pPr>
      <w:keepNext/>
      <w:keepLines/>
      <w:spacing w:before="40" w:after="0"/>
      <w:outlineLvl w:val="3"/>
    </w:pPr>
    <w:rPr>
      <w:rFonts w:eastAsiaTheme="majorEastAsia" w:cstheme="majorBidi"/>
      <w:b/>
      <w:iCs/>
      <w:sz w:val="26"/>
    </w:rPr>
  </w:style>
  <w:style w:type="paragraph" w:styleId="Heading5">
    <w:name w:val="heading 5"/>
    <w:aliases w:val="Text"/>
    <w:basedOn w:val="Normal"/>
    <w:next w:val="Normal"/>
    <w:link w:val="Heading5Char"/>
    <w:qFormat/>
    <w:rsid w:val="00CF2964"/>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CF2964"/>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CF2964"/>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CF2964"/>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CF2964"/>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26099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60990"/>
  </w:style>
  <w:style w:type="character" w:customStyle="1" w:styleId="Heading1Char">
    <w:name w:val="Heading 1 Char"/>
    <w:aliases w:val="Pocket Char,Block Name Char,ALEX Char1,Heading 1 Char Char Char,Heading 1 Char Char Char Char Char,Header Char Char Char Char Char Char,Heading 1 Char Char Char Char Char Char Char,Header 1 Char Char,Header Char Char Char Char"/>
    <w:basedOn w:val="DefaultParagraphFont"/>
    <w:link w:val="Heading1"/>
    <w:rsid w:val="00260990"/>
    <w:rPr>
      <w:rFonts w:ascii="Times New Roman" w:eastAsiaTheme="majorEastAsia" w:hAnsi="Times New Roman" w:cstheme="majorBidi"/>
      <w:b/>
      <w:sz w:val="52"/>
      <w:szCs w:val="32"/>
    </w:rPr>
  </w:style>
  <w:style w:type="character" w:customStyle="1" w:styleId="Heading2Char">
    <w:name w:val="Heading 2 Char"/>
    <w:aliases w:val="Hat Char,Heading 21 Char,Heading 2 Char Char Char Char Char Char Char Char Char Char Char Char,Heading 2 Char1 Char1 Char,Heading 2 Char Char Char1 Char,Super Script Char,TagStyle Char,Heading 2 Char Char Char,Heading 2 Char2 Char1"/>
    <w:basedOn w:val="DefaultParagraphFont"/>
    <w:link w:val="Heading2"/>
    <w:qFormat/>
    <w:rsid w:val="00260990"/>
    <w:rPr>
      <w:rFonts w:ascii="Times New Roman" w:eastAsiaTheme="majorEastAsia" w:hAnsi="Times New Roman" w:cstheme="majorBidi"/>
      <w:b/>
      <w:sz w:val="44"/>
      <w:szCs w:val="26"/>
      <w:u w:val="double"/>
    </w:rPr>
  </w:style>
  <w:style w:type="character" w:customStyle="1" w:styleId="Heading3Char">
    <w:name w:val="Heading 3 Char"/>
    <w:aliases w:val="Block Char,Tags v 2 Char,3: Cite Char,Char1 Char,Char Char Char Char Char Char Char Char Char,Char Char Char Char Char Char Char Char1,Underlines Char,Heading 3 Char3 Char,Citation Char,Heading 3 Char1 Char Char,Char Char, Char Char Char"/>
    <w:basedOn w:val="DefaultParagraphFont"/>
    <w:link w:val="Heading3"/>
    <w:uiPriority w:val="2"/>
    <w:rsid w:val="00260990"/>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TAG Char,Ch Char,t Char"/>
    <w:basedOn w:val="DefaultParagraphFont"/>
    <w:link w:val="Heading4"/>
    <w:uiPriority w:val="3"/>
    <w:rsid w:val="00260990"/>
    <w:rPr>
      <w:rFonts w:ascii="Times New Roman" w:eastAsiaTheme="majorEastAsia" w:hAnsi="Times New Roman"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Box,Style1,s,/"/>
    <w:basedOn w:val="DefaultParagraphFont"/>
    <w:link w:val="textbold"/>
    <w:uiPriority w:val="7"/>
    <w:qFormat/>
    <w:rsid w:val="00260990"/>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Underline + 12 pt,tagld + 12 pt,Style Style Bold + 11 pt,tag + 12 pt,Not..."/>
    <w:basedOn w:val="DefaultParagraphFont"/>
    <w:uiPriority w:val="5"/>
    <w:qFormat/>
    <w:rsid w:val="00260990"/>
    <w:rPr>
      <w:b/>
      <w:bCs/>
      <w:sz w:val="21"/>
      <w:u w:val="none"/>
    </w:rPr>
  </w:style>
  <w:style w:type="character" w:customStyle="1" w:styleId="StyleUnderline">
    <w:name w:val="Style Underline"/>
    <w:aliases w:val="Underline,Intense Emphasis1,Style Bold Underline,apple-style-span + 6 pt,Bold,Kern at 16 pt,Style,Intense Emphasis11,Intense Emphasis2,HHeading 3 + 12 pt,Cards + Font: 12 pt Char,Intense Emphasis111,Citation Char Char Char,ci,c,Bo,B,cite"/>
    <w:basedOn w:val="DefaultParagraphFont"/>
    <w:uiPriority w:val="6"/>
    <w:qFormat/>
    <w:rsid w:val="00260990"/>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Heading 3 Char1 Char1,No Underline Char1,TAG "/>
    <w:basedOn w:val="DefaultParagraphFont"/>
    <w:link w:val="Card"/>
    <w:uiPriority w:val="99"/>
    <w:unhideWhenUsed/>
    <w:rsid w:val="00260990"/>
    <w:rPr>
      <w:color w:val="auto"/>
      <w:u w:val="none"/>
    </w:rPr>
  </w:style>
  <w:style w:type="character" w:styleId="FollowedHyperlink">
    <w:name w:val="FollowedHyperlink"/>
    <w:basedOn w:val="DefaultParagraphFont"/>
    <w:uiPriority w:val="99"/>
    <w:unhideWhenUsed/>
    <w:rsid w:val="00260990"/>
    <w:rPr>
      <w:color w:val="auto"/>
      <w:u w:val="none"/>
    </w:rPr>
  </w:style>
  <w:style w:type="paragraph" w:customStyle="1" w:styleId="Analytic">
    <w:name w:val="Analytic"/>
    <w:basedOn w:val="Heading4"/>
    <w:link w:val="AnalyticChar"/>
    <w:uiPriority w:val="4"/>
    <w:qFormat/>
    <w:rsid w:val="00260990"/>
    <w:rPr>
      <w:color w:val="C00000"/>
    </w:rPr>
  </w:style>
  <w:style w:type="character" w:customStyle="1" w:styleId="AnalyticChar">
    <w:name w:val="Analytic Char"/>
    <w:basedOn w:val="Heading4Char"/>
    <w:link w:val="Analytic"/>
    <w:uiPriority w:val="4"/>
    <w:rsid w:val="00260990"/>
    <w:rPr>
      <w:rFonts w:ascii="Times New Roman" w:eastAsiaTheme="majorEastAsia" w:hAnsi="Times New Roman" w:cstheme="majorBidi"/>
      <w:b/>
      <w:iCs/>
      <w:color w:val="C00000"/>
      <w:sz w:val="26"/>
    </w:rPr>
  </w:style>
  <w:style w:type="paragraph" w:customStyle="1" w:styleId="textbold">
    <w:name w:val="text bold"/>
    <w:basedOn w:val="Normal"/>
    <w:link w:val="Emphasis"/>
    <w:uiPriority w:val="7"/>
    <w:qFormat/>
    <w:rsid w:val="006D54FC"/>
    <w:pPr>
      <w:ind w:left="720"/>
      <w:jc w:val="both"/>
    </w:pPr>
    <w:rPr>
      <w:b/>
      <w:iCs/>
      <w:u w:val="single"/>
    </w:rPr>
  </w:style>
  <w:style w:type="paragraph" w:customStyle="1" w:styleId="Card">
    <w:name w:val="Card"/>
    <w:aliases w:val="card,No Spacing111,No Spacing1111,No Spacing1121,Small Text,No Spacing6,Medium Grid 21,No Spacing112,No Spacing111112"/>
    <w:basedOn w:val="Heading1"/>
    <w:link w:val="Hyperlink"/>
    <w:autoRedefine/>
    <w:uiPriority w:val="6"/>
    <w:qFormat/>
    <w:rsid w:val="006D54F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s1">
    <w:name w:val="Emphasis1"/>
    <w:basedOn w:val="Normal"/>
    <w:uiPriority w:val="7"/>
    <w:qFormat/>
    <w:rsid w:val="00E86062"/>
    <w:pPr>
      <w:pBdr>
        <w:top w:val="single" w:sz="4" w:space="1" w:color="auto"/>
        <w:left w:val="single" w:sz="4" w:space="4" w:color="auto"/>
        <w:bottom w:val="single" w:sz="4" w:space="1" w:color="auto"/>
        <w:right w:val="single" w:sz="4" w:space="4" w:color="auto"/>
      </w:pBdr>
      <w:ind w:left="720"/>
      <w:jc w:val="both"/>
    </w:pPr>
    <w:rPr>
      <w:rFonts w:eastAsia="SimSun"/>
      <w:b/>
      <w:iCs/>
      <w:u w:val="single"/>
    </w:rPr>
  </w:style>
  <w:style w:type="character" w:customStyle="1" w:styleId="Heading5Char">
    <w:name w:val="Heading 5 Char"/>
    <w:aliases w:val="Text Char"/>
    <w:basedOn w:val="DefaultParagraphFont"/>
    <w:link w:val="Heading5"/>
    <w:rsid w:val="00CF2964"/>
    <w:rPr>
      <w:rFonts w:ascii="Cambria" w:eastAsia="Times New Roman" w:hAnsi="Cambria" w:cs="Times New Roman"/>
      <w:b/>
      <w:bCs/>
      <w:i/>
      <w:iCs/>
      <w:sz w:val="20"/>
      <w:lang w:bidi="en-US"/>
    </w:rPr>
  </w:style>
  <w:style w:type="character" w:customStyle="1" w:styleId="Heading6Char">
    <w:name w:val="Heading 6 Char"/>
    <w:basedOn w:val="DefaultParagraphFont"/>
    <w:link w:val="Heading6"/>
    <w:rsid w:val="00CF2964"/>
    <w:rPr>
      <w:rFonts w:ascii="Cambria" w:eastAsia="Times New Roman" w:hAnsi="Cambria" w:cs="Times New Roman"/>
      <w:b/>
      <w:bCs/>
      <w:i/>
      <w:iCs/>
      <w:sz w:val="20"/>
      <w:lang w:bidi="en-US"/>
    </w:rPr>
  </w:style>
  <w:style w:type="character" w:customStyle="1" w:styleId="Heading7Char">
    <w:name w:val="Heading 7 Char"/>
    <w:basedOn w:val="DefaultParagraphFont"/>
    <w:link w:val="Heading7"/>
    <w:rsid w:val="00CF2964"/>
    <w:rPr>
      <w:rFonts w:ascii="Cambria" w:eastAsia="Times New Roman" w:hAnsi="Cambria" w:cs="Times New Roman"/>
      <w:b/>
      <w:bCs/>
      <w:i/>
      <w:iCs/>
      <w:sz w:val="20"/>
      <w:szCs w:val="20"/>
      <w:lang w:bidi="en-US"/>
    </w:rPr>
  </w:style>
  <w:style w:type="character" w:customStyle="1" w:styleId="Heading8Char">
    <w:name w:val="Heading 8 Char"/>
    <w:basedOn w:val="DefaultParagraphFont"/>
    <w:link w:val="Heading8"/>
    <w:rsid w:val="00CF2964"/>
    <w:rPr>
      <w:rFonts w:ascii="Cambria" w:eastAsia="Times New Roman" w:hAnsi="Cambria" w:cs="Times New Roman"/>
      <w:b/>
      <w:bCs/>
      <w:i/>
      <w:iCs/>
      <w:sz w:val="18"/>
      <w:szCs w:val="18"/>
      <w:lang w:bidi="en-US"/>
    </w:rPr>
  </w:style>
  <w:style w:type="character" w:customStyle="1" w:styleId="Heading9Char">
    <w:name w:val="Heading 9 Char"/>
    <w:basedOn w:val="DefaultParagraphFont"/>
    <w:link w:val="Heading9"/>
    <w:rsid w:val="00CF2964"/>
    <w:rPr>
      <w:rFonts w:ascii="Cambria" w:eastAsia="Times New Roman" w:hAnsi="Cambria" w:cs="Times New Roman"/>
      <w:i/>
      <w:iCs/>
      <w:sz w:val="18"/>
      <w:szCs w:val="18"/>
      <w:lang w:bidi="en-US"/>
    </w:rPr>
  </w:style>
  <w:style w:type="paragraph" w:customStyle="1" w:styleId="DateTime">
    <w:name w:val="DateTime"/>
    <w:basedOn w:val="Normal"/>
    <w:link w:val="DateTimeChar"/>
    <w:autoRedefine/>
    <w:uiPriority w:val="4"/>
    <w:qFormat/>
    <w:rsid w:val="00CF2964"/>
  </w:style>
  <w:style w:type="character" w:customStyle="1" w:styleId="DateTimeChar">
    <w:name w:val="DateTime Char"/>
    <w:basedOn w:val="DefaultParagraphFont"/>
    <w:link w:val="DateTime"/>
    <w:uiPriority w:val="4"/>
    <w:rsid w:val="00CF2964"/>
    <w:rPr>
      <w:rFonts w:ascii="Times New Roman" w:hAnsi="Times New Roman" w:cs="Times New Roman"/>
    </w:rPr>
  </w:style>
  <w:style w:type="paragraph" w:customStyle="1" w:styleId="Lecture">
    <w:name w:val="Lecture"/>
    <w:next w:val="BodyText"/>
    <w:link w:val="LectureChar"/>
    <w:autoRedefine/>
    <w:uiPriority w:val="4"/>
    <w:qFormat/>
    <w:rsid w:val="00CF2964"/>
    <w:pPr>
      <w:spacing w:after="0"/>
      <w:outlineLvl w:val="5"/>
    </w:pPr>
    <w:rPr>
      <w:rFonts w:ascii="Arial" w:hAnsi="Arial" w:cs="Arial"/>
      <w:spacing w:val="-10"/>
    </w:rPr>
  </w:style>
  <w:style w:type="character" w:customStyle="1" w:styleId="LectureChar">
    <w:name w:val="Lecture Char"/>
    <w:basedOn w:val="DateTimeChar"/>
    <w:link w:val="Lecture"/>
    <w:uiPriority w:val="4"/>
    <w:rsid w:val="00CF2964"/>
    <w:rPr>
      <w:rFonts w:ascii="Arial" w:hAnsi="Arial" w:cs="Arial"/>
      <w:spacing w:val="-10"/>
    </w:rPr>
  </w:style>
  <w:style w:type="paragraph" w:styleId="BodyText">
    <w:name w:val="Body Text"/>
    <w:basedOn w:val="Normal"/>
    <w:link w:val="BodyTextChar"/>
    <w:uiPriority w:val="99"/>
    <w:unhideWhenUsed/>
    <w:rsid w:val="00CF2964"/>
    <w:pPr>
      <w:spacing w:after="120"/>
    </w:pPr>
  </w:style>
  <w:style w:type="character" w:customStyle="1" w:styleId="BodyTextChar">
    <w:name w:val="Body Text Char"/>
    <w:basedOn w:val="DefaultParagraphFont"/>
    <w:link w:val="BodyText"/>
    <w:uiPriority w:val="99"/>
    <w:rsid w:val="00CF2964"/>
    <w:rPr>
      <w:rFonts w:ascii="Times New Roman" w:hAnsi="Times New Roman" w:cs="Times New Roman"/>
    </w:rPr>
  </w:style>
  <w:style w:type="paragraph" w:styleId="ListParagraph">
    <w:name w:val="List Paragraph"/>
    <w:aliases w:val="6 font"/>
    <w:basedOn w:val="Normal"/>
    <w:uiPriority w:val="99"/>
    <w:unhideWhenUsed/>
    <w:qFormat/>
    <w:rsid w:val="00CF2964"/>
    <w:pPr>
      <w:ind w:left="720"/>
      <w:contextualSpacing/>
    </w:pPr>
  </w:style>
  <w:style w:type="paragraph" w:styleId="BalloonText">
    <w:name w:val="Balloon Text"/>
    <w:basedOn w:val="Normal"/>
    <w:link w:val="BalloonTextChar"/>
    <w:uiPriority w:val="99"/>
    <w:unhideWhenUsed/>
    <w:rsid w:val="00CF2964"/>
    <w:rPr>
      <w:rFonts w:ascii="Tahoma" w:hAnsi="Tahoma" w:cs="Tahoma"/>
      <w:sz w:val="16"/>
      <w:szCs w:val="16"/>
    </w:rPr>
  </w:style>
  <w:style w:type="character" w:customStyle="1" w:styleId="BalloonTextChar">
    <w:name w:val="Balloon Text Char"/>
    <w:basedOn w:val="DefaultParagraphFont"/>
    <w:link w:val="BalloonText"/>
    <w:uiPriority w:val="99"/>
    <w:rsid w:val="00CF2964"/>
    <w:rPr>
      <w:rFonts w:ascii="Tahoma" w:hAnsi="Tahoma" w:cs="Tahoma"/>
      <w:sz w:val="16"/>
      <w:szCs w:val="16"/>
    </w:rPr>
  </w:style>
  <w:style w:type="paragraph" w:customStyle="1" w:styleId="UnderlinePara">
    <w:name w:val="Underline Para"/>
    <w:basedOn w:val="Normal"/>
    <w:autoRedefine/>
    <w:uiPriority w:val="6"/>
    <w:qFormat/>
    <w:rsid w:val="00CF2964"/>
    <w:pPr>
      <w:widowControl w:val="0"/>
      <w:suppressAutoHyphens/>
      <w:spacing w:after="200" w:line="256" w:lineRule="auto"/>
      <w:contextualSpacing/>
    </w:pPr>
    <w:rPr>
      <w:u w:val="single"/>
    </w:rPr>
  </w:style>
  <w:style w:type="paragraph" w:styleId="Header">
    <w:name w:val="header"/>
    <w:basedOn w:val="Normal"/>
    <w:link w:val="HeaderChar"/>
    <w:uiPriority w:val="99"/>
    <w:unhideWhenUsed/>
    <w:qFormat/>
    <w:rsid w:val="00CF2964"/>
    <w:pPr>
      <w:tabs>
        <w:tab w:val="center" w:pos="4680"/>
        <w:tab w:val="right" w:pos="9360"/>
      </w:tabs>
    </w:pPr>
  </w:style>
  <w:style w:type="character" w:customStyle="1" w:styleId="HeaderChar">
    <w:name w:val="Header Char"/>
    <w:basedOn w:val="DefaultParagraphFont"/>
    <w:link w:val="Header"/>
    <w:uiPriority w:val="99"/>
    <w:rsid w:val="00CF2964"/>
    <w:rPr>
      <w:rFonts w:ascii="Times New Roman" w:hAnsi="Times New Roman" w:cs="Times New Roman"/>
    </w:rPr>
  </w:style>
  <w:style w:type="paragraph" w:styleId="Footer">
    <w:name w:val="footer"/>
    <w:basedOn w:val="Normal"/>
    <w:link w:val="FooterChar"/>
    <w:uiPriority w:val="99"/>
    <w:unhideWhenUsed/>
    <w:rsid w:val="00CF2964"/>
    <w:pPr>
      <w:tabs>
        <w:tab w:val="center" w:pos="4680"/>
        <w:tab w:val="right" w:pos="9360"/>
      </w:tabs>
    </w:pPr>
  </w:style>
  <w:style w:type="character" w:customStyle="1" w:styleId="FooterChar">
    <w:name w:val="Footer Char"/>
    <w:basedOn w:val="DefaultParagraphFont"/>
    <w:link w:val="Footer"/>
    <w:uiPriority w:val="99"/>
    <w:rsid w:val="00CF2964"/>
    <w:rPr>
      <w:rFonts w:ascii="Times New Roman" w:hAnsi="Times New Roman" w:cs="Times New Roman"/>
    </w:rPr>
  </w:style>
  <w:style w:type="character" w:styleId="PageNumber">
    <w:name w:val="page number"/>
    <w:aliases w:val="card ununderlined"/>
    <w:basedOn w:val="DefaultParagraphFont"/>
    <w:uiPriority w:val="99"/>
    <w:unhideWhenUsed/>
    <w:rsid w:val="00CF2964"/>
  </w:style>
  <w:style w:type="character" w:customStyle="1" w:styleId="underline">
    <w:name w:val="underline"/>
    <w:qFormat/>
    <w:rsid w:val="00CF2964"/>
    <w:rPr>
      <w:u w:val="single"/>
    </w:rPr>
  </w:style>
  <w:style w:type="character" w:customStyle="1" w:styleId="m4841727538114946087gmail-styleunderline">
    <w:name w:val="m_4841727538114946087gmail-styleunderline"/>
    <w:basedOn w:val="DefaultParagraphFont"/>
    <w:rsid w:val="00CF2964"/>
  </w:style>
  <w:style w:type="paragraph" w:customStyle="1" w:styleId="BreakTag">
    <w:name w:val="Break Tag"/>
    <w:basedOn w:val="Normal"/>
    <w:autoRedefine/>
    <w:uiPriority w:val="4"/>
    <w:qFormat/>
    <w:rsid w:val="00CF2964"/>
    <w:pPr>
      <w:spacing w:before="240"/>
    </w:pPr>
    <w:rPr>
      <w:b/>
      <w:sz w:val="26"/>
    </w:rPr>
  </w:style>
  <w:style w:type="paragraph" w:customStyle="1" w:styleId="BreakBlock">
    <w:name w:val="Break Block"/>
    <w:basedOn w:val="Normal"/>
    <w:link w:val="BreakBlockChar"/>
    <w:autoRedefine/>
    <w:qFormat/>
    <w:rsid w:val="00CF2964"/>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CF2964"/>
    <w:rPr>
      <w:rFonts w:ascii="Arial Bold" w:hAnsi="Arial Bold" w:cs="Times New Roman"/>
      <w:b/>
      <w:caps/>
      <w:sz w:val="32"/>
      <w:u w:val="single"/>
    </w:rPr>
  </w:style>
  <w:style w:type="character" w:customStyle="1" w:styleId="Mention1">
    <w:name w:val="Mention1"/>
    <w:basedOn w:val="DefaultParagraphFont"/>
    <w:uiPriority w:val="99"/>
    <w:semiHidden/>
    <w:unhideWhenUsed/>
    <w:rsid w:val="00CF2964"/>
    <w:rPr>
      <w:color w:val="2B579A"/>
      <w:shd w:val="clear" w:color="auto" w:fill="E6E6E6"/>
    </w:rPr>
  </w:style>
  <w:style w:type="character" w:customStyle="1" w:styleId="UnresolvedMention1">
    <w:name w:val="Unresolved Mention1"/>
    <w:basedOn w:val="DefaultParagraphFont"/>
    <w:uiPriority w:val="99"/>
    <w:unhideWhenUsed/>
    <w:rsid w:val="00CF2964"/>
    <w:rPr>
      <w:color w:val="808080"/>
      <w:shd w:val="clear" w:color="auto" w:fill="E6E6E6"/>
    </w:rPr>
  </w:style>
  <w:style w:type="paragraph" w:customStyle="1" w:styleId="evidencetext">
    <w:name w:val="evidence text"/>
    <w:basedOn w:val="Normal"/>
    <w:link w:val="evidencetextChar1"/>
    <w:qFormat/>
    <w:rsid w:val="00CF2964"/>
    <w:pPr>
      <w:ind w:left="432" w:right="432"/>
    </w:pPr>
    <w:rPr>
      <w:color w:val="000000"/>
      <w:lang w:val="x-none" w:eastAsia="x-none"/>
    </w:rPr>
  </w:style>
  <w:style w:type="character" w:customStyle="1" w:styleId="evidencetextChar1">
    <w:name w:val="evidence text Char1"/>
    <w:link w:val="evidencetext"/>
    <w:rsid w:val="00CF2964"/>
    <w:rPr>
      <w:rFonts w:ascii="Times New Roman" w:hAnsi="Times New Roman" w:cs="Times New Roman"/>
      <w:color w:val="000000"/>
      <w:lang w:val="x-none" w:eastAsia="x-none"/>
    </w:rPr>
  </w:style>
  <w:style w:type="character" w:customStyle="1" w:styleId="Author-Date">
    <w:name w:val="Author-Date"/>
    <w:qFormat/>
    <w:rsid w:val="00CF2964"/>
    <w:rPr>
      <w:b/>
      <w:sz w:val="24"/>
    </w:rPr>
  </w:style>
  <w:style w:type="paragraph" w:customStyle="1" w:styleId="Nothing">
    <w:name w:val="Nothing"/>
    <w:link w:val="NothingChar"/>
    <w:qFormat/>
    <w:rsid w:val="00CF2964"/>
    <w:pPr>
      <w:spacing w:after="0" w:line="240" w:lineRule="auto"/>
      <w:jc w:val="both"/>
    </w:pPr>
    <w:rPr>
      <w:rFonts w:ascii="Times New Roman" w:eastAsia="Times New Roman" w:hAnsi="Times New Roman" w:cs="Times New Roman"/>
      <w:sz w:val="20"/>
      <w:szCs w:val="24"/>
    </w:rPr>
  </w:style>
  <w:style w:type="paragraph" w:styleId="Title">
    <w:name w:val="Title"/>
    <w:aliases w:val="Cites and Cards,UNDERLINE,Bold Underlined,title,Block Heading,Read This"/>
    <w:basedOn w:val="Normal"/>
    <w:link w:val="TitleChar"/>
    <w:uiPriority w:val="6"/>
    <w:qFormat/>
    <w:rsid w:val="00CF2964"/>
    <w:pPr>
      <w:widowControl w:val="0"/>
      <w:autoSpaceDE w:val="0"/>
      <w:autoSpaceDN w:val="0"/>
      <w:adjustRightInd w:val="0"/>
      <w:spacing w:before="240" w:after="60"/>
      <w:jc w:val="center"/>
      <w:outlineLvl w:val="0"/>
    </w:pPr>
    <w:rPr>
      <w:sz w:val="24"/>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CF2964"/>
    <w:rPr>
      <w:rFonts w:ascii="Times New Roman" w:hAnsi="Times New Roman" w:cs="Times New Roman"/>
      <w:sz w:val="24"/>
      <w:u w:val="single"/>
    </w:rPr>
  </w:style>
  <w:style w:type="paragraph" w:customStyle="1" w:styleId="Style4">
    <w:name w:val="Style4"/>
    <w:basedOn w:val="Normal"/>
    <w:link w:val="Style4Char"/>
    <w:qFormat/>
    <w:rsid w:val="00CF2964"/>
    <w:rPr>
      <w:rFonts w:eastAsia="Times New Roman"/>
      <w:szCs w:val="24"/>
      <w:u w:val="single"/>
    </w:rPr>
  </w:style>
  <w:style w:type="character" w:customStyle="1" w:styleId="Style4Char">
    <w:name w:val="Style4 Char"/>
    <w:link w:val="Style4"/>
    <w:rsid w:val="00CF2964"/>
    <w:rPr>
      <w:rFonts w:ascii="Times New Roman" w:eastAsia="Times New Roman" w:hAnsi="Times New Roman" w:cs="Times New Roman"/>
      <w:szCs w:val="24"/>
      <w:u w:val="single"/>
    </w:rPr>
  </w:style>
  <w:style w:type="character" w:customStyle="1" w:styleId="cardChar">
    <w:name w:val="card Char"/>
    <w:aliases w:val="Bold Cite Char Char,Speed Cite Char"/>
    <w:basedOn w:val="DefaultParagraphFont"/>
    <w:rsid w:val="00CF2964"/>
    <w:rPr>
      <w:rFonts w:ascii="Arial" w:hAnsi="Arial"/>
      <w:spacing w:val="-8"/>
      <w:u w:val="single"/>
    </w:rPr>
  </w:style>
  <w:style w:type="character" w:customStyle="1" w:styleId="term">
    <w:name w:val="term"/>
    <w:basedOn w:val="DefaultParagraphFont"/>
    <w:rsid w:val="00CF2964"/>
  </w:style>
  <w:style w:type="character" w:customStyle="1" w:styleId="Style1Char">
    <w:name w:val="Style1 Char"/>
    <w:rsid w:val="00CF2964"/>
    <w:rPr>
      <w:rFonts w:ascii="Times New Roman" w:eastAsia="SimSun" w:hAnsi="Times New Roman" w:cs="Times New Roman"/>
      <w:sz w:val="20"/>
      <w:szCs w:val="24"/>
      <w:u w:val="single"/>
      <w:lang w:eastAsia="zh-CN"/>
    </w:rPr>
  </w:style>
  <w:style w:type="character" w:customStyle="1" w:styleId="Styleunderline11pt">
    <w:name w:val="Style underline + 11 pt"/>
    <w:rsid w:val="00CF2964"/>
    <w:rPr>
      <w:rFonts w:ascii="Times New Roman" w:hAnsi="Times New Roman"/>
      <w:sz w:val="20"/>
      <w:u w:val="single"/>
    </w:rPr>
  </w:style>
  <w:style w:type="paragraph" w:customStyle="1" w:styleId="Stylecard11pt">
    <w:name w:val="Style card + 11 pt"/>
    <w:basedOn w:val="Normal"/>
    <w:link w:val="Stylecard11ptChar"/>
    <w:qFormat/>
    <w:rsid w:val="00CF2964"/>
    <w:pPr>
      <w:ind w:left="288" w:right="288"/>
    </w:pPr>
    <w:rPr>
      <w:rFonts w:ascii="Georgia" w:eastAsia="SimSun" w:hAnsi="Georgia"/>
      <w:szCs w:val="24"/>
      <w:lang w:eastAsia="zh-CN"/>
    </w:rPr>
  </w:style>
  <w:style w:type="character" w:customStyle="1" w:styleId="Stylecard11ptChar">
    <w:name w:val="Style card + 11 pt Char"/>
    <w:link w:val="Stylecard11pt"/>
    <w:rsid w:val="00CF2964"/>
    <w:rPr>
      <w:rFonts w:ascii="Georgia" w:eastAsia="SimSun" w:hAnsi="Georgia" w:cs="Times New Roman"/>
      <w:szCs w:val="24"/>
      <w:lang w:eastAsia="zh-CN"/>
    </w:rPr>
  </w:style>
  <w:style w:type="paragraph" w:customStyle="1" w:styleId="Minimize">
    <w:name w:val="Minimize"/>
    <w:basedOn w:val="Normal"/>
    <w:next w:val="Normal"/>
    <w:link w:val="MinimizeChar"/>
    <w:qFormat/>
    <w:rsid w:val="00CF2964"/>
    <w:pPr>
      <w:widowControl w:val="0"/>
      <w:autoSpaceDE w:val="0"/>
      <w:autoSpaceDN w:val="0"/>
      <w:adjustRightInd w:val="0"/>
      <w:spacing w:after="200" w:line="276" w:lineRule="auto"/>
      <w:ind w:left="288" w:right="288"/>
    </w:pPr>
    <w:rPr>
      <w:rFonts w:ascii="Georgia" w:hAnsi="Georgia"/>
      <w:color w:val="000000"/>
      <w:sz w:val="12"/>
      <w:szCs w:val="20"/>
    </w:rPr>
  </w:style>
  <w:style w:type="character" w:customStyle="1" w:styleId="MinimizeChar">
    <w:name w:val="Minimize Char"/>
    <w:link w:val="Minimize"/>
    <w:rsid w:val="00CF2964"/>
    <w:rPr>
      <w:rFonts w:ascii="Georgia" w:hAnsi="Georgia" w:cs="Times New Roman"/>
      <w:color w:val="000000"/>
      <w:sz w:val="12"/>
      <w:szCs w:val="2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qFormat/>
    <w:rsid w:val="00CF2964"/>
    <w:pPr>
      <w:spacing w:after="0" w:line="240" w:lineRule="auto"/>
    </w:pPr>
    <w:rPr>
      <w:rFonts w:ascii="Arial" w:hAnsi="Arial" w:cs="Arial"/>
      <w:u w:val="single"/>
    </w:rPr>
  </w:style>
  <w:style w:type="paragraph" w:customStyle="1" w:styleId="cardtext">
    <w:name w:val="card text"/>
    <w:basedOn w:val="Normal"/>
    <w:link w:val="cardtextChar"/>
    <w:qFormat/>
    <w:rsid w:val="00CF2964"/>
    <w:pPr>
      <w:ind w:left="288" w:right="288"/>
    </w:pPr>
  </w:style>
  <w:style w:type="character" w:customStyle="1" w:styleId="cardtextChar">
    <w:name w:val="card text Char"/>
    <w:basedOn w:val="DefaultParagraphFont"/>
    <w:link w:val="cardtext"/>
    <w:rsid w:val="00CF2964"/>
    <w:rPr>
      <w:rFonts w:ascii="Times New Roman" w:hAnsi="Times New Roman" w:cs="Times New Roman"/>
    </w:rPr>
  </w:style>
  <w:style w:type="character" w:customStyle="1" w:styleId="byline">
    <w:name w:val="byline"/>
    <w:basedOn w:val="DefaultParagraphFont"/>
    <w:rsid w:val="00CF2964"/>
  </w:style>
  <w:style w:type="paragraph" w:customStyle="1" w:styleId="StyleStyle411pt">
    <w:name w:val="Style Style4 + 11 pt"/>
    <w:basedOn w:val="Normal"/>
    <w:link w:val="StyleStyle411ptChar"/>
    <w:qFormat/>
    <w:rsid w:val="00CF2964"/>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CF2964"/>
    <w:rPr>
      <w:rFonts w:ascii="Times New Roman" w:eastAsia="Times New Roman" w:hAnsi="Times New Roman" w:cs="Times New Roman"/>
      <w:u w:val="single"/>
    </w:rPr>
  </w:style>
  <w:style w:type="character" w:customStyle="1" w:styleId="Style11ptUnderline">
    <w:name w:val="Style 11 pt Underline"/>
    <w:rsid w:val="00CF2964"/>
    <w:rPr>
      <w:sz w:val="20"/>
      <w:u w:val="single"/>
    </w:rPr>
  </w:style>
  <w:style w:type="character" w:customStyle="1" w:styleId="Style11ptBoldUnderline">
    <w:name w:val="Style 11 pt Bold Underline"/>
    <w:rsid w:val="00CF2964"/>
    <w:rPr>
      <w:b/>
      <w:bCs/>
      <w:sz w:val="20"/>
      <w:u w:val="single"/>
    </w:rPr>
  </w:style>
  <w:style w:type="character" w:customStyle="1" w:styleId="Style11pt">
    <w:name w:val="Style 11 pt"/>
    <w:rsid w:val="00CF2964"/>
    <w:rPr>
      <w:sz w:val="20"/>
    </w:rPr>
  </w:style>
  <w:style w:type="paragraph" w:customStyle="1" w:styleId="StyleStyle411ptBold">
    <w:name w:val="Style Style4 + 11 pt Bold"/>
    <w:basedOn w:val="Normal"/>
    <w:link w:val="StyleStyle411ptBoldChar"/>
    <w:qFormat/>
    <w:rsid w:val="00CF2964"/>
    <w:rPr>
      <w:rFonts w:eastAsia="Times New Roman"/>
      <w:b/>
      <w:bCs/>
      <w:szCs w:val="24"/>
      <w:u w:val="single"/>
    </w:rPr>
  </w:style>
  <w:style w:type="character" w:customStyle="1" w:styleId="StyleStyle411ptBoldChar">
    <w:name w:val="Style Style4 + 11 pt Bold Char"/>
    <w:basedOn w:val="DefaultParagraphFont"/>
    <w:link w:val="StyleStyle411ptBold"/>
    <w:rsid w:val="00CF2964"/>
    <w:rPr>
      <w:rFonts w:ascii="Times New Roman" w:eastAsia="Times New Roman" w:hAnsi="Times New Roman" w:cs="Times New Roman"/>
      <w:b/>
      <w:bCs/>
      <w:szCs w:val="24"/>
      <w:u w:val="single"/>
    </w:rPr>
  </w:style>
  <w:style w:type="paragraph" w:customStyle="1" w:styleId="BlockTitle">
    <w:name w:val="Block Title"/>
    <w:basedOn w:val="Normal"/>
    <w:next w:val="Normal"/>
    <w:link w:val="BlockTitleChar"/>
    <w:qFormat/>
    <w:rsid w:val="00CF2964"/>
    <w:pPr>
      <w:spacing w:after="120"/>
      <w:jc w:val="center"/>
      <w:outlineLvl w:val="0"/>
    </w:pPr>
    <w:rPr>
      <w:rFonts w:eastAsia="Times New Roman"/>
      <w:b/>
      <w:sz w:val="32"/>
      <w:szCs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lock Name Char1,Heading 1 Char Char Char1"/>
    <w:basedOn w:val="DefaultParagraphFont"/>
    <w:link w:val="BlockTitle"/>
    <w:rsid w:val="00CF2964"/>
    <w:rPr>
      <w:rFonts w:ascii="Times New Roman" w:eastAsia="Times New Roman" w:hAnsi="Times New Roman" w:cs="Times New Roman"/>
      <w:b/>
      <w:sz w:val="32"/>
      <w:szCs w:val="20"/>
      <w:u w:val="single"/>
    </w:rPr>
  </w:style>
  <w:style w:type="character" w:customStyle="1" w:styleId="Emphasis2">
    <w:name w:val="Emphasis2"/>
    <w:basedOn w:val="DefaultParagraphFont"/>
    <w:rsid w:val="00CF2964"/>
    <w:rPr>
      <w:rFonts w:ascii="Franklin Gothic Heavy" w:hAnsi="Franklin Gothic Heavy"/>
      <w:iCs/>
      <w:u w:val="single"/>
    </w:rPr>
  </w:style>
  <w:style w:type="paragraph" w:customStyle="1" w:styleId="Cards">
    <w:name w:val="Cards"/>
    <w:basedOn w:val="Normal"/>
    <w:link w:val="CardsChar1"/>
    <w:qFormat/>
    <w:rsid w:val="00CF2964"/>
    <w:pPr>
      <w:autoSpaceDE w:val="0"/>
      <w:autoSpaceDN w:val="0"/>
      <w:adjustRightInd w:val="0"/>
      <w:ind w:left="432" w:right="432"/>
      <w:jc w:val="both"/>
    </w:pPr>
    <w:rPr>
      <w:rFonts w:eastAsia="Times New Roman"/>
      <w:sz w:val="20"/>
      <w:szCs w:val="20"/>
    </w:rPr>
  </w:style>
  <w:style w:type="character" w:customStyle="1" w:styleId="CardsChar">
    <w:name w:val="Cards Char"/>
    <w:locked/>
    <w:rsid w:val="00CF2964"/>
    <w:rPr>
      <w:rFonts w:ascii="Times New Roman" w:eastAsia="Times New Roman" w:hAnsi="Times New Roman" w:cs="Times New Roman"/>
      <w:sz w:val="20"/>
      <w:szCs w:val="24"/>
    </w:rPr>
  </w:style>
  <w:style w:type="character" w:customStyle="1" w:styleId="pmterms1">
    <w:name w:val="pmterms1"/>
    <w:basedOn w:val="DefaultParagraphFont"/>
    <w:rsid w:val="00CF2964"/>
  </w:style>
  <w:style w:type="character" w:customStyle="1" w:styleId="hilite1">
    <w:name w:val="hilite1"/>
    <w:basedOn w:val="DefaultParagraphFont"/>
    <w:rsid w:val="00CF2964"/>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CF2964"/>
    <w:pPr>
      <w:spacing w:after="0" w:line="240" w:lineRule="auto"/>
      <w:contextualSpacing/>
    </w:pPr>
    <w:rPr>
      <w:rFonts w:ascii="Times New Roman" w:eastAsia="Malgun Gothic" w:hAnsi="Times New Roman" w:cs="Times New Roman"/>
      <w:sz w:val="21"/>
      <w:szCs w:val="24"/>
      <w:u w:val="single"/>
    </w:rPr>
  </w:style>
  <w:style w:type="character" w:customStyle="1" w:styleId="underlinedChar">
    <w:name w:val="underlined Char"/>
    <w:basedOn w:val="DefaultParagraphFont"/>
    <w:link w:val="underlined"/>
    <w:rsid w:val="00CF2964"/>
    <w:rPr>
      <w:rFonts w:ascii="Times New Roman" w:eastAsia="Malgun Gothic" w:hAnsi="Times New Roman" w:cs="Times New Roman"/>
      <w:sz w:val="21"/>
      <w:szCs w:val="24"/>
      <w:u w:val="single"/>
    </w:rPr>
  </w:style>
  <w:style w:type="paragraph" w:styleId="NoSpacing">
    <w:name w:val="No Spacing"/>
    <w:aliases w:val="ClearFormatting,Dont use,Tag and Cite,Card Format,No Spacing3,No Spacing31,Clear,DDI Tag,Tag Title,No Spacing51,No Spacing22,No Spacing111111,No Spacing41,No Spacing7,Very Small Text,No Spacing8,Dont u,No Spacing311"/>
    <w:link w:val="NoSpacingChar"/>
    <w:uiPriority w:val="1"/>
    <w:qFormat/>
    <w:rsid w:val="00CF2964"/>
    <w:pPr>
      <w:spacing w:after="0" w:line="240" w:lineRule="auto"/>
    </w:pPr>
    <w:rPr>
      <w:rFonts w:ascii="Times New Roman" w:eastAsia="Times New Roman" w:hAnsi="Times New Roman" w:cs="Times New Roman"/>
      <w:sz w:val="24"/>
      <w:szCs w:val="24"/>
    </w:rPr>
  </w:style>
  <w:style w:type="paragraph" w:customStyle="1" w:styleId="Normaltag">
    <w:name w:val="Normal tag"/>
    <w:basedOn w:val="Normal"/>
    <w:link w:val="NormaltagChar"/>
    <w:uiPriority w:val="99"/>
    <w:qFormat/>
    <w:rsid w:val="00CF2964"/>
    <w:rPr>
      <w:rFonts w:eastAsia="Times New Roman"/>
      <w:b/>
      <w:szCs w:val="20"/>
    </w:rPr>
  </w:style>
  <w:style w:type="character" w:customStyle="1" w:styleId="NormaltagChar">
    <w:name w:val="Normal tag Char"/>
    <w:basedOn w:val="DefaultParagraphFont"/>
    <w:link w:val="Normaltag"/>
    <w:uiPriority w:val="99"/>
    <w:locked/>
    <w:rsid w:val="00CF2964"/>
    <w:rPr>
      <w:rFonts w:ascii="Times New Roman" w:eastAsia="Times New Roman" w:hAnsi="Times New Roman" w:cs="Times New Roman"/>
      <w:b/>
      <w:szCs w:val="20"/>
    </w:rPr>
  </w:style>
  <w:style w:type="character" w:customStyle="1" w:styleId="DebateUnderline">
    <w:name w:val="Debate Underline"/>
    <w:qFormat/>
    <w:rsid w:val="00CF2964"/>
    <w:rPr>
      <w:rFonts w:ascii="Times New Roman" w:hAnsi="Times New Roman"/>
      <w:sz w:val="20"/>
      <w:szCs w:val="24"/>
      <w:u w:val="thick"/>
    </w:rPr>
  </w:style>
  <w:style w:type="character" w:customStyle="1" w:styleId="blue">
    <w:name w:val="blue"/>
    <w:basedOn w:val="DefaultParagraphFont"/>
    <w:rsid w:val="00CF2964"/>
    <w:rPr>
      <w:rFonts w:cs="Times New Roman"/>
    </w:rPr>
  </w:style>
  <w:style w:type="paragraph" w:customStyle="1" w:styleId="cites">
    <w:name w:val="cites"/>
    <w:link w:val="Heading1Char3"/>
    <w:autoRedefine/>
    <w:qFormat/>
    <w:rsid w:val="00CF2964"/>
    <w:pPr>
      <w:spacing w:after="0" w:line="240" w:lineRule="auto"/>
      <w:contextualSpacing/>
    </w:pPr>
    <w:rPr>
      <w:rFonts w:ascii="Times New Roman" w:eastAsia="Malgun Gothic" w:hAnsi="Times New Roman" w:cs="Times New Roman"/>
      <w:b/>
      <w:sz w:val="24"/>
      <w:szCs w:val="24"/>
      <w:u w:val="single"/>
    </w:rPr>
  </w:style>
  <w:style w:type="character" w:customStyle="1" w:styleId="Heading1Char3">
    <w:name w:val="Heading 1 Char3"/>
    <w:basedOn w:val="DefaultParagraphFont"/>
    <w:link w:val="cites"/>
    <w:rsid w:val="00CF2964"/>
    <w:rPr>
      <w:rFonts w:ascii="Times New Roman" w:eastAsia="Malgun Gothic" w:hAnsi="Times New Roman" w:cs="Times New Roman"/>
      <w:b/>
      <w:sz w:val="24"/>
      <w:szCs w:val="24"/>
      <w:u w:val="single"/>
    </w:rPr>
  </w:style>
  <w:style w:type="paragraph" w:customStyle="1" w:styleId="tiny">
    <w:name w:val="tiny"/>
    <w:next w:val="Normal"/>
    <w:link w:val="tinyChar"/>
    <w:autoRedefine/>
    <w:qFormat/>
    <w:rsid w:val="00CF2964"/>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locked/>
    <w:rsid w:val="00CF2964"/>
    <w:rPr>
      <w:rFonts w:ascii="Times New Roman" w:eastAsia="Malgun Gothic" w:hAnsi="Times New Roman" w:cs="Times New Roman"/>
      <w:sz w:val="12"/>
      <w:szCs w:val="24"/>
    </w:rPr>
  </w:style>
  <w:style w:type="character" w:customStyle="1" w:styleId="CitesChar2">
    <w:name w:val="Cites Char2"/>
    <w:link w:val="Cites0"/>
    <w:rsid w:val="00CF2964"/>
    <w:rPr>
      <w:rFonts w:eastAsia="Times New Roman" w:cs="Times New Roman"/>
      <w:b/>
      <w:bCs/>
      <w:sz w:val="20"/>
      <w:szCs w:val="20"/>
    </w:rPr>
  </w:style>
  <w:style w:type="character" w:customStyle="1" w:styleId="Heading1Char1">
    <w:name w:val="Heading 1 Char1"/>
    <w:aliases w:val="Pocket Char1"/>
    <w:basedOn w:val="DefaultParagraphFont"/>
    <w:uiPriority w:val="1"/>
    <w:rsid w:val="00CF2964"/>
    <w:rPr>
      <w:rFonts w:ascii="Arial" w:hAnsi="Arial" w:cs="Arial"/>
      <w:b/>
      <w:bCs/>
      <w:kern w:val="32"/>
      <w:sz w:val="28"/>
      <w:szCs w:val="32"/>
      <w:lang w:bidi="en-US"/>
    </w:rPr>
  </w:style>
  <w:style w:type="paragraph" w:customStyle="1" w:styleId="BlockTitle2">
    <w:name w:val="Block Title2"/>
    <w:basedOn w:val="Normal"/>
    <w:next w:val="Normal"/>
    <w:qFormat/>
    <w:rsid w:val="00CF2964"/>
    <w:pPr>
      <w:spacing w:after="240"/>
      <w:jc w:val="center"/>
    </w:pPr>
    <w:rPr>
      <w:rFonts w:eastAsia="Times New Roman"/>
      <w:b/>
      <w:sz w:val="32"/>
      <w:u w:val="single"/>
      <w:lang w:bidi="en-US"/>
    </w:rPr>
  </w:style>
  <w:style w:type="paragraph" w:styleId="DocumentMap">
    <w:name w:val="Document Map"/>
    <w:basedOn w:val="Normal"/>
    <w:link w:val="DocumentMapChar"/>
    <w:uiPriority w:val="99"/>
    <w:rsid w:val="00CF2964"/>
    <w:pPr>
      <w:shd w:val="clear" w:color="auto" w:fill="000080"/>
    </w:pPr>
    <w:rPr>
      <w:rFonts w:ascii="Tahoma" w:eastAsia="Times New Roman" w:hAnsi="Tahoma" w:cs="Tahoma"/>
      <w:lang w:bidi="en-US"/>
    </w:rPr>
  </w:style>
  <w:style w:type="character" w:customStyle="1" w:styleId="DocumentMapChar">
    <w:name w:val="Document Map Char"/>
    <w:basedOn w:val="DefaultParagraphFont"/>
    <w:link w:val="DocumentMap"/>
    <w:uiPriority w:val="99"/>
    <w:rsid w:val="00CF2964"/>
    <w:rPr>
      <w:rFonts w:ascii="Tahoma" w:eastAsia="Times New Roman" w:hAnsi="Tahoma" w:cs="Tahoma"/>
      <w:shd w:val="clear" w:color="auto" w:fill="000080"/>
      <w:lang w:bidi="en-US"/>
    </w:rPr>
  </w:style>
  <w:style w:type="paragraph" w:styleId="TOC1">
    <w:name w:val="toc 1"/>
    <w:basedOn w:val="Normal"/>
    <w:next w:val="Normal"/>
    <w:autoRedefine/>
    <w:uiPriority w:val="39"/>
    <w:rsid w:val="00CF2964"/>
    <w:pPr>
      <w:spacing w:before="120" w:after="120"/>
    </w:pPr>
    <w:rPr>
      <w:rFonts w:eastAsia="Times New Roman"/>
      <w:b/>
      <w:u w:val="single"/>
      <w:lang w:bidi="en-US"/>
    </w:rPr>
  </w:style>
  <w:style w:type="paragraph" w:styleId="TOC9">
    <w:name w:val="toc 9"/>
    <w:basedOn w:val="Normal"/>
    <w:next w:val="Normal"/>
    <w:autoRedefine/>
    <w:rsid w:val="00CF2964"/>
    <w:pPr>
      <w:ind w:left="1600"/>
    </w:pPr>
    <w:rPr>
      <w:rFonts w:eastAsia="Times New Roman"/>
      <w:sz w:val="20"/>
      <w:lang w:bidi="en-US"/>
    </w:rPr>
  </w:style>
  <w:style w:type="paragraph" w:customStyle="1" w:styleId="TxBrp1">
    <w:name w:val="TxBr_p1"/>
    <w:basedOn w:val="Normal"/>
    <w:qFormat/>
    <w:rsid w:val="00CF2964"/>
    <w:pPr>
      <w:tabs>
        <w:tab w:val="left" w:pos="204"/>
      </w:tabs>
      <w:autoSpaceDE w:val="0"/>
      <w:autoSpaceDN w:val="0"/>
      <w:adjustRightInd w:val="0"/>
      <w:spacing w:line="272" w:lineRule="atLeast"/>
      <w:jc w:val="both"/>
    </w:pPr>
    <w:rPr>
      <w:rFonts w:eastAsia="Times New Roman"/>
      <w:szCs w:val="24"/>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CF2964"/>
    <w:pPr>
      <w:spacing w:before="100" w:beforeAutospacing="1" w:after="100" w:afterAutospacing="1"/>
    </w:pPr>
    <w:rPr>
      <w:rFonts w:eastAsia="Times New Roman"/>
      <w:szCs w:val="24"/>
      <w:lang w:bidi="en-US"/>
    </w:rPr>
  </w:style>
  <w:style w:type="paragraph" w:customStyle="1" w:styleId="fullstory">
    <w:name w:val="fullstory"/>
    <w:basedOn w:val="Normal"/>
    <w:qFormat/>
    <w:rsid w:val="00CF2964"/>
    <w:pPr>
      <w:spacing w:before="100" w:beforeAutospacing="1" w:after="100" w:afterAutospacing="1"/>
    </w:pPr>
    <w:rPr>
      <w:rFonts w:eastAsia="Times New Roman"/>
      <w:szCs w:val="24"/>
      <w:lang w:bidi="en-US"/>
    </w:rPr>
  </w:style>
  <w:style w:type="character" w:customStyle="1" w:styleId="standardcontent">
    <w:name w:val="standardcontent"/>
    <w:basedOn w:val="DefaultParagraphFont"/>
    <w:rsid w:val="00CF2964"/>
  </w:style>
  <w:style w:type="paragraph" w:customStyle="1" w:styleId="hat">
    <w:name w:val="hat"/>
    <w:basedOn w:val="Normal"/>
    <w:next w:val="Normal"/>
    <w:link w:val="hatChar"/>
    <w:qFormat/>
    <w:rsid w:val="00CF2964"/>
    <w:pPr>
      <w:spacing w:before="240" w:after="240"/>
      <w:jc w:val="center"/>
      <w:outlineLvl w:val="0"/>
    </w:pPr>
    <w:rPr>
      <w:rFonts w:eastAsia="Times New Roman"/>
      <w:b/>
      <w:bCs/>
      <w:sz w:val="32"/>
      <w:szCs w:val="24"/>
      <w:u w:val="single"/>
      <w:lang w:bidi="en-US"/>
    </w:rPr>
  </w:style>
  <w:style w:type="character" w:customStyle="1" w:styleId="storyby">
    <w:name w:val="storyby"/>
    <w:basedOn w:val="DefaultParagraphFont"/>
    <w:rsid w:val="00CF2964"/>
  </w:style>
  <w:style w:type="paragraph" w:customStyle="1" w:styleId="HotRouteChar">
    <w:name w:val="Hot Route! Char"/>
    <w:basedOn w:val="Normal"/>
    <w:qFormat/>
    <w:rsid w:val="00CF2964"/>
    <w:pPr>
      <w:ind w:left="144"/>
    </w:pPr>
    <w:rPr>
      <w:rFonts w:eastAsia="Times New Roman"/>
      <w:sz w:val="20"/>
      <w:szCs w:val="24"/>
      <w:lang w:bidi="en-US"/>
    </w:rPr>
  </w:style>
  <w:style w:type="character" w:styleId="Strong">
    <w:name w:val="Strong"/>
    <w:aliases w:val="8 pt font,Citation Char Char1 Char Char Char Char Char,Cut,Small 1"/>
    <w:basedOn w:val="DefaultParagraphFont"/>
    <w:uiPriority w:val="22"/>
    <w:qFormat/>
    <w:rsid w:val="00CF2964"/>
    <w:rPr>
      <w:rFonts w:cs="Times New Roman"/>
      <w:b/>
      <w:bCs/>
    </w:rPr>
  </w:style>
  <w:style w:type="paragraph" w:customStyle="1" w:styleId="Default">
    <w:name w:val="Default"/>
    <w:qFormat/>
    <w:rsid w:val="00CF2964"/>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CF2964"/>
    <w:rPr>
      <w:rFonts w:ascii="Cambria" w:hAnsi="Cambria" w:cs="Times New Roman"/>
      <w:b/>
      <w:bCs/>
      <w:sz w:val="26"/>
      <w:szCs w:val="26"/>
    </w:rPr>
  </w:style>
  <w:style w:type="character" w:customStyle="1" w:styleId="UnderliningChar">
    <w:name w:val="Underlining Char"/>
    <w:basedOn w:val="DefaultParagraphFont"/>
    <w:link w:val="Underlining"/>
    <w:rsid w:val="00CF2964"/>
    <w:rPr>
      <w:rFonts w:ascii="Arial Narrow" w:hAnsi="Arial Narrow" w:cs="Times New Roman"/>
      <w:sz w:val="24"/>
      <w:szCs w:val="24"/>
      <w:u w:val="single"/>
    </w:rPr>
  </w:style>
  <w:style w:type="character" w:customStyle="1" w:styleId="CardCharChar1">
    <w:name w:val="Card Char Char1"/>
    <w:basedOn w:val="DefaultParagraphFont"/>
    <w:rsid w:val="00CF2964"/>
    <w:rPr>
      <w:rFonts w:cs="Times New Roman"/>
      <w:b/>
      <w:bCs/>
      <w:sz w:val="28"/>
      <w:szCs w:val="28"/>
    </w:rPr>
  </w:style>
  <w:style w:type="paragraph" w:customStyle="1" w:styleId="Cites0">
    <w:name w:val="Cites"/>
    <w:basedOn w:val="Normal"/>
    <w:link w:val="CitesChar2"/>
    <w:qFormat/>
    <w:rsid w:val="00CF2964"/>
    <w:pPr>
      <w:widowControl w:val="0"/>
      <w:autoSpaceDE w:val="0"/>
      <w:autoSpaceDN w:val="0"/>
      <w:adjustRightInd w:val="0"/>
      <w:jc w:val="both"/>
      <w:outlineLvl w:val="2"/>
    </w:pPr>
    <w:rPr>
      <w:rFonts w:asciiTheme="minorHAnsi" w:eastAsia="Times New Roman" w:hAnsiTheme="minorHAnsi"/>
      <w:b/>
      <w:bCs/>
      <w:sz w:val="20"/>
      <w:szCs w:val="20"/>
    </w:rPr>
  </w:style>
  <w:style w:type="character" w:customStyle="1" w:styleId="CitesChar">
    <w:name w:val="Cites Char"/>
    <w:locked/>
    <w:rsid w:val="00CF2964"/>
    <w:rPr>
      <w:rFonts w:ascii="Times New Roman" w:eastAsia="Calibri" w:hAnsi="Times New Roman" w:cs="Times New Roman"/>
      <w:sz w:val="24"/>
      <w:szCs w:val="24"/>
    </w:rPr>
  </w:style>
  <w:style w:type="character" w:customStyle="1" w:styleId="apple-converted-space">
    <w:name w:val="apple-converted-space"/>
    <w:basedOn w:val="DefaultParagraphFont"/>
    <w:rsid w:val="00CF2964"/>
  </w:style>
  <w:style w:type="character" w:customStyle="1" w:styleId="hit">
    <w:name w:val="hit"/>
    <w:basedOn w:val="DefaultParagraphFont"/>
    <w:rsid w:val="00CF2964"/>
    <w:rPr>
      <w:rFonts w:cs="Times New Roman"/>
    </w:rPr>
  </w:style>
  <w:style w:type="paragraph" w:customStyle="1" w:styleId="SmallFont">
    <w:name w:val="Small Font"/>
    <w:basedOn w:val="Normal"/>
    <w:link w:val="SmallFontChar"/>
    <w:qFormat/>
    <w:rsid w:val="00CF2964"/>
    <w:pPr>
      <w:spacing w:after="200"/>
      <w:jc w:val="both"/>
    </w:pPr>
    <w:rPr>
      <w:rFonts w:eastAsia="Calibri"/>
      <w:szCs w:val="18"/>
    </w:rPr>
  </w:style>
  <w:style w:type="character" w:customStyle="1" w:styleId="SmallFontChar">
    <w:name w:val="Small Font Char"/>
    <w:basedOn w:val="DefaultParagraphFont"/>
    <w:link w:val="SmallFont"/>
    <w:locked/>
    <w:rsid w:val="00CF2964"/>
    <w:rPr>
      <w:rFonts w:ascii="Times New Roman" w:eastAsia="Calibri" w:hAnsi="Times New Roman" w:cs="Times New Roman"/>
      <w:szCs w:val="18"/>
    </w:rPr>
  </w:style>
  <w:style w:type="character" w:customStyle="1" w:styleId="CircleChar1">
    <w:name w:val="Circle Char1"/>
    <w:basedOn w:val="DefaultParagraphFont"/>
    <w:rsid w:val="00CF2964"/>
    <w:rPr>
      <w:rFonts w:cs="Times New Roman"/>
      <w:b/>
      <w:i/>
      <w:sz w:val="18"/>
      <w:szCs w:val="18"/>
      <w:u w:val="single"/>
      <w:lang w:val="en-US" w:eastAsia="en-US" w:bidi="ar-SA"/>
    </w:rPr>
  </w:style>
  <w:style w:type="character" w:customStyle="1" w:styleId="verdana">
    <w:name w:val="verdana"/>
    <w:basedOn w:val="DefaultParagraphFont"/>
    <w:rsid w:val="00CF2964"/>
  </w:style>
  <w:style w:type="character" w:customStyle="1" w:styleId="CardsChar1">
    <w:name w:val="Cards Char1"/>
    <w:link w:val="Cards"/>
    <w:rsid w:val="00CF2964"/>
    <w:rPr>
      <w:rFonts w:ascii="Times New Roman" w:eastAsia="Times New Roman" w:hAnsi="Times New Roman" w:cs="Times New Roman"/>
      <w:sz w:val="20"/>
      <w:szCs w:val="20"/>
    </w:rPr>
  </w:style>
  <w:style w:type="paragraph" w:customStyle="1" w:styleId="BlockHeadings">
    <w:name w:val="Block Headings"/>
    <w:basedOn w:val="Normal"/>
    <w:link w:val="BlockHeadingsChar"/>
    <w:qFormat/>
    <w:rsid w:val="00CF2964"/>
    <w:pPr>
      <w:autoSpaceDE w:val="0"/>
      <w:autoSpaceDN w:val="0"/>
      <w:adjustRightInd w:val="0"/>
      <w:jc w:val="center"/>
      <w:outlineLvl w:val="0"/>
    </w:pPr>
    <w:rPr>
      <w:rFonts w:eastAsia="Times New Roman"/>
      <w:b/>
      <w:sz w:val="20"/>
      <w:szCs w:val="20"/>
    </w:rPr>
  </w:style>
  <w:style w:type="character" w:customStyle="1" w:styleId="BlockHeadingsChar">
    <w:name w:val="Block Headings Char"/>
    <w:link w:val="BlockHeadings"/>
    <w:rsid w:val="00CF2964"/>
    <w:rPr>
      <w:rFonts w:ascii="Times New Roman" w:eastAsia="Times New Roman" w:hAnsi="Times New Roman" w:cs="Times New Roman"/>
      <w:b/>
      <w:sz w:val="20"/>
      <w:szCs w:val="20"/>
    </w:rPr>
  </w:style>
  <w:style w:type="paragraph" w:customStyle="1" w:styleId="loose">
    <w:name w:val="loose"/>
    <w:basedOn w:val="Normal"/>
    <w:qFormat/>
    <w:rsid w:val="00CF2964"/>
    <w:pPr>
      <w:spacing w:before="210"/>
    </w:pPr>
    <w:rPr>
      <w:rFonts w:eastAsia="Times New Roman"/>
      <w:szCs w:val="24"/>
      <w:lang w:eastAsia="zh-CN" w:bidi="he-IL"/>
    </w:rPr>
  </w:style>
  <w:style w:type="character" w:customStyle="1" w:styleId="hit1">
    <w:name w:val="hit1"/>
    <w:basedOn w:val="DefaultParagraphFont"/>
    <w:rsid w:val="00CF2964"/>
    <w:rPr>
      <w:b/>
      <w:bCs/>
      <w:color w:val="CC0033"/>
    </w:rPr>
  </w:style>
  <w:style w:type="character" w:customStyle="1" w:styleId="upper">
    <w:name w:val="upper"/>
    <w:basedOn w:val="DefaultParagraphFont"/>
    <w:rsid w:val="00CF2964"/>
  </w:style>
  <w:style w:type="character" w:customStyle="1" w:styleId="Author">
    <w:name w:val="Author"/>
    <w:aliases w:val="Style Date"/>
    <w:basedOn w:val="DefaultParagraphFont"/>
    <w:qFormat/>
    <w:rsid w:val="00CF2964"/>
    <w:rPr>
      <w:b/>
      <w:sz w:val="24"/>
    </w:rPr>
  </w:style>
  <w:style w:type="character" w:customStyle="1" w:styleId="SmallFont7pt">
    <w:name w:val="Small Font (7 pt)"/>
    <w:basedOn w:val="DefaultParagraphFont"/>
    <w:rsid w:val="00CF2964"/>
    <w:rPr>
      <w:sz w:val="14"/>
    </w:rPr>
  </w:style>
  <w:style w:type="paragraph" w:customStyle="1" w:styleId="UnderlinedText">
    <w:name w:val="Underlined Text"/>
    <w:basedOn w:val="Normal"/>
    <w:qFormat/>
    <w:rsid w:val="00CF2964"/>
    <w:rPr>
      <w:rFonts w:eastAsia="Times New Roman"/>
      <w:b/>
      <w:szCs w:val="20"/>
    </w:rPr>
  </w:style>
  <w:style w:type="character" w:customStyle="1" w:styleId="SmallText-New">
    <w:name w:val="Small Text - New"/>
    <w:basedOn w:val="DefaultParagraphFont"/>
    <w:rsid w:val="00CF2964"/>
    <w:rPr>
      <w:rFonts w:ascii="Arial Narrow" w:hAnsi="Arial Narrow"/>
      <w:sz w:val="14"/>
    </w:rPr>
  </w:style>
  <w:style w:type="paragraph" w:customStyle="1" w:styleId="Smalltext">
    <w:name w:val="Small text"/>
    <w:aliases w:val="Quote1,Quote11"/>
    <w:basedOn w:val="Normal"/>
    <w:link w:val="SmalltextChar"/>
    <w:qFormat/>
    <w:rsid w:val="00CF2964"/>
    <w:rPr>
      <w:rFonts w:ascii="Arial Narrow" w:eastAsia="Times New Roman" w:hAnsi="Arial Narrow"/>
      <w:szCs w:val="24"/>
    </w:rPr>
  </w:style>
  <w:style w:type="character" w:customStyle="1" w:styleId="Underlined-New">
    <w:name w:val="Underlined - New"/>
    <w:basedOn w:val="DefaultParagraphFont"/>
    <w:rsid w:val="00CF2964"/>
    <w:rPr>
      <w:rFonts w:ascii="Arial Narrow" w:hAnsi="Arial Narrow"/>
      <w:sz w:val="16"/>
      <w:u w:val="single"/>
    </w:rPr>
  </w:style>
  <w:style w:type="paragraph" w:styleId="TOC2">
    <w:name w:val="toc 2"/>
    <w:basedOn w:val="Normal"/>
    <w:next w:val="Normal"/>
    <w:autoRedefine/>
    <w:uiPriority w:val="39"/>
    <w:rsid w:val="00CF2964"/>
    <w:pPr>
      <w:ind w:left="200"/>
    </w:pPr>
    <w:rPr>
      <w:rFonts w:eastAsia="Times New Roman"/>
      <w:sz w:val="20"/>
      <w:lang w:bidi="en-US"/>
    </w:rPr>
  </w:style>
  <w:style w:type="paragraph" w:styleId="Caption">
    <w:name w:val="caption"/>
    <w:basedOn w:val="Normal"/>
    <w:next w:val="Normal"/>
    <w:qFormat/>
    <w:rsid w:val="00CF2964"/>
    <w:rPr>
      <w:rFonts w:eastAsia="Times New Roman"/>
      <w:b/>
      <w:bCs/>
      <w:sz w:val="18"/>
      <w:szCs w:val="18"/>
      <w:lang w:bidi="en-US"/>
    </w:rPr>
  </w:style>
  <w:style w:type="paragraph" w:styleId="TOCHeading">
    <w:name w:val="TOC Heading"/>
    <w:basedOn w:val="Heading1"/>
    <w:next w:val="Normal"/>
    <w:uiPriority w:val="39"/>
    <w:qFormat/>
    <w:rsid w:val="00CF2964"/>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bCs/>
      <w:i/>
      <w:iCs/>
      <w:sz w:val="32"/>
      <w:lang w:bidi="en-US"/>
    </w:rPr>
  </w:style>
  <w:style w:type="character" w:customStyle="1" w:styleId="Boxing">
    <w:name w:val="Boxing"/>
    <w:basedOn w:val="DefaultParagraphFont"/>
    <w:rsid w:val="00CF2964"/>
    <w:rPr>
      <w:rFonts w:ascii="Arial Narrow" w:hAnsi="Arial Narrow"/>
      <w:dstrike w:val="0"/>
      <w:sz w:val="20"/>
      <w:bdr w:val="single" w:sz="2" w:space="0" w:color="auto"/>
      <w:vertAlign w:val="baseline"/>
    </w:rPr>
  </w:style>
  <w:style w:type="character" w:customStyle="1" w:styleId="style65">
    <w:name w:val="style65"/>
    <w:basedOn w:val="DefaultParagraphFont"/>
    <w:rsid w:val="00CF2964"/>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CF2964"/>
    <w:rPr>
      <w:rFonts w:cs="Arial"/>
      <w:bCs/>
      <w:szCs w:val="26"/>
      <w:u w:val="single"/>
      <w:lang w:val="en-US" w:eastAsia="en-US" w:bidi="ar-SA"/>
    </w:rPr>
  </w:style>
  <w:style w:type="character" w:customStyle="1" w:styleId="qlabel">
    <w:name w:val="q_label"/>
    <w:basedOn w:val="DefaultParagraphFont"/>
    <w:rsid w:val="00CF2964"/>
  </w:style>
  <w:style w:type="character" w:customStyle="1" w:styleId="alabel">
    <w:name w:val="a_label"/>
    <w:basedOn w:val="DefaultParagraphFont"/>
    <w:rsid w:val="00CF2964"/>
  </w:style>
  <w:style w:type="character" w:customStyle="1" w:styleId="Style1Char1">
    <w:name w:val="Style1 Char1"/>
    <w:basedOn w:val="DefaultParagraphFont"/>
    <w:rsid w:val="00CF2964"/>
    <w:rPr>
      <w:rFonts w:eastAsia="SimSun"/>
      <w:sz w:val="20"/>
      <w:szCs w:val="24"/>
      <w:u w:val="single"/>
      <w:lang w:val="en-US" w:eastAsia="zh-CN" w:bidi="ar-SA"/>
    </w:rPr>
  </w:style>
  <w:style w:type="character" w:customStyle="1" w:styleId="UnderlineCharChar">
    <w:name w:val="Underline Char Char"/>
    <w:basedOn w:val="DefaultParagraphFont"/>
    <w:rsid w:val="00CF2964"/>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CF2964"/>
    <w:rPr>
      <w:rFonts w:eastAsia="MS Mincho"/>
      <w:b/>
      <w:u w:val="single"/>
      <w:lang w:val="en-US" w:eastAsia="en-US" w:bidi="ar-SA"/>
    </w:rPr>
  </w:style>
  <w:style w:type="character" w:customStyle="1" w:styleId="CardTextChar0">
    <w:name w:val="Card Text Char"/>
    <w:basedOn w:val="DefaultParagraphFont"/>
    <w:rsid w:val="00CF2964"/>
    <w:rPr>
      <w:rFonts w:ascii="Times New Roman" w:eastAsia="Times New Roman" w:hAnsi="Times New Roman" w:cs="Times New Roman"/>
      <w:szCs w:val="24"/>
    </w:rPr>
  </w:style>
  <w:style w:type="character" w:customStyle="1" w:styleId="reduce2">
    <w:name w:val="reduce2"/>
    <w:basedOn w:val="DefaultParagraphFont"/>
    <w:rsid w:val="00CF2964"/>
    <w:rPr>
      <w:rFonts w:ascii="Arial" w:hAnsi="Arial" w:cs="Arial"/>
      <w:color w:val="000000"/>
      <w:sz w:val="10"/>
      <w:szCs w:val="22"/>
    </w:rPr>
  </w:style>
  <w:style w:type="paragraph" w:customStyle="1" w:styleId="BoldUnderline">
    <w:name w:val="BoldUnderline"/>
    <w:link w:val="BoldUnderlineChar"/>
    <w:uiPriority w:val="99"/>
    <w:qFormat/>
    <w:rsid w:val="00CF2964"/>
    <w:pPr>
      <w:spacing w:after="0" w:line="240" w:lineRule="auto"/>
    </w:pPr>
    <w:rPr>
      <w:rFonts w:ascii="Times New Roman" w:eastAsia="Times New Roman" w:hAnsi="Times New Roman" w:cs="Times New Roman"/>
      <w:b/>
      <w:sz w:val="20"/>
      <w:szCs w:val="24"/>
      <w:u w:val="single"/>
    </w:rPr>
  </w:style>
  <w:style w:type="character" w:customStyle="1" w:styleId="BoldUnderlineChar">
    <w:name w:val="BoldUnderline Char"/>
    <w:basedOn w:val="DefaultParagraphFont"/>
    <w:link w:val="BoldUnderline"/>
    <w:uiPriority w:val="99"/>
    <w:rsid w:val="00CF2964"/>
    <w:rPr>
      <w:rFonts w:ascii="Times New Roman" w:eastAsia="Times New Roman" w:hAnsi="Times New Roman" w:cs="Times New Roman"/>
      <w:b/>
      <w:sz w:val="20"/>
      <w:szCs w:val="24"/>
      <w:u w:val="single"/>
    </w:rPr>
  </w:style>
  <w:style w:type="character" w:customStyle="1" w:styleId="Heading3CharCharCharChar2">
    <w:name w:val="Heading 3 Char Char Char Char2"/>
    <w:basedOn w:val="DefaultParagraphFont"/>
    <w:rsid w:val="00CF2964"/>
    <w:rPr>
      <w:rFonts w:cs="Arial"/>
      <w:bCs/>
      <w:szCs w:val="26"/>
      <w:u w:val="single"/>
      <w:lang w:val="en-US" w:eastAsia="en-US" w:bidi="ar-SA"/>
    </w:rPr>
  </w:style>
  <w:style w:type="paragraph" w:customStyle="1" w:styleId="evidencetextChar">
    <w:name w:val="evidence text Char"/>
    <w:basedOn w:val="Normal"/>
    <w:qFormat/>
    <w:rsid w:val="00CF2964"/>
    <w:pPr>
      <w:ind w:left="1728" w:right="1008"/>
    </w:pPr>
    <w:rPr>
      <w:rFonts w:eastAsia="Times New Roman"/>
      <w:color w:val="000000"/>
      <w:sz w:val="18"/>
      <w:szCs w:val="24"/>
    </w:rPr>
  </w:style>
  <w:style w:type="character" w:customStyle="1" w:styleId="underline2">
    <w:name w:val="underline2"/>
    <w:basedOn w:val="DefaultParagraphFont"/>
    <w:rsid w:val="00CF2964"/>
    <w:rPr>
      <w:u w:val="single"/>
    </w:rPr>
  </w:style>
  <w:style w:type="character" w:customStyle="1" w:styleId="Style11ptUnderlineBorderSinglesolidlineAuto05pt">
    <w:name w:val="Style 11 pt Underline Border: : (Single solid line Auto  0.5 pt..."/>
    <w:rsid w:val="00CF2964"/>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CF2964"/>
    <w:rPr>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CF2964"/>
    <w:rPr>
      <w:rFonts w:ascii="Times New Roman" w:eastAsia="Times New Roman" w:hAnsi="Times New Roman" w:cs="Times New Roman"/>
      <w:szCs w:val="24"/>
      <w:u w:val="single"/>
      <w:bdr w:val="single" w:sz="4" w:space="0" w:color="auto"/>
    </w:rPr>
  </w:style>
  <w:style w:type="character" w:customStyle="1" w:styleId="UnderlineChar4Char">
    <w:name w:val="Underline Char4 Char"/>
    <w:basedOn w:val="DefaultParagraphFont"/>
    <w:link w:val="UnderlineChar4"/>
    <w:rsid w:val="00CF2964"/>
    <w:rPr>
      <w:szCs w:val="24"/>
      <w:u w:val="single"/>
    </w:rPr>
  </w:style>
  <w:style w:type="paragraph" w:customStyle="1" w:styleId="UnderlineChar4">
    <w:name w:val="Underline Char4"/>
    <w:basedOn w:val="Normal"/>
    <w:link w:val="UnderlineChar4Char"/>
    <w:qFormat/>
    <w:rsid w:val="00CF2964"/>
    <w:rPr>
      <w:rFonts w:asciiTheme="minorHAnsi" w:hAnsiTheme="minorHAnsi" w:cstheme="minorBidi"/>
      <w:szCs w:val="24"/>
      <w:u w:val="single"/>
    </w:rPr>
  </w:style>
  <w:style w:type="character" w:customStyle="1" w:styleId="BoldandUnderlineChar3Char2">
    <w:name w:val="Bold and Underline Char3 Char2"/>
    <w:basedOn w:val="DefaultParagraphFont"/>
    <w:link w:val="BoldandUnderlineChar3"/>
    <w:rsid w:val="00CF2964"/>
    <w:rPr>
      <w:b/>
      <w:szCs w:val="24"/>
      <w:u w:val="single"/>
    </w:rPr>
  </w:style>
  <w:style w:type="paragraph" w:customStyle="1" w:styleId="BoldandUnderlineChar3">
    <w:name w:val="Bold and Underline Char3"/>
    <w:basedOn w:val="Normal"/>
    <w:link w:val="BoldandUnderlineChar3Char2"/>
    <w:qFormat/>
    <w:rsid w:val="00CF2964"/>
    <w:rPr>
      <w:rFonts w:asciiTheme="minorHAnsi" w:hAnsiTheme="minorHAnsi" w:cstheme="minorBidi"/>
      <w:b/>
      <w:szCs w:val="24"/>
      <w:u w:val="single"/>
    </w:rPr>
  </w:style>
  <w:style w:type="paragraph" w:customStyle="1" w:styleId="StyleUnderlineChar11pt">
    <w:name w:val="Style Underline Char + 11 pt"/>
    <w:basedOn w:val="Normal"/>
    <w:link w:val="StyleUnderlineChar11ptChar"/>
    <w:qFormat/>
    <w:rsid w:val="00CF2964"/>
    <w:rPr>
      <w:rFonts w:eastAsia="Times New Roman"/>
      <w:szCs w:val="24"/>
      <w:u w:val="single"/>
    </w:rPr>
  </w:style>
  <w:style w:type="character" w:customStyle="1" w:styleId="StyleUnderlineChar11ptChar">
    <w:name w:val="Style Underline Char + 11 pt Char"/>
    <w:basedOn w:val="DefaultParagraphFont"/>
    <w:link w:val="StyleUnderlineChar11pt"/>
    <w:rsid w:val="00CF2964"/>
    <w:rPr>
      <w:rFonts w:ascii="Times New Roman" w:eastAsia="Times New Roman" w:hAnsi="Times New Roman" w:cs="Times New Roman"/>
      <w:szCs w:val="24"/>
      <w:u w:val="single"/>
    </w:rPr>
  </w:style>
  <w:style w:type="paragraph" w:customStyle="1" w:styleId="StyleUnderlineChar11ptBold">
    <w:name w:val="Style Underline Char + 11 pt Bold"/>
    <w:basedOn w:val="Normal"/>
    <w:link w:val="StyleUnderlineChar11ptBoldChar"/>
    <w:qFormat/>
    <w:rsid w:val="00CF2964"/>
    <w:rPr>
      <w:rFonts w:eastAsia="Times New Roman"/>
      <w:b/>
      <w:bCs/>
      <w:szCs w:val="24"/>
      <w:u w:val="single"/>
    </w:rPr>
  </w:style>
  <w:style w:type="character" w:customStyle="1" w:styleId="StyleUnderlineChar11ptBoldChar">
    <w:name w:val="Style Underline Char + 11 pt Bold Char"/>
    <w:basedOn w:val="DefaultParagraphFont"/>
    <w:link w:val="StyleUnderlineChar11ptBold"/>
    <w:rsid w:val="00CF2964"/>
    <w:rPr>
      <w:rFonts w:ascii="Times New Roman" w:eastAsia="Times New Roman" w:hAnsi="Times New Roman" w:cs="Times New Roman"/>
      <w:b/>
      <w:bCs/>
      <w:szCs w:val="24"/>
      <w:u w:val="single"/>
    </w:rPr>
  </w:style>
  <w:style w:type="character" w:customStyle="1" w:styleId="inside-head">
    <w:name w:val="inside-head"/>
    <w:basedOn w:val="DefaultParagraphFont"/>
    <w:rsid w:val="00CF2964"/>
  </w:style>
  <w:style w:type="paragraph" w:customStyle="1" w:styleId="Style3">
    <w:name w:val="Style3"/>
    <w:basedOn w:val="Normal"/>
    <w:link w:val="Style3Char"/>
    <w:qFormat/>
    <w:rsid w:val="00CF2964"/>
    <w:rPr>
      <w:rFonts w:ascii="Arial Narrow" w:eastAsia="Times New Roman" w:hAnsi="Arial Narrow"/>
      <w:b/>
      <w:szCs w:val="24"/>
    </w:rPr>
  </w:style>
  <w:style w:type="character" w:customStyle="1" w:styleId="Style3Char">
    <w:name w:val="Style3 Char"/>
    <w:basedOn w:val="DefaultParagraphFont"/>
    <w:link w:val="Style3"/>
    <w:rsid w:val="00CF2964"/>
    <w:rPr>
      <w:rFonts w:ascii="Arial Narrow" w:eastAsia="Times New Roman" w:hAnsi="Arial Narrow" w:cs="Times New Roman"/>
      <w:b/>
      <w:szCs w:val="24"/>
    </w:rPr>
  </w:style>
  <w:style w:type="character" w:customStyle="1" w:styleId="7TimesNewRoman">
    <w:name w:val="7 Times New Roman"/>
    <w:rsid w:val="00CF2964"/>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CF2964"/>
  </w:style>
  <w:style w:type="character" w:customStyle="1" w:styleId="officialsbureau">
    <w:name w:val="official_s_bureau"/>
    <w:basedOn w:val="DefaultParagraphFont"/>
    <w:rsid w:val="00CF2964"/>
  </w:style>
  <w:style w:type="paragraph" w:customStyle="1" w:styleId="Stylecard11ptUnderline">
    <w:name w:val="Style card + 11 pt Underline"/>
    <w:basedOn w:val="Normal"/>
    <w:link w:val="Stylecard11ptUnderlineChar"/>
    <w:qFormat/>
    <w:rsid w:val="00CF2964"/>
    <w:pPr>
      <w:ind w:left="288" w:right="288"/>
    </w:pPr>
    <w:rPr>
      <w:rFonts w:ascii="Georgia" w:eastAsia="SimSun" w:hAnsi="Georgia"/>
      <w:szCs w:val="24"/>
      <w:u w:val="single"/>
      <w:lang w:eastAsia="zh-CN"/>
    </w:rPr>
  </w:style>
  <w:style w:type="character" w:customStyle="1" w:styleId="Stylecard11ptUnderlineChar">
    <w:name w:val="Style card + 11 pt Underline Char"/>
    <w:link w:val="Stylecard11ptUnderline"/>
    <w:rsid w:val="00CF2964"/>
    <w:rPr>
      <w:rFonts w:ascii="Georgia" w:eastAsia="SimSun" w:hAnsi="Georgia" w:cs="Times New Roman"/>
      <w:szCs w:val="24"/>
      <w:u w:val="single"/>
      <w:lang w:eastAsia="zh-CN"/>
    </w:rPr>
  </w:style>
  <w:style w:type="paragraph" w:customStyle="1" w:styleId="Stylecard11ptBoldUnderline">
    <w:name w:val="Style card + 11 pt Bold Underline"/>
    <w:basedOn w:val="Normal"/>
    <w:link w:val="Stylecard11ptBoldUnderlineChar"/>
    <w:qFormat/>
    <w:rsid w:val="00CF2964"/>
    <w:pPr>
      <w:ind w:left="288" w:right="288"/>
    </w:pPr>
    <w:rPr>
      <w:rFonts w:ascii="Georgia" w:eastAsia="SimSun" w:hAnsi="Georgia"/>
      <w:b/>
      <w:bCs/>
      <w:szCs w:val="24"/>
      <w:u w:val="single"/>
      <w:lang w:eastAsia="zh-CN"/>
    </w:rPr>
  </w:style>
  <w:style w:type="character" w:customStyle="1" w:styleId="Stylecard11ptBoldUnderlineChar">
    <w:name w:val="Style card + 11 pt Bold Underline Char"/>
    <w:link w:val="Stylecard11ptBoldUnderline"/>
    <w:rsid w:val="00CF2964"/>
    <w:rPr>
      <w:rFonts w:ascii="Georgia" w:eastAsia="SimSun" w:hAnsi="Georgia" w:cs="Times New Roman"/>
      <w:b/>
      <w:bCs/>
      <w:szCs w:val="24"/>
      <w:u w:val="single"/>
      <w:lang w:eastAsia="zh-CN"/>
    </w:rPr>
  </w:style>
  <w:style w:type="character" w:customStyle="1" w:styleId="StyleStyle11ptBoldUnderlineBorderSinglesolidlineAuto">
    <w:name w:val="Style Style 11 pt Bold Underline Border: : (Single solid line Auto ..."/>
    <w:basedOn w:val="DefaultParagraphFont"/>
    <w:rsid w:val="00CF2964"/>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CF2964"/>
    <w:pPr>
      <w:ind w:left="288" w:right="288"/>
    </w:pPr>
    <w:rPr>
      <w:rFonts w:ascii="Georgia" w:eastAsia="SimSun" w:hAnsi="Georgia"/>
      <w:spacing w:val="-8"/>
      <w:szCs w:val="24"/>
      <w:u w:val="single"/>
      <w:lang w:eastAsia="zh-CN"/>
    </w:rPr>
  </w:style>
  <w:style w:type="character" w:customStyle="1" w:styleId="StylecardLatinVerdana-BoldUnderlineChar">
    <w:name w:val="Style card + (Latin) Verdana-Bold Underline Char"/>
    <w:basedOn w:val="cardChar"/>
    <w:link w:val="StylecardLatinVerdana-BoldUnderline"/>
    <w:rsid w:val="00CF2964"/>
    <w:rPr>
      <w:rFonts w:ascii="Georgia" w:eastAsia="SimSun" w:hAnsi="Georgia" w:cs="Times New Roman"/>
      <w:spacing w:val="-8"/>
      <w:szCs w:val="24"/>
      <w:u w:val="single"/>
      <w:lang w:eastAsia="zh-CN"/>
    </w:rPr>
  </w:style>
  <w:style w:type="paragraph" w:styleId="HTMLPreformatted">
    <w:name w:val="HTML Preformatted"/>
    <w:basedOn w:val="Normal"/>
    <w:link w:val="HTMLPreformattedChar"/>
    <w:rsid w:val="00CF2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CF2964"/>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CF2964"/>
    <w:rPr>
      <w:szCs w:val="24"/>
      <w:u w:val="single"/>
    </w:rPr>
  </w:style>
  <w:style w:type="character" w:customStyle="1" w:styleId="StyleUnderlining11ptChar">
    <w:name w:val="Style Underlining + 11 pt Char"/>
    <w:basedOn w:val="DefaultParagraphFont"/>
    <w:link w:val="StyleUnderlining11pt"/>
    <w:rsid w:val="00CF2964"/>
    <w:rPr>
      <w:rFonts w:ascii="Times New Roman" w:hAnsi="Times New Roman" w:cs="Times New Roman"/>
      <w:szCs w:val="24"/>
      <w:u w:val="single"/>
    </w:rPr>
  </w:style>
  <w:style w:type="paragraph" w:customStyle="1" w:styleId="StyleCardText9pt">
    <w:name w:val="Style Card Text + 9 pt"/>
    <w:basedOn w:val="Normal"/>
    <w:link w:val="StyleCardText9ptChar"/>
    <w:qFormat/>
    <w:rsid w:val="00CF2964"/>
    <w:pPr>
      <w:spacing w:after="200"/>
      <w:contextualSpacing/>
    </w:pPr>
    <w:rPr>
      <w:rFonts w:eastAsia="Calibri"/>
    </w:rPr>
  </w:style>
  <w:style w:type="character" w:customStyle="1" w:styleId="StyleCardText9ptChar">
    <w:name w:val="Style Card Text + 9 pt Char"/>
    <w:basedOn w:val="DefaultParagraphFont"/>
    <w:link w:val="StyleCardText9pt"/>
    <w:rsid w:val="00CF2964"/>
    <w:rPr>
      <w:rFonts w:ascii="Times New Roman" w:eastAsia="Calibri" w:hAnsi="Times New Roman" w:cs="Times New Roman"/>
    </w:rPr>
  </w:style>
  <w:style w:type="paragraph" w:styleId="Quote">
    <w:name w:val="Quote"/>
    <w:basedOn w:val="Normal"/>
    <w:next w:val="Normal"/>
    <w:link w:val="QuoteChar"/>
    <w:uiPriority w:val="29"/>
    <w:qFormat/>
    <w:rsid w:val="00CF2964"/>
    <w:pPr>
      <w:widowControl w:val="0"/>
    </w:pPr>
    <w:rPr>
      <w:rFonts w:eastAsia="Times New Roman"/>
      <w:iCs/>
      <w:color w:val="000000"/>
      <w:szCs w:val="24"/>
      <w:lang w:bidi="en-US"/>
    </w:rPr>
  </w:style>
  <w:style w:type="character" w:customStyle="1" w:styleId="QuoteChar">
    <w:name w:val="Quote Char"/>
    <w:basedOn w:val="DefaultParagraphFont"/>
    <w:link w:val="Quote"/>
    <w:uiPriority w:val="29"/>
    <w:rsid w:val="00CF2964"/>
    <w:rPr>
      <w:rFonts w:ascii="Times New Roman" w:eastAsia="Times New Roman" w:hAnsi="Times New Roman" w:cs="Times New Roman"/>
      <w:iCs/>
      <w:color w:val="000000"/>
      <w:szCs w:val="24"/>
      <w:lang w:bidi="en-US"/>
    </w:rPr>
  </w:style>
  <w:style w:type="paragraph" w:customStyle="1" w:styleId="Underlining">
    <w:name w:val="Underlining"/>
    <w:basedOn w:val="Normal"/>
    <w:link w:val="UnderliningChar"/>
    <w:qFormat/>
    <w:rsid w:val="00CF2964"/>
    <w:rPr>
      <w:rFonts w:ascii="Arial Narrow" w:hAnsi="Arial Narrow"/>
      <w:sz w:val="24"/>
      <w:szCs w:val="24"/>
      <w:u w:val="single"/>
    </w:rPr>
  </w:style>
  <w:style w:type="character" w:customStyle="1" w:styleId="ital-inline">
    <w:name w:val="ital-inline"/>
    <w:basedOn w:val="DefaultParagraphFont"/>
    <w:rsid w:val="00CF2964"/>
  </w:style>
  <w:style w:type="character" w:customStyle="1" w:styleId="underlineChar">
    <w:name w:val="underline Char"/>
    <w:basedOn w:val="DefaultParagraphFont"/>
    <w:rsid w:val="00CF2964"/>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CF2964"/>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CF2964"/>
    <w:rPr>
      <w:sz w:val="20"/>
      <w:u w:val="single"/>
    </w:rPr>
  </w:style>
  <w:style w:type="paragraph" w:styleId="BodyTextIndent2">
    <w:name w:val="Body Text Indent 2"/>
    <w:basedOn w:val="Normal"/>
    <w:link w:val="BodyTextIndent2Char"/>
    <w:unhideWhenUsed/>
    <w:rsid w:val="00CF2964"/>
    <w:pPr>
      <w:spacing w:after="120" w:line="480" w:lineRule="auto"/>
      <w:ind w:left="360"/>
    </w:pPr>
  </w:style>
  <w:style w:type="character" w:customStyle="1" w:styleId="BodyTextIndent2Char">
    <w:name w:val="Body Text Indent 2 Char"/>
    <w:basedOn w:val="DefaultParagraphFont"/>
    <w:link w:val="BodyTextIndent2"/>
    <w:rsid w:val="00CF2964"/>
    <w:rPr>
      <w:rFonts w:ascii="Times New Roman" w:hAnsi="Times New Roman" w:cs="Times New Roman"/>
    </w:rPr>
  </w:style>
  <w:style w:type="paragraph" w:styleId="BodyTextIndent3">
    <w:name w:val="Body Text Indent 3"/>
    <w:basedOn w:val="Normal"/>
    <w:link w:val="BodyTextIndent3Char"/>
    <w:uiPriority w:val="99"/>
    <w:semiHidden/>
    <w:unhideWhenUsed/>
    <w:rsid w:val="00CF2964"/>
    <w:pPr>
      <w:spacing w:after="120"/>
      <w:ind w:left="360"/>
    </w:pPr>
    <w:rPr>
      <w:szCs w:val="16"/>
    </w:rPr>
  </w:style>
  <w:style w:type="character" w:customStyle="1" w:styleId="BodyTextIndent3Char">
    <w:name w:val="Body Text Indent 3 Char"/>
    <w:basedOn w:val="DefaultParagraphFont"/>
    <w:link w:val="BodyTextIndent3"/>
    <w:uiPriority w:val="99"/>
    <w:semiHidden/>
    <w:rsid w:val="00CF2964"/>
    <w:rPr>
      <w:rFonts w:ascii="Times New Roman" w:hAnsi="Times New Roman" w:cs="Times New Roman"/>
      <w:szCs w:val="16"/>
    </w:rPr>
  </w:style>
  <w:style w:type="paragraph" w:styleId="BodyText2">
    <w:name w:val="Body Text 2"/>
    <w:basedOn w:val="Normal"/>
    <w:link w:val="BodyText2Char"/>
    <w:unhideWhenUsed/>
    <w:rsid w:val="00CF2964"/>
    <w:pPr>
      <w:spacing w:after="120" w:line="480" w:lineRule="auto"/>
    </w:pPr>
  </w:style>
  <w:style w:type="character" w:customStyle="1" w:styleId="BodyText2Char">
    <w:name w:val="Body Text 2 Char"/>
    <w:basedOn w:val="DefaultParagraphFont"/>
    <w:link w:val="BodyText2"/>
    <w:rsid w:val="00CF2964"/>
    <w:rPr>
      <w:rFonts w:ascii="Times New Roman" w:hAnsi="Times New Roman" w:cs="Times New Roman"/>
    </w:rPr>
  </w:style>
  <w:style w:type="paragraph" w:styleId="BodyTextIndent">
    <w:name w:val="Body Text Indent"/>
    <w:basedOn w:val="Normal"/>
    <w:link w:val="BodyTextIndentChar"/>
    <w:uiPriority w:val="99"/>
    <w:unhideWhenUsed/>
    <w:rsid w:val="00CF2964"/>
    <w:pPr>
      <w:spacing w:after="120"/>
      <w:ind w:left="360"/>
    </w:pPr>
  </w:style>
  <w:style w:type="character" w:customStyle="1" w:styleId="BodyTextIndentChar">
    <w:name w:val="Body Text Indent Char"/>
    <w:basedOn w:val="DefaultParagraphFont"/>
    <w:link w:val="BodyTextIndent"/>
    <w:uiPriority w:val="99"/>
    <w:rsid w:val="00CF2964"/>
    <w:rPr>
      <w:rFonts w:ascii="Times New Roman" w:hAnsi="Times New Roman" w:cs="Times New Roman"/>
    </w:rPr>
  </w:style>
  <w:style w:type="paragraph" w:styleId="BodyText3">
    <w:name w:val="Body Text 3"/>
    <w:basedOn w:val="Normal"/>
    <w:link w:val="BodyText3Char"/>
    <w:unhideWhenUsed/>
    <w:rsid w:val="00CF2964"/>
    <w:pPr>
      <w:spacing w:after="120"/>
    </w:pPr>
    <w:rPr>
      <w:szCs w:val="16"/>
    </w:rPr>
  </w:style>
  <w:style w:type="character" w:customStyle="1" w:styleId="BodyText3Char">
    <w:name w:val="Body Text 3 Char"/>
    <w:basedOn w:val="DefaultParagraphFont"/>
    <w:link w:val="BodyText3"/>
    <w:rsid w:val="00CF2964"/>
    <w:rPr>
      <w:rFonts w:ascii="Times New Roman" w:hAnsi="Times New Roman" w:cs="Times New Roman"/>
      <w:szCs w:val="16"/>
    </w:rPr>
  </w:style>
  <w:style w:type="character" w:customStyle="1" w:styleId="StyleBold">
    <w:name w:val="Style Bold"/>
    <w:basedOn w:val="DefaultParagraphFont"/>
    <w:uiPriority w:val="9"/>
    <w:semiHidden/>
    <w:rsid w:val="00CF2964"/>
    <w:rPr>
      <w:b/>
      <w:bCs/>
    </w:rPr>
  </w:style>
  <w:style w:type="character" w:customStyle="1" w:styleId="body-text">
    <w:name w:val="body-text"/>
    <w:basedOn w:val="DefaultParagraphFont"/>
    <w:rsid w:val="00CF2964"/>
  </w:style>
  <w:style w:type="paragraph" w:customStyle="1" w:styleId="StyleStyle411ptBoldBorderSinglesolidlineAuto0">
    <w:name w:val="Style Style4 + 11 pt Bold Border: : (Single solid line Auto  0...."/>
    <w:basedOn w:val="Normal"/>
    <w:link w:val="StyleStyle411ptBoldBorderSinglesolidlineAuto0Char"/>
    <w:qFormat/>
    <w:rsid w:val="00CF2964"/>
    <w:rPr>
      <w:rFonts w:eastAsia="Times New Roman"/>
      <w:b/>
      <w:bCs/>
      <w:szCs w:val="24"/>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CF2964"/>
    <w:rPr>
      <w:rFonts w:ascii="Times New Roman" w:eastAsia="Times New Roman" w:hAnsi="Times New Roman" w:cs="Times New Roman"/>
      <w:b/>
      <w:bCs/>
      <w:szCs w:val="24"/>
      <w:u w:val="single"/>
      <w:bdr w:val="single" w:sz="4" w:space="0" w:color="auto"/>
    </w:rPr>
  </w:style>
  <w:style w:type="character" w:customStyle="1" w:styleId="BalloonTextChar1">
    <w:name w:val="Balloon Text Char1"/>
    <w:basedOn w:val="DefaultParagraphFont"/>
    <w:uiPriority w:val="99"/>
    <w:rsid w:val="00CF2964"/>
    <w:rPr>
      <w:rFonts w:ascii="Tahoma" w:hAnsi="Tahoma" w:cs="Tahoma"/>
      <w:sz w:val="16"/>
      <w:szCs w:val="16"/>
    </w:rPr>
  </w:style>
  <w:style w:type="character" w:customStyle="1" w:styleId="globalcontentbody">
    <w:name w:val="globalcontentbody"/>
    <w:basedOn w:val="DefaultParagraphFont"/>
    <w:rsid w:val="00CF2964"/>
  </w:style>
  <w:style w:type="paragraph" w:customStyle="1" w:styleId="StyleStyle112pt">
    <w:name w:val="Style Style1 + 12 pt"/>
    <w:basedOn w:val="Normal"/>
    <w:link w:val="StyleStyle112ptChar"/>
    <w:qFormat/>
    <w:rsid w:val="00CF2964"/>
    <w:rPr>
      <w:rFonts w:eastAsia="SimSun"/>
      <w:szCs w:val="24"/>
      <w:u w:val="single"/>
      <w:lang w:eastAsia="zh-CN"/>
    </w:rPr>
  </w:style>
  <w:style w:type="character" w:customStyle="1" w:styleId="StyleStyle112ptChar">
    <w:name w:val="Style Style1 + 12 pt Char"/>
    <w:basedOn w:val="DefaultParagraphFont"/>
    <w:link w:val="StyleStyle112pt"/>
    <w:rsid w:val="00CF2964"/>
    <w:rPr>
      <w:rFonts w:ascii="Times New Roman" w:eastAsia="SimSun" w:hAnsi="Times New Roman" w:cs="Times New Roman"/>
      <w:szCs w:val="24"/>
      <w:u w:val="single"/>
      <w:lang w:eastAsia="zh-CN"/>
    </w:rPr>
  </w:style>
  <w:style w:type="paragraph" w:customStyle="1" w:styleId="MinimizedText">
    <w:name w:val="Minimized Text"/>
    <w:basedOn w:val="Normal"/>
    <w:link w:val="MinimizedTextChar"/>
    <w:qFormat/>
    <w:rsid w:val="00CF2964"/>
    <w:rPr>
      <w:rFonts w:eastAsia="Times New Roman"/>
      <w:szCs w:val="24"/>
    </w:rPr>
  </w:style>
  <w:style w:type="character" w:customStyle="1" w:styleId="MinimizedTextChar">
    <w:name w:val="Minimized Text Char"/>
    <w:basedOn w:val="DefaultParagraphFont"/>
    <w:link w:val="MinimizedText"/>
    <w:rsid w:val="00CF2964"/>
    <w:rPr>
      <w:rFonts w:ascii="Times New Roman" w:eastAsia="Times New Roman" w:hAnsi="Times New Roman" w:cs="Times New Roman"/>
      <w:szCs w:val="24"/>
    </w:rPr>
  </w:style>
  <w:style w:type="character" w:customStyle="1" w:styleId="term1">
    <w:name w:val="term1"/>
    <w:basedOn w:val="DefaultParagraphFont"/>
    <w:rsid w:val="00CF2964"/>
    <w:rPr>
      <w:b/>
      <w:bCs/>
    </w:rPr>
  </w:style>
  <w:style w:type="character" w:customStyle="1" w:styleId="Styleterm111ptUnderline">
    <w:name w:val="Style term1 + 11 pt Underline"/>
    <w:basedOn w:val="term1"/>
    <w:rsid w:val="00CF2964"/>
    <w:rPr>
      <w:b/>
      <w:bCs/>
      <w:sz w:val="20"/>
      <w:u w:val="single"/>
    </w:rPr>
  </w:style>
  <w:style w:type="paragraph" w:customStyle="1" w:styleId="StyleMinimizedTextArialNarrow10pt">
    <w:name w:val="Style Minimized Text + Arial Narrow 10 pt"/>
    <w:basedOn w:val="MinimizedText"/>
    <w:link w:val="StyleMinimizedTextArialNarrow10ptChar"/>
    <w:qFormat/>
    <w:rsid w:val="00CF2964"/>
    <w:rPr>
      <w:sz w:val="20"/>
    </w:rPr>
  </w:style>
  <w:style w:type="character" w:customStyle="1" w:styleId="StyleMinimizedTextArialNarrow10ptChar">
    <w:name w:val="Style Minimized Text + Arial Narrow 10 pt Char"/>
    <w:basedOn w:val="MinimizedTextChar"/>
    <w:link w:val="StyleMinimizedTextArialNarrow10pt"/>
    <w:rsid w:val="00CF2964"/>
    <w:rPr>
      <w:rFonts w:ascii="Times New Roman" w:eastAsia="Times New Roman" w:hAnsi="Times New Roman" w:cs="Times New Roman"/>
      <w:sz w:val="20"/>
      <w:szCs w:val="24"/>
    </w:rPr>
  </w:style>
  <w:style w:type="character" w:customStyle="1" w:styleId="Styleunderline11ptBold">
    <w:name w:val="Style underline + 11 pt Bold"/>
    <w:basedOn w:val="underline"/>
    <w:rsid w:val="00CF2964"/>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CF2964"/>
    <w:rPr>
      <w:rFonts w:eastAsia="Times New Roman"/>
      <w:szCs w:val="24"/>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CF2964"/>
    <w:rPr>
      <w:rFonts w:ascii="Times New Roman" w:eastAsia="Times New Roman" w:hAnsi="Times New Roman" w:cs="Times New Roman"/>
      <w:szCs w:val="24"/>
      <w:u w:val="single"/>
      <w:bdr w:val="single" w:sz="4" w:space="0" w:color="auto"/>
    </w:rPr>
  </w:style>
  <w:style w:type="character" w:customStyle="1" w:styleId="Style9pt">
    <w:name w:val="Style 9 pt"/>
    <w:basedOn w:val="DefaultParagraphFont"/>
    <w:rsid w:val="00CF2964"/>
    <w:rPr>
      <w:rFonts w:ascii="Times New Roman" w:hAnsi="Times New Roman"/>
      <w:sz w:val="20"/>
    </w:rPr>
  </w:style>
  <w:style w:type="paragraph" w:customStyle="1" w:styleId="StyleStyle49pt3">
    <w:name w:val="Style Style4 + 9 pt3"/>
    <w:basedOn w:val="Style4"/>
    <w:link w:val="StyleStyle49pt3Char"/>
    <w:qFormat/>
    <w:rsid w:val="00CF2964"/>
  </w:style>
  <w:style w:type="character" w:customStyle="1" w:styleId="StyleStyle49pt3Char">
    <w:name w:val="Style Style4 + 9 pt3 Char"/>
    <w:basedOn w:val="Style4Char"/>
    <w:link w:val="StyleStyle49pt3"/>
    <w:rsid w:val="00CF2964"/>
    <w:rPr>
      <w:rFonts w:ascii="Times New Roman" w:eastAsia="Times New Roman" w:hAnsi="Times New Roman" w:cs="Times New Roman"/>
      <w:szCs w:val="24"/>
      <w:u w:val="single"/>
    </w:rPr>
  </w:style>
  <w:style w:type="paragraph" w:customStyle="1" w:styleId="StyleStyle4Bold">
    <w:name w:val="Style Style4 + Bold"/>
    <w:basedOn w:val="Style4"/>
    <w:link w:val="StyleStyle4BoldChar"/>
    <w:qFormat/>
    <w:rsid w:val="00CF2964"/>
    <w:rPr>
      <w:b/>
      <w:bCs/>
    </w:rPr>
  </w:style>
  <w:style w:type="character" w:customStyle="1" w:styleId="StyleStyle4BoldChar">
    <w:name w:val="Style Style4 + Bold Char"/>
    <w:basedOn w:val="Style4Char"/>
    <w:link w:val="StyleStyle4Bold"/>
    <w:rsid w:val="00CF2964"/>
    <w:rPr>
      <w:rFonts w:ascii="Times New Roman" w:eastAsia="Times New Roman" w:hAnsi="Times New Roman" w:cs="Times New Roman"/>
      <w:b/>
      <w:bCs/>
      <w:szCs w:val="24"/>
      <w:u w:val="single"/>
    </w:rPr>
  </w:style>
  <w:style w:type="character" w:customStyle="1" w:styleId="CharChar11">
    <w:name w:val="Char Char11"/>
    <w:basedOn w:val="DefaultParagraphFont"/>
    <w:rsid w:val="00CF2964"/>
    <w:rPr>
      <w:rFonts w:cs="Arial"/>
      <w:bCs/>
      <w:szCs w:val="26"/>
      <w:u w:val="single"/>
      <w:lang w:val="en-US" w:eastAsia="en-US" w:bidi="ar-SA"/>
    </w:rPr>
  </w:style>
  <w:style w:type="character" w:customStyle="1" w:styleId="authorbio">
    <w:name w:val="authorbio"/>
    <w:basedOn w:val="DefaultParagraphFont"/>
    <w:rsid w:val="00CF2964"/>
  </w:style>
  <w:style w:type="character" w:customStyle="1" w:styleId="a">
    <w:name w:val="a"/>
    <w:basedOn w:val="DefaultParagraphFont"/>
    <w:rsid w:val="00CF2964"/>
  </w:style>
  <w:style w:type="character" w:customStyle="1" w:styleId="StyleStyleUnderline411pt">
    <w:name w:val="Style Style Underline4 + 11 pt"/>
    <w:basedOn w:val="DefaultParagraphFont"/>
    <w:rsid w:val="00CF2964"/>
    <w:rPr>
      <w:sz w:val="20"/>
      <w:u w:val="single"/>
    </w:rPr>
  </w:style>
  <w:style w:type="character" w:customStyle="1" w:styleId="StyleStyleUnderline411ptBold">
    <w:name w:val="Style Style Underline4 + 11 pt Bold"/>
    <w:basedOn w:val="DefaultParagraphFont"/>
    <w:rsid w:val="00CF2964"/>
    <w:rPr>
      <w:b/>
      <w:bCs/>
      <w:sz w:val="20"/>
      <w:u w:val="single"/>
    </w:rPr>
  </w:style>
  <w:style w:type="character" w:customStyle="1" w:styleId="StyleStyleUnderline311pt">
    <w:name w:val="Style Style Underline3 + 11 pt"/>
    <w:basedOn w:val="DefaultParagraphFont"/>
    <w:rsid w:val="00CF2964"/>
    <w:rPr>
      <w:sz w:val="20"/>
      <w:u w:val="single"/>
    </w:rPr>
  </w:style>
  <w:style w:type="character" w:customStyle="1" w:styleId="StyleStyleUnderline311ptBold">
    <w:name w:val="Style Style Underline3 + 11 pt Bold"/>
    <w:basedOn w:val="DefaultParagraphFont"/>
    <w:rsid w:val="00CF2964"/>
    <w:rPr>
      <w:b/>
      <w:bCs/>
      <w:sz w:val="20"/>
      <w:u w:val="single"/>
    </w:rPr>
  </w:style>
  <w:style w:type="character" w:customStyle="1" w:styleId="StyleUnderline3">
    <w:name w:val="Style Underline3"/>
    <w:basedOn w:val="DefaultParagraphFont"/>
    <w:rsid w:val="00CF2964"/>
    <w:rPr>
      <w:u w:val="single"/>
    </w:rPr>
  </w:style>
  <w:style w:type="paragraph" w:customStyle="1" w:styleId="StyleStyle111ptBorderSinglesolidlineAuto05ptL">
    <w:name w:val="Style Style1 + 11 pt Border: : (Single solid line Auto  0.5 pt L..."/>
    <w:link w:val="StyleStyle111ptBorderSinglesolidlineAuto05ptLChar"/>
    <w:qFormat/>
    <w:rsid w:val="00CF2964"/>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CF2964"/>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CF2964"/>
    <w:rPr>
      <w:u w:val="single"/>
    </w:rPr>
  </w:style>
  <w:style w:type="character" w:customStyle="1" w:styleId="NothingChar">
    <w:name w:val="Nothing Char"/>
    <w:basedOn w:val="DefaultParagraphFont"/>
    <w:link w:val="Nothing"/>
    <w:rsid w:val="00CF2964"/>
    <w:rPr>
      <w:rFonts w:ascii="Times New Roman" w:eastAsia="Times New Roman" w:hAnsi="Times New Roman" w:cs="Times New Roman"/>
      <w:sz w:val="20"/>
      <w:szCs w:val="24"/>
    </w:rPr>
  </w:style>
  <w:style w:type="character" w:customStyle="1" w:styleId="CardsFont12pt0">
    <w:name w:val="Cards + Font 12pt"/>
    <w:basedOn w:val="DefaultParagraphFont"/>
    <w:rsid w:val="00CF2964"/>
    <w:rPr>
      <w:rFonts w:ascii="Times New Roman" w:eastAsia="Calibri" w:hAnsi="Times New Roman" w:cs="Times New Roman"/>
      <w:sz w:val="24"/>
      <w:szCs w:val="20"/>
      <w:u w:val="single"/>
    </w:rPr>
  </w:style>
  <w:style w:type="character" w:customStyle="1" w:styleId="SmallTextChar0">
    <w:name w:val="Small Text Char"/>
    <w:basedOn w:val="CardTextChar0"/>
    <w:rsid w:val="00CF2964"/>
    <w:rPr>
      <w:rFonts w:ascii="Times New Roman" w:eastAsia="MS Mincho" w:hAnsi="Times New Roman" w:cs="Times New Roman"/>
      <w:sz w:val="15"/>
      <w:szCs w:val="24"/>
      <w:lang w:eastAsia="ja-JP"/>
    </w:rPr>
  </w:style>
  <w:style w:type="paragraph" w:customStyle="1" w:styleId="Circled">
    <w:name w:val="Circled"/>
    <w:link w:val="CircledChar"/>
    <w:qFormat/>
    <w:rsid w:val="00CF2964"/>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0"/>
    <w:link w:val="Circled"/>
    <w:rsid w:val="00CF2964"/>
    <w:rPr>
      <w:rFonts w:ascii="Times New Roman" w:eastAsia="MS Mincho" w:hAnsi="Times New Roman" w:cs="Times New Roman"/>
      <w:b/>
      <w:szCs w:val="20"/>
      <w:u w:val="single"/>
      <w:lang w:eastAsia="ja-JP"/>
    </w:rPr>
  </w:style>
  <w:style w:type="character" w:customStyle="1" w:styleId="UnderlinedChar0">
    <w:name w:val="Underlined Char"/>
    <w:basedOn w:val="CardTextChar0"/>
    <w:rsid w:val="00CF2964"/>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CF2964"/>
  </w:style>
  <w:style w:type="character" w:customStyle="1" w:styleId="part-of-speech">
    <w:name w:val="part-of-speech"/>
    <w:basedOn w:val="DefaultParagraphFont"/>
    <w:rsid w:val="00CF2964"/>
  </w:style>
  <w:style w:type="character" w:customStyle="1" w:styleId="sep">
    <w:name w:val="sep"/>
    <w:basedOn w:val="DefaultParagraphFont"/>
    <w:rsid w:val="00CF2964"/>
  </w:style>
  <w:style w:type="character" w:customStyle="1" w:styleId="pron">
    <w:name w:val="pron"/>
    <w:basedOn w:val="DefaultParagraphFont"/>
    <w:rsid w:val="00CF2964"/>
  </w:style>
  <w:style w:type="paragraph" w:customStyle="1" w:styleId="StyleStyle4LatinTimesNewRomanAsianSimSun">
    <w:name w:val="Style Style4 + (Latin) Times New Roman (Asian) SimSun"/>
    <w:basedOn w:val="Normal"/>
    <w:link w:val="StyleStyle4LatinTimesNewRomanAsianSimSunChar"/>
    <w:qFormat/>
    <w:rsid w:val="00CF2964"/>
    <w:rPr>
      <w:rFonts w:eastAsia="SimSun"/>
      <w:szCs w:val="24"/>
      <w:u w:val="single"/>
    </w:rPr>
  </w:style>
  <w:style w:type="character" w:customStyle="1" w:styleId="StyleStyle4LatinTimesNewRomanAsianSimSunChar">
    <w:name w:val="Style Style4 + (Latin) Times New Roman (Asian) SimSun Char"/>
    <w:basedOn w:val="DefaultParagraphFont"/>
    <w:link w:val="StyleStyle4LatinTimesNewRomanAsianSimSun"/>
    <w:rsid w:val="00CF2964"/>
    <w:rPr>
      <w:rFonts w:ascii="Times New Roman" w:eastAsia="SimSun" w:hAnsi="Times New Roman" w:cs="Times New Roman"/>
      <w:szCs w:val="24"/>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CF2964"/>
    <w:rPr>
      <w:rFonts w:eastAsia="SimSun"/>
      <w:b/>
      <w:bCs/>
      <w:szCs w:val="24"/>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CF2964"/>
    <w:rPr>
      <w:rFonts w:ascii="Times New Roman" w:eastAsia="SimSun" w:hAnsi="Times New Roman" w:cs="Times New Roman"/>
      <w:b/>
      <w:bCs/>
      <w:szCs w:val="24"/>
      <w:u w:val="single"/>
    </w:rPr>
  </w:style>
  <w:style w:type="character" w:customStyle="1" w:styleId="CharChar3">
    <w:name w:val="Char Char3"/>
    <w:basedOn w:val="DefaultParagraphFont"/>
    <w:rsid w:val="00CF2964"/>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CF2964"/>
    <w:rPr>
      <w:bCs/>
      <w:szCs w:val="26"/>
      <w:u w:val="single"/>
    </w:rPr>
  </w:style>
  <w:style w:type="paragraph" w:styleId="Subtitle">
    <w:name w:val="Subtitle"/>
    <w:aliases w:val="Underlined card text"/>
    <w:basedOn w:val="Normal"/>
    <w:next w:val="Normal"/>
    <w:link w:val="SubtitleChar"/>
    <w:uiPriority w:val="99"/>
    <w:qFormat/>
    <w:rsid w:val="00CF2964"/>
    <w:pPr>
      <w:spacing w:after="60"/>
      <w:outlineLvl w:val="1"/>
    </w:pPr>
    <w:rPr>
      <w:rFonts w:asciiTheme="minorHAnsi" w:hAnsiTheme="minorHAnsi" w:cstheme="minorBidi"/>
      <w:bCs/>
      <w:szCs w:val="26"/>
      <w:u w:val="single"/>
    </w:rPr>
  </w:style>
  <w:style w:type="character" w:customStyle="1" w:styleId="SubtitleChar1">
    <w:name w:val="Subtitle Char1"/>
    <w:aliases w:val="Underlined card text Char1"/>
    <w:basedOn w:val="DefaultParagraphFont"/>
    <w:rsid w:val="00CF2964"/>
    <w:rPr>
      <w:rFonts w:eastAsiaTheme="minorEastAsia"/>
      <w:color w:val="5A5A5A" w:themeColor="text1" w:themeTint="A5"/>
      <w:spacing w:val="15"/>
    </w:rPr>
  </w:style>
  <w:style w:type="paragraph" w:customStyle="1" w:styleId="StyleStyle411pt1">
    <w:name w:val="Style Style4 + 11 pt1"/>
    <w:basedOn w:val="Style4"/>
    <w:link w:val="StyleStyle411pt1Char"/>
    <w:qFormat/>
    <w:rsid w:val="00CF2964"/>
  </w:style>
  <w:style w:type="character" w:customStyle="1" w:styleId="StyleStyle411pt1Char">
    <w:name w:val="Style Style4 + 11 pt1 Char"/>
    <w:basedOn w:val="Style4Char"/>
    <w:link w:val="StyleStyle411pt1"/>
    <w:rsid w:val="00CF2964"/>
    <w:rPr>
      <w:rFonts w:ascii="Times New Roman" w:eastAsia="Times New Roman" w:hAnsi="Times New Roman" w:cs="Times New Roman"/>
      <w:szCs w:val="24"/>
      <w:u w:val="single"/>
    </w:rPr>
  </w:style>
  <w:style w:type="character" w:customStyle="1" w:styleId="BoldandUnderlineCharChar2">
    <w:name w:val="Bold and Underline Char Char2"/>
    <w:basedOn w:val="DefaultParagraphFont"/>
    <w:rsid w:val="00CF2964"/>
    <w:rPr>
      <w:b/>
      <w:u w:val="single"/>
      <w:lang w:val="en-US" w:eastAsia="en-US" w:bidi="ar-SA"/>
    </w:rPr>
  </w:style>
  <w:style w:type="character" w:customStyle="1" w:styleId="StyleUnderlineCharChar111pt">
    <w:name w:val="Style Underline Char Char1 + 11 pt"/>
    <w:basedOn w:val="DefaultParagraphFont"/>
    <w:rsid w:val="00CF2964"/>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CF2964"/>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CF2964"/>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CF2964"/>
    <w:rPr>
      <w:sz w:val="22"/>
      <w:u w:val="single"/>
    </w:rPr>
  </w:style>
  <w:style w:type="paragraph" w:customStyle="1" w:styleId="StyleMinimizedTextArialNarrow9pt">
    <w:name w:val="Style Minimized Text + Arial Narrow 9 pt"/>
    <w:basedOn w:val="Normal"/>
    <w:link w:val="StyleMinimizedTextArialNarrow9ptChar"/>
    <w:qFormat/>
    <w:rsid w:val="00CF2964"/>
    <w:rPr>
      <w:rFonts w:eastAsia="Times New Roman"/>
      <w:szCs w:val="24"/>
    </w:rPr>
  </w:style>
  <w:style w:type="character" w:customStyle="1" w:styleId="StyleMinimizedTextArialNarrow9ptChar">
    <w:name w:val="Style Minimized Text + Arial Narrow 9 pt Char"/>
    <w:basedOn w:val="DefaultParagraphFont"/>
    <w:link w:val="StyleMinimizedTextArialNarrow9pt"/>
    <w:rsid w:val="00CF2964"/>
    <w:rPr>
      <w:rFonts w:ascii="Times New Roman" w:eastAsia="Times New Roman" w:hAnsi="Times New Roman" w:cs="Times New Roman"/>
      <w:szCs w:val="24"/>
    </w:rPr>
  </w:style>
  <w:style w:type="paragraph" w:customStyle="1" w:styleId="StyleBoldandUnderlineChar11ptNotBold">
    <w:name w:val="Style Bold and Underline Char + 11 pt Not Bold"/>
    <w:link w:val="StyleBoldandUnderlineChar11ptNotBoldChar"/>
    <w:qFormat/>
    <w:rsid w:val="00CF2964"/>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CF2964"/>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CF2964"/>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CF2964"/>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CF2964"/>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CF2964"/>
    <w:rPr>
      <w:b w:val="0"/>
      <w:bCs/>
      <w:sz w:val="20"/>
      <w:u w:val="single"/>
      <w:lang w:val="en-US" w:eastAsia="en-US" w:bidi="ar-SA"/>
    </w:rPr>
  </w:style>
  <w:style w:type="character" w:customStyle="1" w:styleId="Styleunderline9pt">
    <w:name w:val="Style underline + 9 pt"/>
    <w:basedOn w:val="underline"/>
    <w:rsid w:val="00CF2964"/>
    <w:rPr>
      <w:rFonts w:ascii="Times New Roman" w:hAnsi="Times New Roman" w:cs="Times New Roman"/>
      <w:b/>
      <w:sz w:val="20"/>
      <w:u w:val="single"/>
    </w:rPr>
  </w:style>
  <w:style w:type="character" w:customStyle="1" w:styleId="StyleTimesNewRoman9pt">
    <w:name w:val="Style Times New Roman 9 pt"/>
    <w:basedOn w:val="DefaultParagraphFont"/>
    <w:rsid w:val="00CF2964"/>
    <w:rPr>
      <w:rFonts w:ascii="Times New Roman" w:hAnsi="Times New Roman"/>
      <w:sz w:val="20"/>
    </w:rPr>
  </w:style>
  <w:style w:type="character" w:customStyle="1" w:styleId="Styleunderline9pt1">
    <w:name w:val="Style underline + 9 pt1"/>
    <w:basedOn w:val="underline"/>
    <w:rsid w:val="00CF2964"/>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CF2964"/>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CF2964"/>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CF2964"/>
    <w:rPr>
      <w:b/>
      <w:bCs/>
      <w:noProof w:val="0"/>
      <w:sz w:val="20"/>
      <w:u w:val="single"/>
      <w:lang w:val="en-US" w:eastAsia="en-US" w:bidi="ar-SA"/>
    </w:rPr>
  </w:style>
  <w:style w:type="character" w:customStyle="1" w:styleId="Hyperlink23">
    <w:name w:val="Hyperlink23"/>
    <w:basedOn w:val="DefaultParagraphFont"/>
    <w:rsid w:val="00CF2964"/>
    <w:rPr>
      <w:color w:val="3300CC"/>
      <w:u w:val="single"/>
    </w:rPr>
  </w:style>
  <w:style w:type="paragraph" w:customStyle="1" w:styleId="cardCharChar">
    <w:name w:val="card Char Char"/>
    <w:basedOn w:val="Normal"/>
    <w:link w:val="cardCharCharChar"/>
    <w:qFormat/>
    <w:rsid w:val="00CF2964"/>
    <w:pPr>
      <w:ind w:left="288" w:right="288"/>
    </w:pPr>
    <w:rPr>
      <w:rFonts w:eastAsia="Times New Roman"/>
      <w:szCs w:val="20"/>
    </w:rPr>
  </w:style>
  <w:style w:type="character" w:customStyle="1" w:styleId="cardCharCharChar">
    <w:name w:val="card Char Char Char"/>
    <w:basedOn w:val="DefaultParagraphFont"/>
    <w:link w:val="cardCharChar"/>
    <w:rsid w:val="00CF2964"/>
    <w:rPr>
      <w:rFonts w:ascii="Times New Roman" w:eastAsia="Times New Roman" w:hAnsi="Times New Roman" w:cs="Times New Roman"/>
      <w:szCs w:val="20"/>
    </w:rPr>
  </w:style>
  <w:style w:type="character" w:customStyle="1" w:styleId="StyleunderlineArialNarrow9ptBold">
    <w:name w:val="Style underline + Arial Narrow 9 pt Bold"/>
    <w:basedOn w:val="underline"/>
    <w:rsid w:val="00CF2964"/>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CF2964"/>
  </w:style>
  <w:style w:type="character" w:customStyle="1" w:styleId="StylecardCharCharArialNarrow9ptChar">
    <w:name w:val="Style card Char Char + Arial Narrow 9 pt Char"/>
    <w:basedOn w:val="cardCharCharChar"/>
    <w:link w:val="StylecardCharCharArialNarrow9pt"/>
    <w:rsid w:val="00CF2964"/>
    <w:rPr>
      <w:rFonts w:ascii="Times New Roman" w:eastAsia="Times New Roman" w:hAnsi="Times New Roman" w:cs="Times New Roman"/>
      <w:szCs w:val="20"/>
    </w:rPr>
  </w:style>
  <w:style w:type="character" w:customStyle="1" w:styleId="UnderlineCharCharChar">
    <w:name w:val="Underline Char Char Char"/>
    <w:basedOn w:val="DefaultParagraphFont"/>
    <w:rsid w:val="00CF2964"/>
    <w:rPr>
      <w:noProof w:val="0"/>
      <w:u w:val="single"/>
      <w:lang w:val="en-US" w:eastAsia="en-US" w:bidi="ar-SA"/>
    </w:rPr>
  </w:style>
  <w:style w:type="character" w:customStyle="1" w:styleId="CardTextChar1">
    <w:name w:val="Card Text Char1"/>
    <w:basedOn w:val="DefaultParagraphFont"/>
    <w:rsid w:val="00CF2964"/>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CF2964"/>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
    <w:link w:val="StyleCardTextArialNarrow9pt"/>
    <w:rsid w:val="00CF2964"/>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CF2964"/>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CF2964"/>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CF2964"/>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CF2964"/>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rsid w:val="00CF2964"/>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CF2964"/>
    <w:rPr>
      <w:rFonts w:eastAsia="Times New Roman"/>
      <w:szCs w:val="24"/>
    </w:rPr>
  </w:style>
  <w:style w:type="character" w:customStyle="1" w:styleId="TextsmallChar">
    <w:name w:val="Textsmall Char"/>
    <w:basedOn w:val="DefaultParagraphFont"/>
    <w:link w:val="Textsmall"/>
    <w:rsid w:val="00CF2964"/>
    <w:rPr>
      <w:rFonts w:ascii="Times New Roman" w:eastAsia="Times New Roman" w:hAnsi="Times New Roman" w:cs="Times New Roman"/>
      <w:szCs w:val="24"/>
    </w:rPr>
  </w:style>
  <w:style w:type="character" w:customStyle="1" w:styleId="CharChar111">
    <w:name w:val="Char Char111"/>
    <w:basedOn w:val="DefaultParagraphFont"/>
    <w:rsid w:val="00CF2964"/>
    <w:rPr>
      <w:rFonts w:cs="Arial"/>
      <w:bCs/>
      <w:szCs w:val="26"/>
      <w:u w:val="single"/>
      <w:lang w:val="en-US" w:eastAsia="en-US" w:bidi="ar-SA"/>
    </w:rPr>
  </w:style>
  <w:style w:type="character" w:customStyle="1" w:styleId="UnderlineBold">
    <w:name w:val="Underline + Bold"/>
    <w:uiPriority w:val="1"/>
    <w:qFormat/>
    <w:rsid w:val="00CF2964"/>
    <w:rPr>
      <w:b/>
      <w:sz w:val="20"/>
      <w:u w:val="single"/>
    </w:rPr>
  </w:style>
  <w:style w:type="paragraph" w:customStyle="1" w:styleId="cardtextsmall">
    <w:name w:val="card text small"/>
    <w:basedOn w:val="Normal"/>
    <w:qFormat/>
    <w:rsid w:val="00CF2964"/>
    <w:rPr>
      <w:rFonts w:ascii="Arial Narrow" w:eastAsia="Times New Roman" w:hAnsi="Arial Narrow"/>
      <w:szCs w:val="24"/>
    </w:rPr>
  </w:style>
  <w:style w:type="character" w:customStyle="1" w:styleId="AUnterdline">
    <w:name w:val="AUnterdline"/>
    <w:qFormat/>
    <w:rsid w:val="00CF2964"/>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CF2964"/>
    <w:rPr>
      <w:rFonts w:ascii="Times New Roman" w:hAnsi="Times New Roman"/>
      <w:b/>
      <w:bCs/>
      <w:sz w:val="20"/>
      <w:u w:val="single"/>
      <w:bdr w:val="single" w:sz="4" w:space="0" w:color="auto"/>
    </w:rPr>
  </w:style>
  <w:style w:type="character" w:customStyle="1" w:styleId="highlightedsearchterm">
    <w:name w:val="highlightedsearchterm"/>
    <w:rsid w:val="00CF2964"/>
  </w:style>
  <w:style w:type="character" w:customStyle="1" w:styleId="StyleUnderline1">
    <w:name w:val="Style Underline1"/>
    <w:basedOn w:val="DefaultParagraphFont"/>
    <w:rsid w:val="00CF2964"/>
    <w:rPr>
      <w:rFonts w:ascii="Times New Roman" w:hAnsi="Times New Roman"/>
      <w:sz w:val="20"/>
      <w:u w:val="single"/>
    </w:rPr>
  </w:style>
  <w:style w:type="paragraph" w:customStyle="1" w:styleId="CardIndented">
    <w:name w:val="Card (Indented)"/>
    <w:basedOn w:val="Normal"/>
    <w:link w:val="CardIndentedChar"/>
    <w:qFormat/>
    <w:rsid w:val="00CF2964"/>
    <w:pPr>
      <w:ind w:left="288"/>
    </w:pPr>
  </w:style>
  <w:style w:type="paragraph" w:customStyle="1" w:styleId="StyleStyle49pt10">
    <w:name w:val="Style Style4 + 9 pt10"/>
    <w:basedOn w:val="Style4"/>
    <w:link w:val="StyleStyle49pt10Char"/>
    <w:qFormat/>
    <w:rsid w:val="00CF2964"/>
  </w:style>
  <w:style w:type="character" w:customStyle="1" w:styleId="StyleStyle49pt10Char">
    <w:name w:val="Style Style4 + 9 pt10 Char"/>
    <w:basedOn w:val="Style4Char"/>
    <w:link w:val="StyleStyle49pt10"/>
    <w:rsid w:val="00CF2964"/>
    <w:rPr>
      <w:rFonts w:ascii="Times New Roman" w:eastAsia="Times New Roman" w:hAnsi="Times New Roman" w:cs="Times New Roman"/>
      <w:szCs w:val="24"/>
      <w:u w:val="single"/>
    </w:rPr>
  </w:style>
  <w:style w:type="paragraph" w:customStyle="1" w:styleId="StyleStyle49ptBold7">
    <w:name w:val="Style Style4 + 9 pt Bold7"/>
    <w:basedOn w:val="Style4"/>
    <w:link w:val="StyleStyle49ptBold7Char"/>
    <w:qFormat/>
    <w:rsid w:val="00CF2964"/>
    <w:rPr>
      <w:b/>
      <w:bCs/>
    </w:rPr>
  </w:style>
  <w:style w:type="character" w:customStyle="1" w:styleId="StyleStyle49ptBold7Char">
    <w:name w:val="Style Style4 + 9 pt Bold7 Char"/>
    <w:link w:val="StyleStyle49ptBold7"/>
    <w:rsid w:val="00CF2964"/>
    <w:rPr>
      <w:rFonts w:ascii="Times New Roman" w:eastAsia="Times New Roman" w:hAnsi="Times New Roman" w:cs="Times New Roman"/>
      <w:b/>
      <w:bCs/>
      <w:szCs w:val="24"/>
      <w:u w:val="single"/>
    </w:rPr>
  </w:style>
  <w:style w:type="paragraph" w:customStyle="1" w:styleId="NormalUnderline">
    <w:name w:val="Normal Underline"/>
    <w:basedOn w:val="Normal"/>
    <w:link w:val="NormalUnderlineChar"/>
    <w:qFormat/>
    <w:rsid w:val="00CF2964"/>
    <w:pPr>
      <w:ind w:left="288"/>
    </w:pPr>
    <w:rPr>
      <w:rFonts w:eastAsia="Times New Roman"/>
      <w:szCs w:val="24"/>
      <w:u w:val="single"/>
    </w:rPr>
  </w:style>
  <w:style w:type="character" w:customStyle="1" w:styleId="NormalUnderlineChar">
    <w:name w:val="Normal Underline Char"/>
    <w:link w:val="NormalUnderline"/>
    <w:rsid w:val="00CF2964"/>
    <w:rPr>
      <w:rFonts w:ascii="Times New Roman" w:eastAsia="Times New Roman" w:hAnsi="Times New Roman" w:cs="Times New Roman"/>
      <w:szCs w:val="24"/>
      <w:u w:val="single"/>
    </w:rPr>
  </w:style>
  <w:style w:type="character" w:customStyle="1" w:styleId="DontRead">
    <w:name w:val="Don't Read"/>
    <w:qFormat/>
    <w:rsid w:val="00CF2964"/>
    <w:rPr>
      <w:rFonts w:ascii="Times New Roman" w:hAnsi="Times New Roman"/>
      <w:sz w:val="16"/>
    </w:rPr>
  </w:style>
  <w:style w:type="paragraph" w:customStyle="1" w:styleId="Underlinestyle">
    <w:name w:val="Underline style"/>
    <w:basedOn w:val="Normal"/>
    <w:qFormat/>
    <w:rsid w:val="00CF2964"/>
    <w:rPr>
      <w:rFonts w:eastAsia="Times New Roman"/>
      <w:szCs w:val="24"/>
      <w:u w:val="single"/>
    </w:rPr>
  </w:style>
  <w:style w:type="character" w:customStyle="1" w:styleId="Style11ptUnderline3">
    <w:name w:val="Style 11 pt Underline3"/>
    <w:rsid w:val="00CF2964"/>
    <w:rPr>
      <w:sz w:val="20"/>
      <w:u w:val="single"/>
    </w:rPr>
  </w:style>
  <w:style w:type="character" w:customStyle="1" w:styleId="27">
    <w:name w:val="27"/>
    <w:rsid w:val="00CF2964"/>
    <w:rPr>
      <w:rFonts w:cs="Arial"/>
      <w:bCs/>
      <w:sz w:val="20"/>
      <w:u w:val="single"/>
      <w:lang w:val="en-US" w:eastAsia="en-US" w:bidi="ar-SA"/>
    </w:rPr>
  </w:style>
  <w:style w:type="character" w:customStyle="1" w:styleId="2">
    <w:name w:val="2"/>
    <w:rsid w:val="00CF2964"/>
    <w:rPr>
      <w:rFonts w:cs="Arial"/>
      <w:bCs/>
      <w:sz w:val="20"/>
      <w:u w:val="single"/>
      <w:lang w:val="en-US" w:eastAsia="en-US" w:bidi="ar-SA"/>
    </w:rPr>
  </w:style>
  <w:style w:type="character" w:customStyle="1" w:styleId="Style9ptUnderline11">
    <w:name w:val="Style 9 pt Underline11"/>
    <w:basedOn w:val="DefaultParagraphFont"/>
    <w:rsid w:val="00CF2964"/>
    <w:rPr>
      <w:sz w:val="20"/>
      <w:u w:val="single"/>
    </w:rPr>
  </w:style>
  <w:style w:type="character" w:customStyle="1" w:styleId="Style9ptBoldUnderline5">
    <w:name w:val="Style 9 pt Bold Underline5"/>
    <w:basedOn w:val="DefaultParagraphFont"/>
    <w:rsid w:val="00CF2964"/>
    <w:rPr>
      <w:b/>
      <w:bCs/>
      <w:sz w:val="20"/>
      <w:u w:val="single"/>
    </w:rPr>
  </w:style>
  <w:style w:type="character" w:customStyle="1" w:styleId="CharChar114">
    <w:name w:val="Char Char114"/>
    <w:basedOn w:val="DefaultParagraphFont"/>
    <w:rsid w:val="00CF2964"/>
    <w:rPr>
      <w:rFonts w:cs="Arial"/>
      <w:bCs/>
      <w:szCs w:val="26"/>
      <w:u w:val="single"/>
      <w:lang w:val="en-US" w:eastAsia="en-US" w:bidi="ar-SA"/>
    </w:rPr>
  </w:style>
  <w:style w:type="character" w:customStyle="1" w:styleId="CharChar113">
    <w:name w:val="Char Char113"/>
    <w:basedOn w:val="DefaultParagraphFont"/>
    <w:rsid w:val="00CF2964"/>
    <w:rPr>
      <w:rFonts w:cs="Arial"/>
      <w:bCs/>
      <w:szCs w:val="26"/>
      <w:u w:val="single"/>
      <w:lang w:val="en-US" w:eastAsia="en-US" w:bidi="ar-SA"/>
    </w:rPr>
  </w:style>
  <w:style w:type="character" w:customStyle="1" w:styleId="CharChar112">
    <w:name w:val="Char Char112"/>
    <w:basedOn w:val="DefaultParagraphFont"/>
    <w:rsid w:val="00CF2964"/>
    <w:rPr>
      <w:rFonts w:cs="Arial"/>
      <w:bCs/>
      <w:szCs w:val="26"/>
      <w:u w:val="single"/>
      <w:lang w:val="en-US" w:eastAsia="en-US" w:bidi="ar-SA"/>
    </w:rPr>
  </w:style>
  <w:style w:type="character" w:customStyle="1" w:styleId="ssl0">
    <w:name w:val="ss_l0"/>
    <w:basedOn w:val="DefaultParagraphFont"/>
    <w:rsid w:val="00CF2964"/>
  </w:style>
  <w:style w:type="paragraph" w:styleId="CommentText">
    <w:name w:val="annotation text"/>
    <w:basedOn w:val="Normal"/>
    <w:link w:val="CommentTextChar"/>
    <w:uiPriority w:val="99"/>
    <w:rsid w:val="00CF2964"/>
    <w:rPr>
      <w:szCs w:val="20"/>
    </w:rPr>
  </w:style>
  <w:style w:type="character" w:customStyle="1" w:styleId="CommentTextChar">
    <w:name w:val="Comment Text Char"/>
    <w:basedOn w:val="DefaultParagraphFont"/>
    <w:link w:val="CommentText"/>
    <w:uiPriority w:val="99"/>
    <w:rsid w:val="00CF2964"/>
    <w:rPr>
      <w:rFonts w:ascii="Times New Roman" w:hAnsi="Times New Roman" w:cs="Times New Roman"/>
      <w:szCs w:val="20"/>
    </w:rPr>
  </w:style>
  <w:style w:type="character" w:customStyle="1" w:styleId="CommentSubjectChar">
    <w:name w:val="Comment Subject Char"/>
    <w:basedOn w:val="CommentTextChar"/>
    <w:link w:val="CommentSubject"/>
    <w:rsid w:val="00CF2964"/>
    <w:rPr>
      <w:rFonts w:ascii="Times New Roman" w:hAnsi="Times New Roman" w:cs="Times New Roman"/>
      <w:b/>
      <w:bCs/>
      <w:spacing w:val="-8"/>
      <w:sz w:val="24"/>
      <w:szCs w:val="20"/>
    </w:rPr>
  </w:style>
  <w:style w:type="paragraph" w:styleId="CommentSubject">
    <w:name w:val="annotation subject"/>
    <w:basedOn w:val="CommentText"/>
    <w:next w:val="CommentText"/>
    <w:link w:val="CommentSubjectChar"/>
    <w:rsid w:val="00CF2964"/>
    <w:rPr>
      <w:b/>
      <w:bCs/>
      <w:spacing w:val="-8"/>
      <w:sz w:val="24"/>
    </w:rPr>
  </w:style>
  <w:style w:type="character" w:customStyle="1" w:styleId="CommentSubjectChar1">
    <w:name w:val="Comment Subject Char1"/>
    <w:basedOn w:val="CommentTextChar"/>
    <w:uiPriority w:val="99"/>
    <w:semiHidden/>
    <w:rsid w:val="00CF2964"/>
    <w:rPr>
      <w:rFonts w:ascii="Times New Roman" w:hAnsi="Times New Roman" w:cs="Times New Roman"/>
      <w:b/>
      <w:bCs/>
      <w:szCs w:val="20"/>
    </w:rPr>
  </w:style>
  <w:style w:type="paragraph" w:customStyle="1" w:styleId="WW-Default1">
    <w:name w:val="WW-Default1"/>
    <w:basedOn w:val="Normal"/>
    <w:qFormat/>
    <w:rsid w:val="00CF2964"/>
    <w:pPr>
      <w:suppressAutoHyphens/>
    </w:pPr>
    <w:rPr>
      <w:rFonts w:eastAsia="Times New Roman"/>
      <w:b/>
      <w:bCs/>
      <w:szCs w:val="20"/>
      <w:lang w:eastAsia="ar-SA"/>
    </w:rPr>
  </w:style>
  <w:style w:type="paragraph" w:customStyle="1" w:styleId="Normal1">
    <w:name w:val="Normal1"/>
    <w:basedOn w:val="BodyText"/>
    <w:qFormat/>
    <w:rsid w:val="00CF2964"/>
  </w:style>
  <w:style w:type="character" w:customStyle="1" w:styleId="zoomme">
    <w:name w:val="zoomme"/>
    <w:basedOn w:val="DefaultParagraphFont"/>
    <w:rsid w:val="00CF2964"/>
  </w:style>
  <w:style w:type="character" w:customStyle="1" w:styleId="Date1">
    <w:name w:val="Date1"/>
    <w:basedOn w:val="DefaultParagraphFont"/>
    <w:rsid w:val="00CF2964"/>
  </w:style>
  <w:style w:type="character" w:customStyle="1" w:styleId="classauthor">
    <w:name w:val="class=&quot;author&quot;"/>
    <w:basedOn w:val="DefaultParagraphFont"/>
    <w:rsid w:val="00CF2964"/>
  </w:style>
  <w:style w:type="paragraph" w:customStyle="1" w:styleId="CardStyle">
    <w:name w:val="Card Style"/>
    <w:basedOn w:val="Normal"/>
    <w:link w:val="CardStyleChar"/>
    <w:qFormat/>
    <w:rsid w:val="00CF2964"/>
    <w:rPr>
      <w:rFonts w:eastAsia="Times New Roman"/>
      <w:szCs w:val="24"/>
    </w:rPr>
  </w:style>
  <w:style w:type="character" w:customStyle="1" w:styleId="CharCharChar">
    <w:name w:val="Char Char Char"/>
    <w:basedOn w:val="DefaultParagraphFont"/>
    <w:rsid w:val="00CF2964"/>
    <w:rPr>
      <w:rFonts w:cs="Arial"/>
      <w:bCs/>
      <w:szCs w:val="26"/>
      <w:u w:val="single"/>
      <w:lang w:val="en-US" w:eastAsia="en-US" w:bidi="ar-SA"/>
    </w:rPr>
  </w:style>
  <w:style w:type="character" w:customStyle="1" w:styleId="BoldUnderlineChar0">
    <w:name w:val="Bold Underline Char"/>
    <w:rsid w:val="00CF2964"/>
    <w:rPr>
      <w:rFonts w:ascii="Times New Roman" w:eastAsia="Times New Roman" w:hAnsi="Times New Roman"/>
      <w:b/>
      <w:bCs/>
      <w:szCs w:val="24"/>
      <w:u w:val="single"/>
    </w:rPr>
  </w:style>
  <w:style w:type="character" w:customStyle="1" w:styleId="texto1">
    <w:name w:val="texto1"/>
    <w:rsid w:val="00CF2964"/>
  </w:style>
  <w:style w:type="character" w:customStyle="1" w:styleId="apple-style-span">
    <w:name w:val="apple-style-span"/>
    <w:rsid w:val="00CF2964"/>
  </w:style>
  <w:style w:type="paragraph" w:customStyle="1" w:styleId="citenon-bold">
    <w:name w:val="cite non-bold"/>
    <w:basedOn w:val="Normal"/>
    <w:link w:val="citenon-boldChar"/>
    <w:qFormat/>
    <w:rsid w:val="00CF2964"/>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CF2964"/>
    <w:pPr>
      <w:keepLines w:val="0"/>
      <w:pageBreakBefore w:val="0"/>
      <w:spacing w:before="240" w:after="60"/>
      <w:jc w:val="left"/>
    </w:pPr>
    <w:rPr>
      <w:rFonts w:eastAsia="Times New Roman" w:cs="Arial"/>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CF2964"/>
    <w:rPr>
      <w:rFonts w:ascii="Times New Roman" w:eastAsia="Times New Roman" w:hAnsi="Times New Roman" w:cs="Arial"/>
      <w:b/>
      <w:sz w:val="24"/>
      <w:szCs w:val="28"/>
    </w:rPr>
  </w:style>
  <w:style w:type="paragraph" w:customStyle="1" w:styleId="Style23">
    <w:name w:val="Style23"/>
    <w:basedOn w:val="Normal"/>
    <w:uiPriority w:val="99"/>
    <w:qFormat/>
    <w:rsid w:val="00CF2964"/>
    <w:pPr>
      <w:widowControl w:val="0"/>
      <w:autoSpaceDE w:val="0"/>
      <w:autoSpaceDN w:val="0"/>
      <w:adjustRightInd w:val="0"/>
      <w:spacing w:line="209" w:lineRule="exact"/>
    </w:pPr>
    <w:rPr>
      <w:rFonts w:eastAsia="SimSun"/>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CF2964"/>
    <w:rPr>
      <w:rFonts w:ascii="Times New Roman" w:eastAsia="Times New Roman" w:hAnsi="Times New Roman" w:cs="Times New Roman"/>
      <w:szCs w:val="24"/>
      <w:lang w:bidi="en-US"/>
    </w:rPr>
  </w:style>
  <w:style w:type="character" w:customStyle="1" w:styleId="gray">
    <w:name w:val="gray"/>
    <w:basedOn w:val="DefaultParagraphFont"/>
    <w:rsid w:val="00CF2964"/>
  </w:style>
  <w:style w:type="paragraph" w:customStyle="1" w:styleId="Tagtemplate">
    <w:name w:val="Tagtemplate"/>
    <w:basedOn w:val="Normal"/>
    <w:link w:val="TagtemplateChar"/>
    <w:autoRedefine/>
    <w:qFormat/>
    <w:rsid w:val="00CF2964"/>
    <w:pPr>
      <w:keepNext/>
      <w:keepLines/>
    </w:pPr>
    <w:rPr>
      <w:rFonts w:eastAsia="Calibri"/>
      <w:b/>
    </w:rPr>
  </w:style>
  <w:style w:type="character" w:customStyle="1" w:styleId="TagtemplateChar">
    <w:name w:val="Tagtemplate Char"/>
    <w:basedOn w:val="DefaultParagraphFont"/>
    <w:link w:val="Tagtemplate"/>
    <w:rsid w:val="00CF2964"/>
    <w:rPr>
      <w:rFonts w:ascii="Times New Roman" w:eastAsia="Calibri" w:hAnsi="Times New Roman" w:cs="Times New Roman"/>
      <w:b/>
    </w:rPr>
  </w:style>
  <w:style w:type="character" w:customStyle="1" w:styleId="Styleunderline11ptBorderSinglesolidlineAuto05p">
    <w:name w:val="Style underline + 11 pt Border: : (Single solid line Auto  0.5 p..."/>
    <w:rsid w:val="00CF2964"/>
    <w:rPr>
      <w:sz w:val="20"/>
      <w:u w:val="single"/>
      <w:bdr w:val="single" w:sz="4" w:space="0" w:color="auto"/>
    </w:rPr>
  </w:style>
  <w:style w:type="paragraph" w:customStyle="1" w:styleId="Citation-FirstLine">
    <w:name w:val="Citation - First Line"/>
    <w:basedOn w:val="Normal"/>
    <w:next w:val="Normal"/>
    <w:autoRedefine/>
    <w:qFormat/>
    <w:rsid w:val="00CF2964"/>
    <w:pPr>
      <w:spacing w:line="240" w:lineRule="atLeast"/>
      <w:jc w:val="both"/>
    </w:pPr>
    <w:rPr>
      <w:rFonts w:ascii="Book Antiqua" w:eastAsia="Times New Roman" w:hAnsi="Book Antiqua"/>
      <w:szCs w:val="24"/>
    </w:rPr>
  </w:style>
  <w:style w:type="character" w:customStyle="1" w:styleId="CardText-Underlined">
    <w:name w:val="Card Text - Underlined"/>
    <w:rsid w:val="00CF2964"/>
    <w:rPr>
      <w:b/>
      <w:sz w:val="20"/>
      <w:u w:val="single"/>
    </w:rPr>
  </w:style>
  <w:style w:type="paragraph" w:customStyle="1" w:styleId="Citation-Complete">
    <w:name w:val="Citation - Complete"/>
    <w:basedOn w:val="Normal"/>
    <w:next w:val="Normal"/>
    <w:link w:val="Citation-CompleteChar"/>
    <w:autoRedefine/>
    <w:qFormat/>
    <w:rsid w:val="00CF2964"/>
    <w:pPr>
      <w:spacing w:after="120"/>
      <w:jc w:val="both"/>
    </w:pPr>
    <w:rPr>
      <w:rFonts w:ascii="Book Antiqua" w:eastAsia="Times New Roman" w:hAnsi="Book Antiqua"/>
      <w:szCs w:val="24"/>
    </w:rPr>
  </w:style>
  <w:style w:type="character" w:customStyle="1" w:styleId="Citation-CompleteChar">
    <w:name w:val="Citation - Complete Char"/>
    <w:basedOn w:val="DefaultParagraphFont"/>
    <w:link w:val="Citation-Complete"/>
    <w:locked/>
    <w:rsid w:val="00CF2964"/>
    <w:rPr>
      <w:rFonts w:ascii="Book Antiqua" w:eastAsia="Times New Roman" w:hAnsi="Book Antiqua" w:cs="Times New Roman"/>
      <w:szCs w:val="24"/>
    </w:rPr>
  </w:style>
  <w:style w:type="character" w:customStyle="1" w:styleId="MicroTextChar">
    <w:name w:val="MicroText Char"/>
    <w:link w:val="MicroText"/>
    <w:rsid w:val="00CF2964"/>
    <w:rPr>
      <w:rFonts w:ascii="Arial Narrow" w:hAnsi="Arial Narrow"/>
      <w:sz w:val="12"/>
      <w:szCs w:val="24"/>
    </w:rPr>
  </w:style>
  <w:style w:type="paragraph" w:customStyle="1" w:styleId="TagCite">
    <w:name w:val="Tag/Cite"/>
    <w:basedOn w:val="Normal"/>
    <w:qFormat/>
    <w:rsid w:val="00CF2964"/>
    <w:rPr>
      <w:rFonts w:eastAsia="Times New Roman"/>
      <w:b/>
      <w:szCs w:val="24"/>
    </w:rPr>
  </w:style>
  <w:style w:type="character" w:customStyle="1" w:styleId="Style11ptItalicUnderline">
    <w:name w:val="Style 11 pt Italic Underline"/>
    <w:basedOn w:val="DefaultParagraphFont"/>
    <w:rsid w:val="00CF2964"/>
    <w:rPr>
      <w:i/>
      <w:iCs/>
      <w:sz w:val="20"/>
      <w:u w:val="single"/>
    </w:rPr>
  </w:style>
  <w:style w:type="character" w:customStyle="1" w:styleId="Style11ptItalic">
    <w:name w:val="Style 11 pt Italic"/>
    <w:basedOn w:val="DefaultParagraphFont"/>
    <w:rsid w:val="00CF2964"/>
    <w:rPr>
      <w:rFonts w:ascii="Times New Roman" w:hAnsi="Times New Roman"/>
      <w:i/>
      <w:iCs/>
      <w:sz w:val="20"/>
    </w:rPr>
  </w:style>
  <w:style w:type="character" w:customStyle="1" w:styleId="BoldandUnderlineChar">
    <w:name w:val="Bold and Underline Char"/>
    <w:basedOn w:val="DefaultParagraphFont"/>
    <w:link w:val="BoldandUnderline"/>
    <w:locked/>
    <w:rsid w:val="00CF2964"/>
    <w:rPr>
      <w:b/>
      <w:szCs w:val="24"/>
      <w:u w:val="single"/>
    </w:rPr>
  </w:style>
  <w:style w:type="paragraph" w:customStyle="1" w:styleId="BoldandUnderline">
    <w:name w:val="Bold and Underline"/>
    <w:basedOn w:val="Normal"/>
    <w:link w:val="BoldandUnderlineChar"/>
    <w:qFormat/>
    <w:rsid w:val="00CF2964"/>
    <w:rPr>
      <w:rFonts w:asciiTheme="minorHAnsi" w:hAnsiTheme="minorHAnsi" w:cstheme="minorBidi"/>
      <w:b/>
      <w:szCs w:val="24"/>
      <w:u w:val="single"/>
    </w:rPr>
  </w:style>
  <w:style w:type="character" w:customStyle="1" w:styleId="hdr">
    <w:name w:val="hdr"/>
    <w:basedOn w:val="DefaultParagraphFont"/>
    <w:rsid w:val="00CF2964"/>
  </w:style>
  <w:style w:type="paragraph" w:customStyle="1" w:styleId="StyleStyle49ptBold3">
    <w:name w:val="Style Style4 + 9 pt Bold3"/>
    <w:basedOn w:val="Style4"/>
    <w:link w:val="StyleStyle49ptBold3Char"/>
    <w:qFormat/>
    <w:rsid w:val="00CF2964"/>
    <w:rPr>
      <w:b/>
      <w:bCs/>
    </w:rPr>
  </w:style>
  <w:style w:type="character" w:customStyle="1" w:styleId="StyleStyle49ptBold3Char">
    <w:name w:val="Style Style4 + 9 pt Bold3 Char"/>
    <w:basedOn w:val="Style4Char"/>
    <w:link w:val="StyleStyle49ptBold3"/>
    <w:rsid w:val="00CF2964"/>
    <w:rPr>
      <w:rFonts w:ascii="Times New Roman" w:eastAsia="Times New Roman" w:hAnsi="Times New Roman" w:cs="Times New Roman"/>
      <w:b/>
      <w:bCs/>
      <w:szCs w:val="24"/>
      <w:u w:val="single"/>
    </w:rPr>
  </w:style>
  <w:style w:type="character" w:customStyle="1" w:styleId="Style9ptUnderline6">
    <w:name w:val="Style 9 pt Underline6"/>
    <w:basedOn w:val="DefaultParagraphFont"/>
    <w:rsid w:val="00CF2964"/>
    <w:rPr>
      <w:sz w:val="20"/>
      <w:u w:val="single"/>
    </w:rPr>
  </w:style>
  <w:style w:type="character" w:customStyle="1" w:styleId="ct-with-fmlt">
    <w:name w:val="ct-with-fmlt"/>
    <w:basedOn w:val="DefaultParagraphFont"/>
    <w:rsid w:val="00CF2964"/>
  </w:style>
  <w:style w:type="character" w:styleId="IntenseEmphasis">
    <w:name w:val="Intense Emphasis"/>
    <w:aliases w:val="cites Char Ch,Intense Emphasis4,9.5 pt,Intense Emphasi,Box Out,Intense Emphasis5,Char Char Char1,Sty,Style Underli,Minimized Char,cites Char Char,Underlined Text Char,Underline Char,Title Char1,Block Heading Char1,title Char1"/>
    <w:uiPriority w:val="5"/>
    <w:qFormat/>
    <w:rsid w:val="00CF2964"/>
    <w:rPr>
      <w:rFonts w:ascii="Arial" w:hAnsi="Arial" w:cs="Arial" w:hint="default"/>
      <w:b w:val="0"/>
      <w:bCs w:val="0"/>
      <w:sz w:val="20"/>
      <w:u w:val="single"/>
    </w:rPr>
  </w:style>
  <w:style w:type="paragraph" w:customStyle="1" w:styleId="TagText">
    <w:name w:val="TagText"/>
    <w:basedOn w:val="Normal"/>
    <w:uiPriority w:val="99"/>
    <w:qFormat/>
    <w:rsid w:val="00CF2964"/>
    <w:rPr>
      <w:rFonts w:eastAsiaTheme="minorEastAsia"/>
      <w:b/>
      <w:szCs w:val="24"/>
    </w:rPr>
  </w:style>
  <w:style w:type="paragraph" w:customStyle="1" w:styleId="StyleStyle49pt">
    <w:name w:val="Style Style4 + 9 pt"/>
    <w:basedOn w:val="Normal"/>
    <w:link w:val="StyleStyle49ptChar"/>
    <w:qFormat/>
    <w:rsid w:val="00CF2964"/>
    <w:rPr>
      <w:rFonts w:eastAsia="Times New Roman"/>
      <w:szCs w:val="24"/>
      <w:u w:val="single"/>
    </w:rPr>
  </w:style>
  <w:style w:type="character" w:customStyle="1" w:styleId="StyleStyle49ptChar">
    <w:name w:val="Style Style4 + 9 pt Char"/>
    <w:basedOn w:val="DefaultParagraphFont"/>
    <w:link w:val="StyleStyle49pt"/>
    <w:rsid w:val="00CF2964"/>
    <w:rPr>
      <w:rFonts w:ascii="Times New Roman" w:eastAsia="Times New Roman" w:hAnsi="Times New Roman" w:cs="Times New Roman"/>
      <w:szCs w:val="24"/>
      <w:u w:val="single"/>
    </w:rPr>
  </w:style>
  <w:style w:type="paragraph" w:customStyle="1" w:styleId="StyleStyle49ptBold">
    <w:name w:val="Style Style4 + 9 pt Bold"/>
    <w:basedOn w:val="Normal"/>
    <w:link w:val="StyleStyle49ptBoldChar"/>
    <w:qFormat/>
    <w:rsid w:val="00CF2964"/>
    <w:rPr>
      <w:rFonts w:eastAsia="Times New Roman"/>
      <w:b/>
      <w:bCs/>
      <w:szCs w:val="24"/>
      <w:u w:val="single"/>
    </w:rPr>
  </w:style>
  <w:style w:type="character" w:customStyle="1" w:styleId="StyleStyle49ptBoldChar">
    <w:name w:val="Style Style4 + 9 pt Bold Char"/>
    <w:basedOn w:val="DefaultParagraphFont"/>
    <w:link w:val="StyleStyle49ptBold"/>
    <w:rsid w:val="00CF2964"/>
    <w:rPr>
      <w:rFonts w:ascii="Times New Roman" w:eastAsia="Times New Roman" w:hAnsi="Times New Roman" w:cs="Times New Roman"/>
      <w:b/>
      <w:bCs/>
      <w:szCs w:val="24"/>
      <w:u w:val="single"/>
    </w:rPr>
  </w:style>
  <w:style w:type="paragraph" w:customStyle="1" w:styleId="StyleStyle49ptBoldItalic">
    <w:name w:val="Style Style4 + 9 pt Bold Italic"/>
    <w:basedOn w:val="Normal"/>
    <w:link w:val="StyleStyle49ptBoldItalicChar"/>
    <w:qFormat/>
    <w:rsid w:val="00CF2964"/>
    <w:rPr>
      <w:rFonts w:eastAsia="Times New Roman"/>
      <w:b/>
      <w:bCs/>
      <w:i/>
      <w:iCs/>
      <w:szCs w:val="24"/>
      <w:u w:val="single"/>
    </w:rPr>
  </w:style>
  <w:style w:type="character" w:customStyle="1" w:styleId="StyleStyle49ptBoldItalicChar">
    <w:name w:val="Style Style4 + 9 pt Bold Italic Char"/>
    <w:basedOn w:val="DefaultParagraphFont"/>
    <w:link w:val="StyleStyle49ptBoldItalic"/>
    <w:rsid w:val="00CF2964"/>
    <w:rPr>
      <w:rFonts w:ascii="Times New Roman" w:eastAsia="Times New Roman" w:hAnsi="Times New Roman" w:cs="Times New Roman"/>
      <w:b/>
      <w:bCs/>
      <w:i/>
      <w:iCs/>
      <w:szCs w:val="24"/>
      <w:u w:val="single"/>
    </w:rPr>
  </w:style>
  <w:style w:type="paragraph" w:customStyle="1" w:styleId="StyleUnderlined11ptBold">
    <w:name w:val="Style Underlined + 11 pt Bold"/>
    <w:link w:val="StyleUnderlined11ptBoldChar"/>
    <w:qFormat/>
    <w:rsid w:val="00CF2964"/>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CF2964"/>
    <w:rPr>
      <w:rFonts w:ascii="Arial" w:eastAsia="Times New Roman" w:hAnsi="Arial" w:cs="Arial"/>
      <w:b/>
      <w:bCs/>
      <w:szCs w:val="24"/>
      <w:u w:val="single"/>
    </w:rPr>
  </w:style>
  <w:style w:type="paragraph" w:customStyle="1" w:styleId="StyleUnderlined11pt">
    <w:name w:val="Style Underlined + 11 pt"/>
    <w:link w:val="StyleUnderlined11ptChar"/>
    <w:qFormat/>
    <w:rsid w:val="00CF2964"/>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CF2964"/>
    <w:rPr>
      <w:rFonts w:ascii="Arial" w:eastAsia="Times New Roman" w:hAnsi="Arial" w:cs="Arial"/>
      <w:szCs w:val="24"/>
      <w:u w:val="single"/>
    </w:rPr>
  </w:style>
  <w:style w:type="character" w:customStyle="1" w:styleId="newscontent">
    <w:name w:val="newscontent"/>
    <w:rsid w:val="00CF2964"/>
  </w:style>
  <w:style w:type="character" w:customStyle="1" w:styleId="StyleUnderlinePatternClearYellow">
    <w:name w:val="Style Underline Pattern: Clear (Yellow)"/>
    <w:basedOn w:val="DefaultParagraphFont"/>
    <w:rsid w:val="00CF2964"/>
    <w:rPr>
      <w:u w:val="single"/>
      <w:shd w:val="clear" w:color="auto" w:fill="00FF00"/>
    </w:rPr>
  </w:style>
  <w:style w:type="paragraph" w:customStyle="1" w:styleId="StyleUnderlineChar11pt3">
    <w:name w:val="Style Underline Char + 11 pt3"/>
    <w:link w:val="StyleUnderlineChar11pt3Char"/>
    <w:qFormat/>
    <w:rsid w:val="00CF2964"/>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CF2964"/>
    <w:rPr>
      <w:rFonts w:ascii="Arial Narrow" w:eastAsia="Times New Roman" w:hAnsi="Arial Narrow" w:cs="Arial"/>
      <w:szCs w:val="24"/>
      <w:u w:val="single"/>
      <w:lang w:val="en-US" w:eastAsia="en-US" w:bidi="ar-SA"/>
    </w:rPr>
  </w:style>
  <w:style w:type="character" w:customStyle="1" w:styleId="StyleBoldUnderline1">
    <w:name w:val="Style Bold Underline1"/>
    <w:basedOn w:val="DefaultParagraphFont"/>
    <w:rsid w:val="00CF2964"/>
    <w:rPr>
      <w:b w:val="0"/>
      <w:bCs/>
      <w:u w:val="single"/>
    </w:rPr>
  </w:style>
  <w:style w:type="character" w:customStyle="1" w:styleId="date-display-single">
    <w:name w:val="date-display-single"/>
    <w:basedOn w:val="DefaultParagraphFont"/>
    <w:rsid w:val="00CF2964"/>
  </w:style>
  <w:style w:type="character" w:customStyle="1" w:styleId="CommentTextChar1">
    <w:name w:val="Comment Text Char1"/>
    <w:basedOn w:val="DefaultParagraphFont"/>
    <w:uiPriority w:val="99"/>
    <w:rsid w:val="00CF2964"/>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CF2964"/>
    <w:rPr>
      <w:rFonts w:ascii="Times New Roman" w:hAnsi="Times New Roman" w:cs="Times New Roman"/>
      <w:sz w:val="20"/>
    </w:rPr>
  </w:style>
  <w:style w:type="paragraph" w:customStyle="1" w:styleId="Cite2">
    <w:name w:val="Cite 2"/>
    <w:basedOn w:val="Normal"/>
    <w:qFormat/>
    <w:rsid w:val="00CF2964"/>
    <w:rPr>
      <w:rFonts w:eastAsia="MS Mincho"/>
      <w:b/>
      <w:szCs w:val="24"/>
      <w:u w:val="single"/>
    </w:rPr>
  </w:style>
  <w:style w:type="character" w:customStyle="1" w:styleId="StyleunderlineBold">
    <w:name w:val="Style underline + Bold"/>
    <w:basedOn w:val="underline"/>
    <w:rsid w:val="00CF2964"/>
    <w:rPr>
      <w:rFonts w:ascii="Times New Roman" w:hAnsi="Times New Roman" w:cs="Times New Roman"/>
      <w:bCs/>
      <w:sz w:val="20"/>
      <w:u w:val="single"/>
    </w:rPr>
  </w:style>
  <w:style w:type="paragraph" w:customStyle="1" w:styleId="cards0">
    <w:name w:val="cards"/>
    <w:basedOn w:val="Cites0"/>
    <w:qFormat/>
    <w:rsid w:val="00CF2964"/>
    <w:pPr>
      <w:widowControl/>
      <w:jc w:val="left"/>
    </w:pPr>
    <w:rPr>
      <w:szCs w:val="22"/>
    </w:rPr>
  </w:style>
  <w:style w:type="character" w:customStyle="1" w:styleId="Style10ptUnderline">
    <w:name w:val="Style 10 pt Underline"/>
    <w:basedOn w:val="DefaultParagraphFont"/>
    <w:rsid w:val="00CF2964"/>
    <w:rPr>
      <w:sz w:val="20"/>
      <w:u w:val="single"/>
    </w:rPr>
  </w:style>
  <w:style w:type="character" w:styleId="HTMLCite">
    <w:name w:val="HTML Cite"/>
    <w:uiPriority w:val="99"/>
    <w:rsid w:val="00CF2964"/>
    <w:rPr>
      <w:i/>
      <w:iCs/>
    </w:rPr>
  </w:style>
  <w:style w:type="character" w:customStyle="1" w:styleId="slug-pub-date">
    <w:name w:val="slug-pub-date"/>
    <w:basedOn w:val="DefaultParagraphFont"/>
    <w:rsid w:val="00CF2964"/>
  </w:style>
  <w:style w:type="character" w:customStyle="1" w:styleId="slug-vol">
    <w:name w:val="slug-vol"/>
    <w:basedOn w:val="DefaultParagraphFont"/>
    <w:rsid w:val="00CF2964"/>
  </w:style>
  <w:style w:type="character" w:customStyle="1" w:styleId="slug-issue">
    <w:name w:val="slug-issue"/>
    <w:basedOn w:val="DefaultParagraphFont"/>
    <w:rsid w:val="00CF2964"/>
  </w:style>
  <w:style w:type="character" w:customStyle="1" w:styleId="slug-pages">
    <w:name w:val="slug-pages"/>
    <w:basedOn w:val="DefaultParagraphFont"/>
    <w:rsid w:val="00CF2964"/>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CF2964"/>
    <w:rPr>
      <w:b/>
      <w:bCs/>
      <w:strike w:val="0"/>
      <w:dstrike w:val="0"/>
      <w:sz w:val="24"/>
      <w:u w:val="none"/>
      <w:effect w:val="none"/>
    </w:rPr>
  </w:style>
  <w:style w:type="paragraph" w:customStyle="1" w:styleId="Tag2">
    <w:name w:val="Tag2"/>
    <w:basedOn w:val="Normal"/>
    <w:autoRedefine/>
    <w:qFormat/>
    <w:rsid w:val="00CF2964"/>
    <w:pPr>
      <w:spacing w:before="120"/>
    </w:pPr>
    <w:rPr>
      <w:b/>
      <w:sz w:val="26"/>
    </w:rPr>
  </w:style>
  <w:style w:type="character" w:customStyle="1" w:styleId="tagchar">
    <w:name w:val="tagchar"/>
    <w:basedOn w:val="DefaultParagraphFont"/>
    <w:rsid w:val="00CF2964"/>
  </w:style>
  <w:style w:type="paragraph" w:customStyle="1" w:styleId="NormalText">
    <w:name w:val="Normal Text"/>
    <w:basedOn w:val="Normal"/>
    <w:link w:val="NormalTextChar"/>
    <w:autoRedefine/>
    <w:qFormat/>
    <w:rsid w:val="00CF2964"/>
    <w:pPr>
      <w:jc w:val="both"/>
    </w:pPr>
    <w:rPr>
      <w:rFonts w:eastAsia="Times New Roman"/>
      <w:szCs w:val="26"/>
    </w:rPr>
  </w:style>
  <w:style w:type="character" w:customStyle="1" w:styleId="pmterms11">
    <w:name w:val="pmterms11"/>
    <w:basedOn w:val="DefaultParagraphFont"/>
    <w:rsid w:val="00CF2964"/>
    <w:rPr>
      <w:b/>
      <w:bCs/>
      <w:i w:val="0"/>
      <w:iCs w:val="0"/>
      <w:color w:val="000000"/>
    </w:rPr>
  </w:style>
  <w:style w:type="character" w:customStyle="1" w:styleId="StyleUnderlineChar9ptBold">
    <w:name w:val="Style Underline Char + 9 pt Bold"/>
    <w:basedOn w:val="DefaultParagraphFont"/>
    <w:rsid w:val="00CF2964"/>
    <w:rPr>
      <w:rFonts w:ascii="Times New Roman" w:hAnsi="Times New Roman"/>
      <w:b/>
      <w:bCs/>
      <w:sz w:val="20"/>
      <w:u w:val="single"/>
      <w:lang w:val="en-US" w:eastAsia="en-US" w:bidi="ar-SA"/>
    </w:rPr>
  </w:style>
  <w:style w:type="character" w:customStyle="1" w:styleId="Style8pt">
    <w:name w:val="Style 8 pt"/>
    <w:basedOn w:val="DefaultParagraphFont"/>
    <w:rsid w:val="00CF2964"/>
    <w:rPr>
      <w:sz w:val="20"/>
    </w:rPr>
  </w:style>
  <w:style w:type="character" w:customStyle="1" w:styleId="UnderlineChar5Char">
    <w:name w:val="Underline Char5 Char"/>
    <w:basedOn w:val="DefaultParagraphFont"/>
    <w:rsid w:val="00CF2964"/>
    <w:rPr>
      <w:szCs w:val="24"/>
      <w:u w:val="single"/>
      <w:lang w:val="en-US" w:eastAsia="en-US" w:bidi="ar-SA"/>
    </w:rPr>
  </w:style>
  <w:style w:type="character" w:customStyle="1" w:styleId="BoldandUnderlineChar2Char1">
    <w:name w:val="Bold and Underline Char2 Char1"/>
    <w:basedOn w:val="DefaultParagraphFont"/>
    <w:rsid w:val="00CF2964"/>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CF2964"/>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CF2964"/>
    <w:rPr>
      <w:szCs w:val="24"/>
      <w:u w:val="single"/>
      <w:lang w:val="en-US" w:eastAsia="en-US" w:bidi="ar-SA"/>
    </w:rPr>
  </w:style>
  <w:style w:type="paragraph" w:customStyle="1" w:styleId="Language">
    <w:name w:val="Language"/>
    <w:basedOn w:val="Normal"/>
    <w:link w:val="LanguageChar"/>
    <w:qFormat/>
    <w:rsid w:val="00CF2964"/>
    <w:rPr>
      <w:rFonts w:eastAsia="Times New Roman"/>
      <w:strike/>
      <w:szCs w:val="20"/>
    </w:rPr>
  </w:style>
  <w:style w:type="character" w:customStyle="1" w:styleId="LanguageChar">
    <w:name w:val="Language Char"/>
    <w:basedOn w:val="DefaultParagraphFont"/>
    <w:link w:val="Language"/>
    <w:rsid w:val="00CF2964"/>
    <w:rPr>
      <w:rFonts w:ascii="Times New Roman" w:eastAsia="Times New Roman" w:hAnsi="Times New Roman" w:cs="Times New Roman"/>
      <w:strike/>
      <w:szCs w:val="20"/>
    </w:rPr>
  </w:style>
  <w:style w:type="paragraph" w:customStyle="1" w:styleId="UnderlineChar3">
    <w:name w:val="Underline Char3"/>
    <w:basedOn w:val="Normal"/>
    <w:link w:val="UnderlineChar3Char"/>
    <w:qFormat/>
    <w:rsid w:val="00CF2964"/>
    <w:rPr>
      <w:rFonts w:eastAsia="Times New Roman"/>
      <w:szCs w:val="24"/>
      <w:u w:val="single"/>
    </w:rPr>
  </w:style>
  <w:style w:type="character" w:customStyle="1" w:styleId="UnderlineChar3Char">
    <w:name w:val="Underline Char3 Char"/>
    <w:basedOn w:val="DefaultParagraphFont"/>
    <w:link w:val="UnderlineChar3"/>
    <w:rsid w:val="00CF2964"/>
    <w:rPr>
      <w:rFonts w:ascii="Times New Roman" w:eastAsia="Times New Roman" w:hAnsi="Times New Roman" w:cs="Times New Roman"/>
      <w:szCs w:val="24"/>
      <w:u w:val="single"/>
    </w:rPr>
  </w:style>
  <w:style w:type="paragraph" w:customStyle="1" w:styleId="BoldandUnderlineChar3Char">
    <w:name w:val="Bold and Underline Char3 Char"/>
    <w:basedOn w:val="Normal"/>
    <w:link w:val="BoldandUnderlineChar3CharChar"/>
    <w:qFormat/>
    <w:rsid w:val="00CF2964"/>
    <w:rPr>
      <w:rFonts w:eastAsia="Times New Roman"/>
      <w:b/>
      <w:szCs w:val="24"/>
      <w:u w:val="single"/>
    </w:rPr>
  </w:style>
  <w:style w:type="character" w:customStyle="1" w:styleId="BoldandUnderlineChar3CharChar">
    <w:name w:val="Bold and Underline Char3 Char Char"/>
    <w:basedOn w:val="DefaultParagraphFont"/>
    <w:link w:val="BoldandUnderlineChar3Char"/>
    <w:rsid w:val="00CF2964"/>
    <w:rPr>
      <w:rFonts w:ascii="Times New Roman" w:eastAsia="Times New Roman" w:hAnsi="Times New Roman" w:cs="Times New Roman"/>
      <w:b/>
      <w:szCs w:val="24"/>
      <w:u w:val="single"/>
    </w:rPr>
  </w:style>
  <w:style w:type="character" w:customStyle="1" w:styleId="UnderlineChar1">
    <w:name w:val="Underline Char1"/>
    <w:basedOn w:val="DefaultParagraphFont"/>
    <w:rsid w:val="00CF2964"/>
    <w:rPr>
      <w:szCs w:val="24"/>
      <w:u w:val="single"/>
      <w:lang w:val="en-US" w:eastAsia="en-US" w:bidi="ar-SA"/>
    </w:rPr>
  </w:style>
  <w:style w:type="character" w:customStyle="1" w:styleId="BoldandUnderlineChar1Char2Char">
    <w:name w:val="Bold and Underline Char1 Char2 Char"/>
    <w:basedOn w:val="DefaultParagraphFont"/>
    <w:rsid w:val="00CF2964"/>
    <w:rPr>
      <w:b/>
      <w:szCs w:val="24"/>
      <w:u w:val="single"/>
      <w:lang w:val="en-US" w:eastAsia="en-US" w:bidi="ar-SA"/>
    </w:rPr>
  </w:style>
  <w:style w:type="character" w:customStyle="1" w:styleId="SmalltextChar">
    <w:name w:val="Small text Char"/>
    <w:aliases w:val="Quote1 Char1"/>
    <w:link w:val="Smalltext"/>
    <w:rsid w:val="00CF2964"/>
    <w:rPr>
      <w:rFonts w:ascii="Arial Narrow" w:eastAsia="Times New Roman" w:hAnsi="Arial Narrow" w:cs="Times New Roman"/>
      <w:szCs w:val="24"/>
    </w:rPr>
  </w:style>
  <w:style w:type="paragraph" w:customStyle="1" w:styleId="HotRoute">
    <w:name w:val="Hot Route"/>
    <w:basedOn w:val="Normal"/>
    <w:link w:val="HotRouteChar0"/>
    <w:qFormat/>
    <w:rsid w:val="00CF2964"/>
    <w:pPr>
      <w:ind w:left="144"/>
    </w:pPr>
    <w:rPr>
      <w:rFonts w:eastAsia="Times New Roman"/>
      <w:szCs w:val="24"/>
    </w:rPr>
  </w:style>
  <w:style w:type="paragraph" w:customStyle="1" w:styleId="Cardstyle0">
    <w:name w:val="Cardstyle"/>
    <w:basedOn w:val="Normal"/>
    <w:next w:val="Normal"/>
    <w:qFormat/>
    <w:rsid w:val="00CF2964"/>
    <w:rPr>
      <w:rFonts w:eastAsia="Times New Roman"/>
      <w:szCs w:val="24"/>
    </w:rPr>
  </w:style>
  <w:style w:type="character" w:customStyle="1" w:styleId="Style12ptBoldUnderline1">
    <w:name w:val="Style 12 pt Bold Underline1"/>
    <w:basedOn w:val="DefaultParagraphFont"/>
    <w:rsid w:val="00CF2964"/>
    <w:rPr>
      <w:b/>
      <w:bCs/>
      <w:sz w:val="24"/>
      <w:u w:val="single"/>
    </w:rPr>
  </w:style>
  <w:style w:type="character" w:customStyle="1" w:styleId="StyleEmphasisArial12ptBoldNotItalic">
    <w:name w:val="Style Emphasis + Arial 12 pt Bold Not Italic"/>
    <w:basedOn w:val="Emphasis"/>
    <w:rsid w:val="00CF2964"/>
    <w:rPr>
      <w:rFonts w:ascii="Arial" w:hAnsi="Arial" w:cs="Times New Roman"/>
      <w:b w:val="0"/>
      <w:bCs/>
      <w:i/>
      <w:iCs/>
      <w:sz w:val="24"/>
      <w:u w:val="single"/>
      <w:bdr w:val="single" w:sz="8" w:space="0" w:color="auto"/>
    </w:rPr>
  </w:style>
  <w:style w:type="character" w:customStyle="1" w:styleId="DebateHighlighted">
    <w:name w:val="Debate Highlighted"/>
    <w:qFormat/>
    <w:rsid w:val="00CF2964"/>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CF2964"/>
    <w:rPr>
      <w:rFonts w:ascii="SimSun" w:eastAsia="SimSun" w:hAnsi="SimSun"/>
      <w:sz w:val="15"/>
      <w:szCs w:val="24"/>
      <w:lang w:eastAsia="zh-CN"/>
    </w:rPr>
  </w:style>
  <w:style w:type="paragraph" w:customStyle="1" w:styleId="UnreadText">
    <w:name w:val="Unread Text"/>
    <w:basedOn w:val="Normal"/>
    <w:next w:val="Normal"/>
    <w:link w:val="UnreadTextChar"/>
    <w:autoRedefine/>
    <w:qFormat/>
    <w:rsid w:val="00CF2964"/>
    <w:pPr>
      <w:ind w:left="360"/>
    </w:pPr>
    <w:rPr>
      <w:rFonts w:ascii="SimSun" w:eastAsia="SimSun" w:hAnsi="SimSun" w:cstheme="minorBidi"/>
      <w:sz w:val="15"/>
      <w:szCs w:val="24"/>
      <w:lang w:eastAsia="zh-CN"/>
    </w:rPr>
  </w:style>
  <w:style w:type="paragraph" w:customStyle="1" w:styleId="AuthorDate">
    <w:name w:val="AuthorDate"/>
    <w:next w:val="Normal"/>
    <w:link w:val="AuthorDateChar"/>
    <w:qFormat/>
    <w:rsid w:val="00CF2964"/>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CF2964"/>
    <w:rPr>
      <w:rFonts w:ascii="Times New Roman" w:eastAsia="Calibri" w:hAnsi="Times New Roman" w:cs="Times New Roman"/>
      <w:b/>
      <w:sz w:val="24"/>
      <w:szCs w:val="20"/>
      <w:u w:val="single"/>
    </w:rPr>
  </w:style>
  <w:style w:type="character" w:customStyle="1" w:styleId="CardsHighlight">
    <w:name w:val="Cards Highlight"/>
    <w:basedOn w:val="DefaultParagraphFont"/>
    <w:uiPriority w:val="1"/>
    <w:rsid w:val="00CF2964"/>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CF2964"/>
    <w:rPr>
      <w:rFonts w:ascii="Times New Roman" w:hAnsi="Times New Roman"/>
      <w:sz w:val="20"/>
      <w:u w:val="single"/>
      <w:bdr w:val="none" w:sz="0" w:space="0" w:color="auto"/>
      <w:shd w:val="clear" w:color="auto" w:fill="C0C0C0"/>
    </w:rPr>
  </w:style>
  <w:style w:type="character" w:customStyle="1" w:styleId="smallChar">
    <w:name w:val="small Char"/>
    <w:rsid w:val="00CF2964"/>
    <w:rPr>
      <w:rFonts w:ascii="Calibri" w:eastAsia="Calibri" w:hAnsi="Calibri" w:cs="Calibri"/>
      <w:sz w:val="16"/>
      <w:szCs w:val="20"/>
      <w:lang w:val="x-none" w:eastAsia="x-none"/>
    </w:rPr>
  </w:style>
  <w:style w:type="paragraph" w:customStyle="1" w:styleId="HotRoute0">
    <w:name w:val="Hot Route!"/>
    <w:basedOn w:val="Normal"/>
    <w:qFormat/>
    <w:rsid w:val="00CF2964"/>
    <w:pPr>
      <w:ind w:left="144"/>
    </w:pPr>
    <w:rPr>
      <w:rFonts w:eastAsia="Times New Roman"/>
      <w:szCs w:val="24"/>
      <w:lang w:val="x-none" w:eastAsia="x-none"/>
    </w:rPr>
  </w:style>
  <w:style w:type="character" w:customStyle="1" w:styleId="BodyTextIndent3Char1">
    <w:name w:val="Body Text Indent 3 Char1"/>
    <w:basedOn w:val="DefaultParagraphFont"/>
    <w:uiPriority w:val="99"/>
    <w:semiHidden/>
    <w:rsid w:val="00CF2964"/>
    <w:rPr>
      <w:rFonts w:ascii="Times New Roman" w:hAnsi="Times New Roman" w:cs="Times New Roman"/>
      <w:sz w:val="16"/>
      <w:szCs w:val="16"/>
    </w:rPr>
  </w:style>
  <w:style w:type="character" w:customStyle="1" w:styleId="BodyText2Char1">
    <w:name w:val="Body Text 2 Char1"/>
    <w:basedOn w:val="DefaultParagraphFont"/>
    <w:semiHidden/>
    <w:rsid w:val="00CF2964"/>
    <w:rPr>
      <w:rFonts w:ascii="Times New Roman" w:hAnsi="Times New Roman" w:cs="Times New Roman"/>
      <w:sz w:val="20"/>
    </w:rPr>
  </w:style>
  <w:style w:type="character" w:customStyle="1" w:styleId="Heading2Char1CharCharCharCharCharC">
    <w:name w:val="Heading 2 Char1 Char Char Char Char Char C"/>
    <w:rsid w:val="00CF2964"/>
    <w:rPr>
      <w:rFonts w:cs="Arial"/>
      <w:b/>
      <w:bCs/>
      <w:iCs/>
      <w:sz w:val="24"/>
      <w:szCs w:val="28"/>
      <w:lang w:val="en-US" w:eastAsia="en-US" w:bidi="ar-SA"/>
    </w:rPr>
  </w:style>
  <w:style w:type="character" w:customStyle="1" w:styleId="underline1">
    <w:name w:val="underline1"/>
    <w:basedOn w:val="DefaultParagraphFont"/>
    <w:rsid w:val="00CF2964"/>
    <w:rPr>
      <w:u w:val="single"/>
    </w:rPr>
  </w:style>
  <w:style w:type="character" w:customStyle="1" w:styleId="author0">
    <w:name w:val="author"/>
    <w:basedOn w:val="DefaultParagraphFont"/>
    <w:rsid w:val="00CF2964"/>
    <w:rPr>
      <w:rFonts w:ascii="Times New Roman" w:hAnsi="Times New Roman"/>
      <w:b/>
      <w:sz w:val="24"/>
    </w:rPr>
  </w:style>
  <w:style w:type="character" w:customStyle="1" w:styleId="FontStyle291">
    <w:name w:val="Font Style291"/>
    <w:basedOn w:val="DefaultParagraphFont"/>
    <w:uiPriority w:val="99"/>
    <w:rsid w:val="00CF2964"/>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CF2964"/>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CF2964"/>
    <w:rPr>
      <w:rFonts w:eastAsia="Times New Roman"/>
      <w:szCs w:val="24"/>
    </w:rPr>
  </w:style>
  <w:style w:type="character" w:customStyle="1" w:styleId="StyleStyleMicroText7ptArialNarrow10ptChar">
    <w:name w:val="Style Style MicroText + 7 pt + Arial Narrow 10 pt Char"/>
    <w:basedOn w:val="DefaultParagraphFont"/>
    <w:link w:val="StyleStyleMicroText7ptArialNarrow10pt"/>
    <w:rsid w:val="00CF2964"/>
    <w:rPr>
      <w:rFonts w:ascii="Times New Roman" w:eastAsia="Times New Roman" w:hAnsi="Times New Roman" w:cs="Times New Roman"/>
      <w:szCs w:val="24"/>
    </w:rPr>
  </w:style>
  <w:style w:type="paragraph" w:customStyle="1" w:styleId="Cards1">
    <w:name w:val="Cards1"/>
    <w:basedOn w:val="Normal"/>
    <w:link w:val="Cards1Char"/>
    <w:qFormat/>
    <w:rsid w:val="00CF2964"/>
    <w:pPr>
      <w:ind w:left="288"/>
    </w:pPr>
    <w:rPr>
      <w:rFonts w:eastAsia="Times New Roman"/>
      <w:szCs w:val="24"/>
      <w:u w:val="single"/>
    </w:rPr>
  </w:style>
  <w:style w:type="character" w:customStyle="1" w:styleId="Cards1Char">
    <w:name w:val="Cards1 Char"/>
    <w:basedOn w:val="DefaultParagraphFont"/>
    <w:link w:val="Cards1"/>
    <w:rsid w:val="00CF2964"/>
    <w:rPr>
      <w:rFonts w:ascii="Times New Roman" w:eastAsia="Times New Roman" w:hAnsi="Times New Roman" w:cs="Times New Roman"/>
      <w:szCs w:val="24"/>
      <w:u w:val="single"/>
    </w:rPr>
  </w:style>
  <w:style w:type="paragraph" w:customStyle="1" w:styleId="StyleCardTextTimesNewRoman11ptUnderline">
    <w:name w:val="Style Card Text + Times New Roman 11 pt Underline"/>
    <w:link w:val="StyleCardTextTimesNewRoman11ptUnderlineChar"/>
    <w:qFormat/>
    <w:rsid w:val="00CF2964"/>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CF2964"/>
    <w:rPr>
      <w:rFonts w:ascii="Arial" w:eastAsia="Calibri" w:hAnsi="Arial" w:cs="Arial"/>
      <w:u w:val="single"/>
    </w:rPr>
  </w:style>
  <w:style w:type="character" w:customStyle="1" w:styleId="EmphasizeThis">
    <w:name w:val="EmphasizeThis"/>
    <w:rsid w:val="00CF2964"/>
    <w:rPr>
      <w:rFonts w:ascii="Georgia" w:hAnsi="Georgia"/>
      <w:b/>
      <w:iCs/>
      <w:sz w:val="24"/>
      <w:u w:val="thick"/>
    </w:rPr>
  </w:style>
  <w:style w:type="paragraph" w:customStyle="1" w:styleId="Stylecard8pt">
    <w:name w:val="Style card + 8 pt"/>
    <w:basedOn w:val="Normal"/>
    <w:link w:val="Stylecard8ptChar"/>
    <w:qFormat/>
    <w:rsid w:val="00CF2964"/>
    <w:pPr>
      <w:ind w:left="288" w:right="288"/>
    </w:pPr>
    <w:rPr>
      <w:rFonts w:ascii="Georgia" w:hAnsi="Georgia"/>
      <w:color w:val="000000"/>
      <w:spacing w:val="-8"/>
      <w:szCs w:val="24"/>
      <w:u w:val="single"/>
      <w:lang w:eastAsia="ar-SA"/>
    </w:rPr>
  </w:style>
  <w:style w:type="character" w:customStyle="1" w:styleId="Stylecard8ptChar">
    <w:name w:val="Style card + 8 pt Char"/>
    <w:basedOn w:val="cardChar"/>
    <w:link w:val="Stylecard8pt"/>
    <w:rsid w:val="00CF2964"/>
    <w:rPr>
      <w:rFonts w:ascii="Georgia" w:hAnsi="Georgia" w:cs="Times New Roman"/>
      <w:color w:val="000000"/>
      <w:spacing w:val="-8"/>
      <w:szCs w:val="24"/>
      <w:u w:val="single"/>
      <w:lang w:eastAsia="ar-SA"/>
    </w:rPr>
  </w:style>
  <w:style w:type="character" w:customStyle="1" w:styleId="bhl">
    <w:name w:val="bhl"/>
    <w:basedOn w:val="DefaultParagraphFont"/>
    <w:rsid w:val="00CF2964"/>
  </w:style>
  <w:style w:type="paragraph" w:customStyle="1" w:styleId="TagGA11">
    <w:name w:val="Tag GA 11"/>
    <w:basedOn w:val="TOC1"/>
    <w:qFormat/>
    <w:rsid w:val="00CF2964"/>
    <w:pPr>
      <w:spacing w:before="0" w:after="160"/>
    </w:pPr>
    <w:rPr>
      <w:rFonts w:ascii="Georgia" w:eastAsia="Calibri" w:hAnsi="Georgia"/>
      <w:u w:val="none"/>
      <w:lang w:bidi="ar-SA"/>
    </w:rPr>
  </w:style>
  <w:style w:type="paragraph" w:customStyle="1" w:styleId="CiteCard">
    <w:name w:val="Cite/Card"/>
    <w:basedOn w:val="TOC2"/>
    <w:qFormat/>
    <w:rsid w:val="00CF2964"/>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CF2964"/>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CF2964"/>
    <w:rPr>
      <w:sz w:val="16"/>
      <w:szCs w:val="16"/>
    </w:rPr>
  </w:style>
  <w:style w:type="character" w:customStyle="1" w:styleId="DocumentMapChar1">
    <w:name w:val="Document Map Char1"/>
    <w:basedOn w:val="DefaultParagraphFont"/>
    <w:uiPriority w:val="99"/>
    <w:rsid w:val="00CF2964"/>
    <w:rPr>
      <w:rFonts w:ascii="Tahoma" w:hAnsi="Tahoma" w:cs="Tahoma"/>
      <w:sz w:val="16"/>
      <w:szCs w:val="16"/>
    </w:rPr>
  </w:style>
  <w:style w:type="character" w:customStyle="1" w:styleId="addmd">
    <w:name w:val="addmd"/>
    <w:basedOn w:val="DefaultParagraphFont"/>
    <w:rsid w:val="00CF2964"/>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CF2964"/>
    <w:rPr>
      <w:rFonts w:ascii="Arial" w:hAnsi="Arial"/>
      <w:b/>
      <w:sz w:val="26"/>
    </w:rPr>
  </w:style>
  <w:style w:type="paragraph" w:styleId="FootnoteText">
    <w:name w:val="footnote text"/>
    <w:basedOn w:val="Normal"/>
    <w:link w:val="FootnoteTextChar"/>
    <w:unhideWhenUsed/>
    <w:rsid w:val="00CF2964"/>
    <w:rPr>
      <w:rFonts w:ascii="Georgia" w:eastAsia="Calibri" w:hAnsi="Georgia"/>
      <w:szCs w:val="20"/>
      <w:lang w:eastAsia="zh-CN"/>
    </w:rPr>
  </w:style>
  <w:style w:type="character" w:customStyle="1" w:styleId="FootnoteTextChar">
    <w:name w:val="Footnote Text Char"/>
    <w:basedOn w:val="DefaultParagraphFont"/>
    <w:link w:val="FootnoteText"/>
    <w:rsid w:val="00CF2964"/>
    <w:rPr>
      <w:rFonts w:ascii="Georgia" w:eastAsia="Calibri" w:hAnsi="Georgia" w:cs="Times New Roman"/>
      <w:szCs w:val="20"/>
      <w:lang w:eastAsia="zh-CN"/>
    </w:rPr>
  </w:style>
  <w:style w:type="character" w:customStyle="1" w:styleId="UnderlinedTextCharChar">
    <w:name w:val="Underlined Text Char Char"/>
    <w:basedOn w:val="DefaultParagraphFont"/>
    <w:rsid w:val="00CF2964"/>
    <w:rPr>
      <w:rFonts w:cs="Arial"/>
      <w:bCs/>
      <w:noProof w:val="0"/>
      <w:szCs w:val="26"/>
      <w:u w:val="single"/>
      <w:lang w:val="en-US" w:eastAsia="en-US" w:bidi="ar-SA"/>
    </w:rPr>
  </w:style>
  <w:style w:type="character" w:customStyle="1" w:styleId="StyleTimesNewRoman12ptBold">
    <w:name w:val="Style Times New Roman 12 pt Bold"/>
    <w:rsid w:val="00CF2964"/>
    <w:rPr>
      <w:b/>
      <w:bCs/>
      <w:sz w:val="24"/>
    </w:rPr>
  </w:style>
  <w:style w:type="character" w:customStyle="1" w:styleId="CardText1Char">
    <w:name w:val="Card Text 1 Char"/>
    <w:rsid w:val="00CF2964"/>
    <w:rPr>
      <w:rFonts w:ascii="Georgia" w:hAnsi="Georgia"/>
      <w:color w:val="000000"/>
      <w:sz w:val="22"/>
      <w:szCs w:val="22"/>
      <w:u w:val="single"/>
    </w:rPr>
  </w:style>
  <w:style w:type="character" w:customStyle="1" w:styleId="BoldUnderlining">
    <w:name w:val="Bold Underlining"/>
    <w:rsid w:val="00CF2964"/>
    <w:rPr>
      <w:u w:val="single"/>
    </w:rPr>
  </w:style>
  <w:style w:type="character" w:customStyle="1" w:styleId="Intemphasis">
    <w:name w:val="Intemphasis"/>
    <w:uiPriority w:val="1"/>
    <w:qFormat/>
    <w:rsid w:val="00CF2964"/>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CF2964"/>
    <w:pPr>
      <w:ind w:left="288" w:right="288"/>
    </w:pPr>
    <w:rPr>
      <w:szCs w:val="16"/>
    </w:rPr>
  </w:style>
  <w:style w:type="character" w:customStyle="1" w:styleId="cardtextChar2">
    <w:name w:val="cardtext Char"/>
    <w:basedOn w:val="DefaultParagraphFont"/>
    <w:link w:val="cardtext0"/>
    <w:rsid w:val="00CF2964"/>
    <w:rPr>
      <w:rFonts w:ascii="Times New Roman" w:hAnsi="Times New Roman" w:cs="Times New Roman"/>
      <w:szCs w:val="16"/>
    </w:rPr>
  </w:style>
  <w:style w:type="character" w:customStyle="1" w:styleId="BoldUnderlineChar1">
    <w:name w:val="BoldUnderline Char1"/>
    <w:rsid w:val="00CF2964"/>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CF2964"/>
    <w:pPr>
      <w:spacing w:after="200"/>
      <w:contextualSpacing/>
    </w:pPr>
    <w:rPr>
      <w:rFonts w:eastAsia="Calibri"/>
      <w:u w:val="single"/>
    </w:rPr>
  </w:style>
  <w:style w:type="character" w:customStyle="1" w:styleId="UnderlinedCardTextChar">
    <w:name w:val="Underlined Card Text Char"/>
    <w:link w:val="UnderlinedCardText"/>
    <w:rsid w:val="00CF2964"/>
    <w:rPr>
      <w:rFonts w:ascii="Times New Roman" w:eastAsia="Calibri" w:hAnsi="Times New Roman" w:cs="Times New Roman"/>
      <w:u w:val="single"/>
    </w:rPr>
  </w:style>
  <w:style w:type="character" w:customStyle="1" w:styleId="Hyperlink6">
    <w:name w:val="Hyperlink6"/>
    <w:basedOn w:val="DefaultParagraphFont"/>
    <w:rsid w:val="00CF2964"/>
    <w:rPr>
      <w:color w:val="3300CC"/>
      <w:u w:val="single"/>
    </w:rPr>
  </w:style>
  <w:style w:type="paragraph" w:customStyle="1" w:styleId="Tag12">
    <w:name w:val="Tag12"/>
    <w:basedOn w:val="Normal"/>
    <w:qFormat/>
    <w:rsid w:val="00CF2964"/>
    <w:pPr>
      <w:contextualSpacing/>
    </w:pPr>
    <w:rPr>
      <w:rFonts w:eastAsia="Cambria"/>
      <w:b/>
    </w:rPr>
  </w:style>
  <w:style w:type="paragraph" w:customStyle="1" w:styleId="Shrink8">
    <w:name w:val="Shrink8"/>
    <w:basedOn w:val="Normal"/>
    <w:qFormat/>
    <w:rsid w:val="00CF2964"/>
    <w:rPr>
      <w:rFonts w:eastAsia="Cambria"/>
    </w:rPr>
  </w:style>
  <w:style w:type="character" w:customStyle="1" w:styleId="highlight2">
    <w:name w:val="highlight2"/>
    <w:rsid w:val="00CF2964"/>
    <w:rPr>
      <w:rFonts w:ascii="Arial" w:hAnsi="Arial"/>
      <w:b/>
      <w:sz w:val="19"/>
      <w:u w:val="thick"/>
      <w:bdr w:val="none" w:sz="0" w:space="0" w:color="auto"/>
      <w:shd w:val="clear" w:color="auto" w:fill="auto"/>
    </w:rPr>
  </w:style>
  <w:style w:type="character" w:customStyle="1" w:styleId="citation">
    <w:name w:val="citation"/>
    <w:basedOn w:val="DefaultParagraphFont"/>
    <w:rsid w:val="00CF2964"/>
  </w:style>
  <w:style w:type="paragraph" w:customStyle="1" w:styleId="UnderlineText">
    <w:name w:val="Underline Text"/>
    <w:basedOn w:val="Normal"/>
    <w:link w:val="UnderlineTextChar"/>
    <w:qFormat/>
    <w:rsid w:val="00CF2964"/>
    <w:pPr>
      <w:ind w:left="288"/>
    </w:pPr>
    <w:rPr>
      <w:rFonts w:eastAsia="Times New Roman"/>
      <w:u w:val="single"/>
    </w:rPr>
  </w:style>
  <w:style w:type="character" w:customStyle="1" w:styleId="UnderlineTextChar">
    <w:name w:val="Underline Text Char"/>
    <w:basedOn w:val="DefaultParagraphFont"/>
    <w:link w:val="UnderlineText"/>
    <w:rsid w:val="00CF2964"/>
    <w:rPr>
      <w:rFonts w:ascii="Times New Roman" w:eastAsia="Times New Roman" w:hAnsi="Times New Roman" w:cs="Times New Roman"/>
      <w:u w:val="single"/>
    </w:rPr>
  </w:style>
  <w:style w:type="character" w:customStyle="1" w:styleId="il">
    <w:name w:val="il"/>
    <w:basedOn w:val="DefaultParagraphFont"/>
    <w:rsid w:val="00CF2964"/>
  </w:style>
  <w:style w:type="character" w:customStyle="1" w:styleId="commentstext">
    <w:name w:val="comments_text"/>
    <w:uiPriority w:val="99"/>
    <w:rsid w:val="00CF2964"/>
    <w:rPr>
      <w:rFonts w:cs="Times New Roman"/>
    </w:rPr>
  </w:style>
  <w:style w:type="paragraph" w:customStyle="1" w:styleId="Heading42">
    <w:name w:val="Heading 42"/>
    <w:basedOn w:val="Normal"/>
    <w:qFormat/>
    <w:rsid w:val="00CF2964"/>
    <w:rPr>
      <w:rFonts w:eastAsia="Times New Roman"/>
    </w:rPr>
  </w:style>
  <w:style w:type="paragraph" w:customStyle="1" w:styleId="DebateNormal">
    <w:name w:val="DebateNormal"/>
    <w:basedOn w:val="Normal"/>
    <w:link w:val="DebateNormalChar"/>
    <w:qFormat/>
    <w:rsid w:val="00CF2964"/>
    <w:pPr>
      <w:spacing w:line="276" w:lineRule="auto"/>
    </w:pPr>
    <w:rPr>
      <w:rFonts w:eastAsia="Calibri"/>
      <w:szCs w:val="20"/>
    </w:rPr>
  </w:style>
  <w:style w:type="character" w:customStyle="1" w:styleId="DebateNormalChar">
    <w:name w:val="DebateNormal Char"/>
    <w:basedOn w:val="DefaultParagraphFont"/>
    <w:link w:val="DebateNormal"/>
    <w:rsid w:val="00CF2964"/>
    <w:rPr>
      <w:rFonts w:ascii="Times New Roman" w:eastAsia="Calibri" w:hAnsi="Times New Roman" w:cs="Times New Roman"/>
      <w:szCs w:val="20"/>
    </w:rPr>
  </w:style>
  <w:style w:type="paragraph" w:customStyle="1" w:styleId="DebateEmphasis">
    <w:name w:val="DebateEmphasis"/>
    <w:basedOn w:val="Normal"/>
    <w:link w:val="DebateEmphasisChar"/>
    <w:qFormat/>
    <w:rsid w:val="00CF2964"/>
    <w:pPr>
      <w:spacing w:line="276" w:lineRule="auto"/>
    </w:pPr>
    <w:rPr>
      <w:rFonts w:eastAsia="Calibri"/>
      <w:b/>
      <w:szCs w:val="20"/>
      <w:u w:val="single"/>
    </w:rPr>
  </w:style>
  <w:style w:type="character" w:customStyle="1" w:styleId="DebateEmphasisChar">
    <w:name w:val="DebateEmphasis Char"/>
    <w:basedOn w:val="DefaultParagraphFont"/>
    <w:link w:val="DebateEmphasis"/>
    <w:rsid w:val="00CF2964"/>
    <w:rPr>
      <w:rFonts w:ascii="Times New Roman" w:eastAsia="Calibri" w:hAnsi="Times New Roman" w:cs="Times New Roman"/>
      <w:b/>
      <w:szCs w:val="20"/>
      <w:u w:val="single"/>
    </w:rPr>
  </w:style>
  <w:style w:type="character" w:customStyle="1" w:styleId="CardChar0">
    <w:name w:val="Card Char"/>
    <w:aliases w:val="tags Char,Heading 2 Char Char Char Char Char Char Char Char Char,Heading 2 Char Char Char Char Char Char,TAG Ch,No Spacing2 Char"/>
    <w:basedOn w:val="DefaultParagraphFont"/>
    <w:locked/>
    <w:rsid w:val="00CF2964"/>
    <w:rPr>
      <w:rFonts w:ascii="Times New Roman" w:eastAsia="Cambria" w:hAnsi="Times New Roman" w:cs="Times New Roman"/>
      <w:sz w:val="20"/>
      <w:szCs w:val="22"/>
    </w:rPr>
  </w:style>
  <w:style w:type="paragraph" w:customStyle="1" w:styleId="NormalCite">
    <w:name w:val="NormalCite"/>
    <w:link w:val="NormalCiteChar"/>
    <w:qFormat/>
    <w:rsid w:val="00CF2964"/>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CF2964"/>
    <w:rPr>
      <w:rFonts w:ascii="Times New Roman" w:hAnsi="Times New Roman" w:cs="Times New Roman"/>
      <w:sz w:val="18"/>
    </w:rPr>
  </w:style>
  <w:style w:type="character" w:customStyle="1" w:styleId="articletext">
    <w:name w:val="articletext"/>
    <w:basedOn w:val="DefaultParagraphFont"/>
    <w:rsid w:val="00CF2964"/>
  </w:style>
  <w:style w:type="character" w:customStyle="1" w:styleId="grey10">
    <w:name w:val="grey10"/>
    <w:basedOn w:val="DefaultParagraphFont"/>
    <w:rsid w:val="00CF2964"/>
  </w:style>
  <w:style w:type="character" w:customStyle="1" w:styleId="navy13bd">
    <w:name w:val="navy13bd"/>
    <w:basedOn w:val="DefaultParagraphFont"/>
    <w:rsid w:val="00CF2964"/>
  </w:style>
  <w:style w:type="character" w:customStyle="1" w:styleId="Style9ptUnderline2">
    <w:name w:val="Style 9 pt Underline2"/>
    <w:basedOn w:val="DefaultParagraphFont"/>
    <w:rsid w:val="00CF2964"/>
    <w:rPr>
      <w:sz w:val="20"/>
      <w:u w:val="single"/>
    </w:rPr>
  </w:style>
  <w:style w:type="character" w:customStyle="1" w:styleId="Style9ptBoldUnderline1">
    <w:name w:val="Style 9 pt Bold Underline1"/>
    <w:basedOn w:val="DefaultParagraphFont"/>
    <w:rsid w:val="00CF2964"/>
    <w:rPr>
      <w:b/>
      <w:bCs/>
      <w:sz w:val="20"/>
      <w:u w:val="single"/>
    </w:rPr>
  </w:style>
  <w:style w:type="character" w:customStyle="1" w:styleId="TagsCharChar">
    <w:name w:val="Tags Char Char"/>
    <w:basedOn w:val="DefaultParagraphFont"/>
    <w:rsid w:val="00CF2964"/>
    <w:rPr>
      <w:rFonts w:eastAsia="SimSun"/>
      <w:b/>
      <w:sz w:val="24"/>
      <w:lang w:val="en-US" w:eastAsia="zh-CN" w:bidi="ar-SA"/>
    </w:rPr>
  </w:style>
  <w:style w:type="paragraph" w:customStyle="1" w:styleId="cardCharCharCharChar">
    <w:name w:val="card Char Char Char Char"/>
    <w:basedOn w:val="Normal"/>
    <w:qFormat/>
    <w:rsid w:val="00CF2964"/>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CF2964"/>
    <w:rPr>
      <w:rFonts w:ascii="Times" w:eastAsia="Times New Roman" w:hAnsi="Times"/>
      <w:szCs w:val="24"/>
    </w:rPr>
  </w:style>
  <w:style w:type="paragraph" w:customStyle="1" w:styleId="CARD0">
    <w:name w:val="CARD"/>
    <w:basedOn w:val="Normal"/>
    <w:link w:val="CARDChar1"/>
    <w:qFormat/>
    <w:rsid w:val="00CF2964"/>
    <w:rPr>
      <w:rFonts w:eastAsia="Times New Roman"/>
      <w:szCs w:val="24"/>
      <w:u w:val="single"/>
    </w:rPr>
  </w:style>
  <w:style w:type="character" w:customStyle="1" w:styleId="CARDChar1">
    <w:name w:val="CARD Char"/>
    <w:basedOn w:val="DefaultParagraphFont"/>
    <w:link w:val="CARD0"/>
    <w:rsid w:val="00CF2964"/>
    <w:rPr>
      <w:rFonts w:ascii="Times New Roman" w:eastAsia="Times New Roman" w:hAnsi="Times New Roman" w:cs="Times New Roman"/>
      <w:szCs w:val="24"/>
      <w:u w:val="single"/>
    </w:rPr>
  </w:style>
  <w:style w:type="paragraph" w:customStyle="1" w:styleId="Normal2">
    <w:name w:val="Normal2"/>
    <w:basedOn w:val="Normal"/>
    <w:qFormat/>
    <w:rsid w:val="00CF2964"/>
    <w:rPr>
      <w:rFonts w:eastAsia="Times New Roman"/>
      <w:szCs w:val="24"/>
    </w:rPr>
  </w:style>
  <w:style w:type="character" w:customStyle="1" w:styleId="Style11ptThickunderline">
    <w:name w:val="Style 11 pt Thick underline"/>
    <w:rsid w:val="00CF2964"/>
    <w:rPr>
      <w:rFonts w:ascii="Times New Roman" w:hAnsi="Times New Roman"/>
      <w:sz w:val="20"/>
      <w:u w:val="single"/>
    </w:rPr>
  </w:style>
  <w:style w:type="character" w:customStyle="1" w:styleId="Style11ptBoldThickunderline">
    <w:name w:val="Style 11 pt Bold Thick underline"/>
    <w:rsid w:val="00CF2964"/>
    <w:rPr>
      <w:rFonts w:ascii="Times New Roman" w:hAnsi="Times New Roman"/>
      <w:b/>
      <w:bCs/>
      <w:sz w:val="20"/>
      <w:u w:val="single"/>
    </w:rPr>
  </w:style>
  <w:style w:type="character" w:styleId="FootnoteReference">
    <w:name w:val="footnote reference"/>
    <w:unhideWhenUsed/>
    <w:rsid w:val="00CF2964"/>
    <w:rPr>
      <w:vertAlign w:val="superscript"/>
    </w:rPr>
  </w:style>
  <w:style w:type="character" w:customStyle="1" w:styleId="CharChar5">
    <w:name w:val="Char Char5"/>
    <w:rsid w:val="00CF2964"/>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CF2964"/>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CF2964"/>
    <w:rPr>
      <w:rFonts w:ascii="Times New Roman" w:eastAsia="Times New Roman" w:hAnsi="Times New Roman" w:cs="Times New Roman"/>
      <w:szCs w:val="20"/>
      <w:u w:val="thick"/>
    </w:rPr>
  </w:style>
  <w:style w:type="paragraph" w:customStyle="1" w:styleId="StyleUnderlineBoldIndent11pt">
    <w:name w:val="Style Underline + Bold Indent + 11 pt"/>
    <w:basedOn w:val="UnderlineBoldIndent"/>
    <w:link w:val="StyleUnderlineBoldIndent11ptChar"/>
    <w:qFormat/>
    <w:rsid w:val="00CF2964"/>
    <w:rPr>
      <w:u w:val="single"/>
    </w:rPr>
  </w:style>
  <w:style w:type="character" w:customStyle="1" w:styleId="StyleUnderlineBoldIndent11ptChar">
    <w:name w:val="Style Underline + Bold Indent + 11 pt Char"/>
    <w:link w:val="StyleUnderlineBoldIndent11pt"/>
    <w:rsid w:val="00CF2964"/>
    <w:rPr>
      <w:rFonts w:ascii="Times New Roman" w:eastAsia="Times New Roman" w:hAnsi="Times New Roman" w:cs="Times New Roman"/>
      <w:szCs w:val="20"/>
      <w:u w:val="single"/>
    </w:rPr>
  </w:style>
  <w:style w:type="paragraph" w:customStyle="1" w:styleId="StyleUnderlineBoldIndent11ptBold">
    <w:name w:val="Style Underline + Bold Indent + 11 pt Bold"/>
    <w:basedOn w:val="UnderlineBoldIndent"/>
    <w:link w:val="StyleUnderlineBoldIndent11ptBoldChar"/>
    <w:qFormat/>
    <w:rsid w:val="00CF2964"/>
    <w:rPr>
      <w:b/>
      <w:bCs/>
      <w:u w:val="single"/>
    </w:rPr>
  </w:style>
  <w:style w:type="character" w:customStyle="1" w:styleId="StyleUnderlineBoldIndent11ptBoldChar">
    <w:name w:val="Style Underline + Bold Indent + 11 pt Bold Char"/>
    <w:link w:val="StyleUnderlineBoldIndent11ptBold"/>
    <w:rsid w:val="00CF2964"/>
    <w:rPr>
      <w:rFonts w:ascii="Times New Roman" w:eastAsia="Times New Roman" w:hAnsi="Times New Roman" w:cs="Times New Roman"/>
      <w:b/>
      <w:bCs/>
      <w:szCs w:val="20"/>
      <w:u w:val="single"/>
    </w:rPr>
  </w:style>
  <w:style w:type="paragraph" w:customStyle="1" w:styleId="Normal20pt">
    <w:name w:val="Normal  + 20 pt"/>
    <w:basedOn w:val="Normal"/>
    <w:uiPriority w:val="6"/>
    <w:qFormat/>
    <w:rsid w:val="00CF2964"/>
    <w:rPr>
      <w:bCs/>
      <w:u w:val="single"/>
    </w:rPr>
  </w:style>
  <w:style w:type="character" w:customStyle="1" w:styleId="StyleStyle4CharTimesNewRoman11pt">
    <w:name w:val="Style Style4 Char + Times New Roman 11 pt"/>
    <w:basedOn w:val="DefaultParagraphFont"/>
    <w:rsid w:val="00CF2964"/>
    <w:rPr>
      <w:rFonts w:ascii="Times New Roman" w:hAnsi="Times New Roman"/>
      <w:sz w:val="20"/>
      <w:szCs w:val="24"/>
      <w:u w:val="single"/>
      <w:lang w:val="en-US" w:eastAsia="en-US" w:bidi="ar-SA"/>
    </w:rPr>
  </w:style>
  <w:style w:type="paragraph" w:customStyle="1" w:styleId="author-name">
    <w:name w:val="author-name"/>
    <w:basedOn w:val="Normal"/>
    <w:qFormat/>
    <w:rsid w:val="00CF2964"/>
    <w:pPr>
      <w:spacing w:before="100" w:beforeAutospacing="1" w:after="100" w:afterAutospacing="1"/>
    </w:pPr>
    <w:rPr>
      <w:rFonts w:eastAsia="Times New Roman"/>
      <w:szCs w:val="24"/>
    </w:rPr>
  </w:style>
  <w:style w:type="paragraph" w:customStyle="1" w:styleId="author-credentials">
    <w:name w:val="author-credentials"/>
    <w:basedOn w:val="Normal"/>
    <w:qFormat/>
    <w:rsid w:val="00CF2964"/>
    <w:pPr>
      <w:spacing w:before="100" w:beforeAutospacing="1" w:after="100" w:afterAutospacing="1"/>
    </w:pPr>
    <w:rPr>
      <w:rFonts w:eastAsia="Times New Roman"/>
      <w:szCs w:val="24"/>
    </w:rPr>
  </w:style>
  <w:style w:type="character" w:customStyle="1" w:styleId="HTMLPreformattedChar1">
    <w:name w:val="HTML Preformatted Char1"/>
    <w:basedOn w:val="DefaultParagraphFont"/>
    <w:uiPriority w:val="99"/>
    <w:semiHidden/>
    <w:rsid w:val="00CF2964"/>
    <w:rPr>
      <w:rFonts w:ascii="Consolas" w:hAnsi="Consolas" w:cs="Consolas"/>
      <w:sz w:val="20"/>
      <w:szCs w:val="20"/>
    </w:rPr>
  </w:style>
  <w:style w:type="character" w:customStyle="1" w:styleId="StyleStyle4CharTimesNewRoman11ptBold">
    <w:name w:val="Style Style4 Char + Times New Roman 11 pt Bold"/>
    <w:basedOn w:val="DefaultParagraphFont"/>
    <w:rsid w:val="00CF2964"/>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CF2964"/>
    <w:rPr>
      <w:rFonts w:ascii="Times New Roman" w:hAnsi="Times New Roman"/>
      <w:i/>
      <w:iCs/>
      <w:sz w:val="20"/>
      <w:szCs w:val="24"/>
      <w:u w:val="single"/>
      <w:lang w:val="en-US" w:eastAsia="en-US" w:bidi="ar-SA"/>
    </w:rPr>
  </w:style>
  <w:style w:type="character" w:customStyle="1" w:styleId="headline">
    <w:name w:val="headline"/>
    <w:basedOn w:val="DefaultParagraphFont"/>
    <w:rsid w:val="00CF2964"/>
  </w:style>
  <w:style w:type="character" w:customStyle="1" w:styleId="CharChar4">
    <w:name w:val="Char Char4"/>
    <w:basedOn w:val="DefaultParagraphFont"/>
    <w:rsid w:val="00CF2964"/>
    <w:rPr>
      <w:rFonts w:cs="Arial"/>
      <w:b/>
      <w:bCs/>
      <w:iCs/>
      <w:szCs w:val="28"/>
      <w:lang w:val="en-US" w:eastAsia="en-US" w:bidi="ar-SA"/>
    </w:rPr>
  </w:style>
  <w:style w:type="character" w:customStyle="1" w:styleId="yshortcuts">
    <w:name w:val="yshortcuts"/>
    <w:basedOn w:val="DefaultParagraphFont"/>
    <w:rsid w:val="00CF2964"/>
  </w:style>
  <w:style w:type="character" w:customStyle="1" w:styleId="HotRouteChar0">
    <w:name w:val="Hot Route Char"/>
    <w:link w:val="HotRoute"/>
    <w:rsid w:val="00CF2964"/>
    <w:rPr>
      <w:rFonts w:ascii="Times New Roman" w:eastAsia="Times New Roman" w:hAnsi="Times New Roman" w:cs="Times New Roman"/>
      <w:szCs w:val="24"/>
    </w:rPr>
  </w:style>
  <w:style w:type="paragraph" w:styleId="PlainText">
    <w:name w:val="Plain Text"/>
    <w:basedOn w:val="Normal"/>
    <w:link w:val="PlainTextChar"/>
    <w:rsid w:val="00CF2964"/>
    <w:rPr>
      <w:rFonts w:ascii="Courier New" w:eastAsia="Times New Roman" w:hAnsi="Courier New" w:cs="Courier New"/>
      <w:szCs w:val="20"/>
    </w:rPr>
  </w:style>
  <w:style w:type="character" w:customStyle="1" w:styleId="PlainTextChar">
    <w:name w:val="Plain Text Char"/>
    <w:basedOn w:val="DefaultParagraphFont"/>
    <w:link w:val="PlainText"/>
    <w:rsid w:val="00CF2964"/>
    <w:rPr>
      <w:rFonts w:ascii="Courier New" w:eastAsia="Times New Roman" w:hAnsi="Courier New" w:cs="Courier New"/>
      <w:szCs w:val="20"/>
    </w:rPr>
  </w:style>
  <w:style w:type="character" w:customStyle="1" w:styleId="senselabelstart">
    <w:name w:val="sense_label start"/>
    <w:basedOn w:val="DefaultParagraphFont"/>
    <w:rsid w:val="00CF2964"/>
  </w:style>
  <w:style w:type="character" w:customStyle="1" w:styleId="sensecontent">
    <w:name w:val="sense_content"/>
    <w:basedOn w:val="DefaultParagraphFont"/>
    <w:rsid w:val="00CF2964"/>
  </w:style>
  <w:style w:type="character" w:customStyle="1" w:styleId="vi">
    <w:name w:val="vi"/>
    <w:basedOn w:val="DefaultParagraphFont"/>
    <w:rsid w:val="00CF2964"/>
  </w:style>
  <w:style w:type="character" w:customStyle="1" w:styleId="italic">
    <w:name w:val="italic"/>
    <w:basedOn w:val="DefaultParagraphFont"/>
    <w:rsid w:val="00CF2964"/>
  </w:style>
  <w:style w:type="paragraph" w:customStyle="1" w:styleId="Microtext0">
    <w:name w:val="Microtext"/>
    <w:basedOn w:val="Normal"/>
    <w:next w:val="Normal"/>
    <w:link w:val="MicrotextChar0"/>
    <w:qFormat/>
    <w:rsid w:val="00CF2964"/>
    <w:rPr>
      <w:sz w:val="12"/>
    </w:rPr>
  </w:style>
  <w:style w:type="character" w:customStyle="1" w:styleId="MicrotextChar0">
    <w:name w:val="Microtext Char"/>
    <w:link w:val="Microtext0"/>
    <w:rsid w:val="00CF2964"/>
    <w:rPr>
      <w:rFonts w:ascii="Times New Roman" w:hAnsi="Times New Roman" w:cs="Times New Roman"/>
      <w:sz w:val="12"/>
    </w:rPr>
  </w:style>
  <w:style w:type="character" w:customStyle="1" w:styleId="st">
    <w:name w:val="st"/>
    <w:basedOn w:val="DefaultParagraphFont"/>
    <w:rsid w:val="00CF2964"/>
  </w:style>
  <w:style w:type="paragraph" w:customStyle="1" w:styleId="Style6">
    <w:name w:val="Style6"/>
    <w:basedOn w:val="Normal"/>
    <w:link w:val="Style6Char"/>
    <w:autoRedefine/>
    <w:qFormat/>
    <w:rsid w:val="00CF2964"/>
    <w:rPr>
      <w:b/>
    </w:rPr>
  </w:style>
  <w:style w:type="character" w:customStyle="1" w:styleId="Style6Char">
    <w:name w:val="Style6 Char"/>
    <w:basedOn w:val="DefaultParagraphFont"/>
    <w:link w:val="Style6"/>
    <w:rsid w:val="00CF2964"/>
    <w:rPr>
      <w:rFonts w:ascii="Times New Roman" w:hAnsi="Times New Roman" w:cs="Times New Roman"/>
      <w:b/>
    </w:rPr>
  </w:style>
  <w:style w:type="paragraph" w:customStyle="1" w:styleId="Style11">
    <w:name w:val="Style11"/>
    <w:basedOn w:val="Normal"/>
    <w:link w:val="Style11Char"/>
    <w:qFormat/>
    <w:rsid w:val="00CF2964"/>
    <w:rPr>
      <w:rFonts w:eastAsia="Times New Roman"/>
      <w:b/>
      <w:szCs w:val="20"/>
      <w:u w:val="thick"/>
    </w:rPr>
  </w:style>
  <w:style w:type="paragraph" w:customStyle="1" w:styleId="Style12">
    <w:name w:val="Style12"/>
    <w:basedOn w:val="Normal"/>
    <w:link w:val="Style12Char"/>
    <w:qFormat/>
    <w:rsid w:val="00CF2964"/>
    <w:rPr>
      <w:rFonts w:eastAsia="Times New Roman"/>
      <w:b/>
      <w:u w:val="thick"/>
    </w:rPr>
  </w:style>
  <w:style w:type="character" w:customStyle="1" w:styleId="Style11Char">
    <w:name w:val="Style11 Char"/>
    <w:basedOn w:val="DefaultParagraphFont"/>
    <w:link w:val="Style11"/>
    <w:rsid w:val="00CF2964"/>
    <w:rPr>
      <w:rFonts w:ascii="Times New Roman" w:eastAsia="Times New Roman" w:hAnsi="Times New Roman" w:cs="Times New Roman"/>
      <w:b/>
      <w:szCs w:val="20"/>
      <w:u w:val="thick"/>
    </w:rPr>
  </w:style>
  <w:style w:type="character" w:customStyle="1" w:styleId="Style12Char">
    <w:name w:val="Style12 Char"/>
    <w:basedOn w:val="DefaultParagraphFont"/>
    <w:link w:val="Style12"/>
    <w:rsid w:val="00CF2964"/>
    <w:rPr>
      <w:rFonts w:ascii="Times New Roman" w:eastAsia="Times New Roman" w:hAnsi="Times New Roman" w:cs="Times New Roman"/>
      <w:b/>
      <w:u w:val="thick"/>
    </w:rPr>
  </w:style>
  <w:style w:type="character" w:customStyle="1" w:styleId="caps-label">
    <w:name w:val="caps-label"/>
    <w:basedOn w:val="DefaultParagraphFont"/>
    <w:rsid w:val="00CF2964"/>
  </w:style>
  <w:style w:type="character" w:customStyle="1" w:styleId="wikiexternallink">
    <w:name w:val="wikiexternallink"/>
    <w:basedOn w:val="DefaultParagraphFont"/>
    <w:rsid w:val="00CF2964"/>
  </w:style>
  <w:style w:type="character" w:customStyle="1" w:styleId="wikigeneratedlinkcontent">
    <w:name w:val="wikigeneratedlinkcontent"/>
    <w:basedOn w:val="DefaultParagraphFont"/>
    <w:rsid w:val="00CF2964"/>
  </w:style>
  <w:style w:type="character" w:customStyle="1" w:styleId="ShrinkChar">
    <w:name w:val="Shrink Char"/>
    <w:link w:val="Shrink"/>
    <w:locked/>
    <w:rsid w:val="00CF2964"/>
    <w:rPr>
      <w:rFonts w:ascii="Garamond" w:eastAsia="Times New Roman" w:hAnsi="Garamond"/>
      <w:sz w:val="12"/>
    </w:rPr>
  </w:style>
  <w:style w:type="paragraph" w:customStyle="1" w:styleId="Shrink">
    <w:name w:val="Shrink"/>
    <w:link w:val="ShrinkChar"/>
    <w:qFormat/>
    <w:rsid w:val="00CF2964"/>
    <w:pPr>
      <w:spacing w:after="0" w:line="240" w:lineRule="auto"/>
      <w:ind w:left="288" w:right="288"/>
    </w:pPr>
    <w:rPr>
      <w:rFonts w:ascii="Garamond" w:eastAsia="Times New Roman" w:hAnsi="Garamond"/>
      <w:sz w:val="12"/>
    </w:rPr>
  </w:style>
  <w:style w:type="character" w:customStyle="1" w:styleId="aqj">
    <w:name w:val="aqj"/>
    <w:basedOn w:val="DefaultParagraphFont"/>
    <w:rsid w:val="00CF2964"/>
  </w:style>
  <w:style w:type="character" w:customStyle="1" w:styleId="StyleStyleBoldUnderlineIntenseEmphasisUnderlineapple-style-s">
    <w:name w:val="Style Style Bold UnderlineIntense EmphasisUnderlineapple-style-s..."/>
    <w:basedOn w:val="DefaultParagraphFont"/>
    <w:rsid w:val="00CF2964"/>
    <w:rPr>
      <w:b w:val="0"/>
      <w:bCs w:val="0"/>
      <w:sz w:val="22"/>
      <w:u w:val="single"/>
      <w:bdr w:val="none" w:sz="0" w:space="0" w:color="auto"/>
    </w:rPr>
  </w:style>
  <w:style w:type="paragraph" w:customStyle="1" w:styleId="blocktitle0">
    <w:name w:val="block title"/>
    <w:basedOn w:val="Normal"/>
    <w:link w:val="blocktitleChar0"/>
    <w:autoRedefine/>
    <w:qFormat/>
    <w:rsid w:val="00CF2964"/>
    <w:pPr>
      <w:spacing w:after="240"/>
      <w:jc w:val="center"/>
      <w:outlineLvl w:val="0"/>
    </w:pPr>
    <w:rPr>
      <w:rFonts w:eastAsia="Calibri"/>
      <w:b/>
      <w:caps/>
      <w:sz w:val="28"/>
      <w:szCs w:val="28"/>
      <w:lang w:val="es-ES"/>
    </w:rPr>
  </w:style>
  <w:style w:type="character" w:customStyle="1" w:styleId="Boxed">
    <w:name w:val="Boxed"/>
    <w:qFormat/>
    <w:rsid w:val="00CF2964"/>
    <w:rPr>
      <w:rFonts w:ascii="Times New Roman" w:hAnsi="Times New Roman"/>
      <w:sz w:val="20"/>
      <w:bdr w:val="single" w:sz="6" w:space="0" w:color="auto"/>
    </w:rPr>
  </w:style>
  <w:style w:type="character" w:customStyle="1" w:styleId="UnderlineCard">
    <w:name w:val="Underline Card"/>
    <w:uiPriority w:val="6"/>
    <w:qFormat/>
    <w:rsid w:val="00CF2964"/>
    <w:rPr>
      <w:rFonts w:ascii="Arial" w:hAnsi="Arial"/>
      <w:b w:val="0"/>
      <w:bCs/>
      <w:sz w:val="20"/>
      <w:u w:val="single"/>
    </w:rPr>
  </w:style>
  <w:style w:type="character" w:customStyle="1" w:styleId="story-author">
    <w:name w:val="story-author"/>
    <w:basedOn w:val="DefaultParagraphFont"/>
    <w:rsid w:val="00CF2964"/>
  </w:style>
  <w:style w:type="paragraph" w:customStyle="1" w:styleId="type">
    <w:name w:val="type"/>
    <w:basedOn w:val="Normal"/>
    <w:qFormat/>
    <w:rsid w:val="00CF2964"/>
    <w:pPr>
      <w:spacing w:before="100" w:beforeAutospacing="1" w:after="100" w:afterAutospacing="1"/>
    </w:pPr>
    <w:rPr>
      <w:rFonts w:eastAsia="Times New Roman"/>
      <w:szCs w:val="24"/>
    </w:rPr>
  </w:style>
  <w:style w:type="character" w:customStyle="1" w:styleId="institution">
    <w:name w:val="institution"/>
    <w:basedOn w:val="DefaultParagraphFont"/>
    <w:rsid w:val="00CF2964"/>
  </w:style>
  <w:style w:type="character" w:customStyle="1" w:styleId="abodyblack3">
    <w:name w:val="abodyblack3"/>
    <w:basedOn w:val="DefaultParagraphFont"/>
    <w:rsid w:val="00CF2964"/>
  </w:style>
  <w:style w:type="paragraph" w:customStyle="1" w:styleId="UnderlineChar2CharChar">
    <w:name w:val="Underline Char2 Char Char"/>
    <w:basedOn w:val="Normal"/>
    <w:link w:val="UnderlineChar2CharCharChar"/>
    <w:qFormat/>
    <w:rsid w:val="00CF2964"/>
    <w:rPr>
      <w:rFonts w:eastAsia="MS Mincho"/>
      <w:szCs w:val="20"/>
      <w:u w:val="single"/>
    </w:rPr>
  </w:style>
  <w:style w:type="character" w:customStyle="1" w:styleId="UnderlineChar2CharCharChar">
    <w:name w:val="Underline Char2 Char Char Char"/>
    <w:link w:val="UnderlineChar2CharChar"/>
    <w:rsid w:val="00CF2964"/>
    <w:rPr>
      <w:rFonts w:ascii="Times New Roman" w:eastAsia="MS Mincho" w:hAnsi="Times New Roman" w:cs="Times New Roman"/>
      <w:szCs w:val="20"/>
      <w:u w:val="single"/>
    </w:rPr>
  </w:style>
  <w:style w:type="character" w:customStyle="1" w:styleId="CharacterStyle1">
    <w:name w:val="Character Style 1"/>
    <w:rsid w:val="00CF2964"/>
    <w:rPr>
      <w:sz w:val="20"/>
      <w:szCs w:val="20"/>
    </w:rPr>
  </w:style>
  <w:style w:type="character" w:customStyle="1" w:styleId="FontStyle177">
    <w:name w:val="Font Style177"/>
    <w:basedOn w:val="DefaultParagraphFont"/>
    <w:uiPriority w:val="99"/>
    <w:rsid w:val="00CF2964"/>
    <w:rPr>
      <w:rFonts w:ascii="Times New Roman" w:hAnsi="Times New Roman" w:cs="Times New Roman"/>
      <w:sz w:val="20"/>
      <w:szCs w:val="20"/>
    </w:rPr>
  </w:style>
  <w:style w:type="character" w:customStyle="1" w:styleId="FontStyle173">
    <w:name w:val="Font Style173"/>
    <w:basedOn w:val="DefaultParagraphFont"/>
    <w:uiPriority w:val="99"/>
    <w:rsid w:val="00CF2964"/>
    <w:rPr>
      <w:rFonts w:ascii="Times New Roman" w:hAnsi="Times New Roman" w:cs="Times New Roman"/>
      <w:sz w:val="14"/>
      <w:szCs w:val="14"/>
    </w:rPr>
  </w:style>
  <w:style w:type="character" w:customStyle="1" w:styleId="FontStyle151">
    <w:name w:val="Font Style151"/>
    <w:basedOn w:val="DefaultParagraphFont"/>
    <w:uiPriority w:val="99"/>
    <w:rsid w:val="00CF2964"/>
    <w:rPr>
      <w:rFonts w:ascii="Arial Narrow" w:hAnsi="Arial Narrow" w:cs="Arial Narrow"/>
      <w:b/>
      <w:bCs/>
      <w:sz w:val="12"/>
      <w:szCs w:val="12"/>
    </w:rPr>
  </w:style>
  <w:style w:type="character" w:customStyle="1" w:styleId="FontStyle156">
    <w:name w:val="Font Style156"/>
    <w:basedOn w:val="DefaultParagraphFont"/>
    <w:uiPriority w:val="99"/>
    <w:rsid w:val="00CF2964"/>
    <w:rPr>
      <w:rFonts w:ascii="Arial Narrow" w:hAnsi="Arial Narrow" w:cs="Arial Narrow"/>
      <w:sz w:val="8"/>
      <w:szCs w:val="8"/>
    </w:rPr>
  </w:style>
  <w:style w:type="character" w:customStyle="1" w:styleId="FontStyle160">
    <w:name w:val="Font Style160"/>
    <w:basedOn w:val="DefaultParagraphFont"/>
    <w:uiPriority w:val="99"/>
    <w:rsid w:val="00CF2964"/>
    <w:rPr>
      <w:rFonts w:ascii="Times New Roman" w:hAnsi="Times New Roman" w:cs="Times New Roman"/>
      <w:b/>
      <w:bCs/>
      <w:sz w:val="20"/>
      <w:szCs w:val="20"/>
    </w:rPr>
  </w:style>
  <w:style w:type="character" w:customStyle="1" w:styleId="FontStyle178">
    <w:name w:val="Font Style178"/>
    <w:basedOn w:val="DefaultParagraphFont"/>
    <w:uiPriority w:val="99"/>
    <w:rsid w:val="00CF2964"/>
    <w:rPr>
      <w:rFonts w:ascii="Times New Roman" w:hAnsi="Times New Roman" w:cs="Times New Roman"/>
      <w:sz w:val="18"/>
      <w:szCs w:val="18"/>
    </w:rPr>
  </w:style>
  <w:style w:type="paragraph" w:customStyle="1" w:styleId="Style14">
    <w:name w:val="Style14"/>
    <w:basedOn w:val="Normal"/>
    <w:uiPriority w:val="99"/>
    <w:qFormat/>
    <w:rsid w:val="00CF2964"/>
    <w:pPr>
      <w:widowControl w:val="0"/>
      <w:autoSpaceDE w:val="0"/>
      <w:autoSpaceDN w:val="0"/>
      <w:adjustRightInd w:val="0"/>
      <w:spacing w:line="278" w:lineRule="exact"/>
      <w:jc w:val="both"/>
    </w:pPr>
    <w:rPr>
      <w:rFonts w:eastAsia="Times New Roman"/>
      <w:szCs w:val="24"/>
    </w:rPr>
  </w:style>
  <w:style w:type="paragraph" w:customStyle="1" w:styleId="Style16">
    <w:name w:val="Style16"/>
    <w:basedOn w:val="Normal"/>
    <w:uiPriority w:val="99"/>
    <w:qFormat/>
    <w:rsid w:val="00CF2964"/>
    <w:pPr>
      <w:widowControl w:val="0"/>
      <w:autoSpaceDE w:val="0"/>
      <w:autoSpaceDN w:val="0"/>
      <w:adjustRightInd w:val="0"/>
      <w:spacing w:line="163" w:lineRule="exact"/>
    </w:pPr>
    <w:rPr>
      <w:rFonts w:eastAsia="Times New Roman"/>
      <w:szCs w:val="24"/>
    </w:rPr>
  </w:style>
  <w:style w:type="character" w:customStyle="1" w:styleId="FontStyle168">
    <w:name w:val="Font Style168"/>
    <w:basedOn w:val="DefaultParagraphFont"/>
    <w:uiPriority w:val="99"/>
    <w:rsid w:val="00CF2964"/>
    <w:rPr>
      <w:rFonts w:ascii="Times New Roman" w:hAnsi="Times New Roman" w:cs="Times New Roman"/>
      <w:sz w:val="12"/>
      <w:szCs w:val="12"/>
    </w:rPr>
  </w:style>
  <w:style w:type="paragraph" w:customStyle="1" w:styleId="Style9">
    <w:name w:val="Style9"/>
    <w:basedOn w:val="Normal"/>
    <w:uiPriority w:val="99"/>
    <w:qFormat/>
    <w:rsid w:val="00CF2964"/>
    <w:pPr>
      <w:widowControl w:val="0"/>
      <w:autoSpaceDE w:val="0"/>
      <w:autoSpaceDN w:val="0"/>
      <w:adjustRightInd w:val="0"/>
      <w:spacing w:line="134" w:lineRule="exact"/>
      <w:jc w:val="both"/>
    </w:pPr>
    <w:rPr>
      <w:rFonts w:eastAsia="Times New Roman"/>
      <w:szCs w:val="24"/>
    </w:rPr>
  </w:style>
  <w:style w:type="paragraph" w:customStyle="1" w:styleId="Style44">
    <w:name w:val="Style44"/>
    <w:basedOn w:val="Normal"/>
    <w:uiPriority w:val="99"/>
    <w:qFormat/>
    <w:rsid w:val="00CF2964"/>
    <w:pPr>
      <w:widowControl w:val="0"/>
      <w:autoSpaceDE w:val="0"/>
      <w:autoSpaceDN w:val="0"/>
      <w:adjustRightInd w:val="0"/>
      <w:spacing w:line="216" w:lineRule="exact"/>
      <w:jc w:val="both"/>
    </w:pPr>
    <w:rPr>
      <w:rFonts w:eastAsia="Times New Roman"/>
      <w:szCs w:val="24"/>
    </w:rPr>
  </w:style>
  <w:style w:type="paragraph" w:customStyle="1" w:styleId="Style19">
    <w:name w:val="Style19"/>
    <w:basedOn w:val="Normal"/>
    <w:uiPriority w:val="99"/>
    <w:qFormat/>
    <w:rsid w:val="00CF2964"/>
    <w:pPr>
      <w:widowControl w:val="0"/>
      <w:autoSpaceDE w:val="0"/>
      <w:autoSpaceDN w:val="0"/>
      <w:adjustRightInd w:val="0"/>
      <w:spacing w:line="206" w:lineRule="exact"/>
    </w:pPr>
    <w:rPr>
      <w:rFonts w:eastAsia="Times New Roman"/>
      <w:szCs w:val="24"/>
    </w:rPr>
  </w:style>
  <w:style w:type="character" w:customStyle="1" w:styleId="FontStyle176">
    <w:name w:val="Font Style176"/>
    <w:basedOn w:val="DefaultParagraphFont"/>
    <w:uiPriority w:val="99"/>
    <w:rsid w:val="00CF2964"/>
    <w:rPr>
      <w:rFonts w:ascii="Times New Roman" w:hAnsi="Times New Roman" w:cs="Times New Roman"/>
      <w:sz w:val="16"/>
      <w:szCs w:val="16"/>
    </w:rPr>
  </w:style>
  <w:style w:type="character" w:customStyle="1" w:styleId="f">
    <w:name w:val="f"/>
    <w:basedOn w:val="DefaultParagraphFont"/>
    <w:rsid w:val="00CF2964"/>
  </w:style>
  <w:style w:type="character" w:customStyle="1" w:styleId="TagsChar2">
    <w:name w:val="Tags Char2"/>
    <w:rsid w:val="00CF2964"/>
    <w:rPr>
      <w:b/>
      <w:sz w:val="24"/>
    </w:rPr>
  </w:style>
  <w:style w:type="paragraph" w:customStyle="1" w:styleId="CardsFont6ptChar">
    <w:name w:val="Cards + Font: 6 pt Char"/>
    <w:basedOn w:val="Normal"/>
    <w:link w:val="CardsFont6ptCharChar"/>
    <w:qFormat/>
    <w:rsid w:val="00CF2964"/>
    <w:pPr>
      <w:autoSpaceDE w:val="0"/>
      <w:autoSpaceDN w:val="0"/>
      <w:adjustRightInd w:val="0"/>
      <w:ind w:left="432" w:right="432"/>
      <w:jc w:val="both"/>
    </w:pPr>
    <w:rPr>
      <w:rFonts w:eastAsia="Times New Roman"/>
      <w:sz w:val="12"/>
      <w:szCs w:val="24"/>
    </w:rPr>
  </w:style>
  <w:style w:type="character" w:customStyle="1" w:styleId="CardsFont6ptCharChar">
    <w:name w:val="Cards + Font: 6 pt Char Char"/>
    <w:link w:val="CardsFont6ptChar"/>
    <w:rsid w:val="00CF2964"/>
    <w:rPr>
      <w:rFonts w:ascii="Times New Roman" w:eastAsia="Times New Roman" w:hAnsi="Times New Roman" w:cs="Times New Roman"/>
      <w:sz w:val="12"/>
      <w:szCs w:val="24"/>
    </w:rPr>
  </w:style>
  <w:style w:type="character" w:customStyle="1" w:styleId="FontStyle172">
    <w:name w:val="Font Style172"/>
    <w:basedOn w:val="DefaultParagraphFont"/>
    <w:uiPriority w:val="99"/>
    <w:rsid w:val="00CF2964"/>
    <w:rPr>
      <w:rFonts w:ascii="Times New Roman" w:hAnsi="Times New Roman" w:cs="Times New Roman"/>
      <w:b/>
      <w:bCs/>
      <w:sz w:val="16"/>
      <w:szCs w:val="16"/>
    </w:rPr>
  </w:style>
  <w:style w:type="paragraph" w:customStyle="1" w:styleId="Style18">
    <w:name w:val="Style18"/>
    <w:basedOn w:val="Normal"/>
    <w:uiPriority w:val="99"/>
    <w:qFormat/>
    <w:rsid w:val="00CF2964"/>
    <w:pPr>
      <w:widowControl w:val="0"/>
      <w:autoSpaceDE w:val="0"/>
      <w:autoSpaceDN w:val="0"/>
      <w:adjustRightInd w:val="0"/>
      <w:spacing w:line="269" w:lineRule="exact"/>
    </w:pPr>
    <w:rPr>
      <w:rFonts w:eastAsia="Times New Roman"/>
      <w:szCs w:val="24"/>
    </w:rPr>
  </w:style>
  <w:style w:type="character" w:customStyle="1" w:styleId="FontStyle171">
    <w:name w:val="Font Style171"/>
    <w:basedOn w:val="DefaultParagraphFont"/>
    <w:uiPriority w:val="99"/>
    <w:rsid w:val="00CF2964"/>
    <w:rPr>
      <w:rFonts w:ascii="Times New Roman" w:hAnsi="Times New Roman" w:cs="Times New Roman"/>
      <w:i/>
      <w:iCs/>
      <w:sz w:val="16"/>
      <w:szCs w:val="16"/>
    </w:rPr>
  </w:style>
  <w:style w:type="character" w:customStyle="1" w:styleId="FontStyle162">
    <w:name w:val="Font Style162"/>
    <w:basedOn w:val="DefaultParagraphFont"/>
    <w:uiPriority w:val="99"/>
    <w:rsid w:val="00CF2964"/>
    <w:rPr>
      <w:rFonts w:ascii="Times New Roman" w:hAnsi="Times New Roman" w:cs="Times New Roman"/>
      <w:b/>
      <w:bCs/>
      <w:sz w:val="18"/>
      <w:szCs w:val="18"/>
    </w:rPr>
  </w:style>
  <w:style w:type="character" w:customStyle="1" w:styleId="FontStyle167">
    <w:name w:val="Font Style167"/>
    <w:basedOn w:val="DefaultParagraphFont"/>
    <w:uiPriority w:val="99"/>
    <w:rsid w:val="00CF2964"/>
    <w:rPr>
      <w:rFonts w:ascii="Times New Roman" w:hAnsi="Times New Roman" w:cs="Times New Roman"/>
      <w:sz w:val="10"/>
      <w:szCs w:val="10"/>
    </w:rPr>
  </w:style>
  <w:style w:type="character" w:customStyle="1" w:styleId="FontStyle174">
    <w:name w:val="Font Style174"/>
    <w:basedOn w:val="DefaultParagraphFont"/>
    <w:uiPriority w:val="99"/>
    <w:rsid w:val="00CF2964"/>
    <w:rPr>
      <w:rFonts w:ascii="Arial Narrow" w:hAnsi="Arial Narrow" w:cs="Arial Narrow"/>
      <w:b/>
      <w:bCs/>
      <w:sz w:val="18"/>
      <w:szCs w:val="18"/>
    </w:rPr>
  </w:style>
  <w:style w:type="paragraph" w:customStyle="1" w:styleId="Style47">
    <w:name w:val="Style47"/>
    <w:basedOn w:val="Normal"/>
    <w:uiPriority w:val="99"/>
    <w:qFormat/>
    <w:rsid w:val="00CF2964"/>
    <w:pPr>
      <w:widowControl w:val="0"/>
      <w:autoSpaceDE w:val="0"/>
      <w:autoSpaceDN w:val="0"/>
      <w:adjustRightInd w:val="0"/>
      <w:spacing w:line="490" w:lineRule="exact"/>
    </w:pPr>
    <w:rPr>
      <w:rFonts w:eastAsia="Times New Roman"/>
      <w:szCs w:val="24"/>
    </w:rPr>
  </w:style>
  <w:style w:type="character" w:customStyle="1" w:styleId="FontStyle169">
    <w:name w:val="Font Style169"/>
    <w:basedOn w:val="DefaultParagraphFont"/>
    <w:uiPriority w:val="99"/>
    <w:rsid w:val="00CF2964"/>
    <w:rPr>
      <w:rFonts w:ascii="Times New Roman" w:hAnsi="Times New Roman" w:cs="Times New Roman"/>
      <w:sz w:val="12"/>
      <w:szCs w:val="12"/>
    </w:rPr>
  </w:style>
  <w:style w:type="paragraph" w:customStyle="1" w:styleId="Style24">
    <w:name w:val="Style24"/>
    <w:basedOn w:val="Normal"/>
    <w:uiPriority w:val="99"/>
    <w:qFormat/>
    <w:rsid w:val="00CF2964"/>
    <w:pPr>
      <w:widowControl w:val="0"/>
      <w:autoSpaceDE w:val="0"/>
      <w:autoSpaceDN w:val="0"/>
      <w:adjustRightInd w:val="0"/>
      <w:spacing w:line="276" w:lineRule="exact"/>
    </w:pPr>
    <w:rPr>
      <w:rFonts w:eastAsia="Times New Roman"/>
      <w:szCs w:val="24"/>
    </w:rPr>
  </w:style>
  <w:style w:type="paragraph" w:customStyle="1" w:styleId="Style99">
    <w:name w:val="Style99"/>
    <w:basedOn w:val="Normal"/>
    <w:uiPriority w:val="99"/>
    <w:qFormat/>
    <w:rsid w:val="00CF2964"/>
    <w:pPr>
      <w:widowControl w:val="0"/>
      <w:autoSpaceDE w:val="0"/>
      <w:autoSpaceDN w:val="0"/>
      <w:adjustRightInd w:val="0"/>
      <w:spacing w:line="182" w:lineRule="exact"/>
      <w:jc w:val="both"/>
    </w:pPr>
    <w:rPr>
      <w:rFonts w:eastAsia="Times New Roman"/>
      <w:szCs w:val="24"/>
    </w:rPr>
  </w:style>
  <w:style w:type="paragraph" w:customStyle="1" w:styleId="Style26">
    <w:name w:val="Style26"/>
    <w:basedOn w:val="Normal"/>
    <w:uiPriority w:val="99"/>
    <w:qFormat/>
    <w:rsid w:val="00CF2964"/>
    <w:pPr>
      <w:widowControl w:val="0"/>
      <w:autoSpaceDE w:val="0"/>
      <w:autoSpaceDN w:val="0"/>
      <w:adjustRightInd w:val="0"/>
      <w:spacing w:line="278" w:lineRule="exact"/>
      <w:jc w:val="both"/>
    </w:pPr>
    <w:rPr>
      <w:rFonts w:eastAsia="Times New Roman"/>
      <w:szCs w:val="24"/>
    </w:rPr>
  </w:style>
  <w:style w:type="character" w:customStyle="1" w:styleId="FontStyle139">
    <w:name w:val="Font Style139"/>
    <w:basedOn w:val="DefaultParagraphFont"/>
    <w:uiPriority w:val="99"/>
    <w:rsid w:val="00CF2964"/>
    <w:rPr>
      <w:rFonts w:ascii="Times New Roman" w:hAnsi="Times New Roman" w:cs="Times New Roman"/>
      <w:b/>
      <w:bCs/>
      <w:sz w:val="18"/>
      <w:szCs w:val="18"/>
    </w:rPr>
  </w:style>
  <w:style w:type="paragraph" w:customStyle="1" w:styleId="Style21">
    <w:name w:val="Style21"/>
    <w:basedOn w:val="Normal"/>
    <w:uiPriority w:val="99"/>
    <w:qFormat/>
    <w:rsid w:val="00CF2964"/>
    <w:pPr>
      <w:widowControl w:val="0"/>
      <w:autoSpaceDE w:val="0"/>
      <w:autoSpaceDN w:val="0"/>
      <w:adjustRightInd w:val="0"/>
      <w:spacing w:line="216" w:lineRule="exact"/>
      <w:jc w:val="both"/>
    </w:pPr>
    <w:rPr>
      <w:rFonts w:eastAsia="Times New Roman"/>
      <w:szCs w:val="24"/>
    </w:rPr>
  </w:style>
  <w:style w:type="paragraph" w:customStyle="1" w:styleId="Style50">
    <w:name w:val="Style50"/>
    <w:basedOn w:val="Normal"/>
    <w:uiPriority w:val="99"/>
    <w:qFormat/>
    <w:rsid w:val="00CF2964"/>
    <w:pPr>
      <w:widowControl w:val="0"/>
      <w:autoSpaceDE w:val="0"/>
      <w:autoSpaceDN w:val="0"/>
      <w:adjustRightInd w:val="0"/>
      <w:spacing w:line="198" w:lineRule="exact"/>
    </w:pPr>
    <w:rPr>
      <w:rFonts w:eastAsia="Times New Roman"/>
      <w:szCs w:val="24"/>
    </w:rPr>
  </w:style>
  <w:style w:type="character" w:customStyle="1" w:styleId="FootnoteTextChar1">
    <w:name w:val="Footnote Text Char1"/>
    <w:basedOn w:val="DefaultParagraphFont"/>
    <w:semiHidden/>
    <w:rsid w:val="00CF2964"/>
    <w:rPr>
      <w:rFonts w:ascii="Calibri" w:hAnsi="Calibri"/>
      <w:sz w:val="20"/>
      <w:szCs w:val="20"/>
    </w:rPr>
  </w:style>
  <w:style w:type="paragraph" w:customStyle="1" w:styleId="Standard">
    <w:name w:val="Standard"/>
    <w:qFormat/>
    <w:rsid w:val="00CF2964"/>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CF2964"/>
    <w:rPr>
      <w:color w:val="000000"/>
      <w:sz w:val="32"/>
      <w:szCs w:val="32"/>
    </w:rPr>
  </w:style>
  <w:style w:type="paragraph" w:customStyle="1" w:styleId="Cardnon-underlined">
    <w:name w:val="Card non-underlined"/>
    <w:basedOn w:val="Normal"/>
    <w:link w:val="Cardnon-underlinedChar"/>
    <w:autoRedefine/>
    <w:uiPriority w:val="99"/>
    <w:qFormat/>
    <w:rsid w:val="00CF2964"/>
    <w:rPr>
      <w:rFonts w:eastAsia="Times New Roman"/>
      <w:szCs w:val="20"/>
    </w:rPr>
  </w:style>
  <w:style w:type="character" w:customStyle="1" w:styleId="Cardnon-underlinedChar">
    <w:name w:val="Card non-underlined Char"/>
    <w:basedOn w:val="DefaultParagraphFont"/>
    <w:link w:val="Cardnon-underlined"/>
    <w:uiPriority w:val="99"/>
    <w:rsid w:val="00CF2964"/>
    <w:rPr>
      <w:rFonts w:ascii="Times New Roman" w:eastAsia="Times New Roman" w:hAnsi="Times New Roman" w:cs="Times New Roman"/>
      <w:szCs w:val="20"/>
    </w:rPr>
  </w:style>
  <w:style w:type="numbering" w:customStyle="1" w:styleId="NoList1">
    <w:name w:val="No List1"/>
    <w:next w:val="NoList"/>
    <w:semiHidden/>
    <w:unhideWhenUsed/>
    <w:rsid w:val="00CF2964"/>
  </w:style>
  <w:style w:type="character" w:customStyle="1" w:styleId="TitleChar2">
    <w:name w:val="Title Char2"/>
    <w:basedOn w:val="DefaultParagraphFont"/>
    <w:uiPriority w:val="10"/>
    <w:qFormat/>
    <w:locked/>
    <w:rsid w:val="00CF2964"/>
    <w:rPr>
      <w:b/>
      <w:bCs/>
      <w:u w:val="single"/>
    </w:rPr>
  </w:style>
  <w:style w:type="paragraph" w:styleId="TOC3">
    <w:name w:val="toc 3"/>
    <w:basedOn w:val="Normal"/>
    <w:next w:val="Normal"/>
    <w:autoRedefine/>
    <w:rsid w:val="00CF2964"/>
    <w:pPr>
      <w:ind w:left="400"/>
    </w:pPr>
    <w:rPr>
      <w:rFonts w:eastAsia="Times New Roman"/>
      <w:szCs w:val="20"/>
    </w:rPr>
  </w:style>
  <w:style w:type="paragraph" w:styleId="TOC4">
    <w:name w:val="toc 4"/>
    <w:basedOn w:val="Normal"/>
    <w:next w:val="Normal"/>
    <w:autoRedefine/>
    <w:rsid w:val="00CF2964"/>
    <w:pPr>
      <w:ind w:left="600"/>
    </w:pPr>
    <w:rPr>
      <w:rFonts w:eastAsia="Times New Roman"/>
      <w:szCs w:val="20"/>
    </w:rPr>
  </w:style>
  <w:style w:type="paragraph" w:styleId="TOC5">
    <w:name w:val="toc 5"/>
    <w:basedOn w:val="Normal"/>
    <w:next w:val="Normal"/>
    <w:autoRedefine/>
    <w:rsid w:val="00CF2964"/>
    <w:pPr>
      <w:ind w:left="800"/>
    </w:pPr>
    <w:rPr>
      <w:rFonts w:eastAsia="Times New Roman"/>
      <w:szCs w:val="20"/>
    </w:rPr>
  </w:style>
  <w:style w:type="paragraph" w:styleId="TOC6">
    <w:name w:val="toc 6"/>
    <w:basedOn w:val="Normal"/>
    <w:next w:val="Normal"/>
    <w:autoRedefine/>
    <w:rsid w:val="00CF2964"/>
    <w:pPr>
      <w:ind w:left="1000"/>
    </w:pPr>
    <w:rPr>
      <w:rFonts w:eastAsia="Times New Roman"/>
      <w:szCs w:val="20"/>
    </w:rPr>
  </w:style>
  <w:style w:type="paragraph" w:styleId="TOC7">
    <w:name w:val="toc 7"/>
    <w:basedOn w:val="Normal"/>
    <w:next w:val="Normal"/>
    <w:autoRedefine/>
    <w:rsid w:val="00CF2964"/>
    <w:pPr>
      <w:ind w:left="1200"/>
    </w:pPr>
    <w:rPr>
      <w:rFonts w:eastAsia="Times New Roman"/>
      <w:szCs w:val="20"/>
    </w:rPr>
  </w:style>
  <w:style w:type="paragraph" w:styleId="TOC8">
    <w:name w:val="toc 8"/>
    <w:basedOn w:val="Normal"/>
    <w:next w:val="Normal"/>
    <w:autoRedefine/>
    <w:rsid w:val="00CF2964"/>
    <w:pPr>
      <w:ind w:left="1400"/>
    </w:pPr>
    <w:rPr>
      <w:rFonts w:eastAsia="Times New Roman"/>
      <w:szCs w:val="20"/>
    </w:rPr>
  </w:style>
  <w:style w:type="character" w:customStyle="1" w:styleId="allocatoragentsleft">
    <w:name w:val="al_locatoragentsleft"/>
    <w:basedOn w:val="DefaultParagraphFont"/>
    <w:rsid w:val="00CF2964"/>
  </w:style>
  <w:style w:type="character" w:styleId="HTMLTypewriter">
    <w:name w:val="HTML Typewriter"/>
    <w:basedOn w:val="DefaultParagraphFont"/>
    <w:unhideWhenUsed/>
    <w:rsid w:val="00CF2964"/>
    <w:rPr>
      <w:rFonts w:ascii="Courier New" w:eastAsia="Times New Roman" w:hAnsi="Courier New" w:cs="Courier New"/>
      <w:sz w:val="20"/>
      <w:szCs w:val="20"/>
    </w:rPr>
  </w:style>
  <w:style w:type="character" w:customStyle="1" w:styleId="caps">
    <w:name w:val="caps"/>
    <w:basedOn w:val="DefaultParagraphFont"/>
    <w:rsid w:val="00CF2964"/>
  </w:style>
  <w:style w:type="character" w:customStyle="1" w:styleId="UnderlinesCharChar">
    <w:name w:val="Underlines Char Char"/>
    <w:basedOn w:val="DefaultParagraphFont"/>
    <w:rsid w:val="00CF2964"/>
    <w:rPr>
      <w:rFonts w:cs="Arial"/>
      <w:b/>
      <w:bCs/>
      <w:noProof w:val="0"/>
      <w:sz w:val="22"/>
      <w:szCs w:val="26"/>
      <w:u w:val="single"/>
      <w:lang w:val="en-US" w:eastAsia="en-US" w:bidi="ar-SA"/>
    </w:rPr>
  </w:style>
  <w:style w:type="paragraph" w:customStyle="1" w:styleId="Carding">
    <w:name w:val="Carding"/>
    <w:basedOn w:val="Normal"/>
    <w:uiPriority w:val="99"/>
    <w:qFormat/>
    <w:rsid w:val="00CF2964"/>
    <w:rPr>
      <w:rFonts w:eastAsia="Times New Roman"/>
      <w:sz w:val="18"/>
      <w:szCs w:val="24"/>
    </w:rPr>
  </w:style>
  <w:style w:type="character" w:customStyle="1" w:styleId="TagsChar1">
    <w:name w:val="Tags Char1"/>
    <w:basedOn w:val="DefaultParagraphFont"/>
    <w:rsid w:val="00CF2964"/>
    <w:rPr>
      <w:rFonts w:ascii="Arial Narrow" w:hAnsi="Arial Narrow"/>
      <w:b/>
      <w:noProof w:val="0"/>
      <w:sz w:val="22"/>
      <w:szCs w:val="60"/>
      <w:lang w:val="en-US" w:eastAsia="en-US" w:bidi="ar-SA"/>
    </w:rPr>
  </w:style>
  <w:style w:type="character" w:customStyle="1" w:styleId="aunderline">
    <w:name w:val="aunderline"/>
    <w:basedOn w:val="DefaultParagraphFont"/>
    <w:qFormat/>
    <w:rsid w:val="00CF2964"/>
    <w:rPr>
      <w:rFonts w:ascii="Times New Roman" w:hAnsi="Times New Roman"/>
      <w:sz w:val="20"/>
      <w:szCs w:val="24"/>
      <w:u w:val="thick"/>
    </w:rPr>
  </w:style>
  <w:style w:type="character" w:customStyle="1" w:styleId="tagChar1">
    <w:name w:val="tag Char1"/>
    <w:basedOn w:val="DefaultParagraphFont"/>
    <w:rsid w:val="00CF2964"/>
    <w:rPr>
      <w:b/>
      <w:noProof w:val="0"/>
      <w:sz w:val="24"/>
      <w:lang w:val="en-US" w:eastAsia="en-US" w:bidi="ar-SA"/>
    </w:rPr>
  </w:style>
  <w:style w:type="character" w:customStyle="1" w:styleId="tagChar2">
    <w:name w:val="tag Char2"/>
    <w:basedOn w:val="DefaultParagraphFont"/>
    <w:qFormat/>
    <w:rsid w:val="00CF2964"/>
    <w:rPr>
      <w:b/>
      <w:noProof w:val="0"/>
      <w:sz w:val="24"/>
      <w:lang w:val="en-US" w:eastAsia="en-US" w:bidi="ar-SA"/>
    </w:rPr>
  </w:style>
  <w:style w:type="character" w:customStyle="1" w:styleId="Taggin-New">
    <w:name w:val="Taggin - New"/>
    <w:basedOn w:val="DefaultParagraphFont"/>
    <w:rsid w:val="00CF2964"/>
    <w:rPr>
      <w:rFonts w:ascii="Arial Narrow" w:hAnsi="Arial Narrow"/>
      <w:b/>
      <w:sz w:val="22"/>
    </w:rPr>
  </w:style>
  <w:style w:type="character" w:customStyle="1" w:styleId="Boxing-New">
    <w:name w:val="Boxing - New"/>
    <w:basedOn w:val="DefaultParagraphFont"/>
    <w:rsid w:val="00CF2964"/>
    <w:rPr>
      <w:rFonts w:ascii="Arial Narrow" w:hAnsi="Arial Narrow"/>
      <w:sz w:val="16"/>
      <w:u w:val="none"/>
      <w:bdr w:val="single" w:sz="4" w:space="0" w:color="auto"/>
    </w:rPr>
  </w:style>
  <w:style w:type="character" w:customStyle="1" w:styleId="ilad">
    <w:name w:val="il_ad"/>
    <w:rsid w:val="00CF2964"/>
  </w:style>
  <w:style w:type="paragraph" w:customStyle="1" w:styleId="CardsHighlighted">
    <w:name w:val="Cards Highlighted"/>
    <w:next w:val="Normal"/>
    <w:link w:val="CardsHighlightedChar"/>
    <w:qFormat/>
    <w:rsid w:val="00CF2964"/>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CF2964"/>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CF2964"/>
    <w:rPr>
      <w:rFonts w:ascii="Garamond" w:hAnsi="Garamond"/>
      <w:sz w:val="22"/>
      <w:szCs w:val="24"/>
      <w:u w:val="single"/>
      <w:lang w:val="en-US" w:eastAsia="en-US" w:bidi="ar-SA"/>
    </w:rPr>
  </w:style>
  <w:style w:type="paragraph" w:customStyle="1" w:styleId="Style2">
    <w:name w:val="Style2"/>
    <w:basedOn w:val="Heading4"/>
    <w:qFormat/>
    <w:rsid w:val="00CF2964"/>
    <w:pPr>
      <w:spacing w:before="0"/>
    </w:pPr>
    <w:rPr>
      <w:rFonts w:eastAsia="Times New Roman" w:cs="Times New Roman"/>
      <w:bCs/>
      <w:caps/>
      <w:szCs w:val="20"/>
    </w:rPr>
  </w:style>
  <w:style w:type="character" w:customStyle="1" w:styleId="pagetitle">
    <w:name w:val="pagetitle"/>
    <w:basedOn w:val="DefaultParagraphFont"/>
    <w:rsid w:val="00CF2964"/>
  </w:style>
  <w:style w:type="paragraph" w:customStyle="1" w:styleId="text">
    <w:name w:val="text"/>
    <w:basedOn w:val="Normal"/>
    <w:uiPriority w:val="99"/>
    <w:qFormat/>
    <w:rsid w:val="00CF2964"/>
    <w:pPr>
      <w:spacing w:before="100" w:beforeAutospacing="1" w:after="100" w:afterAutospacing="1"/>
    </w:pPr>
    <w:rPr>
      <w:rFonts w:eastAsia="Times New Roman"/>
      <w:szCs w:val="24"/>
    </w:rPr>
  </w:style>
  <w:style w:type="character" w:customStyle="1" w:styleId="StyleUnderlineCharChar9ptBold1">
    <w:name w:val="Style Underline Char Char + 9 pt Bold1"/>
    <w:rsid w:val="00CF2964"/>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CF2964"/>
    <w:rPr>
      <w:rFonts w:ascii="Times New Roman" w:hAnsi="Times New Roman"/>
      <w:sz w:val="20"/>
      <w:szCs w:val="24"/>
      <w:u w:val="single"/>
      <w:lang w:val="en-US" w:eastAsia="en-US" w:bidi="ar-SA"/>
    </w:rPr>
  </w:style>
  <w:style w:type="character" w:customStyle="1" w:styleId="Style9ptBoldUnderline">
    <w:name w:val="Style 9 pt Bold Underline"/>
    <w:rsid w:val="00CF2964"/>
    <w:rPr>
      <w:b/>
      <w:bCs/>
      <w:sz w:val="20"/>
      <w:u w:val="single"/>
    </w:rPr>
  </w:style>
  <w:style w:type="paragraph" w:customStyle="1" w:styleId="StyleUnderline9pt0">
    <w:name w:val="Style Underline + 9 pt"/>
    <w:link w:val="StyleUnderline9ptChar"/>
    <w:qFormat/>
    <w:rsid w:val="00CF2964"/>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CF2964"/>
    <w:rPr>
      <w:rFonts w:ascii="Arial" w:eastAsia="Times New Roman" w:hAnsi="Arial" w:cs="Times New Roman"/>
      <w:szCs w:val="20"/>
      <w:u w:val="single"/>
    </w:rPr>
  </w:style>
  <w:style w:type="character" w:customStyle="1" w:styleId="StyleUnderlineChar1Bold">
    <w:name w:val="Style Underline Char1 + Bold"/>
    <w:rsid w:val="00CF2964"/>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CF2964"/>
    <w:pPr>
      <w:widowControl w:val="0"/>
      <w:ind w:left="288" w:right="288"/>
    </w:pPr>
    <w:rPr>
      <w:spacing w:val="-8"/>
      <w:kern w:val="32"/>
      <w:szCs w:val="20"/>
      <w:u w:val="single"/>
      <w:lang w:eastAsia="ar-SA"/>
    </w:rPr>
  </w:style>
  <w:style w:type="character" w:customStyle="1" w:styleId="Stylecard9ptChar">
    <w:name w:val="Style card + 9 pt Char"/>
    <w:basedOn w:val="cardChar"/>
    <w:link w:val="Stylecard9pt"/>
    <w:rsid w:val="00CF2964"/>
    <w:rPr>
      <w:rFonts w:ascii="Times New Roman" w:hAnsi="Times New Roman" w:cs="Times New Roman"/>
      <w:spacing w:val="-8"/>
      <w:kern w:val="32"/>
      <w:szCs w:val="20"/>
      <w:u w:val="single"/>
      <w:lang w:eastAsia="ar-SA"/>
    </w:rPr>
  </w:style>
  <w:style w:type="character" w:customStyle="1" w:styleId="TagsCharCharChar">
    <w:name w:val="Tags Char Char Char"/>
    <w:basedOn w:val="DefaultParagraphFont"/>
    <w:rsid w:val="00CF2964"/>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CF2964"/>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CF2964"/>
    <w:rPr>
      <w:color w:val="000000"/>
      <w:sz w:val="20"/>
      <w:u w:val="single"/>
    </w:rPr>
  </w:style>
  <w:style w:type="character" w:customStyle="1" w:styleId="Style11ptBlack">
    <w:name w:val="Style 11 pt Black"/>
    <w:basedOn w:val="DefaultParagraphFont"/>
    <w:rsid w:val="00CF2964"/>
    <w:rPr>
      <w:color w:val="000000"/>
      <w:sz w:val="20"/>
    </w:rPr>
  </w:style>
  <w:style w:type="character" w:customStyle="1" w:styleId="StyleUnderlineCharTimesBold">
    <w:name w:val="Style Underline Char + Times Bold"/>
    <w:basedOn w:val="DefaultParagraphFont"/>
    <w:rsid w:val="00CF2964"/>
    <w:rPr>
      <w:rFonts w:ascii="Times" w:hAnsi="Times"/>
      <w:b w:val="0"/>
      <w:bCs/>
      <w:sz w:val="20"/>
      <w:u w:val="single"/>
    </w:rPr>
  </w:style>
  <w:style w:type="character" w:customStyle="1" w:styleId="blubigktbiz">
    <w:name w:val="blubigktbiz"/>
    <w:rsid w:val="00CF2964"/>
  </w:style>
  <w:style w:type="paragraph" w:customStyle="1" w:styleId="StyleevidencetextBorderSinglesolidlineAuto05ptL">
    <w:name w:val="Style evidence text + Border: : (Single solid line Auto  0.5 pt L..."/>
    <w:basedOn w:val="evidencetext"/>
    <w:link w:val="StyleevidencetextBorderSinglesolidlineAuto05ptLChar"/>
    <w:qFormat/>
    <w:rsid w:val="00CF2964"/>
  </w:style>
  <w:style w:type="character" w:customStyle="1" w:styleId="StyleevidencetextBorderSinglesolidlineAuto05ptLChar">
    <w:name w:val="Style evidence text + Border: : (Single solid line Auto  0.5 pt L... Char"/>
    <w:link w:val="StyleevidencetextBorderSinglesolidlineAuto05ptL"/>
    <w:rsid w:val="00CF2964"/>
    <w:rPr>
      <w:rFonts w:ascii="Times New Roman" w:hAnsi="Times New Roman" w:cs="Times New Roman"/>
      <w:color w:val="000000"/>
      <w:lang w:val="x-none" w:eastAsia="x-none"/>
    </w:rPr>
  </w:style>
  <w:style w:type="character" w:customStyle="1" w:styleId="Style4CharChar">
    <w:name w:val="Style4 Char Char"/>
    <w:basedOn w:val="DefaultParagraphFont"/>
    <w:rsid w:val="00CF2964"/>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CF2964"/>
    <w:rPr>
      <w:rFonts w:ascii="Times New Roman" w:hAnsi="Times New Roman" w:cs="Times New Roman"/>
      <w:sz w:val="16"/>
      <w:szCs w:val="16"/>
    </w:rPr>
  </w:style>
  <w:style w:type="character" w:customStyle="1" w:styleId="StyleEmphasisArial12ptBold">
    <w:name w:val="Style Emphasis + Arial 12 pt Bold"/>
    <w:rsid w:val="00CF2964"/>
    <w:rPr>
      <w:rFonts w:ascii="Arial" w:hAnsi="Arial"/>
      <w:b/>
      <w:bCs/>
      <w:i/>
      <w:iCs/>
      <w:sz w:val="24"/>
    </w:rPr>
  </w:style>
  <w:style w:type="character" w:customStyle="1" w:styleId="super">
    <w:name w:val="super"/>
    <w:rsid w:val="00CF2964"/>
  </w:style>
  <w:style w:type="character" w:customStyle="1" w:styleId="text30">
    <w:name w:val="text30"/>
    <w:rsid w:val="00CF2964"/>
  </w:style>
  <w:style w:type="character" w:customStyle="1" w:styleId="uppercase">
    <w:name w:val="uppercase"/>
    <w:rsid w:val="00CF2964"/>
  </w:style>
  <w:style w:type="character" w:customStyle="1" w:styleId="bodytext0">
    <w:name w:val="bodytext"/>
    <w:rsid w:val="00CF2964"/>
  </w:style>
  <w:style w:type="character" w:customStyle="1" w:styleId="entry-title">
    <w:name w:val="entry-title"/>
    <w:rsid w:val="00CF2964"/>
  </w:style>
  <w:style w:type="character" w:customStyle="1" w:styleId="BodyTextIndentChar1">
    <w:name w:val="Body Text Indent Char1"/>
    <w:basedOn w:val="DefaultParagraphFont"/>
    <w:uiPriority w:val="99"/>
    <w:semiHidden/>
    <w:rsid w:val="00CF2964"/>
    <w:rPr>
      <w:rFonts w:ascii="Times New Roman" w:hAnsi="Times New Roman" w:cs="Times New Roman"/>
      <w:sz w:val="20"/>
    </w:rPr>
  </w:style>
  <w:style w:type="character" w:customStyle="1" w:styleId="Style6pt">
    <w:name w:val="Style 6 pt"/>
    <w:basedOn w:val="DefaultParagraphFont"/>
    <w:qFormat/>
    <w:rsid w:val="00CF2964"/>
    <w:rPr>
      <w:sz w:val="12"/>
    </w:rPr>
  </w:style>
  <w:style w:type="character" w:customStyle="1" w:styleId="CiteCharCharCharCharCharChar">
    <w:name w:val="Cite Char Char Char Char Char Char"/>
    <w:basedOn w:val="DefaultParagraphFont"/>
    <w:rsid w:val="00CF2964"/>
    <w:rPr>
      <w:b/>
      <w:noProof w:val="0"/>
      <w:sz w:val="22"/>
      <w:szCs w:val="24"/>
      <w:u w:val="single"/>
      <w:lang w:val="en-US" w:eastAsia="en-US" w:bidi="ar-SA"/>
    </w:rPr>
  </w:style>
  <w:style w:type="character" w:customStyle="1" w:styleId="mainbody1">
    <w:name w:val="mainbody1"/>
    <w:basedOn w:val="DefaultParagraphFont"/>
    <w:rsid w:val="00CF2964"/>
    <w:rPr>
      <w:rFonts w:ascii="Verdana" w:hAnsi="Verdana" w:hint="default"/>
      <w:color w:val="000000"/>
      <w:sz w:val="22"/>
      <w:szCs w:val="22"/>
    </w:rPr>
  </w:style>
  <w:style w:type="character" w:customStyle="1" w:styleId="ssl4">
    <w:name w:val="ss_l4"/>
    <w:basedOn w:val="DefaultParagraphFont"/>
    <w:rsid w:val="00CF2964"/>
  </w:style>
  <w:style w:type="paragraph" w:customStyle="1" w:styleId="StyleNormalWeb11ptUnderline">
    <w:name w:val="Style Normal (Web) + 11 pt Underline"/>
    <w:basedOn w:val="NormalWeb"/>
    <w:link w:val="StyleNormalWeb11ptUnderlineChar"/>
    <w:qFormat/>
    <w:rsid w:val="00CF2964"/>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CF2964"/>
    <w:rPr>
      <w:rFonts w:ascii="Times New Roman" w:eastAsia="Calibri" w:hAnsi="Times New Roman" w:cs="Times New Roman"/>
      <w:szCs w:val="24"/>
      <w:u w:val="single"/>
    </w:rPr>
  </w:style>
  <w:style w:type="character" w:customStyle="1" w:styleId="cit-first-element">
    <w:name w:val="cit-first-element"/>
    <w:basedOn w:val="DefaultParagraphFont"/>
    <w:rsid w:val="00CF2964"/>
  </w:style>
  <w:style w:type="character" w:customStyle="1" w:styleId="title1">
    <w:name w:val="title1"/>
    <w:basedOn w:val="DefaultParagraphFont"/>
    <w:rsid w:val="00CF2964"/>
  </w:style>
  <w:style w:type="character" w:customStyle="1" w:styleId="StyleThickunderline1">
    <w:name w:val="Style Thick underline1"/>
    <w:basedOn w:val="DefaultParagraphFont"/>
    <w:rsid w:val="00CF2964"/>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CF2964"/>
    <w:rPr>
      <w:rFonts w:ascii="Georgia" w:hAnsi="Georgia"/>
    </w:rPr>
  </w:style>
  <w:style w:type="character" w:customStyle="1" w:styleId="FooterChar1">
    <w:name w:val="Footer Char1"/>
    <w:basedOn w:val="DefaultParagraphFont"/>
    <w:uiPriority w:val="99"/>
    <w:semiHidden/>
    <w:rsid w:val="00CF2964"/>
    <w:rPr>
      <w:rFonts w:ascii="Georgia" w:hAnsi="Georgia"/>
    </w:rPr>
  </w:style>
  <w:style w:type="character" w:customStyle="1" w:styleId="UnderlineBold0">
    <w:name w:val="Underline Bold"/>
    <w:uiPriority w:val="6"/>
    <w:qFormat/>
    <w:rsid w:val="00CF2964"/>
    <w:rPr>
      <w:b/>
      <w:sz w:val="20"/>
      <w:u w:val="single"/>
    </w:rPr>
  </w:style>
  <w:style w:type="paragraph" w:customStyle="1" w:styleId="Underline20">
    <w:name w:val="Underline2"/>
    <w:basedOn w:val="Normal"/>
    <w:link w:val="Underline2Char"/>
    <w:autoRedefine/>
    <w:uiPriority w:val="4"/>
    <w:qFormat/>
    <w:rsid w:val="00CF2964"/>
    <w:rPr>
      <w:b/>
      <w:u w:val="single"/>
    </w:rPr>
  </w:style>
  <w:style w:type="character" w:customStyle="1" w:styleId="Underline2Char">
    <w:name w:val="Underline2 Char"/>
    <w:basedOn w:val="DefaultParagraphFont"/>
    <w:link w:val="Underline20"/>
    <w:uiPriority w:val="4"/>
    <w:rsid w:val="00CF2964"/>
    <w:rPr>
      <w:rFonts w:ascii="Times New Roman" w:hAnsi="Times New Roman" w:cs="Times New Roman"/>
      <w:b/>
      <w:u w:val="single"/>
    </w:rPr>
  </w:style>
  <w:style w:type="character" w:customStyle="1" w:styleId="NormalTextChar">
    <w:name w:val="Normal Text Char"/>
    <w:link w:val="NormalText"/>
    <w:rsid w:val="00CF2964"/>
    <w:rPr>
      <w:rFonts w:ascii="Times New Roman" w:eastAsia="Times New Roman" w:hAnsi="Times New Roman" w:cs="Times New Roman"/>
      <w:szCs w:val="26"/>
    </w:rPr>
  </w:style>
  <w:style w:type="paragraph" w:customStyle="1" w:styleId="TableParagraph">
    <w:name w:val="Table Paragraph"/>
    <w:basedOn w:val="Normal"/>
    <w:uiPriority w:val="1"/>
    <w:qFormat/>
    <w:rsid w:val="00CF2964"/>
    <w:pPr>
      <w:widowControl w:val="0"/>
    </w:pPr>
  </w:style>
  <w:style w:type="character" w:customStyle="1" w:styleId="UnderlineChar0">
    <w:name w:val="UnderlineChar"/>
    <w:rsid w:val="00CF2964"/>
    <w:rPr>
      <w:sz w:val="24"/>
      <w:u w:val="single"/>
      <w:shd w:val="clear" w:color="auto" w:fill="auto"/>
    </w:rPr>
  </w:style>
  <w:style w:type="character" w:customStyle="1" w:styleId="foreground">
    <w:name w:val="foreground"/>
    <w:basedOn w:val="DefaultParagraphFont"/>
    <w:rsid w:val="00CF2964"/>
  </w:style>
  <w:style w:type="paragraph" w:customStyle="1" w:styleId="StyleCircled11pt">
    <w:name w:val="Style Circled + 11 pt"/>
    <w:basedOn w:val="Normal"/>
    <w:link w:val="StyleCircled11ptChar"/>
    <w:qFormat/>
    <w:rsid w:val="00CF2964"/>
    <w:rPr>
      <w:rFonts w:eastAsia="Times New Roman"/>
      <w:b/>
      <w:bCs/>
      <w:sz w:val="20"/>
      <w:u w:val="single"/>
    </w:rPr>
  </w:style>
  <w:style w:type="character" w:customStyle="1" w:styleId="StyleCircled11ptChar">
    <w:name w:val="Style Circled + 11 pt Char"/>
    <w:link w:val="StyleCircled11pt"/>
    <w:rsid w:val="00CF2964"/>
    <w:rPr>
      <w:rFonts w:ascii="Times New Roman" w:eastAsia="Times New Roman" w:hAnsi="Times New Roman" w:cs="Times New Roman"/>
      <w:b/>
      <w:bCs/>
      <w:sz w:val="20"/>
      <w:u w:val="single"/>
    </w:rPr>
  </w:style>
  <w:style w:type="paragraph" w:customStyle="1" w:styleId="StyleUnunderlined10ptThickunderline">
    <w:name w:val="Style Ununderlined + 10 pt Thick underline"/>
    <w:basedOn w:val="Normal"/>
    <w:link w:val="StyleUnunderlined10ptThickunderlineChar"/>
    <w:qFormat/>
    <w:rsid w:val="00CF2964"/>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CF2964"/>
    <w:rPr>
      <w:rFonts w:ascii="Times" w:eastAsia="Times New Roman" w:hAnsi="Times" w:cs="Times New Roman"/>
      <w:sz w:val="20"/>
      <w:szCs w:val="28"/>
      <w:u w:val="single"/>
    </w:rPr>
  </w:style>
  <w:style w:type="paragraph" w:customStyle="1" w:styleId="cite20">
    <w:name w:val="cite2"/>
    <w:basedOn w:val="Normal"/>
    <w:uiPriority w:val="99"/>
    <w:qFormat/>
    <w:rsid w:val="00CF2964"/>
    <w:rPr>
      <w:rFonts w:eastAsia="Times New Roman"/>
      <w:color w:val="000000"/>
      <w:sz w:val="20"/>
      <w:szCs w:val="20"/>
    </w:rPr>
  </w:style>
  <w:style w:type="character" w:customStyle="1" w:styleId="postby">
    <w:name w:val="post_by"/>
    <w:basedOn w:val="DefaultParagraphFont"/>
    <w:rsid w:val="00CF2964"/>
  </w:style>
  <w:style w:type="character" w:customStyle="1" w:styleId="Style11ptBorderSinglesolidlineAuto05ptLinewidth">
    <w:name w:val="Style 11 pt Border: : (Single solid line Auto  0.5 pt Line width)"/>
    <w:rsid w:val="00CF2964"/>
    <w:rPr>
      <w:sz w:val="20"/>
      <w:bdr w:val="single" w:sz="4" w:space="0" w:color="auto" w:frame="1"/>
    </w:rPr>
  </w:style>
  <w:style w:type="character" w:customStyle="1" w:styleId="StyleUnderlineChar9ptBorderSinglesolidlineAuto0">
    <w:name w:val="Style Underline Char + 9 pt Border: : (Single solid line Auto  0..."/>
    <w:rsid w:val="00CF2964"/>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CF2964"/>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CF2964"/>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CF2964"/>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CF2964"/>
    <w:rPr>
      <w:sz w:val="20"/>
      <w:szCs w:val="24"/>
      <w:u w:val="single"/>
      <w:bdr w:val="single" w:sz="4" w:space="0" w:color="auto"/>
      <w:lang w:val="en-US" w:eastAsia="en-US" w:bidi="ar-SA"/>
    </w:rPr>
  </w:style>
  <w:style w:type="character" w:customStyle="1" w:styleId="StyleLatinGaramondUnderline">
    <w:name w:val="Style (Latin) Garamond Underline"/>
    <w:rsid w:val="00CF2964"/>
    <w:rPr>
      <w:rFonts w:ascii="Times New Roman" w:hAnsi="Times New Roman"/>
      <w:sz w:val="20"/>
      <w:u w:val="single"/>
    </w:rPr>
  </w:style>
  <w:style w:type="character" w:customStyle="1" w:styleId="StyleLatinGaramond">
    <w:name w:val="Style (Latin) Garamond"/>
    <w:rsid w:val="00CF2964"/>
    <w:rPr>
      <w:rFonts w:ascii="Times New Roman" w:hAnsi="Times New Roman"/>
      <w:sz w:val="20"/>
    </w:rPr>
  </w:style>
  <w:style w:type="character" w:customStyle="1" w:styleId="styletimesnewroman12ptbold0">
    <w:name w:val="styletimesnewroman12ptbold"/>
    <w:basedOn w:val="DefaultParagraphFont"/>
    <w:rsid w:val="00CF2964"/>
  </w:style>
  <w:style w:type="character" w:customStyle="1" w:styleId="CharCharCharCharChar">
    <w:name w:val="Char Char Char Char Char"/>
    <w:aliases w:val="Char Char Char Char,Char Char Char Char Char Char Char1,Heading 2 Char1 Char Char Char Char Char Char"/>
    <w:basedOn w:val="DefaultParagraphFont"/>
    <w:rsid w:val="00CF2964"/>
    <w:rPr>
      <w:rFonts w:cs="Arial"/>
      <w:b/>
      <w:bCs/>
      <w:iCs/>
      <w:sz w:val="24"/>
      <w:szCs w:val="28"/>
      <w:lang w:val="en-US" w:eastAsia="en-US" w:bidi="ar-SA"/>
    </w:rPr>
  </w:style>
  <w:style w:type="character" w:customStyle="1" w:styleId="mainheading">
    <w:name w:val="mainheading"/>
    <w:basedOn w:val="DefaultParagraphFont"/>
    <w:rsid w:val="00CF2964"/>
  </w:style>
  <w:style w:type="paragraph" w:customStyle="1" w:styleId="BoldandUnderlineChar2CharChar">
    <w:name w:val="Bold and Underline Char2 Char Char"/>
    <w:basedOn w:val="Normal"/>
    <w:link w:val="BoldandUnderlineChar2CharCharChar"/>
    <w:qFormat/>
    <w:rsid w:val="00CF2964"/>
    <w:rPr>
      <w:rFonts w:eastAsia="Times New Roman"/>
      <w:b/>
      <w:szCs w:val="24"/>
      <w:u w:val="single"/>
    </w:rPr>
  </w:style>
  <w:style w:type="character" w:customStyle="1" w:styleId="BoldandUnderlineChar2CharCharChar">
    <w:name w:val="Bold and Underline Char2 Char Char Char"/>
    <w:basedOn w:val="DefaultParagraphFont"/>
    <w:link w:val="BoldandUnderlineChar2CharChar"/>
    <w:rsid w:val="00CF2964"/>
    <w:rPr>
      <w:rFonts w:ascii="Times New Roman" w:eastAsia="Times New Roman" w:hAnsi="Times New Roman" w:cs="Times New Roman"/>
      <w:b/>
      <w:szCs w:val="24"/>
      <w:u w:val="single"/>
    </w:rPr>
  </w:style>
  <w:style w:type="character" w:customStyle="1" w:styleId="StyleUnderlineChar9ptChar">
    <w:name w:val="Style Underline Char + 9 pt Char"/>
    <w:basedOn w:val="UnderlineCharChar"/>
    <w:rsid w:val="00CF2964"/>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CF2964"/>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CF2964"/>
    <w:rPr>
      <w:sz w:val="16"/>
    </w:rPr>
  </w:style>
  <w:style w:type="paragraph" w:customStyle="1" w:styleId="Reduce8pt">
    <w:name w:val="Reduce 8pt"/>
    <w:basedOn w:val="Normal"/>
    <w:link w:val="Reduce8ptCharChar"/>
    <w:qFormat/>
    <w:rsid w:val="00CF2964"/>
    <w:pPr>
      <w:autoSpaceDE w:val="0"/>
      <w:autoSpaceDN w:val="0"/>
      <w:adjustRightInd w:val="0"/>
      <w:jc w:val="both"/>
    </w:pPr>
    <w:rPr>
      <w:rFonts w:asciiTheme="minorHAnsi" w:hAnsiTheme="minorHAnsi" w:cstheme="minorBidi"/>
      <w:sz w:val="16"/>
    </w:rPr>
  </w:style>
  <w:style w:type="paragraph" w:styleId="List">
    <w:name w:val="List"/>
    <w:basedOn w:val="Normal"/>
    <w:uiPriority w:val="99"/>
    <w:unhideWhenUsed/>
    <w:rsid w:val="00CF2964"/>
    <w:pPr>
      <w:contextualSpacing/>
    </w:pPr>
    <w:rPr>
      <w:rFonts w:eastAsia="Calibri"/>
    </w:rPr>
  </w:style>
  <w:style w:type="character" w:customStyle="1" w:styleId="CardIndentedChar">
    <w:name w:val="Card (Indented) Char"/>
    <w:link w:val="CardIndented"/>
    <w:locked/>
    <w:rsid w:val="00CF2964"/>
    <w:rPr>
      <w:rFonts w:ascii="Times New Roman" w:hAnsi="Times New Roman" w:cs="Times New Roman"/>
    </w:rPr>
  </w:style>
  <w:style w:type="character" w:customStyle="1" w:styleId="citenon-boldChar">
    <w:name w:val="cite non-bold Char"/>
    <w:basedOn w:val="DefaultParagraphFont"/>
    <w:link w:val="citenon-bold"/>
    <w:locked/>
    <w:rsid w:val="00CF2964"/>
    <w:rPr>
      <w:rFonts w:ascii="Garamond" w:eastAsia="Times New Roman" w:hAnsi="Garamond" w:cs="Times New Roman"/>
      <w:szCs w:val="20"/>
    </w:rPr>
  </w:style>
  <w:style w:type="character" w:customStyle="1" w:styleId="boldciteChar4">
    <w:name w:val="bold cite Char4"/>
    <w:link w:val="boldcite"/>
    <w:locked/>
    <w:rsid w:val="00CF2964"/>
    <w:rPr>
      <w:rFonts w:eastAsia="Times New Roman" w:cs="Times New Roman"/>
      <w:b/>
      <w:color w:val="000000"/>
      <w:sz w:val="20"/>
      <w:szCs w:val="24"/>
      <w:u w:val="thick" w:color="000000"/>
    </w:rPr>
  </w:style>
  <w:style w:type="paragraph" w:customStyle="1" w:styleId="boldcite">
    <w:name w:val="bold cite"/>
    <w:basedOn w:val="Normal"/>
    <w:link w:val="boldciteChar4"/>
    <w:qFormat/>
    <w:rsid w:val="00CF2964"/>
    <w:rPr>
      <w:rFonts w:asciiTheme="minorHAnsi" w:eastAsia="Times New Roman" w:hAnsiTheme="minorHAnsi"/>
      <w:b/>
      <w:color w:val="000000"/>
      <w:sz w:val="20"/>
      <w:szCs w:val="24"/>
      <w:u w:val="thick" w:color="000000"/>
    </w:rPr>
  </w:style>
  <w:style w:type="paragraph" w:customStyle="1" w:styleId="Style7">
    <w:name w:val="Style7"/>
    <w:basedOn w:val="Normal"/>
    <w:uiPriority w:val="99"/>
    <w:qFormat/>
    <w:rsid w:val="00CF2964"/>
    <w:pPr>
      <w:widowControl w:val="0"/>
      <w:autoSpaceDE w:val="0"/>
      <w:autoSpaceDN w:val="0"/>
      <w:adjustRightInd w:val="0"/>
      <w:spacing w:line="229" w:lineRule="exact"/>
    </w:pPr>
    <w:rPr>
      <w:rFonts w:ascii="Arial Narrow" w:eastAsia="Times New Roman" w:hAnsi="Arial Narrow"/>
      <w:szCs w:val="24"/>
    </w:rPr>
  </w:style>
  <w:style w:type="paragraph" w:customStyle="1" w:styleId="TagCite0">
    <w:name w:val="TagCite"/>
    <w:basedOn w:val="Normal"/>
    <w:qFormat/>
    <w:rsid w:val="00CF2964"/>
    <w:rPr>
      <w:rFonts w:eastAsia="Calibri"/>
      <w:b/>
      <w:szCs w:val="24"/>
    </w:rPr>
  </w:style>
  <w:style w:type="character" w:customStyle="1" w:styleId="HeadingsBaseChar">
    <w:name w:val="Headings Base Char"/>
    <w:basedOn w:val="DefaultParagraphFont"/>
    <w:link w:val="HeadingsBase"/>
    <w:locked/>
    <w:rsid w:val="00CF2964"/>
    <w:rPr>
      <w:rFonts w:ascii="Times New Roman" w:hAnsi="Times New Roman" w:cs="Times New Roman"/>
      <w:b/>
      <w:sz w:val="32"/>
    </w:rPr>
  </w:style>
  <w:style w:type="paragraph" w:customStyle="1" w:styleId="HeadingsBase">
    <w:name w:val="Headings Base"/>
    <w:basedOn w:val="Normal"/>
    <w:link w:val="HeadingsBaseChar"/>
    <w:qFormat/>
    <w:rsid w:val="00CF2964"/>
    <w:pPr>
      <w:keepNext/>
      <w:keepLines/>
      <w:suppressAutoHyphens/>
      <w:spacing w:before="20" w:after="120"/>
      <w:jc w:val="center"/>
    </w:pPr>
    <w:rPr>
      <w:b/>
      <w:sz w:val="32"/>
    </w:rPr>
  </w:style>
  <w:style w:type="paragraph" w:customStyle="1" w:styleId="HeadingFake">
    <w:name w:val="Heading Fake"/>
    <w:basedOn w:val="Heading3"/>
    <w:qFormat/>
    <w:rsid w:val="00CF2964"/>
    <w:pPr>
      <w:suppressAutoHyphens/>
      <w:spacing w:before="20" w:after="120"/>
      <w:outlineLvl w:val="9"/>
    </w:pPr>
    <w:rPr>
      <w:rFonts w:eastAsia="Times New Roman" w:cs="Arial"/>
      <w:kern w:val="32"/>
      <w:szCs w:val="26"/>
    </w:rPr>
  </w:style>
  <w:style w:type="paragraph" w:customStyle="1" w:styleId="SchoolPaper">
    <w:name w:val="School Paper"/>
    <w:basedOn w:val="Normal"/>
    <w:qFormat/>
    <w:rsid w:val="00CF2964"/>
    <w:pPr>
      <w:spacing w:line="480" w:lineRule="auto"/>
      <w:ind w:firstLine="720"/>
    </w:pPr>
    <w:rPr>
      <w:rFonts w:eastAsia="Calibri"/>
    </w:rPr>
  </w:style>
  <w:style w:type="paragraph" w:customStyle="1" w:styleId="SchoolBlockQuote">
    <w:name w:val="School Block Quote"/>
    <w:basedOn w:val="SchoolPaper"/>
    <w:qFormat/>
    <w:rsid w:val="00CF2964"/>
  </w:style>
  <w:style w:type="paragraph" w:customStyle="1" w:styleId="SchoolWorksCited">
    <w:name w:val="School Works Cited"/>
    <w:basedOn w:val="SchoolPaper"/>
    <w:qFormat/>
    <w:rsid w:val="00CF2964"/>
  </w:style>
  <w:style w:type="paragraph" w:customStyle="1" w:styleId="BlockQuote">
    <w:name w:val="Block Quote"/>
    <w:basedOn w:val="Normal"/>
    <w:qFormat/>
    <w:rsid w:val="00CF2964"/>
    <w:pPr>
      <w:ind w:left="720" w:right="720"/>
    </w:pPr>
    <w:rPr>
      <w:rFonts w:eastAsia="Calibri"/>
    </w:rPr>
  </w:style>
  <w:style w:type="paragraph" w:customStyle="1" w:styleId="PaperBody">
    <w:name w:val="Paper Body"/>
    <w:basedOn w:val="Normal"/>
    <w:qFormat/>
    <w:rsid w:val="00CF2964"/>
    <w:pPr>
      <w:spacing w:line="480" w:lineRule="auto"/>
      <w:ind w:firstLine="720"/>
    </w:pPr>
    <w:rPr>
      <w:rFonts w:eastAsia="Calibri"/>
      <w:szCs w:val="24"/>
    </w:rPr>
  </w:style>
  <w:style w:type="paragraph" w:customStyle="1" w:styleId="PaperCitation">
    <w:name w:val="Paper Citation"/>
    <w:basedOn w:val="Normal"/>
    <w:qFormat/>
    <w:rsid w:val="00CF2964"/>
    <w:pPr>
      <w:spacing w:line="480" w:lineRule="auto"/>
      <w:ind w:left="720" w:hanging="720"/>
    </w:pPr>
    <w:rPr>
      <w:rFonts w:eastAsia="Calibri"/>
    </w:rPr>
  </w:style>
  <w:style w:type="character" w:customStyle="1" w:styleId="hatChar">
    <w:name w:val="hat Char"/>
    <w:basedOn w:val="DefaultParagraphFont"/>
    <w:link w:val="hat"/>
    <w:locked/>
    <w:rsid w:val="00CF2964"/>
    <w:rPr>
      <w:rFonts w:ascii="Times New Roman" w:eastAsia="Times New Roman" w:hAnsi="Times New Roman" w:cs="Times New Roman"/>
      <w:b/>
      <w:bCs/>
      <w:sz w:val="32"/>
      <w:szCs w:val="24"/>
      <w:u w:val="single"/>
      <w:lang w:bidi="en-US"/>
    </w:rPr>
  </w:style>
  <w:style w:type="paragraph" w:customStyle="1" w:styleId="WW-Default">
    <w:name w:val="WW-Default"/>
    <w:qFormat/>
    <w:rsid w:val="00CF2964"/>
    <w:pPr>
      <w:suppressAutoHyphens/>
      <w:spacing w:after="0" w:line="240" w:lineRule="auto"/>
    </w:pPr>
    <w:rPr>
      <w:rFonts w:ascii="Georgia" w:eastAsia="Calibri" w:hAnsi="Georgia" w:cs="Calibri"/>
      <w:lang w:eastAsia="ar-SA"/>
    </w:rPr>
  </w:style>
  <w:style w:type="paragraph" w:customStyle="1" w:styleId="B-TagCite">
    <w:name w:val="B-TagCite"/>
    <w:qFormat/>
    <w:rsid w:val="00CF2964"/>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CF2964"/>
    <w:rPr>
      <w:rFonts w:ascii="Times New Roman" w:hAnsi="Times New Roman" w:cs="Times New Roman"/>
      <w:b/>
      <w:sz w:val="20"/>
    </w:rPr>
  </w:style>
  <w:style w:type="paragraph" w:customStyle="1" w:styleId="MicroText">
    <w:name w:val="MicroText"/>
    <w:basedOn w:val="Normal"/>
    <w:next w:val="Normal"/>
    <w:link w:val="MicroTextChar"/>
    <w:qFormat/>
    <w:rsid w:val="00CF2964"/>
    <w:rPr>
      <w:rFonts w:ascii="Arial Narrow" w:hAnsi="Arial Narrow" w:cstheme="minorBidi"/>
      <w:sz w:val="12"/>
      <w:szCs w:val="24"/>
    </w:rPr>
  </w:style>
  <w:style w:type="character" w:customStyle="1" w:styleId="Footnote2Char">
    <w:name w:val="Footnote2 Char"/>
    <w:link w:val="Footnote2"/>
    <w:locked/>
    <w:rsid w:val="00CF2964"/>
  </w:style>
  <w:style w:type="paragraph" w:customStyle="1" w:styleId="Footnote2">
    <w:name w:val="Footnote2"/>
    <w:basedOn w:val="Normal"/>
    <w:next w:val="Normal"/>
    <w:link w:val="Footnote2Char"/>
    <w:autoRedefine/>
    <w:qFormat/>
    <w:rsid w:val="00CF2964"/>
    <w:pPr>
      <w:spacing w:after="120" w:line="480" w:lineRule="auto"/>
    </w:pPr>
    <w:rPr>
      <w:rFonts w:asciiTheme="minorHAnsi" w:hAnsiTheme="minorHAnsi" w:cstheme="minorBidi"/>
    </w:rPr>
  </w:style>
  <w:style w:type="paragraph" w:customStyle="1" w:styleId="indent">
    <w:name w:val="indent"/>
    <w:basedOn w:val="Normal"/>
    <w:qFormat/>
    <w:rsid w:val="00CF2964"/>
    <w:pPr>
      <w:spacing w:before="100" w:beforeAutospacing="1" w:after="100" w:afterAutospacing="1"/>
    </w:pPr>
    <w:rPr>
      <w:rFonts w:eastAsia="Times New Roman"/>
      <w:szCs w:val="24"/>
    </w:rPr>
  </w:style>
  <w:style w:type="paragraph" w:customStyle="1" w:styleId="PageHeaderLine1">
    <w:name w:val="PageHeaderLine1"/>
    <w:basedOn w:val="Normal"/>
    <w:qFormat/>
    <w:rsid w:val="00CF2964"/>
    <w:pPr>
      <w:tabs>
        <w:tab w:val="right" w:pos="10800"/>
      </w:tabs>
    </w:pPr>
    <w:rPr>
      <w:rFonts w:eastAsia="Calibri"/>
      <w:b/>
    </w:rPr>
  </w:style>
  <w:style w:type="paragraph" w:customStyle="1" w:styleId="PageHeaderLine2">
    <w:name w:val="PageHeaderLine2"/>
    <w:basedOn w:val="Normal"/>
    <w:next w:val="Normal"/>
    <w:link w:val="PageHeaderLine2Char"/>
    <w:qFormat/>
    <w:rsid w:val="00CF2964"/>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CF2964"/>
    <w:rPr>
      <w:rFonts w:ascii="Times New Roman" w:hAnsi="Times New Roman" w:cs="Times New Roman"/>
      <w:sz w:val="20"/>
    </w:rPr>
  </w:style>
  <w:style w:type="paragraph" w:customStyle="1" w:styleId="CardText1">
    <w:name w:val="CardText"/>
    <w:basedOn w:val="Normal"/>
    <w:link w:val="CardTextChar3"/>
    <w:qFormat/>
    <w:rsid w:val="00CF2964"/>
    <w:pPr>
      <w:ind w:left="288"/>
    </w:pPr>
    <w:rPr>
      <w:sz w:val="20"/>
    </w:rPr>
  </w:style>
  <w:style w:type="character" w:customStyle="1" w:styleId="stylestylebold12pt">
    <w:name w:val="stylestylebold12pt"/>
    <w:basedOn w:val="DefaultParagraphFont"/>
    <w:rsid w:val="00CF2964"/>
  </w:style>
  <w:style w:type="character" w:customStyle="1" w:styleId="styleboldunderline">
    <w:name w:val="styleboldunderline"/>
    <w:basedOn w:val="DefaultParagraphFont"/>
    <w:rsid w:val="00CF2964"/>
  </w:style>
  <w:style w:type="character" w:customStyle="1" w:styleId="box">
    <w:name w:val="box"/>
    <w:basedOn w:val="DefaultParagraphFont"/>
    <w:rsid w:val="00CF2964"/>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CF2964"/>
    <w:rPr>
      <w:rFonts w:ascii="Arial Narrow" w:hAnsi="Arial Narrow" w:cs="Arial Narrow" w:hint="default"/>
      <w:sz w:val="18"/>
      <w:szCs w:val="18"/>
    </w:rPr>
  </w:style>
  <w:style w:type="character" w:customStyle="1" w:styleId="FontStyle14">
    <w:name w:val="Font Style14"/>
    <w:basedOn w:val="DefaultParagraphFont"/>
    <w:uiPriority w:val="99"/>
    <w:rsid w:val="00CF2964"/>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CF2964"/>
    <w:rPr>
      <w:rFonts w:ascii="Arial Narrow" w:hAnsi="Arial Narrow" w:cs="Arial Narrow" w:hint="default"/>
      <w:b/>
      <w:bCs/>
      <w:sz w:val="10"/>
      <w:szCs w:val="10"/>
    </w:rPr>
  </w:style>
  <w:style w:type="character" w:customStyle="1" w:styleId="CardTagandCiteChar">
    <w:name w:val="Card Tag and Cite Char"/>
    <w:basedOn w:val="DefaultParagraphFont"/>
    <w:rsid w:val="00CF2964"/>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CF2964"/>
    <w:rPr>
      <w:rFonts w:ascii="Arial Narrow" w:hAnsi="Arial Narrow"/>
      <w:b/>
      <w:color w:val="000000"/>
      <w:sz w:val="22"/>
      <w:szCs w:val="22"/>
      <w:u w:val="single"/>
    </w:rPr>
  </w:style>
  <w:style w:type="character" w:customStyle="1" w:styleId="SmallText0">
    <w:name w:val="SmallText"/>
    <w:rsid w:val="00CF2964"/>
    <w:rPr>
      <w:color w:val="000000"/>
    </w:rPr>
  </w:style>
  <w:style w:type="character" w:customStyle="1" w:styleId="CitesChar1">
    <w:name w:val="Cites Char1"/>
    <w:basedOn w:val="DefaultParagraphFont"/>
    <w:rsid w:val="00CF2964"/>
    <w:rPr>
      <w:b/>
      <w:bCs w:val="0"/>
      <w:szCs w:val="24"/>
      <w:u w:val="single"/>
      <w:lang w:val="en-US" w:eastAsia="en-US" w:bidi="ar-SA"/>
    </w:rPr>
  </w:style>
  <w:style w:type="character" w:customStyle="1" w:styleId="CardUnderlinedChar">
    <w:name w:val="Card Underlined Char"/>
    <w:basedOn w:val="DefaultParagraphFont"/>
    <w:rsid w:val="00CF2964"/>
    <w:rPr>
      <w:rFonts w:ascii="Arial Narrow" w:hAnsi="Arial Narrow" w:hint="default"/>
      <w:sz w:val="22"/>
      <w:szCs w:val="24"/>
      <w:u w:val="single"/>
      <w:lang w:val="en-US" w:eastAsia="en-US" w:bidi="ar-SA"/>
    </w:rPr>
  </w:style>
  <w:style w:type="character" w:customStyle="1" w:styleId="underline3">
    <w:name w:val="underline3"/>
    <w:basedOn w:val="underline2"/>
    <w:rsid w:val="00CF2964"/>
    <w:rPr>
      <w:rFonts w:ascii="Arial" w:hAnsi="Arial"/>
      <w:sz w:val="18"/>
      <w:u w:val="single"/>
      <w:bdr w:val="none" w:sz="0" w:space="0" w:color="auto" w:frame="1"/>
      <w:shd w:val="clear" w:color="auto" w:fill="FFFF00"/>
    </w:rPr>
  </w:style>
  <w:style w:type="character" w:customStyle="1" w:styleId="menu">
    <w:name w:val="menu"/>
    <w:basedOn w:val="DefaultParagraphFont"/>
    <w:rsid w:val="00CF2964"/>
  </w:style>
  <w:style w:type="character" w:customStyle="1" w:styleId="itxtrst">
    <w:name w:val="itxtrst"/>
    <w:rsid w:val="00CF2964"/>
  </w:style>
  <w:style w:type="character" w:customStyle="1" w:styleId="A-Underlining">
    <w:name w:val="A-Underlining"/>
    <w:basedOn w:val="DefaultParagraphFont"/>
    <w:rsid w:val="00CF2964"/>
    <w:rPr>
      <w:rFonts w:ascii="Garamond" w:hAnsi="Garamond" w:hint="default"/>
      <w:color w:val="auto"/>
      <w:sz w:val="24"/>
      <w:u w:val="single"/>
    </w:rPr>
  </w:style>
  <w:style w:type="character" w:customStyle="1" w:styleId="StyleUnderlineBold0">
    <w:name w:val="Style Underline + Bold"/>
    <w:rsid w:val="00CF2964"/>
    <w:rPr>
      <w:b/>
      <w:bCs/>
      <w:u w:val="single"/>
    </w:rPr>
  </w:style>
  <w:style w:type="character" w:customStyle="1" w:styleId="Underline-Highlighted">
    <w:name w:val="Underline-Highlighted"/>
    <w:uiPriority w:val="1"/>
    <w:qFormat/>
    <w:rsid w:val="00CF2964"/>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CF2964"/>
  </w:style>
  <w:style w:type="character" w:customStyle="1" w:styleId="newsmain">
    <w:name w:val="news_main"/>
    <w:basedOn w:val="DefaultParagraphFont"/>
    <w:rsid w:val="00CF2964"/>
  </w:style>
  <w:style w:type="character" w:customStyle="1" w:styleId="vitstoryheadline">
    <w:name w:val="vitstoryheadline"/>
    <w:rsid w:val="00CF2964"/>
  </w:style>
  <w:style w:type="character" w:customStyle="1" w:styleId="AuthorDate0">
    <w:name w:val="Author Date"/>
    <w:rsid w:val="00CF2964"/>
    <w:rPr>
      <w:b/>
      <w:bCs w:val="0"/>
      <w:sz w:val="24"/>
      <w:u w:val="thick"/>
    </w:rPr>
  </w:style>
  <w:style w:type="character" w:customStyle="1" w:styleId="red">
    <w:name w:val="red"/>
    <w:basedOn w:val="DefaultParagraphFont"/>
    <w:rsid w:val="00CF2964"/>
  </w:style>
  <w:style w:type="character" w:customStyle="1" w:styleId="at">
    <w:name w:val="at"/>
    <w:rsid w:val="00CF2964"/>
  </w:style>
  <w:style w:type="character" w:customStyle="1" w:styleId="org">
    <w:name w:val="org"/>
    <w:rsid w:val="00CF2964"/>
  </w:style>
  <w:style w:type="character" w:customStyle="1" w:styleId="pnumber">
    <w:name w:val="pnumber"/>
    <w:rsid w:val="00CF2964"/>
  </w:style>
  <w:style w:type="character" w:customStyle="1" w:styleId="ital">
    <w:name w:val="ital"/>
    <w:rsid w:val="00CF2964"/>
  </w:style>
  <w:style w:type="character" w:customStyle="1" w:styleId="orgdiv">
    <w:name w:val="orgdiv"/>
    <w:rsid w:val="00CF2964"/>
  </w:style>
  <w:style w:type="character" w:customStyle="1" w:styleId="orgname">
    <w:name w:val="orgname"/>
    <w:rsid w:val="00CF2964"/>
  </w:style>
  <w:style w:type="character" w:customStyle="1" w:styleId="city">
    <w:name w:val="city"/>
    <w:rsid w:val="00CF2964"/>
  </w:style>
  <w:style w:type="character" w:customStyle="1" w:styleId="state">
    <w:name w:val="state"/>
    <w:rsid w:val="00CF2964"/>
  </w:style>
  <w:style w:type="character" w:customStyle="1" w:styleId="country">
    <w:name w:val="country"/>
    <w:rsid w:val="00CF2964"/>
  </w:style>
  <w:style w:type="character" w:customStyle="1" w:styleId="articletitle">
    <w:name w:val="articletitle"/>
    <w:rsid w:val="00CF2964"/>
    <w:rPr>
      <w:rFonts w:ascii="Times New Roman" w:hAnsi="Times New Roman" w:cs="Times New Roman" w:hint="default"/>
    </w:rPr>
  </w:style>
  <w:style w:type="character" w:customStyle="1" w:styleId="6pointChar">
    <w:name w:val="6 point Char"/>
    <w:rsid w:val="00CF2964"/>
    <w:rPr>
      <w:rFonts w:ascii="Times New Roman" w:hAnsi="Times New Roman" w:cs="Times New Roman" w:hint="default"/>
      <w:sz w:val="12"/>
      <w:lang w:val="en-US" w:eastAsia="en-US"/>
    </w:rPr>
  </w:style>
  <w:style w:type="character" w:customStyle="1" w:styleId="StyleThickunderline">
    <w:name w:val="Style Thick underline"/>
    <w:qFormat/>
    <w:rsid w:val="00CF2964"/>
    <w:rPr>
      <w:u w:val="thick"/>
    </w:rPr>
  </w:style>
  <w:style w:type="character" w:customStyle="1" w:styleId="Box0">
    <w:name w:val="Box!"/>
    <w:rsid w:val="00CF2964"/>
    <w:rPr>
      <w:rFonts w:ascii="Garamond" w:hAnsi="Garamond" w:hint="default"/>
      <w:sz w:val="24"/>
      <w:u w:val="single"/>
      <w:bdr w:val="single" w:sz="4" w:space="0" w:color="auto" w:frame="1"/>
    </w:rPr>
  </w:style>
  <w:style w:type="character" w:customStyle="1" w:styleId="citechar">
    <w:name w:val="citechar"/>
    <w:basedOn w:val="DefaultParagraphFont"/>
    <w:rsid w:val="00CF2964"/>
  </w:style>
  <w:style w:type="character" w:customStyle="1" w:styleId="underlinechar2">
    <w:name w:val="underlinechar"/>
    <w:basedOn w:val="DefaultParagraphFont"/>
    <w:rsid w:val="00CF2964"/>
  </w:style>
  <w:style w:type="character" w:customStyle="1" w:styleId="CardUnderlineChar">
    <w:name w:val="Card Underline Char"/>
    <w:rsid w:val="00CF2964"/>
    <w:rPr>
      <w:szCs w:val="24"/>
      <w:u w:val="single"/>
      <w:lang w:val="en-US" w:eastAsia="en-US" w:bidi="ar-SA"/>
    </w:rPr>
  </w:style>
  <w:style w:type="character" w:customStyle="1" w:styleId="tagciteChar">
    <w:name w:val="tag/cite Char"/>
    <w:basedOn w:val="DefaultParagraphFont"/>
    <w:rsid w:val="00CF2964"/>
    <w:rPr>
      <w:b/>
      <w:bCs w:val="0"/>
      <w:sz w:val="24"/>
      <w:lang w:val="en-US" w:eastAsia="en-US" w:bidi="ar-SA"/>
    </w:rPr>
  </w:style>
  <w:style w:type="character" w:customStyle="1" w:styleId="8pointChar">
    <w:name w:val="8 point Char"/>
    <w:basedOn w:val="DefaultParagraphFont"/>
    <w:rsid w:val="00CF2964"/>
    <w:rPr>
      <w:sz w:val="16"/>
      <w:lang w:val="en-US" w:eastAsia="en-US" w:bidi="ar-SA"/>
    </w:rPr>
  </w:style>
  <w:style w:type="character" w:customStyle="1" w:styleId="BoldText12pt">
    <w:name w:val="Bold Text 12 pt"/>
    <w:rsid w:val="00CF2964"/>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CF2964"/>
  </w:style>
  <w:style w:type="table" w:styleId="TableGrid">
    <w:name w:val="Table Grid"/>
    <w:basedOn w:val="TableNormal"/>
    <w:rsid w:val="00CF296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CF2964"/>
    <w:rPr>
      <w:b/>
      <w:bCs w:val="0"/>
      <w:sz w:val="24"/>
      <w:lang w:val="en-US" w:eastAsia="en-US" w:bidi="ar-SA"/>
    </w:rPr>
  </w:style>
  <w:style w:type="character" w:customStyle="1" w:styleId="Mention11">
    <w:name w:val="Mention11"/>
    <w:basedOn w:val="DefaultParagraphFont"/>
    <w:uiPriority w:val="99"/>
    <w:semiHidden/>
    <w:unhideWhenUsed/>
    <w:rsid w:val="00CF2964"/>
    <w:rPr>
      <w:color w:val="2B579A"/>
      <w:shd w:val="clear" w:color="auto" w:fill="E6E6E6"/>
    </w:rPr>
  </w:style>
  <w:style w:type="paragraph" w:customStyle="1" w:styleId="tag">
    <w:name w:val="tag"/>
    <w:basedOn w:val="Normal"/>
    <w:next w:val="Normal"/>
    <w:uiPriority w:val="99"/>
    <w:qFormat/>
    <w:rsid w:val="00CF2964"/>
    <w:rPr>
      <w:rFonts w:eastAsia="Times New Roman"/>
      <w:b/>
      <w:szCs w:val="20"/>
    </w:rPr>
  </w:style>
  <w:style w:type="paragraph" w:customStyle="1" w:styleId="Emphasize">
    <w:name w:val="Emphasize"/>
    <w:basedOn w:val="Normal"/>
    <w:uiPriority w:val="7"/>
    <w:qFormat/>
    <w:rsid w:val="00CF2964"/>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CF2964"/>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CF2964"/>
  </w:style>
  <w:style w:type="character" w:customStyle="1" w:styleId="Heading3Char2">
    <w:name w:val="Heading 3 Char2"/>
    <w:aliases w:val="Heading 3 Char Char Char4, Char Char1, Char Char Char4"/>
    <w:basedOn w:val="DefaultParagraphFont"/>
    <w:rsid w:val="00CF2964"/>
    <w:rPr>
      <w:rFonts w:cs="Arial"/>
      <w:bCs/>
      <w:szCs w:val="26"/>
      <w:u w:val="single"/>
      <w:lang w:val="en-US" w:eastAsia="en-US" w:bidi="ar-SA"/>
    </w:rPr>
  </w:style>
  <w:style w:type="character" w:customStyle="1" w:styleId="Mention2">
    <w:name w:val="Mention2"/>
    <w:basedOn w:val="DefaultParagraphFont"/>
    <w:uiPriority w:val="99"/>
    <w:semiHidden/>
    <w:unhideWhenUsed/>
    <w:rsid w:val="00CF2964"/>
    <w:rPr>
      <w:color w:val="2B579A"/>
      <w:shd w:val="clear" w:color="auto" w:fill="E6E6E6"/>
    </w:rPr>
  </w:style>
  <w:style w:type="paragraph" w:customStyle="1" w:styleId="FlashTag">
    <w:name w:val="FlashTag"/>
    <w:basedOn w:val="Normal"/>
    <w:link w:val="FlashTagChar"/>
    <w:autoRedefine/>
    <w:uiPriority w:val="4"/>
    <w:qFormat/>
    <w:rsid w:val="00CF2964"/>
    <w:rPr>
      <w:rFonts w:asciiTheme="majorHAnsi" w:hAnsiTheme="majorHAnsi"/>
      <w:b/>
      <w:sz w:val="28"/>
    </w:rPr>
  </w:style>
  <w:style w:type="character" w:customStyle="1" w:styleId="FlashTagChar">
    <w:name w:val="FlashTag Char"/>
    <w:basedOn w:val="DefaultParagraphFont"/>
    <w:link w:val="FlashTag"/>
    <w:uiPriority w:val="4"/>
    <w:rsid w:val="00CF2964"/>
    <w:rPr>
      <w:rFonts w:asciiTheme="majorHAnsi" w:hAnsiTheme="majorHAnsi" w:cs="Times New Roman"/>
      <w:b/>
      <w:sz w:val="28"/>
    </w:rPr>
  </w:style>
  <w:style w:type="paragraph" w:customStyle="1" w:styleId="Warrant">
    <w:name w:val="Warrant"/>
    <w:autoRedefine/>
    <w:uiPriority w:val="4"/>
    <w:qFormat/>
    <w:rsid w:val="00CF2964"/>
    <w:pPr>
      <w:ind w:left="720"/>
    </w:pPr>
    <w:rPr>
      <w:rFonts w:ascii="Calibri" w:hAnsi="Calibri" w:cs="Arial"/>
    </w:rPr>
  </w:style>
  <w:style w:type="character" w:customStyle="1" w:styleId="m-8793234324905335251gmail-style13ptbold">
    <w:name w:val="m_-8793234324905335251gmail-style13ptbold"/>
    <w:basedOn w:val="DefaultParagraphFont"/>
    <w:rsid w:val="00CF2964"/>
  </w:style>
  <w:style w:type="character" w:customStyle="1" w:styleId="m3965771245576658108gmail-styleunderline">
    <w:name w:val="m_3965771245576658108gmail-styleunderline"/>
    <w:basedOn w:val="DefaultParagraphFont"/>
    <w:rsid w:val="00CF2964"/>
  </w:style>
  <w:style w:type="paragraph" w:customStyle="1" w:styleId="Header1">
    <w:name w:val="Header1"/>
    <w:aliases w:val="Header Char Char,Header Char Char Char Char Char Char Char Cha,Header Char2,Header Char1 Char,Char Char Char Cha"/>
    <w:basedOn w:val="Normal"/>
    <w:qFormat/>
    <w:rsid w:val="00CF2964"/>
    <w:pPr>
      <w:tabs>
        <w:tab w:val="center" w:pos="4680"/>
        <w:tab w:val="right" w:pos="9360"/>
      </w:tabs>
    </w:pPr>
  </w:style>
  <w:style w:type="character" w:customStyle="1" w:styleId="EndnoteTextChar">
    <w:name w:val="Endnote Text Char"/>
    <w:basedOn w:val="DefaultParagraphFont"/>
    <w:link w:val="EndnoteText"/>
    <w:locked/>
    <w:rsid w:val="00CF2964"/>
    <w:rPr>
      <w:rFonts w:ascii="Georgia" w:eastAsia="Times New Roman" w:hAnsi="Georgia"/>
      <w:szCs w:val="20"/>
    </w:rPr>
  </w:style>
  <w:style w:type="paragraph" w:styleId="EndnoteText">
    <w:name w:val="endnote text"/>
    <w:basedOn w:val="Normal"/>
    <w:link w:val="EndnoteTextChar"/>
    <w:unhideWhenUsed/>
    <w:rsid w:val="00CF2964"/>
    <w:rPr>
      <w:rFonts w:ascii="Georgia" w:eastAsia="Times New Roman" w:hAnsi="Georgia" w:cstheme="minorBidi"/>
      <w:szCs w:val="20"/>
    </w:rPr>
  </w:style>
  <w:style w:type="character" w:customStyle="1" w:styleId="EndnoteTextChar1">
    <w:name w:val="Endnote Text Char1"/>
    <w:basedOn w:val="DefaultParagraphFont"/>
    <w:semiHidden/>
    <w:rsid w:val="00CF2964"/>
    <w:rPr>
      <w:rFonts w:ascii="Times New Roman" w:hAnsi="Times New Roman" w:cs="Times New Roman"/>
      <w:sz w:val="20"/>
      <w:szCs w:val="20"/>
    </w:rPr>
  </w:style>
  <w:style w:type="character" w:customStyle="1" w:styleId="DateChar">
    <w:name w:val="Date Char"/>
    <w:aliases w:val="date Char"/>
    <w:basedOn w:val="DefaultParagraphFont"/>
    <w:link w:val="Date"/>
    <w:uiPriority w:val="99"/>
    <w:locked/>
    <w:rsid w:val="00CF2964"/>
    <w:rPr>
      <w:rFonts w:ascii="Georgia" w:eastAsia="Times New Roman" w:hAnsi="Georgia"/>
    </w:rPr>
  </w:style>
  <w:style w:type="paragraph" w:styleId="Date">
    <w:name w:val="Date"/>
    <w:aliases w:val="date"/>
    <w:basedOn w:val="Normal"/>
    <w:next w:val="Normal"/>
    <w:link w:val="DateChar"/>
    <w:uiPriority w:val="99"/>
    <w:unhideWhenUsed/>
    <w:rsid w:val="00CF2964"/>
    <w:rPr>
      <w:rFonts w:ascii="Georgia" w:eastAsia="Times New Roman" w:hAnsi="Georgia" w:cstheme="minorBidi"/>
    </w:rPr>
  </w:style>
  <w:style w:type="character" w:customStyle="1" w:styleId="DateChar1">
    <w:name w:val="Date Char1"/>
    <w:basedOn w:val="DefaultParagraphFont"/>
    <w:uiPriority w:val="99"/>
    <w:semiHidden/>
    <w:rsid w:val="00CF2964"/>
    <w:rPr>
      <w:rFonts w:ascii="Times New Roman" w:hAnsi="Times New Roman" w:cs="Times New Roman"/>
    </w:rPr>
  </w:style>
  <w:style w:type="character" w:customStyle="1" w:styleId="BodyTextFirstIndentChar">
    <w:name w:val="Body Text First Indent Char"/>
    <w:basedOn w:val="BodyTextChar"/>
    <w:link w:val="BodyTextFirstIndent"/>
    <w:locked/>
    <w:rsid w:val="00CF2964"/>
    <w:rPr>
      <w:rFonts w:ascii="Times New Roman" w:eastAsia="Times New Roman" w:hAnsi="Times New Roman" w:cs="Times New Roman"/>
      <w:spacing w:val="-8"/>
      <w:sz w:val="20"/>
      <w:szCs w:val="20"/>
      <w:lang w:eastAsia="ar-SA"/>
    </w:rPr>
  </w:style>
  <w:style w:type="paragraph" w:styleId="BodyTextFirstIndent">
    <w:name w:val="Body Text First Indent"/>
    <w:basedOn w:val="BodyText"/>
    <w:link w:val="BodyTextFirstIndentChar"/>
    <w:unhideWhenUsed/>
    <w:rsid w:val="00CF2964"/>
    <w:pPr>
      <w:spacing w:after="0"/>
      <w:ind w:firstLine="360"/>
    </w:pPr>
    <w:rPr>
      <w:rFonts w:eastAsia="Times New Roman"/>
      <w:spacing w:val="-8"/>
      <w:sz w:val="20"/>
      <w:szCs w:val="20"/>
      <w:lang w:eastAsia="ar-SA"/>
    </w:rPr>
  </w:style>
  <w:style w:type="character" w:customStyle="1" w:styleId="BodyTextFirstIndentChar1">
    <w:name w:val="Body Text First Indent Char1"/>
    <w:basedOn w:val="BodyTextChar"/>
    <w:semiHidden/>
    <w:rsid w:val="00CF2964"/>
    <w:rPr>
      <w:rFonts w:ascii="Times New Roman" w:hAnsi="Times New Roman" w:cs="Times New Roman"/>
    </w:rPr>
  </w:style>
  <w:style w:type="character" w:customStyle="1" w:styleId="BodyTextIndent2Char1">
    <w:name w:val="Body Text Indent 2 Char1"/>
    <w:basedOn w:val="DefaultParagraphFont"/>
    <w:semiHidden/>
    <w:rsid w:val="00CF2964"/>
    <w:rPr>
      <w:rFonts w:ascii="Calibri" w:hAnsi="Calibri" w:cs="Calibri"/>
    </w:rPr>
  </w:style>
  <w:style w:type="character" w:customStyle="1" w:styleId="PlainTextChar1">
    <w:name w:val="Plain Text Char1"/>
    <w:basedOn w:val="DefaultParagraphFont"/>
    <w:semiHidden/>
    <w:rsid w:val="00CF2964"/>
    <w:rPr>
      <w:rFonts w:ascii="Consolas" w:hAnsi="Consolas" w:cs="Calibri"/>
      <w:sz w:val="21"/>
      <w:szCs w:val="21"/>
    </w:rPr>
  </w:style>
  <w:style w:type="character" w:customStyle="1" w:styleId="NoSpacingChar">
    <w:name w:val="No Spacing Char"/>
    <w:aliases w:val="ClearFormatting Char,Dont use Char,Tag and Cite Char1,Card Format Char,No Spacing3 Char,No Spacing31 Char,Clear Char,DDI Tag Char,Tag Title Char,No Spacing51 Char,No Spacing22 Char,No Spacing111111 Char,Tags Char,No Spacing41 Char"/>
    <w:link w:val="NoSpacing"/>
    <w:uiPriority w:val="1"/>
    <w:qFormat/>
    <w:locked/>
    <w:rsid w:val="00CF2964"/>
    <w:rPr>
      <w:rFonts w:ascii="Times New Roman" w:eastAsia="Times New Roman" w:hAnsi="Times New Roman" w:cs="Times New Roman"/>
      <w:sz w:val="24"/>
      <w:szCs w:val="24"/>
    </w:rPr>
  </w:style>
  <w:style w:type="paragraph" w:customStyle="1" w:styleId="msolistparagraphcxspfirst">
    <w:name w:val="msolistparagraphcxspfirst"/>
    <w:basedOn w:val="Normal"/>
    <w:uiPriority w:val="99"/>
    <w:qFormat/>
    <w:rsid w:val="00CF2964"/>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CF2964"/>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CF2964"/>
    <w:rPr>
      <w:rFonts w:ascii="Calibri" w:hAnsi="Calibri" w:cs="Calibri"/>
      <w:i/>
      <w:iCs/>
      <w:color w:val="000000" w:themeColor="text1"/>
    </w:rPr>
  </w:style>
  <w:style w:type="paragraph" w:customStyle="1" w:styleId="CiteSpacing">
    <w:name w:val="Cite Spacing"/>
    <w:basedOn w:val="Normal"/>
    <w:uiPriority w:val="4"/>
    <w:qFormat/>
    <w:rsid w:val="00CF2964"/>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CF2964"/>
    <w:pPr>
      <w:keepNext w:val="0"/>
      <w:keepLines w:val="0"/>
      <w:pageBreakBefore w:val="0"/>
      <w:jc w:val="left"/>
    </w:pPr>
    <w:rPr>
      <w:rFonts w:ascii="Garamond" w:eastAsia="Calibri" w:hAnsi="Garamond" w:cs="Times New Roman"/>
      <w:b w:val="0"/>
      <w:sz w:val="22"/>
      <w:u w:val="none"/>
    </w:rPr>
  </w:style>
  <w:style w:type="character" w:customStyle="1" w:styleId="PageHeaderLine2Char">
    <w:name w:val="PageHeaderLine2 Char"/>
    <w:link w:val="PageHeaderLine2"/>
    <w:locked/>
    <w:rsid w:val="00CF2964"/>
    <w:rPr>
      <w:rFonts w:ascii="Times New Roman" w:eastAsia="Calibri" w:hAnsi="Times New Roman" w:cs="Times New Roman"/>
      <w:b/>
    </w:rPr>
  </w:style>
  <w:style w:type="paragraph" w:customStyle="1" w:styleId="Heading2-Bold">
    <w:name w:val="Heading 2 - Bold"/>
    <w:basedOn w:val="Normal"/>
    <w:autoRedefine/>
    <w:uiPriority w:val="99"/>
    <w:qFormat/>
    <w:rsid w:val="00CF2964"/>
    <w:rPr>
      <w:rFonts w:ascii="Garamond" w:eastAsia="Calibri" w:hAnsi="Garamond"/>
      <w:b/>
    </w:rPr>
  </w:style>
  <w:style w:type="paragraph" w:customStyle="1" w:styleId="tag0">
    <w:name w:val="%tag"/>
    <w:basedOn w:val="Normal"/>
    <w:next w:val="Normal"/>
    <w:uiPriority w:val="99"/>
    <w:qFormat/>
    <w:rsid w:val="00CF2964"/>
    <w:rPr>
      <w:rFonts w:ascii="Garamond" w:eastAsia="Calibri" w:hAnsi="Garamond"/>
      <w:bCs/>
      <w:sz w:val="18"/>
    </w:rPr>
  </w:style>
  <w:style w:type="character" w:customStyle="1" w:styleId="Style2Char">
    <w:name w:val="Style 2 Char"/>
    <w:link w:val="Style20"/>
    <w:uiPriority w:val="99"/>
    <w:locked/>
    <w:rsid w:val="00CF2964"/>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CF2964"/>
    <w:pPr>
      <w:ind w:left="432"/>
    </w:pPr>
    <w:rPr>
      <w:rFonts w:ascii="Georgia" w:eastAsia="Times New Roman" w:hAnsi="Georgia" w:cstheme="minorBidi"/>
      <w:szCs w:val="20"/>
      <w:u w:val="single"/>
      <w:lang w:val="x-none" w:eastAsia="x-none"/>
    </w:rPr>
  </w:style>
  <w:style w:type="character" w:customStyle="1" w:styleId="GAUnderlineChar">
    <w:name w:val="GA Underline Char"/>
    <w:link w:val="GAUnderline"/>
    <w:locked/>
    <w:rsid w:val="00CF2964"/>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CF2964"/>
    <w:rPr>
      <w:rFonts w:ascii="Garamond" w:eastAsia="Times New Roman" w:hAnsi="Garamond" w:cstheme="minorBidi"/>
      <w:szCs w:val="20"/>
      <w:u w:val="single"/>
      <w:lang w:val="x-none" w:eastAsia="x-none"/>
    </w:rPr>
  </w:style>
  <w:style w:type="character" w:customStyle="1" w:styleId="textsmallChar0">
    <w:name w:val="textsmall Char"/>
    <w:link w:val="textsmall0"/>
    <w:locked/>
    <w:rsid w:val="00CF2964"/>
    <w:rPr>
      <w:rFonts w:ascii="Georgia" w:eastAsia="Times New Roman" w:hAnsi="Georgia"/>
      <w:sz w:val="18"/>
      <w:szCs w:val="20"/>
      <w:lang w:val="x-none" w:eastAsia="x-none"/>
    </w:rPr>
  </w:style>
  <w:style w:type="paragraph" w:customStyle="1" w:styleId="textsmall0">
    <w:name w:val="textsmall"/>
    <w:basedOn w:val="Normal"/>
    <w:link w:val="textsmallChar0"/>
    <w:qFormat/>
    <w:rsid w:val="00CF2964"/>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CF2964"/>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CF2964"/>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CF2964"/>
    <w:rPr>
      <w:rFonts w:ascii="Arial" w:eastAsia="Times New Roman" w:hAnsi="Arial" w:cs="Arial"/>
      <w:sz w:val="12"/>
    </w:rPr>
  </w:style>
  <w:style w:type="paragraph" w:customStyle="1" w:styleId="Micro">
    <w:name w:val="Micro"/>
    <w:basedOn w:val="Normal"/>
    <w:next w:val="Normal"/>
    <w:link w:val="MicroChar"/>
    <w:qFormat/>
    <w:rsid w:val="00CF2964"/>
    <w:rPr>
      <w:rFonts w:ascii="Arial" w:eastAsia="Times New Roman" w:hAnsi="Arial" w:cs="Arial"/>
      <w:sz w:val="12"/>
    </w:rPr>
  </w:style>
  <w:style w:type="character" w:customStyle="1" w:styleId="CardNotUnderlinedChar1">
    <w:name w:val="Card Not Underlined Char1"/>
    <w:link w:val="CardNotUnderlined"/>
    <w:locked/>
    <w:rsid w:val="00CF2964"/>
    <w:rPr>
      <w:rFonts w:ascii="Bell MT" w:eastAsia="Calibri" w:hAnsi="Bell MT"/>
      <w:szCs w:val="20"/>
    </w:rPr>
  </w:style>
  <w:style w:type="paragraph" w:customStyle="1" w:styleId="CardNotUnderlined">
    <w:name w:val="Card Not Underlined"/>
    <w:basedOn w:val="Normal"/>
    <w:link w:val="CardNotUnderlinedChar1"/>
    <w:autoRedefine/>
    <w:qFormat/>
    <w:rsid w:val="00CF2964"/>
    <w:rPr>
      <w:rFonts w:ascii="Bell MT" w:eastAsia="Calibri" w:hAnsi="Bell MT" w:cstheme="minorBidi"/>
      <w:szCs w:val="20"/>
    </w:rPr>
  </w:style>
  <w:style w:type="paragraph" w:customStyle="1" w:styleId="h-lead">
    <w:name w:val="h-lead"/>
    <w:basedOn w:val="Normal"/>
    <w:uiPriority w:val="99"/>
    <w:qFormat/>
    <w:rsid w:val="00CF2964"/>
    <w:pPr>
      <w:spacing w:before="100" w:beforeAutospacing="1" w:after="100" w:afterAutospacing="1"/>
    </w:pPr>
    <w:rPr>
      <w:rFonts w:eastAsia="Times New Roman"/>
      <w:sz w:val="24"/>
    </w:rPr>
  </w:style>
  <w:style w:type="paragraph" w:customStyle="1" w:styleId="intro">
    <w:name w:val="intro"/>
    <w:basedOn w:val="Normal"/>
    <w:uiPriority w:val="99"/>
    <w:qFormat/>
    <w:rsid w:val="00CF2964"/>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CF2964"/>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CF2964"/>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CF2964"/>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CF2964"/>
    <w:rPr>
      <w:rFonts w:eastAsia="Calibri"/>
    </w:rPr>
  </w:style>
  <w:style w:type="paragraph" w:customStyle="1" w:styleId="F3-TagAuthor">
    <w:name w:val="F3 - Tag/Author"/>
    <w:basedOn w:val="Normal"/>
    <w:uiPriority w:val="99"/>
    <w:qFormat/>
    <w:rsid w:val="00CF2964"/>
    <w:rPr>
      <w:rFonts w:eastAsia="Times New Roman"/>
      <w:b/>
    </w:rPr>
  </w:style>
  <w:style w:type="paragraph" w:customStyle="1" w:styleId="F5-UnderlineNormal">
    <w:name w:val="F5 - Underline Normal"/>
    <w:basedOn w:val="Normal"/>
    <w:uiPriority w:val="99"/>
    <w:qFormat/>
    <w:rsid w:val="00CF2964"/>
    <w:rPr>
      <w:rFonts w:eastAsia="Calibri"/>
      <w:u w:val="single"/>
    </w:rPr>
  </w:style>
  <w:style w:type="paragraph" w:customStyle="1" w:styleId="Brief-PrimarySource">
    <w:name w:val="Brief - Primary Source"/>
    <w:basedOn w:val="Normal"/>
    <w:uiPriority w:val="99"/>
    <w:qFormat/>
    <w:rsid w:val="00CF2964"/>
    <w:rPr>
      <w:rFonts w:eastAsia="Times New Roman"/>
      <w:b/>
      <w:sz w:val="24"/>
      <w:u w:val="single"/>
    </w:rPr>
  </w:style>
  <w:style w:type="paragraph" w:customStyle="1" w:styleId="Brief-Underline">
    <w:name w:val="Brief - Underline"/>
    <w:basedOn w:val="Normal"/>
    <w:uiPriority w:val="99"/>
    <w:qFormat/>
    <w:rsid w:val="00CF2964"/>
    <w:rPr>
      <w:rFonts w:eastAsia="Times New Roman"/>
      <w:u w:val="single"/>
    </w:rPr>
  </w:style>
  <w:style w:type="paragraph" w:customStyle="1" w:styleId="Brief">
    <w:name w:val="Brief"/>
    <w:basedOn w:val="Brief-PrimarySource"/>
    <w:uiPriority w:val="99"/>
    <w:qFormat/>
    <w:rsid w:val="00CF2964"/>
    <w:rPr>
      <w:b w:val="0"/>
    </w:rPr>
  </w:style>
  <w:style w:type="paragraph" w:customStyle="1" w:styleId="CM2">
    <w:name w:val="CM2"/>
    <w:basedOn w:val="Normal"/>
    <w:next w:val="Normal"/>
    <w:uiPriority w:val="99"/>
    <w:qFormat/>
    <w:rsid w:val="00CF2964"/>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CF2964"/>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CF2964"/>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CF2964"/>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CF2964"/>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CF2964"/>
    <w:pPr>
      <w:widowControl w:val="0"/>
      <w:spacing w:line="276" w:lineRule="atLeast"/>
    </w:pPr>
    <w:rPr>
      <w:color w:val="auto"/>
    </w:rPr>
  </w:style>
  <w:style w:type="paragraph" w:customStyle="1" w:styleId="CM34">
    <w:name w:val="CM34"/>
    <w:basedOn w:val="Default"/>
    <w:next w:val="Default"/>
    <w:uiPriority w:val="99"/>
    <w:qFormat/>
    <w:rsid w:val="00CF2964"/>
    <w:pPr>
      <w:widowControl w:val="0"/>
    </w:pPr>
    <w:rPr>
      <w:color w:val="auto"/>
    </w:rPr>
  </w:style>
  <w:style w:type="paragraph" w:customStyle="1" w:styleId="CM56">
    <w:name w:val="CM56"/>
    <w:basedOn w:val="Default"/>
    <w:next w:val="Default"/>
    <w:uiPriority w:val="99"/>
    <w:qFormat/>
    <w:rsid w:val="00CF2964"/>
    <w:pPr>
      <w:widowControl w:val="0"/>
    </w:pPr>
    <w:rPr>
      <w:rFonts w:eastAsia="Calibri"/>
      <w:color w:val="auto"/>
    </w:rPr>
  </w:style>
  <w:style w:type="paragraph" w:customStyle="1" w:styleId="CM58">
    <w:name w:val="CM58"/>
    <w:basedOn w:val="Default"/>
    <w:next w:val="Default"/>
    <w:uiPriority w:val="99"/>
    <w:qFormat/>
    <w:rsid w:val="00CF2964"/>
    <w:pPr>
      <w:widowControl w:val="0"/>
    </w:pPr>
    <w:rPr>
      <w:rFonts w:eastAsia="Calibri"/>
      <w:color w:val="auto"/>
    </w:rPr>
  </w:style>
  <w:style w:type="paragraph" w:customStyle="1" w:styleId="CM57">
    <w:name w:val="CM57"/>
    <w:basedOn w:val="Default"/>
    <w:next w:val="Default"/>
    <w:uiPriority w:val="99"/>
    <w:qFormat/>
    <w:rsid w:val="00CF2964"/>
    <w:pPr>
      <w:widowControl w:val="0"/>
    </w:pPr>
    <w:rPr>
      <w:rFonts w:eastAsia="Calibri"/>
      <w:color w:val="auto"/>
    </w:rPr>
  </w:style>
  <w:style w:type="paragraph" w:customStyle="1" w:styleId="CM1">
    <w:name w:val="CM1"/>
    <w:basedOn w:val="Default"/>
    <w:next w:val="Default"/>
    <w:uiPriority w:val="99"/>
    <w:qFormat/>
    <w:rsid w:val="00CF2964"/>
    <w:pPr>
      <w:widowControl w:val="0"/>
    </w:pPr>
    <w:rPr>
      <w:rFonts w:eastAsia="Calibri"/>
      <w:color w:val="auto"/>
    </w:rPr>
  </w:style>
  <w:style w:type="paragraph" w:customStyle="1" w:styleId="CM49">
    <w:name w:val="CM49"/>
    <w:basedOn w:val="Default"/>
    <w:next w:val="Default"/>
    <w:uiPriority w:val="99"/>
    <w:qFormat/>
    <w:rsid w:val="00CF2964"/>
    <w:pPr>
      <w:widowControl w:val="0"/>
    </w:pPr>
    <w:rPr>
      <w:rFonts w:eastAsia="Calibri"/>
      <w:color w:val="auto"/>
    </w:rPr>
  </w:style>
  <w:style w:type="paragraph" w:customStyle="1" w:styleId="CM41">
    <w:name w:val="CM41"/>
    <w:basedOn w:val="Default"/>
    <w:next w:val="Default"/>
    <w:uiPriority w:val="99"/>
    <w:qFormat/>
    <w:rsid w:val="00CF2964"/>
    <w:pPr>
      <w:widowControl w:val="0"/>
    </w:pPr>
    <w:rPr>
      <w:rFonts w:eastAsia="Calibri"/>
      <w:color w:val="auto"/>
    </w:rPr>
  </w:style>
  <w:style w:type="paragraph" w:customStyle="1" w:styleId="3rdOrderPara">
    <w:name w:val="3rd Order Para"/>
    <w:basedOn w:val="Default"/>
    <w:next w:val="Default"/>
    <w:qFormat/>
    <w:rsid w:val="00CF2964"/>
    <w:pPr>
      <w:widowControl w:val="0"/>
    </w:pPr>
    <w:rPr>
      <w:rFonts w:eastAsia="Calibri"/>
      <w:color w:val="auto"/>
    </w:rPr>
  </w:style>
  <w:style w:type="paragraph" w:customStyle="1" w:styleId="2ndOrderPara">
    <w:name w:val="2nd Order Para"/>
    <w:basedOn w:val="Default"/>
    <w:next w:val="Default"/>
    <w:qFormat/>
    <w:rsid w:val="00CF2964"/>
    <w:pPr>
      <w:widowControl w:val="0"/>
    </w:pPr>
    <w:rPr>
      <w:rFonts w:eastAsia="Calibri"/>
      <w:color w:val="auto"/>
    </w:rPr>
  </w:style>
  <w:style w:type="paragraph" w:customStyle="1" w:styleId="Normal-SIGN2">
    <w:name w:val="Normal-SIGN2"/>
    <w:basedOn w:val="Default"/>
    <w:next w:val="Default"/>
    <w:qFormat/>
    <w:rsid w:val="00CF2964"/>
    <w:pPr>
      <w:widowControl w:val="0"/>
    </w:pPr>
    <w:rPr>
      <w:rFonts w:eastAsia="Calibri"/>
      <w:color w:val="auto"/>
    </w:rPr>
  </w:style>
  <w:style w:type="paragraph" w:customStyle="1" w:styleId="Normal-SIGN1">
    <w:name w:val="Normal-SIGN1"/>
    <w:basedOn w:val="Default"/>
    <w:next w:val="Default"/>
    <w:uiPriority w:val="99"/>
    <w:qFormat/>
    <w:rsid w:val="00CF2964"/>
    <w:pPr>
      <w:widowControl w:val="0"/>
    </w:pPr>
    <w:rPr>
      <w:rFonts w:eastAsia="Calibri"/>
      <w:color w:val="auto"/>
    </w:rPr>
  </w:style>
  <w:style w:type="paragraph" w:customStyle="1" w:styleId="CM3">
    <w:name w:val="CM3"/>
    <w:basedOn w:val="Default"/>
    <w:next w:val="Default"/>
    <w:uiPriority w:val="99"/>
    <w:qFormat/>
    <w:rsid w:val="00CF2964"/>
    <w:pPr>
      <w:widowControl w:val="0"/>
      <w:spacing w:line="553" w:lineRule="atLeast"/>
    </w:pPr>
    <w:rPr>
      <w:rFonts w:eastAsia="Calibri"/>
      <w:color w:val="auto"/>
    </w:rPr>
  </w:style>
  <w:style w:type="paragraph" w:customStyle="1" w:styleId="CM33">
    <w:name w:val="CM33"/>
    <w:basedOn w:val="Default"/>
    <w:next w:val="Default"/>
    <w:uiPriority w:val="99"/>
    <w:qFormat/>
    <w:rsid w:val="00CF2964"/>
    <w:pPr>
      <w:widowControl w:val="0"/>
    </w:pPr>
    <w:rPr>
      <w:rFonts w:eastAsia="Calibri"/>
      <w:color w:val="auto"/>
    </w:rPr>
  </w:style>
  <w:style w:type="paragraph" w:customStyle="1" w:styleId="CM37">
    <w:name w:val="CM37"/>
    <w:basedOn w:val="Default"/>
    <w:next w:val="Default"/>
    <w:uiPriority w:val="99"/>
    <w:qFormat/>
    <w:rsid w:val="00CF2964"/>
    <w:pPr>
      <w:widowControl w:val="0"/>
    </w:pPr>
    <w:rPr>
      <w:rFonts w:eastAsia="Calibri"/>
      <w:color w:val="auto"/>
    </w:rPr>
  </w:style>
  <w:style w:type="paragraph" w:customStyle="1" w:styleId="CM7">
    <w:name w:val="CM7"/>
    <w:basedOn w:val="Default"/>
    <w:next w:val="Default"/>
    <w:uiPriority w:val="99"/>
    <w:qFormat/>
    <w:rsid w:val="00CF2964"/>
    <w:pPr>
      <w:widowControl w:val="0"/>
      <w:spacing w:line="553" w:lineRule="atLeast"/>
    </w:pPr>
    <w:rPr>
      <w:rFonts w:eastAsia="Calibri"/>
      <w:color w:val="auto"/>
    </w:rPr>
  </w:style>
  <w:style w:type="paragraph" w:customStyle="1" w:styleId="Brief-SecondarySource">
    <w:name w:val="Brief - Secondary Source"/>
    <w:basedOn w:val="Normal"/>
    <w:qFormat/>
    <w:rsid w:val="00CF2964"/>
    <w:rPr>
      <w:rFonts w:eastAsia="Times New Roman"/>
      <w:sz w:val="14"/>
      <w:szCs w:val="20"/>
    </w:rPr>
  </w:style>
  <w:style w:type="paragraph" w:customStyle="1" w:styleId="Brief-Card">
    <w:name w:val="Brief - Card"/>
    <w:basedOn w:val="Normal"/>
    <w:uiPriority w:val="99"/>
    <w:qFormat/>
    <w:rsid w:val="00CF2964"/>
    <w:rPr>
      <w:rFonts w:eastAsia="Times New Roman"/>
    </w:rPr>
  </w:style>
  <w:style w:type="paragraph" w:customStyle="1" w:styleId="Pa2">
    <w:name w:val="Pa2"/>
    <w:basedOn w:val="Default"/>
    <w:next w:val="Default"/>
    <w:uiPriority w:val="99"/>
    <w:qFormat/>
    <w:rsid w:val="00CF2964"/>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CF2964"/>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CF2964"/>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CF2964"/>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CF2964"/>
    <w:pPr>
      <w:widowControl w:val="0"/>
    </w:pPr>
    <w:rPr>
      <w:rFonts w:ascii="Arial Black" w:hAnsi="Arial Black"/>
      <w:color w:val="auto"/>
    </w:rPr>
  </w:style>
  <w:style w:type="paragraph" w:customStyle="1" w:styleId="Cover1">
    <w:name w:val="Cover 1"/>
    <w:basedOn w:val="Normal"/>
    <w:next w:val="Normal"/>
    <w:uiPriority w:val="99"/>
    <w:qFormat/>
    <w:rsid w:val="00CF2964"/>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CF2964"/>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CF2964"/>
    <w:pPr>
      <w:widowControl w:val="0"/>
    </w:pPr>
    <w:rPr>
      <w:color w:val="auto"/>
    </w:rPr>
  </w:style>
  <w:style w:type="paragraph" w:customStyle="1" w:styleId="Pa11">
    <w:name w:val="Pa11"/>
    <w:basedOn w:val="Normal"/>
    <w:next w:val="Normal"/>
    <w:uiPriority w:val="99"/>
    <w:qFormat/>
    <w:rsid w:val="00CF2964"/>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CF2964"/>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CF2964"/>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CF2964"/>
    <w:pPr>
      <w:widowControl w:val="0"/>
    </w:pPr>
    <w:rPr>
      <w:rFonts w:eastAsia="Calibri"/>
      <w:color w:val="auto"/>
    </w:rPr>
  </w:style>
  <w:style w:type="paragraph" w:customStyle="1" w:styleId="CM5">
    <w:name w:val="CM5"/>
    <w:basedOn w:val="Default"/>
    <w:next w:val="Default"/>
    <w:qFormat/>
    <w:rsid w:val="00CF2964"/>
    <w:pPr>
      <w:widowControl w:val="0"/>
      <w:spacing w:line="553" w:lineRule="atLeast"/>
    </w:pPr>
    <w:rPr>
      <w:rFonts w:eastAsia="Calibri"/>
      <w:color w:val="auto"/>
    </w:rPr>
  </w:style>
  <w:style w:type="paragraph" w:customStyle="1" w:styleId="CM28">
    <w:name w:val="CM28"/>
    <w:basedOn w:val="Default"/>
    <w:next w:val="Default"/>
    <w:uiPriority w:val="99"/>
    <w:qFormat/>
    <w:rsid w:val="00CF2964"/>
    <w:pPr>
      <w:widowControl w:val="0"/>
    </w:pPr>
    <w:rPr>
      <w:rFonts w:eastAsia="Calibri"/>
      <w:color w:val="auto"/>
    </w:rPr>
  </w:style>
  <w:style w:type="paragraph" w:customStyle="1" w:styleId="CM8">
    <w:name w:val="CM8"/>
    <w:basedOn w:val="Default"/>
    <w:next w:val="Default"/>
    <w:uiPriority w:val="99"/>
    <w:qFormat/>
    <w:rsid w:val="00CF2964"/>
    <w:pPr>
      <w:widowControl w:val="0"/>
    </w:pPr>
    <w:rPr>
      <w:rFonts w:eastAsia="Calibri"/>
      <w:color w:val="auto"/>
    </w:rPr>
  </w:style>
  <w:style w:type="paragraph" w:customStyle="1" w:styleId="CM6">
    <w:name w:val="CM6"/>
    <w:basedOn w:val="Default"/>
    <w:next w:val="Default"/>
    <w:uiPriority w:val="99"/>
    <w:qFormat/>
    <w:rsid w:val="00CF2964"/>
    <w:pPr>
      <w:widowControl w:val="0"/>
      <w:spacing w:line="553" w:lineRule="atLeast"/>
    </w:pPr>
    <w:rPr>
      <w:rFonts w:eastAsia="Calibri"/>
      <w:color w:val="auto"/>
    </w:rPr>
  </w:style>
  <w:style w:type="paragraph" w:customStyle="1" w:styleId="CM22">
    <w:name w:val="CM22"/>
    <w:basedOn w:val="Default"/>
    <w:next w:val="Default"/>
    <w:uiPriority w:val="99"/>
    <w:qFormat/>
    <w:rsid w:val="00CF2964"/>
    <w:pPr>
      <w:widowControl w:val="0"/>
    </w:pPr>
    <w:rPr>
      <w:rFonts w:eastAsia="Calibri"/>
      <w:color w:val="auto"/>
    </w:rPr>
  </w:style>
  <w:style w:type="paragraph" w:customStyle="1" w:styleId="DoubleUnderlined">
    <w:name w:val="Double Underlined"/>
    <w:basedOn w:val="Heading2"/>
    <w:autoRedefine/>
    <w:uiPriority w:val="99"/>
    <w:qFormat/>
    <w:rsid w:val="00CF2964"/>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CF2964"/>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caps/>
      <w:sz w:val="32"/>
      <w:szCs w:val="20"/>
    </w:rPr>
  </w:style>
  <w:style w:type="paragraph" w:customStyle="1" w:styleId="SmallNormal">
    <w:name w:val="Small Normal"/>
    <w:basedOn w:val="Normal"/>
    <w:uiPriority w:val="99"/>
    <w:qFormat/>
    <w:rsid w:val="00CF2964"/>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CF2964"/>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CF2964"/>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CF2964"/>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CF2964"/>
    <w:pPr>
      <w:keepLines w:val="0"/>
      <w:pageBreakBefore w:val="0"/>
      <w:suppressAutoHyphens/>
      <w:contextualSpacing/>
      <w:jc w:val="left"/>
    </w:pPr>
    <w:rPr>
      <w:rFonts w:eastAsia="Times New Roman" w:cs="Arial"/>
      <w:bCs/>
      <w:iCs/>
      <w:sz w:val="24"/>
      <w:szCs w:val="28"/>
      <w:u w:val="none"/>
    </w:rPr>
  </w:style>
  <w:style w:type="paragraph" w:customStyle="1" w:styleId="subhead">
    <w:name w:val="subhead"/>
    <w:basedOn w:val="Normal"/>
    <w:qFormat/>
    <w:rsid w:val="00CF2964"/>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CF2964"/>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caps/>
      <w:kern w:val="32"/>
      <w:sz w:val="32"/>
    </w:rPr>
  </w:style>
  <w:style w:type="paragraph" w:customStyle="1" w:styleId="StyleStyleHeading110pt10pt">
    <w:name w:val="Style Style Heading 1 + 10 pt + 10 pt"/>
    <w:basedOn w:val="StyleHeading110pt"/>
    <w:uiPriority w:val="99"/>
    <w:qFormat/>
    <w:rsid w:val="00CF2964"/>
  </w:style>
  <w:style w:type="paragraph" w:customStyle="1" w:styleId="StyleUnderliningTimesNewRomanBoldNounderlineKernat16">
    <w:name w:val="Style Underlining + Times New Roman Bold No underline Kern at 16..."/>
    <w:basedOn w:val="Normal"/>
    <w:uiPriority w:val="99"/>
    <w:qFormat/>
    <w:rsid w:val="00CF2964"/>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CF2964"/>
    <w:rPr>
      <w:rFonts w:eastAsia="Times New Roman"/>
      <w:b/>
      <w:bCs/>
      <w:kern w:val="32"/>
      <w:sz w:val="32"/>
      <w:szCs w:val="32"/>
    </w:rPr>
  </w:style>
  <w:style w:type="paragraph" w:customStyle="1" w:styleId="StyleBoldUnderliningKernat16pt">
    <w:name w:val="Style Bold Underlining + Kern at 16 pt"/>
    <w:uiPriority w:val="99"/>
    <w:qFormat/>
    <w:rsid w:val="00CF2964"/>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CF2964"/>
    <w:pPr>
      <w:keepLines w:val="0"/>
      <w:pageBreakBefore w:val="0"/>
      <w:suppressAutoHyphens/>
      <w:contextualSpacing/>
      <w:jc w:val="left"/>
    </w:pPr>
    <w:rPr>
      <w:rFonts w:eastAsia="Times New Roman" w:cs="Arial"/>
      <w:bCs/>
      <w:iCs/>
      <w:sz w:val="22"/>
      <w:szCs w:val="20"/>
      <w:u w:val="none"/>
    </w:rPr>
  </w:style>
  <w:style w:type="paragraph" w:customStyle="1" w:styleId="CardsFont6pt">
    <w:name w:val="Cards + Font: 6 pt"/>
    <w:basedOn w:val="Cards"/>
    <w:link w:val="CardsFont6ptChar1"/>
    <w:autoRedefine/>
    <w:qFormat/>
    <w:rsid w:val="00CF2964"/>
    <w:pPr>
      <w:spacing w:line="256" w:lineRule="auto"/>
      <w:ind w:left="0" w:right="0"/>
      <w:jc w:val="left"/>
    </w:pPr>
    <w:rPr>
      <w:sz w:val="12"/>
      <w:szCs w:val="24"/>
    </w:rPr>
  </w:style>
  <w:style w:type="paragraph" w:customStyle="1" w:styleId="TxBr6p1">
    <w:name w:val="TxBr_6p1"/>
    <w:basedOn w:val="Normal"/>
    <w:uiPriority w:val="99"/>
    <w:qFormat/>
    <w:rsid w:val="00CF2964"/>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CF2964"/>
    <w:pPr>
      <w:ind w:left="400"/>
    </w:pPr>
    <w:rPr>
      <w:rFonts w:eastAsia="Times New Roman"/>
      <w:szCs w:val="20"/>
    </w:rPr>
  </w:style>
  <w:style w:type="paragraph" w:customStyle="1" w:styleId="Paste">
    <w:name w:val="Paste"/>
    <w:basedOn w:val="Normal"/>
    <w:qFormat/>
    <w:rsid w:val="00CF2964"/>
    <w:rPr>
      <w:rFonts w:ascii="Arial Narrow" w:eastAsia="Times New Roman" w:hAnsi="Arial Narrow"/>
      <w:sz w:val="16"/>
      <w:szCs w:val="20"/>
      <w:lang w:val="x-none" w:eastAsia="x-none"/>
    </w:rPr>
  </w:style>
  <w:style w:type="character" w:customStyle="1" w:styleId="UnderlineStyleChar">
    <w:name w:val="Underline Style Char"/>
    <w:link w:val="UnderlineStyle0"/>
    <w:locked/>
    <w:rsid w:val="00CF2964"/>
    <w:rPr>
      <w:rFonts w:ascii="Georgia" w:eastAsia="Times New Roman" w:hAnsi="Georgia"/>
      <w:b/>
      <w:u w:val="single"/>
    </w:rPr>
  </w:style>
  <w:style w:type="paragraph" w:customStyle="1" w:styleId="UnderlineStyle0">
    <w:name w:val="Underline Style"/>
    <w:basedOn w:val="Normal"/>
    <w:link w:val="UnderlineStyleChar"/>
    <w:qFormat/>
    <w:rsid w:val="00CF2964"/>
    <w:rPr>
      <w:rFonts w:ascii="Georgia" w:eastAsia="Times New Roman" w:hAnsi="Georgia" w:cstheme="minorBidi"/>
      <w:b/>
      <w:u w:val="single"/>
    </w:rPr>
  </w:style>
  <w:style w:type="paragraph" w:customStyle="1" w:styleId="Normalization">
    <w:name w:val="Normalization"/>
    <w:basedOn w:val="Normal"/>
    <w:uiPriority w:val="99"/>
    <w:qFormat/>
    <w:rsid w:val="00CF2964"/>
    <w:rPr>
      <w:rFonts w:eastAsia="Times New Roman"/>
      <w:sz w:val="18"/>
    </w:rPr>
  </w:style>
  <w:style w:type="paragraph" w:customStyle="1" w:styleId="BreifTitle">
    <w:name w:val="Breif Title"/>
    <w:basedOn w:val="Normal"/>
    <w:autoRedefine/>
    <w:uiPriority w:val="99"/>
    <w:qFormat/>
    <w:rsid w:val="00CF2964"/>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CF2964"/>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CF2964"/>
    <w:pPr>
      <w:spacing w:before="0" w:after="0"/>
      <w:jc w:val="center"/>
      <w:outlineLvl w:val="0"/>
    </w:pPr>
    <w:rPr>
      <w:sz w:val="32"/>
      <w:szCs w:val="32"/>
      <w:lang w:bidi="ar-SA"/>
    </w:rPr>
  </w:style>
  <w:style w:type="paragraph" w:customStyle="1" w:styleId="Tagandcite">
    <w:name w:val="Tag and cite"/>
    <w:basedOn w:val="Normal"/>
    <w:autoRedefine/>
    <w:uiPriority w:val="99"/>
    <w:qFormat/>
    <w:rsid w:val="00CF2964"/>
    <w:rPr>
      <w:rFonts w:eastAsia="Times New Roman"/>
      <w:color w:val="333333"/>
    </w:rPr>
  </w:style>
  <w:style w:type="paragraph" w:customStyle="1" w:styleId="StyleTagandCiteFranklinGothicDemi">
    <w:name w:val="Style Tag and Cite + Franklin Gothic Demi"/>
    <w:basedOn w:val="Normal"/>
    <w:autoRedefine/>
    <w:uiPriority w:val="99"/>
    <w:qFormat/>
    <w:rsid w:val="00CF2964"/>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CF2964"/>
    <w:rPr>
      <w:bCs/>
    </w:rPr>
  </w:style>
  <w:style w:type="paragraph" w:customStyle="1" w:styleId="tagCharCharCharCharCharCharChar">
    <w:name w:val="tag Char Char Char Char Char Char Char"/>
    <w:basedOn w:val="Normal"/>
    <w:uiPriority w:val="99"/>
    <w:qFormat/>
    <w:rsid w:val="00CF2964"/>
    <w:rPr>
      <w:rFonts w:eastAsia="Times New Roman"/>
      <w:b/>
      <w:sz w:val="24"/>
      <w:szCs w:val="20"/>
    </w:rPr>
  </w:style>
  <w:style w:type="paragraph" w:customStyle="1" w:styleId="title-bold-medium">
    <w:name w:val="title-bold-medium"/>
    <w:basedOn w:val="Normal"/>
    <w:uiPriority w:val="99"/>
    <w:qFormat/>
    <w:rsid w:val="00CF2964"/>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CF2964"/>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CF2964"/>
    <w:rPr>
      <w:rFonts w:ascii="Arial Narrow" w:eastAsia="Times New Roman" w:hAnsi="Arial Narrow"/>
      <w:b/>
      <w:sz w:val="24"/>
    </w:rPr>
  </w:style>
  <w:style w:type="paragraph" w:customStyle="1" w:styleId="BLOCKTITLE1">
    <w:name w:val="BLOCK TITLE"/>
    <w:basedOn w:val="Heading1"/>
    <w:uiPriority w:val="99"/>
    <w:qFormat/>
    <w:rsid w:val="00CF2964"/>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caps/>
      <w:kern w:val="32"/>
      <w:sz w:val="32"/>
    </w:rPr>
  </w:style>
  <w:style w:type="paragraph" w:customStyle="1" w:styleId="shellscontentions">
    <w:name w:val="shells/contentions"/>
    <w:basedOn w:val="TagCite"/>
    <w:uiPriority w:val="99"/>
    <w:qFormat/>
    <w:rsid w:val="00CF2964"/>
    <w:pPr>
      <w:widowControl w:val="0"/>
      <w:autoSpaceDE w:val="0"/>
      <w:autoSpaceDN w:val="0"/>
      <w:adjustRightInd w:val="0"/>
    </w:pPr>
    <w:rPr>
      <w:sz w:val="24"/>
      <w:szCs w:val="20"/>
    </w:rPr>
  </w:style>
  <w:style w:type="paragraph" w:customStyle="1" w:styleId="BriefTitle1">
    <w:name w:val="Brief Title 1"/>
    <w:basedOn w:val="Normal"/>
    <w:uiPriority w:val="99"/>
    <w:qFormat/>
    <w:rsid w:val="00CF2964"/>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CF2964"/>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CF2964"/>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CF2964"/>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CF2964"/>
    <w:pPr>
      <w:spacing w:before="100" w:beforeAutospacing="1" w:after="100" w:afterAutospacing="1"/>
    </w:pPr>
    <w:rPr>
      <w:rFonts w:eastAsia="Times New Roman"/>
    </w:rPr>
  </w:style>
  <w:style w:type="paragraph" w:customStyle="1" w:styleId="ToRead">
    <w:name w:val="To Read"/>
    <w:basedOn w:val="Normal"/>
    <w:uiPriority w:val="99"/>
    <w:qFormat/>
    <w:rsid w:val="00CF2964"/>
    <w:pPr>
      <w:ind w:left="720"/>
    </w:pPr>
    <w:rPr>
      <w:rFonts w:ascii="Verdana" w:eastAsia="Times New Roman" w:hAnsi="Verdana"/>
      <w:b/>
      <w:u w:val="single"/>
    </w:rPr>
  </w:style>
  <w:style w:type="paragraph" w:customStyle="1" w:styleId="Style1">
    <w:name w:val="Style 1"/>
    <w:basedOn w:val="Normal"/>
    <w:uiPriority w:val="99"/>
    <w:qFormat/>
    <w:rsid w:val="00CF2964"/>
    <w:pPr>
      <w:widowControl w:val="0"/>
      <w:ind w:firstLine="216"/>
    </w:pPr>
    <w:rPr>
      <w:rFonts w:eastAsia="Times New Roman"/>
      <w:noProof/>
      <w:color w:val="000000"/>
      <w:szCs w:val="20"/>
    </w:rPr>
  </w:style>
  <w:style w:type="paragraph" w:customStyle="1" w:styleId="Style40">
    <w:name w:val="Style 4"/>
    <w:basedOn w:val="Normal"/>
    <w:uiPriority w:val="99"/>
    <w:qFormat/>
    <w:rsid w:val="00CF2964"/>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CF2964"/>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CF2964"/>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CF2964"/>
    <w:pPr>
      <w:ind w:left="1660"/>
    </w:pPr>
  </w:style>
  <w:style w:type="paragraph" w:customStyle="1" w:styleId="PageNumber1">
    <w:name w:val="Page Number1"/>
    <w:basedOn w:val="Normal"/>
    <w:next w:val="Normal"/>
    <w:uiPriority w:val="99"/>
    <w:qFormat/>
    <w:rsid w:val="00CF2964"/>
    <w:rPr>
      <w:rFonts w:eastAsia="Times New Roman"/>
    </w:rPr>
  </w:style>
  <w:style w:type="paragraph" w:customStyle="1" w:styleId="Card1">
    <w:name w:val="Card1"/>
    <w:uiPriority w:val="99"/>
    <w:qFormat/>
    <w:rsid w:val="00CF2964"/>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CF2964"/>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CF2964"/>
    <w:pPr>
      <w:ind w:left="288" w:right="288"/>
    </w:pPr>
    <w:rPr>
      <w:rFonts w:eastAsia="Times New Roman"/>
    </w:rPr>
  </w:style>
  <w:style w:type="paragraph" w:customStyle="1" w:styleId="CaseListNormal">
    <w:name w:val="Case List Normal"/>
    <w:basedOn w:val="Normal"/>
    <w:uiPriority w:val="99"/>
    <w:qFormat/>
    <w:rsid w:val="00CF2964"/>
    <w:rPr>
      <w:rFonts w:ascii="Times" w:eastAsia="Times New Roman" w:hAnsi="Times"/>
      <w:szCs w:val="26"/>
    </w:rPr>
  </w:style>
  <w:style w:type="paragraph" w:customStyle="1" w:styleId="Body">
    <w:name w:val="Body"/>
    <w:basedOn w:val="Normal"/>
    <w:uiPriority w:val="99"/>
    <w:qFormat/>
    <w:rsid w:val="00CF2964"/>
    <w:pPr>
      <w:outlineLvl w:val="3"/>
    </w:pPr>
    <w:rPr>
      <w:rFonts w:eastAsia="Times New Roman"/>
      <w:szCs w:val="20"/>
    </w:rPr>
  </w:style>
  <w:style w:type="paragraph" w:customStyle="1" w:styleId="3text">
    <w:name w:val="3text"/>
    <w:basedOn w:val="Normal"/>
    <w:uiPriority w:val="99"/>
    <w:qFormat/>
    <w:rsid w:val="00CF2964"/>
    <w:pPr>
      <w:spacing w:before="100" w:beforeAutospacing="1" w:after="100" w:afterAutospacing="1"/>
    </w:pPr>
    <w:rPr>
      <w:rFonts w:eastAsia="Times New Roman"/>
      <w:sz w:val="24"/>
    </w:rPr>
  </w:style>
  <w:style w:type="paragraph" w:customStyle="1" w:styleId="TimesNewRoman12">
    <w:name w:val="TimesNewRoman12"/>
    <w:uiPriority w:val="99"/>
    <w:qFormat/>
    <w:rsid w:val="00CF2964"/>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CF2964"/>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CF2964"/>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CF2964"/>
    <w:rPr>
      <w:rFonts w:eastAsia="Times New Roman"/>
      <w:color w:val="000000"/>
      <w:sz w:val="18"/>
    </w:rPr>
  </w:style>
  <w:style w:type="paragraph" w:customStyle="1" w:styleId="text1">
    <w:name w:val="text1"/>
    <w:basedOn w:val="Normal"/>
    <w:autoRedefine/>
    <w:uiPriority w:val="99"/>
    <w:qFormat/>
    <w:rsid w:val="00CF2964"/>
    <w:rPr>
      <w:rFonts w:eastAsia="Times New Roman"/>
      <w:szCs w:val="20"/>
    </w:rPr>
  </w:style>
  <w:style w:type="paragraph" w:customStyle="1" w:styleId="RepeatBlockHeading">
    <w:name w:val="Repeat Block Heading"/>
    <w:basedOn w:val="Normal"/>
    <w:autoRedefine/>
    <w:uiPriority w:val="99"/>
    <w:qFormat/>
    <w:rsid w:val="00CF2964"/>
    <w:pPr>
      <w:jc w:val="center"/>
    </w:pPr>
    <w:rPr>
      <w:rFonts w:eastAsia="Times New Roman"/>
      <w:b/>
      <w:smallCaps/>
      <w:color w:val="000000"/>
      <w:sz w:val="24"/>
      <w:u w:val="thick"/>
    </w:rPr>
  </w:style>
  <w:style w:type="paragraph" w:customStyle="1" w:styleId="story-headline">
    <w:name w:val="story-headline"/>
    <w:basedOn w:val="Normal"/>
    <w:uiPriority w:val="99"/>
    <w:qFormat/>
    <w:rsid w:val="00CF2964"/>
    <w:pPr>
      <w:spacing w:before="72" w:after="72"/>
    </w:pPr>
    <w:rPr>
      <w:rFonts w:eastAsia="Times New Roman"/>
      <w:b/>
      <w:bCs/>
      <w:sz w:val="26"/>
      <w:szCs w:val="26"/>
    </w:rPr>
  </w:style>
  <w:style w:type="paragraph" w:customStyle="1" w:styleId="story-body">
    <w:name w:val="story-body"/>
    <w:basedOn w:val="Normal"/>
    <w:uiPriority w:val="99"/>
    <w:qFormat/>
    <w:rsid w:val="00CF2964"/>
    <w:pPr>
      <w:spacing w:before="100" w:beforeAutospacing="1" w:after="100" w:afterAutospacing="1"/>
    </w:pPr>
    <w:rPr>
      <w:rFonts w:eastAsia="Times New Roman"/>
    </w:rPr>
  </w:style>
  <w:style w:type="paragraph" w:customStyle="1" w:styleId="story-dateline">
    <w:name w:val="story-dateline"/>
    <w:basedOn w:val="Normal"/>
    <w:uiPriority w:val="99"/>
    <w:qFormat/>
    <w:rsid w:val="00CF2964"/>
    <w:rPr>
      <w:rFonts w:eastAsia="Times New Roman"/>
      <w:b/>
      <w:bCs/>
    </w:rPr>
  </w:style>
  <w:style w:type="paragraph" w:customStyle="1" w:styleId="TextofCards">
    <w:name w:val="Text of Cards"/>
    <w:basedOn w:val="Normal"/>
    <w:uiPriority w:val="99"/>
    <w:qFormat/>
    <w:rsid w:val="00CF2964"/>
    <w:rPr>
      <w:rFonts w:eastAsia="Times New Roman"/>
      <w:color w:val="000000"/>
      <w:spacing w:val="6"/>
      <w:szCs w:val="23"/>
    </w:rPr>
  </w:style>
  <w:style w:type="paragraph" w:customStyle="1" w:styleId="Corpotesto">
    <w:name w:val="Corpo testo"/>
    <w:basedOn w:val="Normal"/>
    <w:uiPriority w:val="99"/>
    <w:qFormat/>
    <w:rsid w:val="00CF2964"/>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CF2964"/>
    <w:pPr>
      <w:keepLines w:val="0"/>
      <w:pageBreakBefore w:val="0"/>
      <w:widowControl w:val="0"/>
      <w:suppressAutoHyphens/>
      <w:contextualSpacing/>
      <w:jc w:val="left"/>
    </w:pPr>
    <w:rPr>
      <w:rFonts w:eastAsia="Times New Roman" w:cs="Arial"/>
      <w:sz w:val="32"/>
      <w:szCs w:val="16"/>
      <w:u w:val="none"/>
    </w:rPr>
  </w:style>
  <w:style w:type="paragraph" w:customStyle="1" w:styleId="tagCharChar1Char">
    <w:name w:val="tag Char Char1 Char"/>
    <w:uiPriority w:val="99"/>
    <w:qFormat/>
    <w:rsid w:val="00CF2964"/>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CF2964"/>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CF2964"/>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CF2964"/>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CF2964"/>
    <w:rPr>
      <w:rFonts w:ascii="Arial" w:hAnsi="Arial"/>
      <w:b w:val="0"/>
      <w:caps w:val="0"/>
      <w:sz w:val="20"/>
    </w:rPr>
  </w:style>
  <w:style w:type="paragraph" w:customStyle="1" w:styleId="ProjectTitleLine">
    <w:name w:val="Project Title Line"/>
    <w:basedOn w:val="Normal"/>
    <w:next w:val="Normal"/>
    <w:autoRedefine/>
    <w:uiPriority w:val="99"/>
    <w:qFormat/>
    <w:rsid w:val="00CF2964"/>
    <w:pPr>
      <w:jc w:val="center"/>
    </w:pPr>
    <w:rPr>
      <w:rFonts w:eastAsia="Times New Roman"/>
      <w:caps/>
      <w:szCs w:val="20"/>
    </w:rPr>
  </w:style>
  <w:style w:type="paragraph" w:customStyle="1" w:styleId="LanguageStrike">
    <w:name w:val="Language Strike"/>
    <w:basedOn w:val="Normal"/>
    <w:next w:val="Normal"/>
    <w:uiPriority w:val="99"/>
    <w:qFormat/>
    <w:rsid w:val="00CF2964"/>
    <w:rPr>
      <w:rFonts w:ascii="Arial Narrow" w:eastAsia="Times New Roman" w:hAnsi="Arial Narrow"/>
      <w:strike/>
    </w:rPr>
  </w:style>
  <w:style w:type="paragraph" w:customStyle="1" w:styleId="NormalVerdana">
    <w:name w:val="Normal + Verdana"/>
    <w:aliases w:val="10 pt,White,Normal + Arial"/>
    <w:basedOn w:val="Normal"/>
    <w:uiPriority w:val="99"/>
    <w:qFormat/>
    <w:rsid w:val="00CF2964"/>
    <w:rPr>
      <w:rFonts w:eastAsia="Times New Roman"/>
      <w:szCs w:val="20"/>
      <w:u w:val="single"/>
    </w:rPr>
  </w:style>
  <w:style w:type="paragraph" w:customStyle="1" w:styleId="Normal10pt">
    <w:name w:val="Normal + 10 pt"/>
    <w:basedOn w:val="Normal"/>
    <w:uiPriority w:val="99"/>
    <w:qFormat/>
    <w:rsid w:val="00CF2964"/>
    <w:rPr>
      <w:rFonts w:eastAsia="Times New Roman"/>
      <w:szCs w:val="20"/>
    </w:rPr>
  </w:style>
  <w:style w:type="paragraph" w:customStyle="1" w:styleId="cardChar1Char">
    <w:name w:val="card Char1 Char"/>
    <w:basedOn w:val="Normal"/>
    <w:uiPriority w:val="99"/>
    <w:qFormat/>
    <w:rsid w:val="00CF2964"/>
    <w:pPr>
      <w:ind w:left="288" w:right="288"/>
    </w:pPr>
    <w:rPr>
      <w:rFonts w:eastAsia="Times New Roman"/>
      <w:szCs w:val="20"/>
    </w:rPr>
  </w:style>
  <w:style w:type="paragraph" w:customStyle="1" w:styleId="CM12">
    <w:name w:val="CM12"/>
    <w:basedOn w:val="Default"/>
    <w:next w:val="Default"/>
    <w:uiPriority w:val="99"/>
    <w:qFormat/>
    <w:rsid w:val="00CF2964"/>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CF2964"/>
    <w:pPr>
      <w:widowControl w:val="0"/>
      <w:spacing w:after="480"/>
    </w:pPr>
    <w:rPr>
      <w:rFonts w:ascii="Granjon LT Std" w:hAnsi="Granjon LT Std"/>
      <w:color w:val="auto"/>
    </w:rPr>
  </w:style>
  <w:style w:type="paragraph" w:customStyle="1" w:styleId="CM10">
    <w:name w:val="CM10"/>
    <w:basedOn w:val="Default"/>
    <w:next w:val="Default"/>
    <w:uiPriority w:val="99"/>
    <w:qFormat/>
    <w:rsid w:val="00CF2964"/>
    <w:pPr>
      <w:widowControl w:val="0"/>
      <w:spacing w:line="320" w:lineRule="atLeast"/>
    </w:pPr>
    <w:rPr>
      <w:rFonts w:ascii="Granjon LT Std" w:hAnsi="Granjon LT Std"/>
      <w:color w:val="auto"/>
    </w:rPr>
  </w:style>
  <w:style w:type="paragraph" w:customStyle="1" w:styleId="bold">
    <w:name w:val="bold"/>
    <w:basedOn w:val="Normal"/>
    <w:uiPriority w:val="99"/>
    <w:qFormat/>
    <w:rsid w:val="00CF2964"/>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CF2964"/>
    <w:rPr>
      <w:rFonts w:ascii="Arial Narrow" w:eastAsia="Times New Roman" w:hAnsi="Arial Narrow"/>
      <w:strike/>
      <w:szCs w:val="20"/>
    </w:rPr>
  </w:style>
  <w:style w:type="paragraph" w:customStyle="1" w:styleId="textbodyblack">
    <w:name w:val="textbodyblack"/>
    <w:basedOn w:val="Normal"/>
    <w:uiPriority w:val="99"/>
    <w:qFormat/>
    <w:rsid w:val="00CF2964"/>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CF2964"/>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emboss/>
      <w:color w:val="000000"/>
      <w:sz w:val="48"/>
      <w:szCs w:val="48"/>
    </w:rPr>
  </w:style>
  <w:style w:type="paragraph" w:customStyle="1" w:styleId="CardTagandCite">
    <w:name w:val="Card Tag and Cite"/>
    <w:basedOn w:val="Normal"/>
    <w:next w:val="Normal"/>
    <w:qFormat/>
    <w:rsid w:val="00CF296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CF296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CF2964"/>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CF2964"/>
    <w:rPr>
      <w:rFonts w:ascii="Georgia" w:eastAsia="Times New Roman" w:hAnsi="Georgia"/>
      <w:b/>
      <w:bCs/>
      <w:szCs w:val="16"/>
      <w:u w:val="single"/>
    </w:rPr>
  </w:style>
  <w:style w:type="paragraph" w:customStyle="1" w:styleId="CiteCorrected">
    <w:name w:val="Cite Corrected"/>
    <w:basedOn w:val="Normal"/>
    <w:link w:val="CiteCorrectedChar"/>
    <w:qFormat/>
    <w:rsid w:val="00CF2964"/>
    <w:rPr>
      <w:rFonts w:ascii="Georgia" w:eastAsia="Times New Roman" w:hAnsi="Georgia" w:cstheme="minorBidi"/>
      <w:b/>
      <w:bCs/>
      <w:szCs w:val="16"/>
      <w:u w:val="single"/>
    </w:rPr>
  </w:style>
  <w:style w:type="paragraph" w:customStyle="1" w:styleId="CardText2">
    <w:name w:val="Card Text 2"/>
    <w:basedOn w:val="CardText10"/>
    <w:link w:val="CardText2Char"/>
    <w:qFormat/>
    <w:rsid w:val="00CF2964"/>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cstheme="minorBidi"/>
      <w:b/>
      <w:sz w:val="22"/>
    </w:rPr>
  </w:style>
  <w:style w:type="paragraph" w:customStyle="1" w:styleId="StyleLeft02">
    <w:name w:val="Style Left:  0.2&quot;"/>
    <w:basedOn w:val="Normal"/>
    <w:uiPriority w:val="99"/>
    <w:qFormat/>
    <w:rsid w:val="00CF2964"/>
    <w:pPr>
      <w:ind w:left="288"/>
    </w:pPr>
    <w:rPr>
      <w:rFonts w:eastAsia="SimSun"/>
      <w:szCs w:val="20"/>
      <w:lang w:eastAsia="zh-CN"/>
    </w:rPr>
  </w:style>
  <w:style w:type="paragraph" w:customStyle="1" w:styleId="story-body-text">
    <w:name w:val="story-body-text"/>
    <w:basedOn w:val="Normal"/>
    <w:uiPriority w:val="99"/>
    <w:qFormat/>
    <w:rsid w:val="00CF2964"/>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CF2964"/>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CF2964"/>
    <w:rPr>
      <w:u w:val="single"/>
    </w:rPr>
  </w:style>
  <w:style w:type="paragraph" w:customStyle="1" w:styleId="StyleCardText11ptUnderline">
    <w:name w:val="Style Card Text + 11 pt Underline"/>
    <w:link w:val="StyleCardText11ptUnderlineChar"/>
    <w:qFormat/>
    <w:rsid w:val="00CF2964"/>
    <w:pPr>
      <w:spacing w:line="254" w:lineRule="auto"/>
    </w:pPr>
    <w:rPr>
      <w:u w:val="single"/>
    </w:rPr>
  </w:style>
  <w:style w:type="character" w:customStyle="1" w:styleId="StyleMinimizedText11ptChar">
    <w:name w:val="Style Minimized Text + 11 pt Char"/>
    <w:basedOn w:val="DefaultParagraphFont"/>
    <w:link w:val="StyleMinimizedText11pt"/>
    <w:locked/>
    <w:rsid w:val="00CF2964"/>
    <w:rPr>
      <w:rFonts w:ascii="Georgia" w:hAnsi="Georgia"/>
      <w:sz w:val="16"/>
    </w:rPr>
  </w:style>
  <w:style w:type="paragraph" w:customStyle="1" w:styleId="StyleMinimizedText11pt">
    <w:name w:val="Style Minimized Text + 11 pt"/>
    <w:basedOn w:val="Normal"/>
    <w:link w:val="StyleMinimizedText11ptChar"/>
    <w:qFormat/>
    <w:rsid w:val="00CF2964"/>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CF2964"/>
    <w:rPr>
      <w:rFonts w:ascii="Georgia" w:hAnsi="Georgia"/>
      <w:sz w:val="16"/>
    </w:rPr>
  </w:style>
  <w:style w:type="paragraph" w:customStyle="1" w:styleId="StyleMinimizedText11pt1">
    <w:name w:val="Style Minimized Text + 11 pt1"/>
    <w:basedOn w:val="Normal"/>
    <w:link w:val="StyleMinimizedText11pt1Char"/>
    <w:qFormat/>
    <w:rsid w:val="00CF2964"/>
    <w:rPr>
      <w:rFonts w:ascii="Georgia" w:hAnsi="Georgia" w:cstheme="minorBidi"/>
      <w:sz w:val="16"/>
    </w:rPr>
  </w:style>
  <w:style w:type="character" w:customStyle="1" w:styleId="Debate-CardSmalltextF2Char">
    <w:name w:val="Debate- Card Small text F2 Char"/>
    <w:link w:val="Debate-CardSmalltextF2"/>
    <w:locked/>
    <w:rsid w:val="00CF2964"/>
    <w:rPr>
      <w:rFonts w:ascii="Arial Narrow" w:hAnsi="Arial Narrow"/>
      <w:sz w:val="16"/>
    </w:rPr>
  </w:style>
  <w:style w:type="paragraph" w:customStyle="1" w:styleId="Debate-CardSmalltextF2">
    <w:name w:val="Debate- Card Small text F2"/>
    <w:basedOn w:val="Normal"/>
    <w:next w:val="Normal"/>
    <w:link w:val="Debate-CardSmalltextF2Char"/>
    <w:qFormat/>
    <w:rsid w:val="00CF2964"/>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CF2964"/>
    <w:rPr>
      <w:rFonts w:ascii="Arial Narrow" w:hAnsi="Arial Narrow"/>
      <w:b/>
      <w:sz w:val="18"/>
      <w:u w:val="single"/>
    </w:rPr>
  </w:style>
  <w:style w:type="paragraph" w:customStyle="1" w:styleId="Debate-EmphasizedText-F5">
    <w:name w:val="Debate- Emphasized Text- F5"/>
    <w:basedOn w:val="Normal"/>
    <w:link w:val="Debate-EmphasizedText-F5Char"/>
    <w:qFormat/>
    <w:rsid w:val="00CF2964"/>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CF2964"/>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CF2964"/>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CF2964"/>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CF2964"/>
    <w:rPr>
      <w:rFonts w:eastAsia="Times New Roman" w:cs="Calibri"/>
      <w:sz w:val="16"/>
    </w:rPr>
  </w:style>
  <w:style w:type="character" w:customStyle="1" w:styleId="CardStyleChar">
    <w:name w:val="Card Style Char"/>
    <w:link w:val="CardStyle"/>
    <w:locked/>
    <w:rsid w:val="00CF2964"/>
    <w:rPr>
      <w:rFonts w:ascii="Times New Roman" w:eastAsia="Times New Roman" w:hAnsi="Times New Roman" w:cs="Times New Roman"/>
      <w:szCs w:val="24"/>
    </w:rPr>
  </w:style>
  <w:style w:type="paragraph" w:customStyle="1" w:styleId="emactive">
    <w:name w:val="emactive"/>
    <w:basedOn w:val="Normal"/>
    <w:uiPriority w:val="99"/>
    <w:qFormat/>
    <w:rsid w:val="00CF2964"/>
    <w:pPr>
      <w:spacing w:before="100" w:beforeAutospacing="1" w:after="100" w:afterAutospacing="1"/>
    </w:pPr>
    <w:rPr>
      <w:rFonts w:eastAsia="Times New Roman"/>
      <w:sz w:val="24"/>
    </w:rPr>
  </w:style>
  <w:style w:type="paragraph" w:customStyle="1" w:styleId="emready">
    <w:name w:val="emready"/>
    <w:basedOn w:val="Normal"/>
    <w:uiPriority w:val="99"/>
    <w:qFormat/>
    <w:rsid w:val="00CF2964"/>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CF2964"/>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CF2964"/>
    <w:rPr>
      <w:rFonts w:ascii="Georgia" w:eastAsia="Times New Roman" w:hAnsi="Georgia"/>
      <w:b/>
      <w:u w:val="single"/>
    </w:rPr>
  </w:style>
  <w:style w:type="character" w:customStyle="1" w:styleId="CardHighlightChar">
    <w:name w:val="Card Highlight Char"/>
    <w:link w:val="CardHighlight"/>
    <w:locked/>
    <w:rsid w:val="00CF2964"/>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CF2964"/>
    <w:pPr>
      <w:shd w:val="clear" w:color="auto" w:fill="66FFFF"/>
    </w:pPr>
    <w:rPr>
      <w:rFonts w:ascii="Calibri" w:eastAsia="Calibri" w:hAnsi="Calibri" w:cs="Calibri"/>
      <w:u w:val="single"/>
    </w:rPr>
  </w:style>
  <w:style w:type="character" w:customStyle="1" w:styleId="BlockHeaderHiddenChar">
    <w:name w:val="Block Header Hidden Char"/>
    <w:link w:val="BlockHeaderHidden"/>
    <w:locked/>
    <w:rsid w:val="00CF2964"/>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CF2964"/>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CF2964"/>
    <w:pPr>
      <w:spacing w:before="100" w:beforeAutospacing="1" w:after="100" w:afterAutospacing="1"/>
    </w:pPr>
    <w:rPr>
      <w:rFonts w:eastAsia="Times New Roman"/>
      <w:sz w:val="24"/>
    </w:rPr>
  </w:style>
  <w:style w:type="paragraph" w:customStyle="1" w:styleId="norma">
    <w:name w:val="norma"/>
    <w:basedOn w:val="Heading3"/>
    <w:uiPriority w:val="99"/>
    <w:qFormat/>
    <w:rsid w:val="00CF2964"/>
    <w:rPr>
      <w:rFonts w:eastAsia="MS Gothic" w:cs="Arial"/>
      <w:bCs/>
      <w:sz w:val="24"/>
    </w:rPr>
  </w:style>
  <w:style w:type="paragraph" w:customStyle="1" w:styleId="nromal">
    <w:name w:val="nromal"/>
    <w:basedOn w:val="Normal"/>
    <w:uiPriority w:val="99"/>
    <w:qFormat/>
    <w:rsid w:val="00CF2964"/>
    <w:pPr>
      <w:keepNext/>
      <w:keepLines/>
      <w:spacing w:before="200"/>
      <w:outlineLvl w:val="3"/>
    </w:pPr>
    <w:rPr>
      <w:rFonts w:eastAsia="Times New Roman" w:cs="Cambria"/>
      <w:b/>
      <w:iCs/>
    </w:rPr>
  </w:style>
  <w:style w:type="paragraph" w:customStyle="1" w:styleId="natural">
    <w:name w:val="natural"/>
    <w:basedOn w:val="Normal"/>
    <w:uiPriority w:val="99"/>
    <w:qFormat/>
    <w:rsid w:val="00CF2964"/>
    <w:pPr>
      <w:keepNext/>
      <w:keepLines/>
      <w:spacing w:before="200"/>
      <w:outlineLvl w:val="3"/>
    </w:pPr>
    <w:rPr>
      <w:rFonts w:eastAsia="Times New Roman"/>
      <w:b/>
      <w:iCs/>
    </w:rPr>
  </w:style>
  <w:style w:type="paragraph" w:customStyle="1" w:styleId="nroaml">
    <w:name w:val="nroaml"/>
    <w:basedOn w:val="Normal"/>
    <w:uiPriority w:val="99"/>
    <w:qFormat/>
    <w:rsid w:val="00CF2964"/>
    <w:pPr>
      <w:keepNext/>
      <w:keepLines/>
      <w:spacing w:before="200"/>
      <w:outlineLvl w:val="3"/>
    </w:pPr>
    <w:rPr>
      <w:rFonts w:eastAsia="Times New Roman"/>
      <w:b/>
      <w:iCs/>
    </w:rPr>
  </w:style>
  <w:style w:type="paragraph" w:customStyle="1" w:styleId="noraml">
    <w:name w:val="noraml"/>
    <w:basedOn w:val="Normal"/>
    <w:uiPriority w:val="99"/>
    <w:qFormat/>
    <w:rsid w:val="00CF2964"/>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CF2964"/>
    <w:rPr>
      <w:rFonts w:ascii="Georgia" w:eastAsia="Calibri" w:hAnsi="Georgia"/>
      <w:sz w:val="16"/>
      <w:szCs w:val="16"/>
    </w:rPr>
  </w:style>
  <w:style w:type="paragraph" w:customStyle="1" w:styleId="SmallSizeParagraph">
    <w:name w:val="Small Size Paragraph"/>
    <w:basedOn w:val="Normal"/>
    <w:link w:val="SmallSizeParagraphChar"/>
    <w:qFormat/>
    <w:rsid w:val="00CF2964"/>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CF2964"/>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CF2964"/>
    <w:pPr>
      <w:pBdr>
        <w:top w:val="single" w:sz="4" w:space="0" w:color="auto"/>
        <w:left w:val="single" w:sz="4" w:space="0" w:color="auto"/>
        <w:bottom w:val="single" w:sz="4" w:space="0" w:color="auto"/>
        <w:right w:val="single" w:sz="4" w:space="0" w:color="auto"/>
      </w:pBdr>
    </w:pPr>
    <w:rPr>
      <w:rFonts w:ascii="Georgia" w:eastAsiaTheme="minorHAnsi" w:hAnsi="Georgia" w:cstheme="minorBidi"/>
      <w:b/>
      <w:bCs/>
      <w:szCs w:val="22"/>
      <w:bdr w:val="single" w:sz="4" w:space="0" w:color="auto" w:frame="1"/>
    </w:rPr>
  </w:style>
  <w:style w:type="character" w:customStyle="1" w:styleId="LanguageEditingChar">
    <w:name w:val="Language Editing Char"/>
    <w:link w:val="LanguageEditing"/>
    <w:locked/>
    <w:rsid w:val="00CF2964"/>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CF2964"/>
    <w:rPr>
      <w:rFonts w:eastAsia="Times New Roman"/>
      <w:strike/>
      <w:sz w:val="20"/>
    </w:rPr>
  </w:style>
  <w:style w:type="character" w:customStyle="1" w:styleId="CardT1Char">
    <w:name w:val="CardT1 Char"/>
    <w:link w:val="CardT1"/>
    <w:locked/>
    <w:rsid w:val="00CF2964"/>
    <w:rPr>
      <w:rFonts w:ascii="Arial" w:eastAsia="Calibri" w:hAnsi="Arial" w:cs="Arial"/>
      <w:kern w:val="2"/>
      <w:sz w:val="14"/>
      <w:szCs w:val="14"/>
      <w:lang w:eastAsia="zh-TW"/>
    </w:rPr>
  </w:style>
  <w:style w:type="paragraph" w:customStyle="1" w:styleId="CardT1">
    <w:name w:val="CardT1"/>
    <w:basedOn w:val="Normal"/>
    <w:link w:val="CardT1Char"/>
    <w:qFormat/>
    <w:rsid w:val="00CF2964"/>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CF2964"/>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CF2964"/>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CF2964"/>
    <w:pPr>
      <w:spacing w:before="100" w:beforeAutospacing="1" w:after="100" w:afterAutospacing="1"/>
    </w:pPr>
    <w:rPr>
      <w:rFonts w:eastAsia="Times New Roman"/>
      <w:sz w:val="24"/>
    </w:rPr>
  </w:style>
  <w:style w:type="paragraph" w:customStyle="1" w:styleId="CiteReal">
    <w:name w:val="Cite Real"/>
    <w:basedOn w:val="Normal"/>
    <w:next w:val="Normal"/>
    <w:qFormat/>
    <w:rsid w:val="00CF2964"/>
    <w:rPr>
      <w:rFonts w:eastAsia="MS Mincho"/>
      <w:b/>
      <w:sz w:val="24"/>
      <w:u w:val="single"/>
    </w:rPr>
  </w:style>
  <w:style w:type="paragraph" w:customStyle="1" w:styleId="2909F619802848F09E01365C32F34654">
    <w:name w:val="2909F619802848F09E01365C32F34654"/>
    <w:uiPriority w:val="99"/>
    <w:qFormat/>
    <w:rsid w:val="00CF2964"/>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CF2964"/>
    <w:rPr>
      <w:rFonts w:ascii="Georgia" w:eastAsia="Calibri" w:hAnsi="Georgia"/>
      <w:u w:val="single"/>
      <w:lang w:val="x-none" w:eastAsia="zh-CN"/>
    </w:rPr>
  </w:style>
  <w:style w:type="paragraph" w:customStyle="1" w:styleId="UnderlineS">
    <w:name w:val="Underline S"/>
    <w:basedOn w:val="Normal"/>
    <w:link w:val="UnderlineSChar"/>
    <w:qFormat/>
    <w:rsid w:val="00CF2964"/>
    <w:pPr>
      <w:spacing w:after="200"/>
    </w:pPr>
    <w:rPr>
      <w:rFonts w:ascii="Georgia" w:eastAsia="Calibri" w:hAnsi="Georgia" w:cstheme="minorBidi"/>
      <w:u w:val="single"/>
      <w:lang w:val="x-none" w:eastAsia="zh-CN"/>
    </w:rPr>
  </w:style>
  <w:style w:type="character" w:customStyle="1" w:styleId="UnunderlinedChar">
    <w:name w:val="Ununderlined Char"/>
    <w:link w:val="Ununderlined"/>
    <w:locked/>
    <w:rsid w:val="00CF2964"/>
    <w:rPr>
      <w:rFonts w:ascii="Georgia" w:eastAsia="SimSun" w:hAnsi="Georgia"/>
      <w:sz w:val="12"/>
    </w:rPr>
  </w:style>
  <w:style w:type="paragraph" w:customStyle="1" w:styleId="Ununderlined">
    <w:name w:val="Ununderlined"/>
    <w:basedOn w:val="Normal"/>
    <w:link w:val="UnunderlinedChar"/>
    <w:qFormat/>
    <w:rsid w:val="00CF2964"/>
    <w:rPr>
      <w:rFonts w:ascii="Georgia" w:eastAsia="SimSun" w:hAnsi="Georgia" w:cstheme="minorBidi"/>
      <w:sz w:val="12"/>
    </w:rPr>
  </w:style>
  <w:style w:type="character" w:customStyle="1" w:styleId="HighlightingChar">
    <w:name w:val="Highlighting Char"/>
    <w:link w:val="Highlighting"/>
    <w:locked/>
    <w:rsid w:val="00CF2964"/>
    <w:rPr>
      <w:rFonts w:ascii="Georgia" w:eastAsia="SimSun" w:hAnsi="Georgia"/>
      <w:u w:val="thick"/>
    </w:rPr>
  </w:style>
  <w:style w:type="paragraph" w:customStyle="1" w:styleId="Highlighting">
    <w:name w:val="Highlighting"/>
    <w:basedOn w:val="Normal"/>
    <w:link w:val="HighlightingChar"/>
    <w:autoRedefine/>
    <w:qFormat/>
    <w:rsid w:val="00CF2964"/>
    <w:rPr>
      <w:rFonts w:ascii="Georgia" w:eastAsia="SimSun" w:hAnsi="Georgia" w:cstheme="minorBidi"/>
      <w:u w:val="thick"/>
    </w:rPr>
  </w:style>
  <w:style w:type="character" w:customStyle="1" w:styleId="CITEChar0">
    <w:name w:val="CITE Char"/>
    <w:link w:val="CITE"/>
    <w:locked/>
    <w:rsid w:val="00CF2964"/>
    <w:rPr>
      <w:rFonts w:ascii="Arial" w:eastAsia="Times New Roman" w:hAnsi="Arial" w:cs="Arial"/>
      <w:iCs/>
      <w:smallCaps/>
      <w:sz w:val="20"/>
      <w:szCs w:val="20"/>
      <w:u w:val="double"/>
    </w:rPr>
  </w:style>
  <w:style w:type="paragraph" w:customStyle="1" w:styleId="CITE">
    <w:name w:val="CITE"/>
    <w:basedOn w:val="Heading2"/>
    <w:link w:val="CITEChar0"/>
    <w:autoRedefine/>
    <w:qFormat/>
    <w:rsid w:val="00CF2964"/>
    <w:pPr>
      <w:keepLines w:val="0"/>
      <w:pageBreakBefore w:val="0"/>
      <w:spacing w:before="60" w:after="60"/>
      <w:contextualSpacing/>
      <w:jc w:val="left"/>
    </w:pPr>
    <w:rPr>
      <w:rFonts w:ascii="Arial" w:eastAsia="Times New Roman" w:hAnsi="Arial" w:cs="Arial"/>
      <w:b w:val="0"/>
      <w:iCs/>
      <w:smallCaps/>
      <w:sz w:val="20"/>
      <w:szCs w:val="20"/>
    </w:rPr>
  </w:style>
  <w:style w:type="paragraph" w:customStyle="1" w:styleId="teaserpermalink">
    <w:name w:val="teaser_permalink"/>
    <w:basedOn w:val="Normal"/>
    <w:uiPriority w:val="99"/>
    <w:qFormat/>
    <w:rsid w:val="00CF2964"/>
    <w:pPr>
      <w:spacing w:before="100" w:beforeAutospacing="1" w:after="100" w:afterAutospacing="1"/>
    </w:pPr>
    <w:rPr>
      <w:rFonts w:eastAsia="Times New Roman"/>
      <w:sz w:val="24"/>
      <w:lang w:eastAsia="zh-CN"/>
    </w:rPr>
  </w:style>
  <w:style w:type="paragraph" w:customStyle="1" w:styleId="Analytics">
    <w:name w:val="Analytics"/>
    <w:basedOn w:val="Heading4"/>
    <w:link w:val="AnalyticsChar"/>
    <w:uiPriority w:val="4"/>
    <w:qFormat/>
    <w:rsid w:val="00CF2964"/>
  </w:style>
  <w:style w:type="paragraph" w:customStyle="1" w:styleId="D345FF3D873148C5AE3FBF3267827368">
    <w:name w:val="D345FF3D873148C5AE3FBF3267827368"/>
    <w:uiPriority w:val="99"/>
    <w:qFormat/>
    <w:rsid w:val="00CF2964"/>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CF2964"/>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CF2964"/>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CF2964"/>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CF2964"/>
    <w:rPr>
      <w:b/>
      <w:sz w:val="28"/>
    </w:rPr>
  </w:style>
  <w:style w:type="character" w:customStyle="1" w:styleId="SourcenameChar">
    <w:name w:val="Source name Char"/>
    <w:link w:val="Sourcename"/>
    <w:locked/>
    <w:rsid w:val="00CF2964"/>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CF2964"/>
    <w:rPr>
      <w:b/>
      <w:bCs/>
      <w:sz w:val="20"/>
    </w:rPr>
  </w:style>
  <w:style w:type="character" w:customStyle="1" w:styleId="underlinedcardChar">
    <w:name w:val="underlined card Char"/>
    <w:link w:val="underlinedcard0"/>
    <w:locked/>
    <w:rsid w:val="00CF2964"/>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CF2964"/>
    <w:rPr>
      <w:sz w:val="22"/>
      <w:u w:val="single"/>
    </w:rPr>
  </w:style>
  <w:style w:type="paragraph" w:customStyle="1" w:styleId="FullText">
    <w:name w:val="Full Text"/>
    <w:basedOn w:val="Normal"/>
    <w:uiPriority w:val="99"/>
    <w:qFormat/>
    <w:rsid w:val="00CF2964"/>
    <w:rPr>
      <w:rFonts w:eastAsia="Times New Roman"/>
      <w:sz w:val="16"/>
    </w:rPr>
  </w:style>
  <w:style w:type="character" w:customStyle="1" w:styleId="TextUnderlineChar">
    <w:name w:val="Text Underline Char"/>
    <w:link w:val="TextUnderline"/>
    <w:locked/>
    <w:rsid w:val="00CF2964"/>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CF2964"/>
    <w:rPr>
      <w:rFonts w:ascii="Garamond" w:eastAsia="Times New Roman" w:hAnsi="Garamond" w:cstheme="minorBidi"/>
      <w:bCs/>
      <w:kern w:val="20"/>
      <w:szCs w:val="32"/>
      <w:u w:val="single"/>
      <w:lang w:val="x-none" w:eastAsia="x-none"/>
    </w:rPr>
  </w:style>
  <w:style w:type="character" w:customStyle="1" w:styleId="citeunreadChar">
    <w:name w:val="cite unread Char"/>
    <w:link w:val="citeunread"/>
    <w:locked/>
    <w:rsid w:val="00CF2964"/>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CF2964"/>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CF2964"/>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CF2964"/>
    <w:rPr>
      <w:rFonts w:ascii="Georgia" w:eastAsia="Times New Roman" w:hAnsi="Georgia" w:cstheme="minorBidi"/>
      <w:b/>
      <w:szCs w:val="20"/>
      <w:u w:val="single"/>
      <w:lang w:val="x-none" w:eastAsia="x-none"/>
    </w:rPr>
  </w:style>
  <w:style w:type="paragraph" w:customStyle="1" w:styleId="2ndLevel-TAG">
    <w:name w:val="2nd Level - TAG"/>
    <w:basedOn w:val="Normal"/>
    <w:next w:val="Normal"/>
    <w:uiPriority w:val="99"/>
    <w:qFormat/>
    <w:rsid w:val="00CF2964"/>
    <w:pPr>
      <w:spacing w:before="240"/>
      <w:outlineLvl w:val="2"/>
    </w:pPr>
    <w:rPr>
      <w:rFonts w:eastAsia="Times New Roman"/>
      <w:b/>
    </w:rPr>
  </w:style>
  <w:style w:type="character" w:customStyle="1" w:styleId="CiteCardChar">
    <w:name w:val="Cite_Card Char"/>
    <w:link w:val="CiteCard0"/>
    <w:locked/>
    <w:rsid w:val="00CF2964"/>
    <w:rPr>
      <w:rFonts w:ascii="Times New Roman" w:eastAsia="Times New Roman" w:hAnsi="Times New Roman" w:cs="Arial"/>
      <w:bCs/>
      <w:sz w:val="20"/>
      <w:szCs w:val="20"/>
    </w:rPr>
  </w:style>
  <w:style w:type="paragraph" w:customStyle="1" w:styleId="CiteCard0">
    <w:name w:val="Cite_Card"/>
    <w:link w:val="CiteCardChar"/>
    <w:qFormat/>
    <w:rsid w:val="00CF2964"/>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CF2964"/>
    <w:pPr>
      <w:widowControl w:val="0"/>
    </w:pPr>
    <w:rPr>
      <w:rFonts w:eastAsia="MS Mincho"/>
      <w:color w:val="auto"/>
    </w:rPr>
  </w:style>
  <w:style w:type="paragraph" w:customStyle="1" w:styleId="dropcap">
    <w:name w:val="dropcap"/>
    <w:basedOn w:val="Normal"/>
    <w:uiPriority w:val="99"/>
    <w:qFormat/>
    <w:rsid w:val="00CF2964"/>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CF2964"/>
    <w:rPr>
      <w:rFonts w:ascii="Georgia" w:eastAsia="Times New Roman" w:hAnsi="Georgia" w:cs="Times New Roman"/>
      <w:szCs w:val="24"/>
      <w:u w:val="single"/>
    </w:rPr>
  </w:style>
  <w:style w:type="paragraph" w:customStyle="1" w:styleId="StyleStyle49pt6">
    <w:name w:val="Style Style4 + 9 pt6"/>
    <w:basedOn w:val="Style4"/>
    <w:link w:val="StyleStyle49pt6Char"/>
    <w:qFormat/>
    <w:rsid w:val="00CF2964"/>
    <w:rPr>
      <w:rFonts w:ascii="Georgia" w:hAnsi="Georgia"/>
    </w:rPr>
  </w:style>
  <w:style w:type="character" w:customStyle="1" w:styleId="UnderlineCharCharCharCharChar">
    <w:name w:val="Underline Char Char Char Char Char"/>
    <w:link w:val="UnderlineCharCharCharChar"/>
    <w:locked/>
    <w:rsid w:val="00CF2964"/>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CF2964"/>
    <w:rPr>
      <w:rFonts w:ascii="Georgia" w:eastAsia="Times New Roman" w:hAnsi="Georgia"/>
      <w:u w:val="single"/>
    </w:rPr>
  </w:style>
  <w:style w:type="character" w:customStyle="1" w:styleId="StyleUnderlineCharLatinTimesNewRomanAsianSimSunChar">
    <w:name w:val="Style Underline Char + (Latin) Times New Roman (Asian) SimSun Char"/>
    <w:link w:val="StyleUnderlineCharLatinTimesNewRomanAsianSimSun"/>
    <w:locked/>
    <w:rsid w:val="00CF2964"/>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CF2964"/>
    <w:rPr>
      <w:rFonts w:ascii="Georgia"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CF2964"/>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CF2964"/>
    <w:rPr>
      <w:rFonts w:ascii="Georgia" w:hAnsi="Georgia" w:cs="Calibri"/>
      <w:b/>
      <w:bCs/>
      <w:u w:val="single"/>
    </w:rPr>
  </w:style>
  <w:style w:type="character" w:customStyle="1" w:styleId="DebatenoramlChar">
    <w:name w:val="Debatenoraml Char"/>
    <w:link w:val="Debatenoraml"/>
    <w:locked/>
    <w:rsid w:val="00CF2964"/>
    <w:rPr>
      <w:rFonts w:ascii="Times New Roman" w:hAnsi="Times New Roman" w:cs="Times New Roman"/>
    </w:rPr>
  </w:style>
  <w:style w:type="paragraph" w:customStyle="1" w:styleId="Debatenoraml">
    <w:name w:val="Debatenoraml"/>
    <w:basedOn w:val="NoSpacing"/>
    <w:link w:val="DebatenoramlChar"/>
    <w:qFormat/>
    <w:rsid w:val="00CF2964"/>
    <w:rPr>
      <w:rFonts w:eastAsiaTheme="minorHAnsi"/>
      <w:sz w:val="22"/>
      <w:szCs w:val="22"/>
    </w:rPr>
  </w:style>
  <w:style w:type="paragraph" w:customStyle="1" w:styleId="SynergyTag">
    <w:name w:val="SynergyTag"/>
    <w:basedOn w:val="Normal"/>
    <w:uiPriority w:val="99"/>
    <w:qFormat/>
    <w:rsid w:val="00CF2964"/>
    <w:rPr>
      <w:rFonts w:eastAsia="Calibri"/>
      <w:b/>
    </w:rPr>
  </w:style>
  <w:style w:type="character" w:customStyle="1" w:styleId="QualsChar">
    <w:name w:val="Quals Char"/>
    <w:link w:val="Quals"/>
    <w:locked/>
    <w:rsid w:val="00CF2964"/>
    <w:rPr>
      <w:rFonts w:ascii="Georgia" w:eastAsia="Calibri" w:hAnsi="Georgia"/>
      <w:sz w:val="18"/>
    </w:rPr>
  </w:style>
  <w:style w:type="paragraph" w:customStyle="1" w:styleId="Quals">
    <w:name w:val="Quals"/>
    <w:basedOn w:val="Normal"/>
    <w:link w:val="QualsChar"/>
    <w:qFormat/>
    <w:rsid w:val="00CF2964"/>
    <w:rPr>
      <w:rFonts w:ascii="Georgia" w:eastAsia="Calibri" w:hAnsi="Georgia" w:cstheme="minorBidi"/>
      <w:sz w:val="18"/>
    </w:rPr>
  </w:style>
  <w:style w:type="paragraph" w:customStyle="1" w:styleId="times">
    <w:name w:val="times"/>
    <w:basedOn w:val="Normal"/>
    <w:qFormat/>
    <w:rsid w:val="00CF2964"/>
    <w:pPr>
      <w:spacing w:before="100" w:beforeAutospacing="1" w:after="100" w:afterAutospacing="1"/>
    </w:pPr>
    <w:rPr>
      <w:rFonts w:eastAsia="Times New Roman"/>
      <w:sz w:val="24"/>
    </w:rPr>
  </w:style>
  <w:style w:type="paragraph" w:customStyle="1" w:styleId="BodyA">
    <w:name w:val="Body A"/>
    <w:uiPriority w:val="99"/>
    <w:qFormat/>
    <w:rsid w:val="00CF2964"/>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CF2964"/>
    <w:rPr>
      <w:rFonts w:ascii="Georgia" w:eastAsia="Times New Roman" w:hAnsi="Georgia"/>
      <w:b/>
      <w:caps/>
      <w:szCs w:val="28"/>
      <w:u w:val="single"/>
    </w:rPr>
  </w:style>
  <w:style w:type="paragraph" w:customStyle="1" w:styleId="Starred">
    <w:name w:val="Starred"/>
    <w:basedOn w:val="Normal"/>
    <w:link w:val="StarredChar"/>
    <w:qFormat/>
    <w:rsid w:val="00CF2964"/>
    <w:pPr>
      <w:keepNext/>
      <w:keepLines/>
      <w:pageBreakBefore/>
      <w:spacing w:before="240" w:after="60"/>
      <w:jc w:val="center"/>
      <w:outlineLvl w:val="0"/>
    </w:pPr>
    <w:rPr>
      <w:rFonts w:ascii="Georgia" w:eastAsia="Times New Roman" w:hAnsi="Georgia" w:cstheme="minorBidi"/>
      <w:b/>
      <w:caps/>
      <w:szCs w:val="28"/>
      <w:u w:val="single"/>
    </w:rPr>
  </w:style>
  <w:style w:type="character" w:customStyle="1" w:styleId="NotStarredChar">
    <w:name w:val="NotStarred Char"/>
    <w:link w:val="NotStarred"/>
    <w:locked/>
    <w:rsid w:val="00CF2964"/>
    <w:rPr>
      <w:rFonts w:ascii="Georgia" w:eastAsia="Times New Roman" w:hAnsi="Georgia"/>
      <w:b/>
      <w:caps/>
      <w:szCs w:val="28"/>
      <w:u w:val="single"/>
    </w:rPr>
  </w:style>
  <w:style w:type="paragraph" w:customStyle="1" w:styleId="NotStarred">
    <w:name w:val="NotStarred"/>
    <w:basedOn w:val="Normal"/>
    <w:link w:val="NotStarredChar"/>
    <w:qFormat/>
    <w:rsid w:val="00CF2964"/>
    <w:pPr>
      <w:keepNext/>
      <w:keepLines/>
      <w:pageBreakBefore/>
      <w:spacing w:before="240" w:after="60"/>
      <w:jc w:val="center"/>
      <w:outlineLvl w:val="1"/>
    </w:pPr>
    <w:rPr>
      <w:rFonts w:ascii="Georgia" w:eastAsia="Times New Roman" w:hAnsi="Georgia" w:cstheme="minorBidi"/>
      <w:b/>
      <w:caps/>
      <w:szCs w:val="28"/>
      <w:u w:val="single"/>
    </w:rPr>
  </w:style>
  <w:style w:type="character" w:customStyle="1" w:styleId="tagCharCharChar">
    <w:name w:val="tag Char Char Char"/>
    <w:locked/>
    <w:rsid w:val="00CF2964"/>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CF2964"/>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CF2964"/>
    <w:pPr>
      <w:pBdr>
        <w:top w:val="single" w:sz="4" w:space="0" w:color="auto"/>
        <w:left w:val="single" w:sz="4" w:space="0" w:color="auto"/>
        <w:bottom w:val="single" w:sz="4" w:space="0" w:color="auto"/>
        <w:right w:val="single" w:sz="4" w:space="0" w:color="auto"/>
      </w:pBdr>
    </w:pPr>
    <w:rPr>
      <w:rFonts w:eastAsiaTheme="minorHAnsi"/>
      <w:szCs w:val="22"/>
      <w:bdr w:val="single" w:sz="4" w:space="0" w:color="auto" w:frame="1"/>
    </w:rPr>
  </w:style>
  <w:style w:type="character" w:customStyle="1" w:styleId="H4TagChar1">
    <w:name w:val="H4 (Tag) Char1"/>
    <w:link w:val="H4Tag"/>
    <w:locked/>
    <w:rsid w:val="00CF2964"/>
    <w:rPr>
      <w:rFonts w:ascii="Georgia" w:eastAsia="Calibri" w:hAnsi="Georgia"/>
      <w:b/>
    </w:rPr>
  </w:style>
  <w:style w:type="paragraph" w:customStyle="1" w:styleId="H4Tag">
    <w:name w:val="H4 (Tag)"/>
    <w:basedOn w:val="Normal"/>
    <w:link w:val="H4TagChar1"/>
    <w:qFormat/>
    <w:rsid w:val="00CF2964"/>
    <w:rPr>
      <w:rFonts w:ascii="Georgia" w:eastAsia="Calibri" w:hAnsi="Georgia" w:cstheme="minorBidi"/>
      <w:b/>
    </w:rPr>
  </w:style>
  <w:style w:type="paragraph" w:customStyle="1" w:styleId="CM25">
    <w:name w:val="CM25"/>
    <w:basedOn w:val="Default"/>
    <w:next w:val="Default"/>
    <w:qFormat/>
    <w:rsid w:val="00CF2964"/>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CF2964"/>
    <w:rPr>
      <w:rFonts w:ascii="Georgia" w:hAnsi="Georgia"/>
      <w:b/>
    </w:rPr>
  </w:style>
  <w:style w:type="paragraph" w:customStyle="1" w:styleId="Debate-CardTagandCite-F6">
    <w:name w:val="Debate- Card Tag and Cite- F6"/>
    <w:basedOn w:val="Normal"/>
    <w:link w:val="Debate-CardTagandCite-F6Char"/>
    <w:qFormat/>
    <w:rsid w:val="00CF2964"/>
    <w:pPr>
      <w:contextualSpacing/>
    </w:pPr>
    <w:rPr>
      <w:rFonts w:ascii="Georgia" w:hAnsi="Georgia" w:cstheme="minorBidi"/>
      <w:b/>
    </w:rPr>
  </w:style>
  <w:style w:type="character" w:customStyle="1" w:styleId="CardtextChar4">
    <w:name w:val="Card text Char"/>
    <w:link w:val="Cardtext3"/>
    <w:locked/>
    <w:rsid w:val="00CF2964"/>
    <w:rPr>
      <w:rFonts w:ascii="Arial Narrow" w:hAnsi="Arial Narrow"/>
      <w:u w:val="single"/>
    </w:rPr>
  </w:style>
  <w:style w:type="paragraph" w:customStyle="1" w:styleId="Cardtext3">
    <w:name w:val="Card text"/>
    <w:link w:val="CardtextChar4"/>
    <w:qFormat/>
    <w:rsid w:val="00CF2964"/>
    <w:pPr>
      <w:widowControl w:val="0"/>
      <w:autoSpaceDE w:val="0"/>
      <w:autoSpaceDN w:val="0"/>
      <w:adjustRightInd w:val="0"/>
      <w:spacing w:after="0" w:line="240" w:lineRule="auto"/>
    </w:pPr>
    <w:rPr>
      <w:rFonts w:ascii="Arial Narrow" w:hAnsi="Arial Narrow"/>
      <w:u w:val="single"/>
    </w:rPr>
  </w:style>
  <w:style w:type="character" w:customStyle="1" w:styleId="NewHeading2Char">
    <w:name w:val="NewHeading2 Char"/>
    <w:link w:val="NewHeading2"/>
    <w:locked/>
    <w:rsid w:val="00CF2964"/>
    <w:rPr>
      <w:rFonts w:ascii="Georgia" w:eastAsia="Times New Roman" w:hAnsi="Georgia"/>
      <w:b/>
      <w:szCs w:val="28"/>
      <w:u w:val="single"/>
    </w:rPr>
  </w:style>
  <w:style w:type="paragraph" w:customStyle="1" w:styleId="NewHeading2">
    <w:name w:val="NewHeading2"/>
    <w:basedOn w:val="Normal"/>
    <w:link w:val="NewHeading2Char"/>
    <w:qFormat/>
    <w:rsid w:val="00CF2964"/>
    <w:pPr>
      <w:spacing w:before="240" w:after="60"/>
    </w:pPr>
    <w:rPr>
      <w:rFonts w:ascii="Georgia" w:eastAsia="Times New Roman" w:hAnsi="Georgia" w:cstheme="minorBidi"/>
      <w:b/>
      <w:szCs w:val="28"/>
      <w:u w:val="single"/>
    </w:rPr>
  </w:style>
  <w:style w:type="paragraph" w:customStyle="1" w:styleId="CM32">
    <w:name w:val="CM3+2"/>
    <w:basedOn w:val="Normal"/>
    <w:next w:val="Normal"/>
    <w:uiPriority w:val="99"/>
    <w:qFormat/>
    <w:rsid w:val="00CF2964"/>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CF2964"/>
    <w:rPr>
      <w:rFonts w:eastAsia="Calibri"/>
    </w:rPr>
  </w:style>
  <w:style w:type="paragraph" w:customStyle="1" w:styleId="TagLine">
    <w:name w:val="Tag Line"/>
    <w:basedOn w:val="Normal"/>
    <w:next w:val="FullText"/>
    <w:uiPriority w:val="99"/>
    <w:qFormat/>
    <w:rsid w:val="00CF2964"/>
    <w:rPr>
      <w:rFonts w:ascii="Arial Narrow" w:eastAsia="Times New Roman" w:hAnsi="Arial Narrow"/>
      <w:b/>
      <w:sz w:val="28"/>
    </w:rPr>
  </w:style>
  <w:style w:type="paragraph" w:customStyle="1" w:styleId="Card6pt">
    <w:name w:val="Card 6pt"/>
    <w:basedOn w:val="Normal"/>
    <w:uiPriority w:val="99"/>
    <w:qFormat/>
    <w:rsid w:val="00CF2964"/>
    <w:pPr>
      <w:ind w:left="288" w:right="288"/>
    </w:pPr>
    <w:rPr>
      <w:rFonts w:ascii="Georgia" w:eastAsia="Calibri" w:hAnsi="Georgia"/>
      <w:color w:val="000000"/>
      <w:sz w:val="12"/>
      <w:szCs w:val="20"/>
    </w:rPr>
  </w:style>
  <w:style w:type="character" w:customStyle="1" w:styleId="FullCiteChar">
    <w:name w:val="Full Cite Char"/>
    <w:link w:val="FullCite"/>
    <w:locked/>
    <w:rsid w:val="00CF2964"/>
    <w:rPr>
      <w:rFonts w:ascii="Garamond" w:eastAsia="Calibri" w:hAnsi="Garamond"/>
    </w:rPr>
  </w:style>
  <w:style w:type="paragraph" w:customStyle="1" w:styleId="FullCite">
    <w:name w:val="Full Cite"/>
    <w:basedOn w:val="Normal"/>
    <w:next w:val="Normal"/>
    <w:link w:val="FullCiteChar"/>
    <w:qFormat/>
    <w:rsid w:val="00CF2964"/>
    <w:rPr>
      <w:rFonts w:ascii="Garamond" w:eastAsia="Calibri" w:hAnsi="Garamond" w:cstheme="minorBidi"/>
    </w:rPr>
  </w:style>
  <w:style w:type="character" w:customStyle="1" w:styleId="StyleCardStyleBlackUnderlineChar">
    <w:name w:val="Style Card Style + Black Underline Char"/>
    <w:link w:val="StyleCardStyleBlackUnderline"/>
    <w:locked/>
    <w:rsid w:val="00CF2964"/>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CF2964"/>
    <w:rPr>
      <w:rFonts w:ascii="Georgia" w:eastAsia="Times New Roman" w:hAnsi="Georgia" w:cstheme="minorBidi"/>
      <w:color w:val="000000"/>
      <w:u w:val="single"/>
    </w:rPr>
  </w:style>
  <w:style w:type="paragraph" w:customStyle="1" w:styleId="StyleHeading2LatinArialMT13pt">
    <w:name w:val="Style Heading 2 + (Latin) ArialMT 13 pt"/>
    <w:basedOn w:val="Heading2"/>
    <w:next w:val="Heading2"/>
    <w:uiPriority w:val="99"/>
    <w:qFormat/>
    <w:rsid w:val="00CF2964"/>
    <w:pPr>
      <w:keepLines w:val="0"/>
      <w:pageBreakBefore w:val="0"/>
      <w:jc w:val="left"/>
    </w:pPr>
    <w:rPr>
      <w:rFonts w:eastAsia="SimSun" w:cs="Arial"/>
      <w:b w:val="0"/>
      <w:iCs/>
      <w:caps/>
      <w:sz w:val="24"/>
      <w:szCs w:val="28"/>
      <w:lang w:eastAsia="zh-CN"/>
    </w:rPr>
  </w:style>
  <w:style w:type="paragraph" w:customStyle="1" w:styleId="NotUnderlined">
    <w:name w:val="Not Underlined"/>
    <w:basedOn w:val="Normal"/>
    <w:uiPriority w:val="99"/>
    <w:qFormat/>
    <w:rsid w:val="00CF2964"/>
    <w:rPr>
      <w:rFonts w:ascii="Century Gothic" w:eastAsia="Times New Roman" w:hAnsi="Century Gothic"/>
      <w:sz w:val="16"/>
    </w:rPr>
  </w:style>
  <w:style w:type="character" w:customStyle="1" w:styleId="StylecardThickunderlineChar">
    <w:name w:val="Style card + Thick underline Char"/>
    <w:link w:val="StylecardThickunderline"/>
    <w:locked/>
    <w:rsid w:val="00CF2964"/>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CF2964"/>
    <w:pPr>
      <w:ind w:left="288" w:right="288"/>
    </w:pPr>
    <w:rPr>
      <w:rFonts w:ascii="Georgia" w:eastAsia="SimSun" w:hAnsi="Georgia" w:cstheme="minorBidi"/>
      <w:u w:val="single"/>
      <w:lang w:eastAsia="zh-CN"/>
    </w:rPr>
  </w:style>
  <w:style w:type="character" w:customStyle="1" w:styleId="StylecardBoldThickunderlineChar">
    <w:name w:val="Style card + Bold Thick underline Char"/>
    <w:link w:val="StylecardBoldThickunderline"/>
    <w:locked/>
    <w:rsid w:val="00CF2964"/>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CF2964"/>
    <w:pPr>
      <w:ind w:left="288" w:right="288"/>
    </w:pPr>
    <w:rPr>
      <w:rFonts w:ascii="Georgia" w:eastAsia="SimSun" w:hAnsi="Georgia" w:cstheme="minorBidi"/>
      <w:b/>
      <w:bCs/>
      <w:u w:val="single"/>
      <w:lang w:eastAsia="zh-CN"/>
    </w:rPr>
  </w:style>
  <w:style w:type="paragraph" w:customStyle="1" w:styleId="CM27">
    <w:name w:val="CM27"/>
    <w:basedOn w:val="Default"/>
    <w:next w:val="Default"/>
    <w:qFormat/>
    <w:rsid w:val="00CF2964"/>
    <w:pPr>
      <w:spacing w:after="200" w:line="276" w:lineRule="auto"/>
    </w:pPr>
    <w:rPr>
      <w:rFonts w:eastAsia="Calibri"/>
      <w:color w:val="auto"/>
      <w:sz w:val="22"/>
    </w:rPr>
  </w:style>
  <w:style w:type="paragraph" w:customStyle="1" w:styleId="font-null">
    <w:name w:val="font-null"/>
    <w:basedOn w:val="Normal"/>
    <w:uiPriority w:val="99"/>
    <w:qFormat/>
    <w:rsid w:val="00CF2964"/>
    <w:pPr>
      <w:spacing w:before="100" w:beforeAutospacing="1" w:after="100" w:afterAutospacing="1"/>
    </w:pPr>
    <w:rPr>
      <w:rFonts w:eastAsia="Times New Roman"/>
      <w:sz w:val="24"/>
    </w:rPr>
  </w:style>
  <w:style w:type="paragraph" w:customStyle="1" w:styleId="rteindent1">
    <w:name w:val="rteindent1"/>
    <w:basedOn w:val="Normal"/>
    <w:uiPriority w:val="99"/>
    <w:qFormat/>
    <w:rsid w:val="00CF2964"/>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CF2964"/>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CF2964"/>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CF2964"/>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CF2964"/>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CF2964"/>
    <w:pPr>
      <w:spacing w:before="100" w:beforeAutospacing="1" w:after="100" w:afterAutospacing="1"/>
    </w:pPr>
    <w:rPr>
      <w:rFonts w:eastAsia="Times New Roman"/>
      <w:sz w:val="24"/>
    </w:rPr>
  </w:style>
  <w:style w:type="paragraph" w:customStyle="1" w:styleId="class">
    <w:name w:val="class"/>
    <w:basedOn w:val="Normal"/>
    <w:uiPriority w:val="99"/>
    <w:qFormat/>
    <w:rsid w:val="00CF2964"/>
    <w:pPr>
      <w:spacing w:before="100" w:beforeAutospacing="1" w:after="100" w:afterAutospacing="1"/>
    </w:pPr>
    <w:rPr>
      <w:rFonts w:eastAsia="Times New Roman"/>
      <w:sz w:val="24"/>
    </w:rPr>
  </w:style>
  <w:style w:type="character" w:customStyle="1" w:styleId="blocktitleChar0">
    <w:name w:val="block title Char"/>
    <w:link w:val="blocktitle0"/>
    <w:locked/>
    <w:rsid w:val="00CF2964"/>
    <w:rPr>
      <w:rFonts w:ascii="Times New Roman" w:eastAsia="Calibri" w:hAnsi="Times New Roman" w:cs="Times New Roman"/>
      <w:b/>
      <w:caps/>
      <w:sz w:val="28"/>
      <w:szCs w:val="28"/>
      <w:lang w:val="es-ES"/>
    </w:rPr>
  </w:style>
  <w:style w:type="paragraph" w:customStyle="1" w:styleId="Pa6">
    <w:name w:val="Pa6"/>
    <w:basedOn w:val="Normal"/>
    <w:next w:val="Normal"/>
    <w:uiPriority w:val="99"/>
    <w:qFormat/>
    <w:rsid w:val="00CF2964"/>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CF2964"/>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CF2964"/>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CF2964"/>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CF2964"/>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CF2964"/>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CF2964"/>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CF2964"/>
    <w:rPr>
      <w:rFonts w:ascii="Georgia" w:eastAsia="SimSun" w:hAnsi="Georgia" w:cstheme="minorBidi"/>
      <w:b/>
      <w:bCs/>
      <w:szCs w:val="22"/>
    </w:rPr>
  </w:style>
  <w:style w:type="paragraph" w:customStyle="1" w:styleId="summary">
    <w:name w:val="summary"/>
    <w:basedOn w:val="Normal"/>
    <w:uiPriority w:val="99"/>
    <w:qFormat/>
    <w:rsid w:val="00CF2964"/>
    <w:pPr>
      <w:spacing w:before="100" w:beforeAutospacing="1" w:after="100" w:afterAutospacing="1"/>
    </w:pPr>
    <w:rPr>
      <w:rFonts w:eastAsia="Times New Roman"/>
      <w:sz w:val="24"/>
    </w:rPr>
  </w:style>
  <w:style w:type="paragraph" w:customStyle="1" w:styleId="Caption2">
    <w:name w:val="Caption2"/>
    <w:basedOn w:val="Normal"/>
    <w:uiPriority w:val="99"/>
    <w:qFormat/>
    <w:rsid w:val="00CF2964"/>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CF2964"/>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CF2964"/>
    <w:pPr>
      <w:tabs>
        <w:tab w:val="center" w:pos="5120"/>
        <w:tab w:val="right" w:pos="10220"/>
      </w:tabs>
    </w:pPr>
    <w:rPr>
      <w:rFonts w:ascii="Georgia" w:eastAsia="Times New Roman" w:hAnsi="Georgia" w:cstheme="minorBidi"/>
      <w:bCs/>
      <w:lang w:bidi="he-IL"/>
    </w:rPr>
  </w:style>
  <w:style w:type="paragraph" w:customStyle="1" w:styleId="DebateFile">
    <w:name w:val="Debate File"/>
    <w:basedOn w:val="Normal"/>
    <w:uiPriority w:val="99"/>
    <w:qFormat/>
    <w:rsid w:val="00CF2964"/>
    <w:pPr>
      <w:jc w:val="center"/>
    </w:pPr>
    <w:rPr>
      <w:rFonts w:ascii="Book Antiqua" w:eastAsia="Times New Roman" w:hAnsi="Book Antiqua"/>
      <w:b/>
      <w:sz w:val="28"/>
    </w:rPr>
  </w:style>
  <w:style w:type="paragraph" w:customStyle="1" w:styleId="NoteLevel21">
    <w:name w:val="Note Level 21"/>
    <w:basedOn w:val="Normal"/>
    <w:next w:val="Normal"/>
    <w:uiPriority w:val="99"/>
    <w:qFormat/>
    <w:rsid w:val="00CF2964"/>
    <w:pPr>
      <w:keepNext/>
      <w:ind w:left="288" w:right="288"/>
    </w:pPr>
    <w:rPr>
      <w:rFonts w:ascii="Georgia" w:eastAsia="MS Gothic" w:hAnsi="Georgia"/>
      <w:szCs w:val="20"/>
    </w:rPr>
  </w:style>
  <w:style w:type="paragraph" w:customStyle="1" w:styleId="Little">
    <w:name w:val="Little"/>
    <w:basedOn w:val="Normal"/>
    <w:next w:val="Normal"/>
    <w:link w:val="LittleChar"/>
    <w:qFormat/>
    <w:rsid w:val="00CF2964"/>
    <w:pPr>
      <w:ind w:left="288"/>
    </w:pPr>
    <w:rPr>
      <w:rFonts w:ascii="Garamond" w:eastAsia="Times New Roman" w:hAnsi="Garamond"/>
      <w:sz w:val="16"/>
    </w:rPr>
  </w:style>
  <w:style w:type="paragraph" w:customStyle="1" w:styleId="AAAcard">
    <w:name w:val="AAAcard"/>
    <w:basedOn w:val="Normal"/>
    <w:uiPriority w:val="99"/>
    <w:qFormat/>
    <w:rsid w:val="00CF2964"/>
    <w:pPr>
      <w:ind w:left="288" w:right="288"/>
    </w:pPr>
    <w:rPr>
      <w:rFonts w:eastAsia="Times New Roman"/>
    </w:rPr>
  </w:style>
  <w:style w:type="paragraph" w:customStyle="1" w:styleId="Caption3">
    <w:name w:val="Caption3"/>
    <w:basedOn w:val="Normal"/>
    <w:uiPriority w:val="99"/>
    <w:qFormat/>
    <w:rsid w:val="00CF2964"/>
    <w:pPr>
      <w:spacing w:before="100" w:beforeAutospacing="1" w:after="100" w:afterAutospacing="1"/>
    </w:pPr>
    <w:rPr>
      <w:rFonts w:eastAsia="Times New Roman"/>
      <w:sz w:val="24"/>
    </w:rPr>
  </w:style>
  <w:style w:type="paragraph" w:customStyle="1" w:styleId="body-12-5">
    <w:name w:val="body-12-5"/>
    <w:basedOn w:val="Normal"/>
    <w:uiPriority w:val="99"/>
    <w:qFormat/>
    <w:rsid w:val="00CF2964"/>
    <w:pPr>
      <w:spacing w:before="100" w:beforeAutospacing="1" w:after="100" w:afterAutospacing="1"/>
    </w:pPr>
    <w:rPr>
      <w:rFonts w:eastAsia="Times New Roman"/>
      <w:sz w:val="24"/>
    </w:rPr>
  </w:style>
  <w:style w:type="paragraph" w:customStyle="1" w:styleId="infuse">
    <w:name w:val="infuse"/>
    <w:basedOn w:val="Normal"/>
    <w:uiPriority w:val="99"/>
    <w:qFormat/>
    <w:rsid w:val="00CF2964"/>
    <w:pPr>
      <w:spacing w:before="100" w:beforeAutospacing="1" w:after="100" w:afterAutospacing="1"/>
    </w:pPr>
    <w:rPr>
      <w:rFonts w:eastAsia="Times New Roman"/>
      <w:sz w:val="24"/>
    </w:rPr>
  </w:style>
  <w:style w:type="paragraph" w:customStyle="1" w:styleId="fontreg">
    <w:name w:val="font_reg"/>
    <w:basedOn w:val="Normal"/>
    <w:uiPriority w:val="99"/>
    <w:qFormat/>
    <w:rsid w:val="00CF2964"/>
    <w:pPr>
      <w:spacing w:before="100" w:beforeAutospacing="1" w:after="100" w:afterAutospacing="1"/>
    </w:pPr>
    <w:rPr>
      <w:rFonts w:eastAsia="Times New Roman"/>
      <w:sz w:val="24"/>
    </w:rPr>
  </w:style>
  <w:style w:type="paragraph" w:customStyle="1" w:styleId="CITEF3">
    <w:name w:val="CITE F3"/>
    <w:uiPriority w:val="99"/>
    <w:qFormat/>
    <w:rsid w:val="00CF2964"/>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CF2964"/>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CF2964"/>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CF2964"/>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CF2964"/>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CF2964"/>
    <w:pPr>
      <w:ind w:left="144"/>
    </w:pPr>
    <w:rPr>
      <w:rFonts w:ascii="Cambria" w:eastAsia="Calibri" w:hAnsi="Cambria"/>
      <w:sz w:val="24"/>
    </w:rPr>
  </w:style>
  <w:style w:type="paragraph" w:customStyle="1" w:styleId="FreeFormA">
    <w:name w:val="Free Form A"/>
    <w:autoRedefine/>
    <w:uiPriority w:val="99"/>
    <w:qFormat/>
    <w:rsid w:val="00CF2964"/>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CF2964"/>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CF2964"/>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CF2964"/>
    <w:rPr>
      <w:rFonts w:eastAsia="Times New Roman"/>
      <w:sz w:val="10"/>
    </w:rPr>
  </w:style>
  <w:style w:type="paragraph" w:customStyle="1" w:styleId="subheader">
    <w:name w:val="subheader"/>
    <w:basedOn w:val="Normal"/>
    <w:uiPriority w:val="99"/>
    <w:qFormat/>
    <w:rsid w:val="00CF2964"/>
    <w:pPr>
      <w:spacing w:before="100" w:beforeAutospacing="1" w:after="100" w:afterAutospacing="1"/>
    </w:pPr>
    <w:rPr>
      <w:rFonts w:eastAsia="Times New Roman"/>
      <w:sz w:val="24"/>
    </w:rPr>
  </w:style>
  <w:style w:type="paragraph" w:customStyle="1" w:styleId="firstletter">
    <w:name w:val="firstletter"/>
    <w:basedOn w:val="Normal"/>
    <w:uiPriority w:val="99"/>
    <w:qFormat/>
    <w:rsid w:val="00CF2964"/>
    <w:pPr>
      <w:spacing w:before="100" w:beforeAutospacing="1" w:after="100" w:afterAutospacing="1"/>
    </w:pPr>
    <w:rPr>
      <w:rFonts w:eastAsia="Times New Roman"/>
      <w:sz w:val="24"/>
    </w:rPr>
  </w:style>
  <w:style w:type="paragraph" w:customStyle="1" w:styleId="more">
    <w:name w:val="more"/>
    <w:basedOn w:val="Normal"/>
    <w:uiPriority w:val="99"/>
    <w:qFormat/>
    <w:rsid w:val="00CF2964"/>
    <w:pPr>
      <w:spacing w:before="100" w:beforeAutospacing="1" w:after="100" w:afterAutospacing="1"/>
    </w:pPr>
    <w:rPr>
      <w:rFonts w:eastAsia="Times New Roman"/>
      <w:sz w:val="24"/>
    </w:rPr>
  </w:style>
  <w:style w:type="paragraph" w:customStyle="1" w:styleId="story">
    <w:name w:val="story"/>
    <w:basedOn w:val="Normal"/>
    <w:uiPriority w:val="99"/>
    <w:qFormat/>
    <w:rsid w:val="00CF2964"/>
    <w:pPr>
      <w:spacing w:before="100" w:beforeAutospacing="1" w:after="100" w:afterAutospacing="1"/>
    </w:pPr>
    <w:rPr>
      <w:rFonts w:eastAsia="Times New Roman"/>
      <w:sz w:val="24"/>
    </w:rPr>
  </w:style>
  <w:style w:type="paragraph" w:customStyle="1" w:styleId="H1numbered">
    <w:name w:val="H1 numbered"/>
    <w:basedOn w:val="Normal"/>
    <w:uiPriority w:val="99"/>
    <w:qFormat/>
    <w:rsid w:val="00CF2964"/>
    <w:pPr>
      <w:pageBreakBefore/>
      <w:widowControl w:val="0"/>
      <w:numPr>
        <w:numId w:val="16"/>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CF2964"/>
    <w:pPr>
      <w:widowControl w:val="0"/>
      <w:numPr>
        <w:ilvl w:val="1"/>
        <w:numId w:val="16"/>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CF2964"/>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CF2964"/>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CF2964"/>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CF2964"/>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CF2964"/>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CF2964"/>
    <w:pPr>
      <w:widowControl w:val="0"/>
      <w:spacing w:after="63"/>
    </w:pPr>
    <w:rPr>
      <w:rFonts w:ascii="Arial" w:hAnsi="Arial"/>
      <w:color w:val="auto"/>
    </w:rPr>
  </w:style>
  <w:style w:type="paragraph" w:customStyle="1" w:styleId="CM35">
    <w:name w:val="CM35"/>
    <w:basedOn w:val="Default"/>
    <w:next w:val="Default"/>
    <w:uiPriority w:val="99"/>
    <w:qFormat/>
    <w:rsid w:val="00CF2964"/>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CF2964"/>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CF2964"/>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CF2964"/>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CF2964"/>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CF2964"/>
    <w:rPr>
      <w:rFonts w:ascii="Georgia" w:hAnsi="Georgia"/>
      <w:sz w:val="22"/>
      <w:szCs w:val="22"/>
      <w:lang w:val="x-none" w:eastAsia="x-none"/>
    </w:rPr>
  </w:style>
  <w:style w:type="character" w:customStyle="1" w:styleId="StyleCards11ptUnderlineChar">
    <w:name w:val="Style Cards + 11 pt Underline Char"/>
    <w:link w:val="StyleCards11ptUnderline"/>
    <w:locked/>
    <w:rsid w:val="00CF2964"/>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CF2964"/>
    <w:rPr>
      <w:rFonts w:ascii="Georgia" w:hAnsi="Georgia"/>
      <w:sz w:val="22"/>
      <w:u w:val="single"/>
      <w:lang w:val="x-none" w:eastAsia="x-none"/>
    </w:rPr>
  </w:style>
  <w:style w:type="character" w:customStyle="1" w:styleId="StyleCards11ptBoldUnderlineChar">
    <w:name w:val="Style Cards + 11 pt Bold Underline Char"/>
    <w:link w:val="StyleCards11ptBoldUnderline"/>
    <w:locked/>
    <w:rsid w:val="00CF2964"/>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CF2964"/>
    <w:rPr>
      <w:rFonts w:ascii="Georgia" w:hAnsi="Georgia"/>
      <w:b/>
      <w:bCs/>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CF2964"/>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CF2964"/>
    <w:pPr>
      <w:pBdr>
        <w:top w:val="single" w:sz="4" w:space="0" w:color="auto"/>
        <w:left w:val="single" w:sz="4" w:space="0" w:color="auto"/>
        <w:bottom w:val="single" w:sz="4" w:space="0" w:color="auto"/>
        <w:right w:val="single" w:sz="4" w:space="0" w:color="auto"/>
      </w:pBdr>
    </w:pPr>
    <w:rPr>
      <w:rFonts w:ascii="Georgia" w:hAnsi="Georgia"/>
      <w:b/>
      <w:bCs/>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CF2964"/>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CF2964"/>
    <w:rPr>
      <w:rFonts w:ascii="Georgia" w:hAnsi="Georgia" w:cstheme="minorBidi"/>
      <w:lang w:val="x-none" w:eastAsia="x-none"/>
    </w:rPr>
  </w:style>
  <w:style w:type="character" w:customStyle="1" w:styleId="NormalFontChar">
    <w:name w:val="Normal Font Char"/>
    <w:link w:val="NormalFont"/>
    <w:locked/>
    <w:rsid w:val="00CF2964"/>
    <w:rPr>
      <w:rFonts w:ascii="Times New Roman" w:eastAsia="Times New Roman" w:hAnsi="Times New Roman" w:cs="Times New Roman"/>
      <w:sz w:val="20"/>
      <w:szCs w:val="20"/>
    </w:rPr>
  </w:style>
  <w:style w:type="paragraph" w:customStyle="1" w:styleId="NormalFont">
    <w:name w:val="Normal Font"/>
    <w:link w:val="NormalFontChar"/>
    <w:qFormat/>
    <w:rsid w:val="00CF2964"/>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CF2964"/>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CF2964"/>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CF2964"/>
    <w:rPr>
      <w:u w:val="single"/>
      <w:lang w:val="x-none" w:eastAsia="x-none"/>
    </w:rPr>
  </w:style>
  <w:style w:type="character" w:customStyle="1" w:styleId="StyleNormalFont11ptBoldUnderlineChar">
    <w:name w:val="Style Normal Font + 11 pt Bold Underline Char"/>
    <w:link w:val="StyleNormalFont11ptBoldUnderline"/>
    <w:locked/>
    <w:rsid w:val="00CF2964"/>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CF2964"/>
    <w:rPr>
      <w:b/>
      <w:bCs/>
      <w:u w:val="single"/>
      <w:lang w:val="x-none" w:eastAsia="x-none"/>
    </w:rPr>
  </w:style>
  <w:style w:type="paragraph" w:customStyle="1" w:styleId="Smallfont0">
    <w:name w:val="Smallfont"/>
    <w:basedOn w:val="Normal"/>
    <w:uiPriority w:val="99"/>
    <w:qFormat/>
    <w:rsid w:val="00CF2964"/>
    <w:rPr>
      <w:rFonts w:eastAsia="Times New Roman"/>
      <w:sz w:val="15"/>
    </w:rPr>
  </w:style>
  <w:style w:type="paragraph" w:customStyle="1" w:styleId="formatvorlage2">
    <w:name w:val="formatvorlage2"/>
    <w:basedOn w:val="Normal"/>
    <w:uiPriority w:val="99"/>
    <w:qFormat/>
    <w:rsid w:val="00CF2964"/>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CF2964"/>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CF2964"/>
    <w:pPr>
      <w:widowControl/>
      <w:autoSpaceDE/>
      <w:autoSpaceDN/>
      <w:adjustRightInd/>
      <w:spacing w:before="0" w:after="0"/>
      <w:outlineLvl w:val="9"/>
    </w:pPr>
    <w:rPr>
      <w:rFonts w:ascii="Georgia" w:eastAsia="Times New Roman" w:hAnsi="Georgia" w:cstheme="minorBidi"/>
      <w:b/>
      <w:sz w:val="20"/>
      <w:lang w:val="x-none" w:eastAsia="x-none"/>
    </w:rPr>
  </w:style>
  <w:style w:type="character" w:customStyle="1" w:styleId="StyleTitle11ptNotBoldNounderlineChar">
    <w:name w:val="Style Title + 11 pt Not Bold No underline Char"/>
    <w:link w:val="StyleTitle11ptNotBoldNounderline"/>
    <w:locked/>
    <w:rsid w:val="00CF2964"/>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CF2964"/>
    <w:pPr>
      <w:widowControl/>
      <w:autoSpaceDE/>
      <w:autoSpaceDN/>
      <w:adjustRightInd/>
      <w:spacing w:before="0" w:after="0"/>
      <w:outlineLvl w:val="9"/>
    </w:pPr>
    <w:rPr>
      <w:rFonts w:ascii="Georgia" w:eastAsia="Times New Roman" w:hAnsi="Georgia" w:cstheme="minorBidi"/>
      <w:sz w:val="20"/>
      <w:lang w:val="x-none" w:eastAsia="x-none"/>
    </w:rPr>
  </w:style>
  <w:style w:type="character" w:customStyle="1" w:styleId="HotRouteCharCharCharCharCharChar">
    <w:name w:val="Hot Route! Char Char Char Char Char Char"/>
    <w:link w:val="HotRouteCharCharCharCharChar"/>
    <w:locked/>
    <w:rsid w:val="00CF2964"/>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CF2964"/>
    <w:pPr>
      <w:ind w:left="144"/>
    </w:pPr>
    <w:rPr>
      <w:rFonts w:ascii="Georgia" w:eastAsia="Times New Roman" w:hAnsi="Georgia" w:cstheme="minorBidi"/>
      <w:lang w:val="x-none" w:eastAsia="x-none"/>
    </w:rPr>
  </w:style>
  <w:style w:type="paragraph" w:customStyle="1" w:styleId="deck">
    <w:name w:val="deck"/>
    <w:basedOn w:val="Normal"/>
    <w:uiPriority w:val="99"/>
    <w:qFormat/>
    <w:rsid w:val="00CF2964"/>
    <w:pPr>
      <w:spacing w:before="100" w:beforeAutospacing="1" w:after="100" w:afterAutospacing="1"/>
    </w:pPr>
    <w:rPr>
      <w:rFonts w:eastAsia="Times New Roman"/>
      <w:sz w:val="24"/>
    </w:rPr>
  </w:style>
  <w:style w:type="paragraph" w:customStyle="1" w:styleId="i1">
    <w:name w:val="i1"/>
    <w:basedOn w:val="Normal"/>
    <w:uiPriority w:val="99"/>
    <w:qFormat/>
    <w:rsid w:val="00CF2964"/>
    <w:pPr>
      <w:spacing w:before="100" w:beforeAutospacing="1" w:after="100" w:afterAutospacing="1"/>
    </w:pPr>
    <w:rPr>
      <w:rFonts w:eastAsia="Times New Roman"/>
      <w:sz w:val="24"/>
    </w:rPr>
  </w:style>
  <w:style w:type="paragraph" w:customStyle="1" w:styleId="question">
    <w:name w:val="question"/>
    <w:basedOn w:val="Normal"/>
    <w:uiPriority w:val="99"/>
    <w:qFormat/>
    <w:rsid w:val="00CF2964"/>
    <w:pPr>
      <w:spacing w:before="100" w:beforeAutospacing="1" w:after="100" w:afterAutospacing="1"/>
    </w:pPr>
    <w:rPr>
      <w:rFonts w:eastAsia="Times New Roman"/>
      <w:sz w:val="24"/>
    </w:rPr>
  </w:style>
  <w:style w:type="paragraph" w:customStyle="1" w:styleId="bodycopy">
    <w:name w:val="bodycopy"/>
    <w:basedOn w:val="Normal"/>
    <w:uiPriority w:val="99"/>
    <w:qFormat/>
    <w:rsid w:val="00CF2964"/>
    <w:pPr>
      <w:spacing w:before="100" w:beforeAutospacing="1" w:after="100" w:afterAutospacing="1"/>
    </w:pPr>
    <w:rPr>
      <w:rFonts w:eastAsia="Times New Roman"/>
      <w:sz w:val="24"/>
    </w:rPr>
  </w:style>
  <w:style w:type="paragraph" w:customStyle="1" w:styleId="Fifth">
    <w:name w:val="Fifth"/>
    <w:basedOn w:val="Normal"/>
    <w:link w:val="FifthChar"/>
    <w:qFormat/>
    <w:rsid w:val="00CF2964"/>
    <w:rPr>
      <w:rFonts w:eastAsia="Calibri"/>
    </w:rPr>
  </w:style>
  <w:style w:type="paragraph" w:customStyle="1" w:styleId="NoteLevel22">
    <w:name w:val="Note Level 22"/>
    <w:basedOn w:val="Normal"/>
    <w:next w:val="Normal"/>
    <w:uiPriority w:val="99"/>
    <w:qFormat/>
    <w:rsid w:val="00CF2964"/>
    <w:pPr>
      <w:keepNext/>
      <w:ind w:left="288" w:right="288"/>
    </w:pPr>
    <w:rPr>
      <w:rFonts w:ascii="Georgia" w:eastAsia="MS Gothic" w:hAnsi="Georgia"/>
      <w:szCs w:val="20"/>
    </w:rPr>
  </w:style>
  <w:style w:type="paragraph" w:customStyle="1" w:styleId="wp-caption-text">
    <w:name w:val="wp-caption-text"/>
    <w:basedOn w:val="Normal"/>
    <w:qFormat/>
    <w:rsid w:val="00CF2964"/>
    <w:pPr>
      <w:spacing w:before="100" w:beforeAutospacing="1" w:after="100" w:afterAutospacing="1"/>
    </w:pPr>
    <w:rPr>
      <w:rFonts w:eastAsia="Times New Roman"/>
      <w:sz w:val="24"/>
    </w:rPr>
  </w:style>
  <w:style w:type="paragraph" w:customStyle="1" w:styleId="svarticle">
    <w:name w:val="svarticle"/>
    <w:basedOn w:val="Normal"/>
    <w:uiPriority w:val="99"/>
    <w:qFormat/>
    <w:rsid w:val="00CF2964"/>
    <w:pPr>
      <w:spacing w:before="100" w:beforeAutospacing="1" w:after="100" w:afterAutospacing="1"/>
    </w:pPr>
    <w:rPr>
      <w:rFonts w:eastAsia="Times New Roman"/>
      <w:sz w:val="24"/>
    </w:rPr>
  </w:style>
  <w:style w:type="paragraph" w:customStyle="1" w:styleId="canvas-atom">
    <w:name w:val="canvas-atom"/>
    <w:basedOn w:val="Normal"/>
    <w:uiPriority w:val="99"/>
    <w:qFormat/>
    <w:rsid w:val="00CF2964"/>
    <w:pPr>
      <w:spacing w:before="100" w:beforeAutospacing="1" w:after="100" w:afterAutospacing="1"/>
    </w:pPr>
    <w:rPr>
      <w:sz w:val="24"/>
    </w:rPr>
  </w:style>
  <w:style w:type="paragraph" w:customStyle="1" w:styleId="tweet-text">
    <w:name w:val="tweet-text"/>
    <w:basedOn w:val="Normal"/>
    <w:uiPriority w:val="99"/>
    <w:qFormat/>
    <w:rsid w:val="00CF2964"/>
    <w:pPr>
      <w:spacing w:before="100" w:beforeAutospacing="1" w:after="100" w:afterAutospacing="1"/>
    </w:pPr>
  </w:style>
  <w:style w:type="paragraph" w:customStyle="1" w:styleId="description">
    <w:name w:val="description"/>
    <w:basedOn w:val="Normal"/>
    <w:uiPriority w:val="99"/>
    <w:qFormat/>
    <w:rsid w:val="00CF2964"/>
    <w:pPr>
      <w:spacing w:before="100" w:beforeAutospacing="1" w:after="100" w:afterAutospacing="1"/>
    </w:pPr>
  </w:style>
  <w:style w:type="paragraph" w:customStyle="1" w:styleId="graf">
    <w:name w:val="graf"/>
    <w:basedOn w:val="Normal"/>
    <w:uiPriority w:val="99"/>
    <w:qFormat/>
    <w:rsid w:val="00CF2964"/>
    <w:pPr>
      <w:spacing w:before="100" w:beforeAutospacing="1" w:after="100" w:afterAutospacing="1"/>
    </w:pPr>
  </w:style>
  <w:style w:type="paragraph" w:customStyle="1" w:styleId="column">
    <w:name w:val="column"/>
    <w:basedOn w:val="Normal"/>
    <w:uiPriority w:val="99"/>
    <w:qFormat/>
    <w:rsid w:val="00CF2964"/>
    <w:pPr>
      <w:spacing w:before="100" w:beforeAutospacing="1" w:after="100" w:afterAutospacing="1"/>
    </w:pPr>
  </w:style>
  <w:style w:type="paragraph" w:customStyle="1" w:styleId="recirc-container">
    <w:name w:val="recirc-container"/>
    <w:basedOn w:val="Normal"/>
    <w:uiPriority w:val="99"/>
    <w:qFormat/>
    <w:rsid w:val="00CF2964"/>
    <w:pPr>
      <w:spacing w:before="100" w:beforeAutospacing="1" w:after="100" w:afterAutospacing="1"/>
    </w:pPr>
    <w:rPr>
      <w:sz w:val="24"/>
    </w:rPr>
  </w:style>
  <w:style w:type="paragraph" w:customStyle="1" w:styleId="selectionshareable">
    <w:name w:val="selectionshareable"/>
    <w:basedOn w:val="Normal"/>
    <w:uiPriority w:val="99"/>
    <w:qFormat/>
    <w:rsid w:val="00CF2964"/>
    <w:pPr>
      <w:spacing w:before="100" w:beforeAutospacing="1" w:after="100" w:afterAutospacing="1"/>
    </w:pPr>
    <w:rPr>
      <w:sz w:val="24"/>
    </w:rPr>
  </w:style>
  <w:style w:type="paragraph" w:customStyle="1" w:styleId="interstitial-link">
    <w:name w:val="interstitial-link"/>
    <w:basedOn w:val="Normal"/>
    <w:uiPriority w:val="99"/>
    <w:qFormat/>
    <w:rsid w:val="00CF2964"/>
    <w:pPr>
      <w:spacing w:before="100" w:beforeAutospacing="1" w:after="100" w:afterAutospacing="1"/>
    </w:pPr>
    <w:rPr>
      <w:sz w:val="24"/>
    </w:rPr>
  </w:style>
  <w:style w:type="paragraph" w:customStyle="1" w:styleId="see-also">
    <w:name w:val="see-also"/>
    <w:basedOn w:val="Normal"/>
    <w:uiPriority w:val="99"/>
    <w:qFormat/>
    <w:rsid w:val="00CF2964"/>
    <w:pPr>
      <w:spacing w:before="100" w:beforeAutospacing="1" w:after="100" w:afterAutospacing="1"/>
    </w:pPr>
    <w:rPr>
      <w:sz w:val="24"/>
    </w:rPr>
  </w:style>
  <w:style w:type="character" w:styleId="SubtleEmphasis">
    <w:name w:val="Subtle Emphasis"/>
    <w:uiPriority w:val="19"/>
    <w:qFormat/>
    <w:rsid w:val="00CF2964"/>
    <w:rPr>
      <w:rFonts w:ascii="Georgia" w:hAnsi="Georgia" w:hint="default"/>
      <w:i/>
      <w:iCs/>
      <w:color w:val="808080"/>
    </w:rPr>
  </w:style>
  <w:style w:type="character" w:customStyle="1" w:styleId="cardchar00">
    <w:name w:val="cardchar0"/>
    <w:basedOn w:val="DefaultParagraphFont"/>
    <w:rsid w:val="00CF2964"/>
  </w:style>
  <w:style w:type="character" w:customStyle="1" w:styleId="UnderlineNon-bold">
    <w:name w:val="Underline Non - bold"/>
    <w:rsid w:val="00CF2964"/>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CF2964"/>
  </w:style>
  <w:style w:type="character" w:customStyle="1" w:styleId="StyleHeading4UnderlinedsmalltextGaramondChar">
    <w:name w:val="Style Heading 4Underlinedsmall text + Garamond Char"/>
    <w:link w:val="StyleHeading4UnderlinedsmalltextGaramond"/>
    <w:locked/>
    <w:rsid w:val="00CF2964"/>
    <w:rPr>
      <w:rFonts w:ascii="Times New Roman" w:hAnsi="Times New Roman" w:cs="Times New Roman"/>
    </w:rPr>
  </w:style>
  <w:style w:type="character" w:customStyle="1" w:styleId="Heading5Char2">
    <w:name w:val="Heading 5 Char2"/>
    <w:rsid w:val="00CF2964"/>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CF2964"/>
    <w:rPr>
      <w:rFonts w:ascii="Arial" w:hAnsi="Arial" w:cs="Arial"/>
      <w:vanish/>
      <w:sz w:val="16"/>
      <w:szCs w:val="16"/>
    </w:rPr>
  </w:style>
  <w:style w:type="paragraph" w:styleId="z-TopofForm">
    <w:name w:val="HTML Top of Form"/>
    <w:basedOn w:val="Normal"/>
    <w:next w:val="Normal"/>
    <w:link w:val="z-TopofFormChar"/>
    <w:hidden/>
    <w:uiPriority w:val="99"/>
    <w:unhideWhenUsed/>
    <w:rsid w:val="00CF2964"/>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CF2964"/>
    <w:rPr>
      <w:rFonts w:ascii="Arial" w:hAnsi="Arial" w:cs="Arial"/>
      <w:vanish/>
      <w:sz w:val="16"/>
      <w:szCs w:val="16"/>
    </w:rPr>
  </w:style>
  <w:style w:type="character" w:customStyle="1" w:styleId="z-BottomofFormChar">
    <w:name w:val="z-Bottom of Form Char"/>
    <w:basedOn w:val="DefaultParagraphFont"/>
    <w:link w:val="z-BottomofForm"/>
    <w:uiPriority w:val="99"/>
    <w:rsid w:val="00CF2964"/>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CF2964"/>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CF2964"/>
    <w:rPr>
      <w:rFonts w:ascii="Arial" w:hAnsi="Arial" w:cs="Arial"/>
      <w:vanish/>
      <w:sz w:val="16"/>
      <w:szCs w:val="16"/>
    </w:rPr>
  </w:style>
  <w:style w:type="character" w:customStyle="1" w:styleId="Style2CharChar">
    <w:name w:val="Style2 Char Char"/>
    <w:rsid w:val="00CF2964"/>
    <w:rPr>
      <w:u w:val="thick"/>
      <w:lang w:val="en-US" w:eastAsia="en-US" w:bidi="ar-SA"/>
    </w:rPr>
  </w:style>
  <w:style w:type="character" w:customStyle="1" w:styleId="authordate1">
    <w:name w:val="authordate"/>
    <w:rsid w:val="00CF2964"/>
  </w:style>
  <w:style w:type="character" w:customStyle="1" w:styleId="underline0">
    <w:name w:val="%underline"/>
    <w:qFormat/>
    <w:rsid w:val="00CF2964"/>
    <w:rPr>
      <w:rFonts w:ascii="Times New Roman" w:hAnsi="Times New Roman" w:cs="Times New Roman" w:hint="default"/>
      <w:strike w:val="0"/>
      <w:dstrike w:val="0"/>
      <w:sz w:val="16"/>
      <w:u w:val="none"/>
      <w:effect w:val="none"/>
    </w:rPr>
  </w:style>
  <w:style w:type="character" w:customStyle="1" w:styleId="AUNDERLINE0">
    <w:name w:val="AUNDERLINE"/>
    <w:qFormat/>
    <w:rsid w:val="00CF2964"/>
    <w:rPr>
      <w:rFonts w:ascii="Times New Roman" w:hAnsi="Times New Roman" w:cs="Times New Roman" w:hint="default"/>
      <w:sz w:val="20"/>
      <w:u w:val="single"/>
    </w:rPr>
  </w:style>
  <w:style w:type="character" w:customStyle="1" w:styleId="UnderlinedCharChar">
    <w:name w:val="Underlined Char Char"/>
    <w:rsid w:val="00CF2964"/>
    <w:rPr>
      <w:rFonts w:ascii="Garamond" w:hAnsi="Garamond" w:hint="default"/>
      <w:szCs w:val="28"/>
      <w:u w:val="single"/>
      <w:lang w:val="en-US" w:eastAsia="en-US" w:bidi="ar-SA"/>
    </w:rPr>
  </w:style>
  <w:style w:type="character" w:customStyle="1" w:styleId="slug-doi">
    <w:name w:val="slug-doi"/>
    <w:basedOn w:val="DefaultParagraphFont"/>
    <w:rsid w:val="00CF2964"/>
  </w:style>
  <w:style w:type="character" w:customStyle="1" w:styleId="af">
    <w:name w:val="af"/>
    <w:basedOn w:val="DefaultParagraphFont"/>
    <w:rsid w:val="00CF2964"/>
  </w:style>
  <w:style w:type="character" w:customStyle="1" w:styleId="ab">
    <w:name w:val="ab"/>
    <w:basedOn w:val="DefaultParagraphFont"/>
    <w:rsid w:val="00CF2964"/>
  </w:style>
  <w:style w:type="character" w:customStyle="1" w:styleId="em">
    <w:name w:val="em"/>
    <w:basedOn w:val="DefaultParagraphFont"/>
    <w:rsid w:val="00CF2964"/>
  </w:style>
  <w:style w:type="character" w:customStyle="1" w:styleId="au">
    <w:name w:val="au"/>
    <w:basedOn w:val="DefaultParagraphFont"/>
    <w:rsid w:val="00CF2964"/>
  </w:style>
  <w:style w:type="character" w:customStyle="1" w:styleId="ti">
    <w:name w:val="ti"/>
    <w:basedOn w:val="DefaultParagraphFont"/>
    <w:rsid w:val="00CF2964"/>
  </w:style>
  <w:style w:type="character" w:customStyle="1" w:styleId="subheadblue">
    <w:name w:val="subhead_blue"/>
    <w:basedOn w:val="DefaultParagraphFont"/>
    <w:rsid w:val="00CF2964"/>
  </w:style>
  <w:style w:type="character" w:customStyle="1" w:styleId="affiliation">
    <w:name w:val="affiliation"/>
    <w:basedOn w:val="DefaultParagraphFont"/>
    <w:rsid w:val="00CF2964"/>
  </w:style>
  <w:style w:type="character" w:customStyle="1" w:styleId="slug-doi-wrapper">
    <w:name w:val="slug-doi-wrapper"/>
    <w:basedOn w:val="DefaultParagraphFont"/>
    <w:rsid w:val="00CF2964"/>
  </w:style>
  <w:style w:type="character" w:customStyle="1" w:styleId="slug-metadata-noteahead-of-print">
    <w:name w:val="slug-metadata-note ahead-of-print"/>
    <w:basedOn w:val="DefaultParagraphFont"/>
    <w:rsid w:val="00CF2964"/>
  </w:style>
  <w:style w:type="character" w:customStyle="1" w:styleId="slug-ahead-of-print-date">
    <w:name w:val="slug-ahead-of-print-date"/>
    <w:basedOn w:val="DefaultParagraphFont"/>
    <w:rsid w:val="00CF2964"/>
  </w:style>
  <w:style w:type="character" w:customStyle="1" w:styleId="medium-bold">
    <w:name w:val="medium-bold"/>
    <w:basedOn w:val="DefaultParagraphFont"/>
    <w:rsid w:val="00CF2964"/>
  </w:style>
  <w:style w:type="character" w:customStyle="1" w:styleId="updated-short-citation">
    <w:name w:val="updated-short-citation"/>
    <w:basedOn w:val="DefaultParagraphFont"/>
    <w:rsid w:val="00CF2964"/>
  </w:style>
  <w:style w:type="character" w:customStyle="1" w:styleId="goohl0">
    <w:name w:val="goohl0"/>
    <w:basedOn w:val="DefaultParagraphFont"/>
    <w:rsid w:val="00CF2964"/>
  </w:style>
  <w:style w:type="character" w:customStyle="1" w:styleId="CharChar6">
    <w:name w:val="Char Char6"/>
    <w:rsid w:val="00CF2964"/>
    <w:rPr>
      <w:rFonts w:ascii="Arial" w:hAnsi="Arial" w:cs="Arial" w:hint="default"/>
      <w:bCs/>
      <w:sz w:val="16"/>
      <w:szCs w:val="26"/>
      <w:lang w:val="en-US" w:eastAsia="en-US" w:bidi="ar-SA"/>
    </w:rPr>
  </w:style>
  <w:style w:type="character" w:customStyle="1" w:styleId="TagCharChar1">
    <w:name w:val="Tag Char Char1"/>
    <w:rsid w:val="00CF2964"/>
    <w:rPr>
      <w:b/>
      <w:bCs w:val="0"/>
      <w:sz w:val="24"/>
      <w:szCs w:val="24"/>
      <w:lang w:val="en-US" w:eastAsia="en-US" w:bidi="ar-SA"/>
    </w:rPr>
  </w:style>
  <w:style w:type="character" w:customStyle="1" w:styleId="12TimesNewRoman">
    <w:name w:val="12 Times New Roman"/>
    <w:rsid w:val="00CF2964"/>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CF2964"/>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CF2964"/>
    <w:rPr>
      <w:rFonts w:ascii="Times New Roman" w:hAnsi="Times New Roman" w:cs="Times New Roman" w:hint="default"/>
      <w:strike w:val="0"/>
      <w:dstrike w:val="0"/>
      <w:sz w:val="14"/>
      <w:u w:val="none"/>
      <w:effect w:val="none"/>
    </w:rPr>
  </w:style>
  <w:style w:type="character" w:customStyle="1" w:styleId="F8-UnderlineBold">
    <w:name w:val="F8 - Underline/Bold"/>
    <w:rsid w:val="00CF2964"/>
    <w:rPr>
      <w:rFonts w:ascii="Times New Roman" w:hAnsi="Times New Roman" w:cs="Times New Roman" w:hint="default"/>
      <w:b/>
      <w:bCs w:val="0"/>
      <w:sz w:val="20"/>
      <w:u w:val="single"/>
    </w:rPr>
  </w:style>
  <w:style w:type="character" w:customStyle="1" w:styleId="F7-SmallFont">
    <w:name w:val="F7 - Small Font"/>
    <w:rsid w:val="00CF2964"/>
    <w:rPr>
      <w:rFonts w:ascii="Times New Roman" w:hAnsi="Times New Roman" w:cs="Times New Roman" w:hint="default"/>
      <w:sz w:val="14"/>
    </w:rPr>
  </w:style>
  <w:style w:type="character" w:customStyle="1" w:styleId="Brief-Bold">
    <w:name w:val="Brief - Bold"/>
    <w:rsid w:val="00CF2964"/>
    <w:rPr>
      <w:rFonts w:ascii="Times New Roman" w:hAnsi="Times New Roman" w:cs="Times New Roman" w:hint="default"/>
      <w:b/>
      <w:bCs w:val="0"/>
    </w:rPr>
  </w:style>
  <w:style w:type="character" w:customStyle="1" w:styleId="Card-Underline">
    <w:name w:val="Card - Underline"/>
    <w:rsid w:val="00CF2964"/>
    <w:rPr>
      <w:rFonts w:ascii="Times New Roman" w:hAnsi="Times New Roman" w:cs="Times New Roman" w:hint="default"/>
      <w:u w:val="single"/>
    </w:rPr>
  </w:style>
  <w:style w:type="character" w:customStyle="1" w:styleId="beriefunderline">
    <w:name w:val="berief = underline"/>
    <w:rsid w:val="00CF2964"/>
    <w:rPr>
      <w:rFonts w:ascii="Times New Roman" w:eastAsia="Times New Roman" w:hAnsi="Times New Roman" w:cs="Times New Roman" w:hint="default"/>
      <w:sz w:val="20"/>
      <w:u w:val="single"/>
    </w:rPr>
  </w:style>
  <w:style w:type="character" w:customStyle="1" w:styleId="BoldText10pt">
    <w:name w:val="Bold Text 10 pt"/>
    <w:rsid w:val="00CF2964"/>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CF2964"/>
    <w:rPr>
      <w:i/>
      <w:iCs w:val="0"/>
    </w:rPr>
  </w:style>
  <w:style w:type="character" w:customStyle="1" w:styleId="eoeaheader">
    <w:name w:val="eoea_header"/>
    <w:basedOn w:val="DefaultParagraphFont"/>
    <w:rsid w:val="00CF2964"/>
  </w:style>
  <w:style w:type="character" w:customStyle="1" w:styleId="SC4208902">
    <w:name w:val="SC.4.208902"/>
    <w:rsid w:val="00CF2964"/>
    <w:rPr>
      <w:rFonts w:ascii="Century" w:hAnsi="Century" w:cs="Century" w:hint="default"/>
      <w:color w:val="000000"/>
      <w:sz w:val="22"/>
      <w:szCs w:val="22"/>
    </w:rPr>
  </w:style>
  <w:style w:type="character" w:customStyle="1" w:styleId="SC4208915">
    <w:name w:val="SC.4.208915"/>
    <w:rsid w:val="00CF2964"/>
    <w:rPr>
      <w:rFonts w:ascii="Century" w:hAnsi="Century" w:cs="Century" w:hint="default"/>
      <w:color w:val="000000"/>
      <w:sz w:val="13"/>
      <w:szCs w:val="13"/>
    </w:rPr>
  </w:style>
  <w:style w:type="character" w:customStyle="1" w:styleId="SC273764">
    <w:name w:val="SC.2.73764"/>
    <w:rsid w:val="00CF2964"/>
    <w:rPr>
      <w:rFonts w:ascii="Century" w:hAnsi="Century" w:cs="Century" w:hint="default"/>
      <w:color w:val="000000"/>
      <w:sz w:val="72"/>
      <w:szCs w:val="72"/>
    </w:rPr>
  </w:style>
  <w:style w:type="character" w:customStyle="1" w:styleId="SC273779">
    <w:name w:val="SC.2.73779"/>
    <w:rsid w:val="00CF2964"/>
    <w:rPr>
      <w:rFonts w:ascii="Century" w:hAnsi="Century" w:cs="Century" w:hint="default"/>
      <w:color w:val="000000"/>
      <w:sz w:val="40"/>
      <w:szCs w:val="40"/>
    </w:rPr>
  </w:style>
  <w:style w:type="character" w:customStyle="1" w:styleId="SC273763">
    <w:name w:val="SC.2.73763"/>
    <w:rsid w:val="00CF2964"/>
    <w:rPr>
      <w:rFonts w:ascii="Century" w:hAnsi="Century" w:cs="Century" w:hint="default"/>
      <w:b/>
      <w:bCs/>
      <w:color w:val="000000"/>
    </w:rPr>
  </w:style>
  <w:style w:type="character" w:customStyle="1" w:styleId="SC4208910">
    <w:name w:val="SC.4.208910"/>
    <w:rsid w:val="00CF2964"/>
    <w:rPr>
      <w:rFonts w:ascii="Century" w:hAnsi="Century" w:cs="Century" w:hint="default"/>
      <w:color w:val="000000"/>
      <w:sz w:val="28"/>
      <w:szCs w:val="28"/>
    </w:rPr>
  </w:style>
  <w:style w:type="character" w:customStyle="1" w:styleId="SC4208911">
    <w:name w:val="SC.4.208911"/>
    <w:rsid w:val="00CF2964"/>
    <w:rPr>
      <w:rFonts w:ascii="Century" w:hAnsi="Century" w:cs="Century" w:hint="default"/>
      <w:color w:val="000000"/>
    </w:rPr>
  </w:style>
  <w:style w:type="character" w:customStyle="1" w:styleId="articlesubtitle">
    <w:name w:val="article_sub_title"/>
    <w:basedOn w:val="DefaultParagraphFont"/>
    <w:rsid w:val="00CF2964"/>
  </w:style>
  <w:style w:type="character" w:customStyle="1" w:styleId="newsdate2">
    <w:name w:val="news_date2"/>
    <w:basedOn w:val="DefaultParagraphFont"/>
    <w:rsid w:val="00CF2964"/>
  </w:style>
  <w:style w:type="character" w:customStyle="1" w:styleId="readarticleheader">
    <w:name w:val="readarticleheader"/>
    <w:basedOn w:val="DefaultParagraphFont"/>
    <w:rsid w:val="00CF2964"/>
  </w:style>
  <w:style w:type="character" w:customStyle="1" w:styleId="UnderlineChar20">
    <w:name w:val="Underline Char2"/>
    <w:rsid w:val="00CF2964"/>
    <w:rPr>
      <w:rFonts w:ascii="Trebuchet MS" w:hAnsi="Trebuchet MS" w:hint="default"/>
      <w:u w:val="thick"/>
      <w:lang w:val="en-US" w:eastAsia="zh-CN" w:bidi="ar-SA"/>
    </w:rPr>
  </w:style>
  <w:style w:type="character" w:customStyle="1" w:styleId="BoldUnderliningChar">
    <w:name w:val="Bold Underlining Char"/>
    <w:rsid w:val="00CF2964"/>
    <w:rPr>
      <w:rFonts w:ascii="Arial Narrow" w:eastAsia="Times New Roman" w:hAnsi="Arial Narrow" w:hint="default"/>
      <w:b/>
      <w:bCs w:val="0"/>
      <w:szCs w:val="24"/>
      <w:u w:val="single"/>
      <w:lang w:val="en-GB" w:eastAsia="en-US" w:bidi="ar-SA"/>
    </w:rPr>
  </w:style>
  <w:style w:type="character" w:customStyle="1" w:styleId="medium-normal1">
    <w:name w:val="medium-normal1"/>
    <w:rsid w:val="00CF2964"/>
    <w:rPr>
      <w:rFonts w:ascii="Arial" w:hAnsi="Arial" w:cs="Arial" w:hint="default"/>
      <w:b w:val="0"/>
      <w:bCs w:val="0"/>
      <w:i w:val="0"/>
      <w:iCs w:val="0"/>
      <w:sz w:val="20"/>
      <w:szCs w:val="20"/>
    </w:rPr>
  </w:style>
  <w:style w:type="character" w:customStyle="1" w:styleId="UnderlinedCardChar0">
    <w:name w:val="Underlined Card Char"/>
    <w:rsid w:val="00CF2964"/>
    <w:rPr>
      <w:rFonts w:ascii="Palatino Linotype" w:hAnsi="Palatino Linotype" w:hint="default"/>
      <w:u w:val="single"/>
      <w:lang w:val="en-US" w:eastAsia="en-US" w:bidi="ar-SA"/>
    </w:rPr>
  </w:style>
  <w:style w:type="character" w:customStyle="1" w:styleId="char">
    <w:name w:val="char"/>
    <w:basedOn w:val="DefaultParagraphFont"/>
    <w:rsid w:val="00CF2964"/>
  </w:style>
  <w:style w:type="character" w:customStyle="1" w:styleId="UnderlineCharCharCharCharCharChar">
    <w:name w:val="Underline Char Char Char Char Char Char"/>
    <w:rsid w:val="00CF2964"/>
    <w:rPr>
      <w:rFonts w:ascii="Arial Narrow" w:hAnsi="Arial Narrow" w:hint="default"/>
      <w:szCs w:val="24"/>
      <w:u w:val="single"/>
      <w:lang w:val="en-US" w:eastAsia="en-US" w:bidi="ar-SA"/>
    </w:rPr>
  </w:style>
  <w:style w:type="character" w:customStyle="1" w:styleId="klink">
    <w:name w:val="klink"/>
    <w:basedOn w:val="DefaultParagraphFont"/>
    <w:rsid w:val="00CF2964"/>
  </w:style>
  <w:style w:type="character" w:customStyle="1" w:styleId="date10">
    <w:name w:val="date1"/>
    <w:basedOn w:val="DefaultParagraphFont"/>
    <w:rsid w:val="00CF2964"/>
  </w:style>
  <w:style w:type="character" w:customStyle="1" w:styleId="bolding1">
    <w:name w:val="bolding1"/>
    <w:rsid w:val="00CF2964"/>
    <w:rPr>
      <w:b/>
      <w:bCs/>
    </w:rPr>
  </w:style>
  <w:style w:type="character" w:customStyle="1" w:styleId="bookoptions1">
    <w:name w:val="book_options1"/>
    <w:rsid w:val="00CF2964"/>
    <w:rPr>
      <w:b/>
      <w:bCs/>
      <w:color w:val="333366"/>
    </w:rPr>
  </w:style>
  <w:style w:type="character" w:customStyle="1" w:styleId="descriptionblock">
    <w:name w:val="description block"/>
    <w:basedOn w:val="DefaultParagraphFont"/>
    <w:rsid w:val="00CF2964"/>
  </w:style>
  <w:style w:type="character" w:customStyle="1" w:styleId="detailsboxblock">
    <w:name w:val="detailsbox block"/>
    <w:basedOn w:val="DefaultParagraphFont"/>
    <w:rsid w:val="00CF2964"/>
  </w:style>
  <w:style w:type="character" w:customStyle="1" w:styleId="Char3">
    <w:name w:val="Char3"/>
    <w:rsid w:val="00CF2964"/>
    <w:rPr>
      <w:rFonts w:ascii="Arial" w:hAnsi="Arial" w:cs="Arial" w:hint="default"/>
      <w:bCs/>
      <w:u w:val="thick"/>
      <w:lang w:val="en-US" w:eastAsia="en-US" w:bidi="ar-SA"/>
    </w:rPr>
  </w:style>
  <w:style w:type="character" w:customStyle="1" w:styleId="texto11">
    <w:name w:val="texto11"/>
    <w:rsid w:val="00CF2964"/>
    <w:rPr>
      <w:rFonts w:ascii="Arial" w:hAnsi="Arial" w:cs="Arial" w:hint="default"/>
      <w:b w:val="0"/>
      <w:bCs w:val="0"/>
      <w:i w:val="0"/>
      <w:iCs w:val="0"/>
      <w:caps w:val="0"/>
      <w:color w:val="000000"/>
      <w:sz w:val="26"/>
      <w:szCs w:val="26"/>
    </w:rPr>
  </w:style>
  <w:style w:type="character" w:customStyle="1" w:styleId="CardTagChar">
    <w:name w:val="Card Tag Char"/>
    <w:rsid w:val="00CF2964"/>
    <w:rPr>
      <w:rFonts w:ascii="Arial Narrow" w:hAnsi="Arial Narrow" w:hint="default"/>
      <w:b/>
      <w:bCs w:val="0"/>
      <w:sz w:val="24"/>
      <w:szCs w:val="24"/>
      <w:lang w:val="en-US" w:eastAsia="en-US" w:bidi="ar-SA"/>
    </w:rPr>
  </w:style>
  <w:style w:type="character" w:customStyle="1" w:styleId="DebateCiteCharCharChar">
    <w:name w:val="Debate Cite Char Char Char"/>
    <w:rsid w:val="00CF2964"/>
    <w:rPr>
      <w:b/>
      <w:bCs w:val="0"/>
      <w:sz w:val="32"/>
      <w:szCs w:val="32"/>
      <w:lang w:val="en-US" w:eastAsia="en-US" w:bidi="ar-SA"/>
    </w:rPr>
  </w:style>
  <w:style w:type="character" w:customStyle="1" w:styleId="TagChar3">
    <w:name w:val="Tag Char3"/>
    <w:rsid w:val="00CF2964"/>
    <w:rPr>
      <w:rFonts w:ascii="Palatino Linotype" w:hAnsi="Palatino Linotype" w:hint="default"/>
      <w:b/>
      <w:bCs w:val="0"/>
      <w:sz w:val="24"/>
      <w:szCs w:val="24"/>
      <w:lang w:val="en-US" w:eastAsia="en-US" w:bidi="ar-SA"/>
    </w:rPr>
  </w:style>
  <w:style w:type="character" w:customStyle="1" w:styleId="TagandCiteChar">
    <w:name w:val="Tag and Cite Char"/>
    <w:rsid w:val="00CF2964"/>
    <w:rPr>
      <w:color w:val="333333"/>
      <w:sz w:val="22"/>
      <w:szCs w:val="22"/>
      <w:lang w:val="en-US" w:eastAsia="en-US" w:bidi="ar-SA"/>
    </w:rPr>
  </w:style>
  <w:style w:type="character" w:customStyle="1" w:styleId="Style10ptBold">
    <w:name w:val="Style 10 pt Bold"/>
    <w:rsid w:val="00CF2964"/>
    <w:rPr>
      <w:b/>
      <w:bCs/>
      <w:sz w:val="20"/>
    </w:rPr>
  </w:style>
  <w:style w:type="character" w:customStyle="1" w:styleId="text9">
    <w:name w:val="text9"/>
    <w:basedOn w:val="DefaultParagraphFont"/>
    <w:rsid w:val="00CF2964"/>
  </w:style>
  <w:style w:type="character" w:customStyle="1" w:styleId="text21">
    <w:name w:val="text21"/>
    <w:basedOn w:val="DefaultParagraphFont"/>
    <w:rsid w:val="00CF2964"/>
  </w:style>
  <w:style w:type="character" w:customStyle="1" w:styleId="text19">
    <w:name w:val="text19"/>
    <w:basedOn w:val="DefaultParagraphFont"/>
    <w:rsid w:val="00CF2964"/>
  </w:style>
  <w:style w:type="character" w:customStyle="1" w:styleId="term2">
    <w:name w:val="term2"/>
    <w:rsid w:val="00CF2964"/>
    <w:rPr>
      <w:b/>
      <w:bCs/>
    </w:rPr>
  </w:style>
  <w:style w:type="character" w:customStyle="1" w:styleId="pmterms12">
    <w:name w:val="pmterms12"/>
    <w:rsid w:val="00CF2964"/>
    <w:rPr>
      <w:b/>
      <w:bCs/>
      <w:i w:val="0"/>
      <w:iCs w:val="0"/>
      <w:color w:val="000000"/>
    </w:rPr>
  </w:style>
  <w:style w:type="character" w:customStyle="1" w:styleId="ToReadChar">
    <w:name w:val="To Read Char"/>
    <w:rsid w:val="00CF2964"/>
    <w:rPr>
      <w:rFonts w:ascii="Verdana" w:hAnsi="Verdana" w:hint="default"/>
      <w:b/>
      <w:bCs w:val="0"/>
      <w:szCs w:val="24"/>
      <w:u w:val="single"/>
      <w:lang w:val="en-US" w:eastAsia="en-US" w:bidi="ar-SA"/>
    </w:rPr>
  </w:style>
  <w:style w:type="character" w:customStyle="1" w:styleId="ToReadCharChar">
    <w:name w:val="To Read Char Char"/>
    <w:rsid w:val="00CF2964"/>
    <w:rPr>
      <w:rFonts w:ascii="Verdana" w:hAnsi="Verdana" w:hint="default"/>
      <w:b/>
      <w:bCs w:val="0"/>
      <w:szCs w:val="24"/>
      <w:u w:val="single"/>
      <w:lang w:val="en-US" w:eastAsia="en-US" w:bidi="ar-SA"/>
    </w:rPr>
  </w:style>
  <w:style w:type="character" w:customStyle="1" w:styleId="bio">
    <w:name w:val="bio"/>
    <w:basedOn w:val="DefaultParagraphFont"/>
    <w:rsid w:val="00CF2964"/>
  </w:style>
  <w:style w:type="character" w:customStyle="1" w:styleId="storytextstyle">
    <w:name w:val="storytextstyle"/>
    <w:basedOn w:val="DefaultParagraphFont"/>
    <w:rsid w:val="00CF2964"/>
  </w:style>
  <w:style w:type="character" w:customStyle="1" w:styleId="cardunderlinedCharChar">
    <w:name w:val="card underlined Char Char"/>
    <w:rsid w:val="00CF2964"/>
    <w:rPr>
      <w:rFonts w:ascii="Arial" w:hAnsi="Arial" w:cs="Arial" w:hint="default"/>
      <w:sz w:val="22"/>
      <w:szCs w:val="24"/>
      <w:u w:val="single"/>
      <w:lang w:val="en-US" w:eastAsia="en-US" w:bidi="ar-SA"/>
    </w:rPr>
  </w:style>
  <w:style w:type="character" w:customStyle="1" w:styleId="Style2Char0">
    <w:name w:val="Style2 Char"/>
    <w:rsid w:val="00CF2964"/>
    <w:rPr>
      <w:rFonts w:ascii="Book Antiqua" w:hAnsi="Book Antiqua" w:hint="default"/>
      <w:u w:val="thick"/>
      <w:lang w:val="en-US" w:eastAsia="en-US" w:bidi="ar-SA"/>
    </w:rPr>
  </w:style>
  <w:style w:type="character" w:customStyle="1" w:styleId="Style2Char1">
    <w:name w:val="Style2 Char1"/>
    <w:rsid w:val="00CF2964"/>
    <w:rPr>
      <w:rFonts w:ascii="Book Antiqua" w:hAnsi="Book Antiqua" w:hint="default"/>
      <w:szCs w:val="24"/>
      <w:u w:val="thick"/>
      <w:lang w:val="en-US" w:eastAsia="en-US" w:bidi="ar-SA"/>
    </w:rPr>
  </w:style>
  <w:style w:type="character" w:customStyle="1" w:styleId="articlehead21">
    <w:name w:val="articlehead21"/>
    <w:rsid w:val="00CF2964"/>
    <w:rPr>
      <w:rFonts w:ascii="Arial" w:hAnsi="Arial" w:cs="Arial" w:hint="default"/>
      <w:b/>
      <w:bCs/>
      <w:color w:val="660000"/>
      <w:sz w:val="20"/>
      <w:szCs w:val="20"/>
    </w:rPr>
  </w:style>
  <w:style w:type="character" w:customStyle="1" w:styleId="TagCiteChar1">
    <w:name w:val="Tag/Cite Char1"/>
    <w:rsid w:val="00CF2964"/>
    <w:rPr>
      <w:b/>
      <w:bCs w:val="0"/>
      <w:lang w:val="en-US" w:eastAsia="en-US" w:bidi="ar-SA"/>
    </w:rPr>
  </w:style>
  <w:style w:type="character" w:customStyle="1" w:styleId="goohl2">
    <w:name w:val="goohl2"/>
    <w:basedOn w:val="DefaultParagraphFont"/>
    <w:rsid w:val="00CF2964"/>
  </w:style>
  <w:style w:type="character" w:customStyle="1" w:styleId="CardCharChar0">
    <w:name w:val="Card Char Char"/>
    <w:rsid w:val="00CF2964"/>
    <w:rPr>
      <w:lang w:val="en-US" w:eastAsia="en-US" w:bidi="ar-SA"/>
    </w:rPr>
  </w:style>
  <w:style w:type="character" w:customStyle="1" w:styleId="BriefTitle1Char">
    <w:name w:val="Brief Title 1 Char"/>
    <w:rsid w:val="00CF2964"/>
    <w:rPr>
      <w:b/>
      <w:bCs w:val="0"/>
      <w:u w:val="single"/>
      <w:lang w:val="en-US" w:eastAsia="en-US" w:bidi="ar-SA"/>
    </w:rPr>
  </w:style>
  <w:style w:type="character" w:customStyle="1" w:styleId="TagCiteCharChar">
    <w:name w:val="Tag/Cite Char Char"/>
    <w:rsid w:val="00CF2964"/>
    <w:rPr>
      <w:b/>
      <w:bCs w:val="0"/>
      <w:lang w:val="en-US" w:eastAsia="en-US" w:bidi="ar-SA"/>
    </w:rPr>
  </w:style>
  <w:style w:type="character" w:customStyle="1" w:styleId="btx">
    <w:name w:val="btx"/>
    <w:basedOn w:val="DefaultParagraphFont"/>
    <w:rsid w:val="00CF2964"/>
  </w:style>
  <w:style w:type="character" w:customStyle="1" w:styleId="CardChar10">
    <w:name w:val="Card Char1"/>
    <w:rsid w:val="00CF2964"/>
    <w:rPr>
      <w:lang w:val="en-US" w:eastAsia="en-US" w:bidi="ar-SA"/>
    </w:rPr>
  </w:style>
  <w:style w:type="character" w:customStyle="1" w:styleId="prodgeneral1">
    <w:name w:val="prodgeneral1"/>
    <w:rsid w:val="00CF2964"/>
    <w:rPr>
      <w:rFonts w:ascii="Verdana" w:hAnsi="Verdana" w:hint="default"/>
      <w:b w:val="0"/>
      <w:bCs w:val="0"/>
      <w:caps w:val="0"/>
      <w:color w:val="000000"/>
      <w:spacing w:val="0"/>
      <w:sz w:val="16"/>
      <w:szCs w:val="16"/>
    </w:rPr>
  </w:style>
  <w:style w:type="character" w:customStyle="1" w:styleId="summary1">
    <w:name w:val="summary1"/>
    <w:rsid w:val="00CF2964"/>
    <w:rPr>
      <w:rFonts w:ascii="Arial" w:hAnsi="Arial" w:cs="Arial" w:hint="default"/>
      <w:sz w:val="18"/>
      <w:szCs w:val="18"/>
    </w:rPr>
  </w:style>
  <w:style w:type="character" w:customStyle="1" w:styleId="text3">
    <w:name w:val="text3"/>
    <w:basedOn w:val="DefaultParagraphFont"/>
    <w:rsid w:val="00CF2964"/>
  </w:style>
  <w:style w:type="character" w:customStyle="1" w:styleId="cardtextsmallChar">
    <w:name w:val="card text small Char"/>
    <w:rsid w:val="00CF2964"/>
    <w:rPr>
      <w:rFonts w:ascii="Arial Narrow" w:hAnsi="Arial Narrow" w:hint="default"/>
      <w:sz w:val="16"/>
      <w:szCs w:val="24"/>
      <w:lang w:val="en-US" w:eastAsia="en-US" w:bidi="ar-SA"/>
    </w:rPr>
  </w:style>
  <w:style w:type="character" w:customStyle="1" w:styleId="countrytitle1">
    <w:name w:val="countrytitle1"/>
    <w:rsid w:val="00CF2964"/>
    <w:rPr>
      <w:rFonts w:ascii="Verdana" w:hAnsi="Verdana" w:hint="default"/>
      <w:b/>
      <w:bCs/>
      <w:color w:val="293643"/>
      <w:sz w:val="24"/>
      <w:szCs w:val="24"/>
    </w:rPr>
  </w:style>
  <w:style w:type="character" w:customStyle="1" w:styleId="storyheader1">
    <w:name w:val="storyheader1"/>
    <w:rsid w:val="00CF2964"/>
    <w:rPr>
      <w:rFonts w:ascii="Verdana" w:hAnsi="Verdana" w:hint="default"/>
      <w:b/>
      <w:bCs/>
      <w:color w:val="000000"/>
      <w:sz w:val="21"/>
      <w:szCs w:val="21"/>
    </w:rPr>
  </w:style>
  <w:style w:type="character" w:customStyle="1" w:styleId="cardunderlinedChar0">
    <w:name w:val="card underlined Char"/>
    <w:rsid w:val="00CF2964"/>
    <w:rPr>
      <w:rFonts w:ascii="Arial" w:hAnsi="Arial" w:cs="Arial" w:hint="default"/>
      <w:sz w:val="22"/>
      <w:szCs w:val="24"/>
      <w:u w:val="single"/>
      <w:lang w:val="en-US" w:eastAsia="en-US" w:bidi="ar-SA"/>
    </w:rPr>
  </w:style>
  <w:style w:type="character" w:customStyle="1" w:styleId="article1">
    <w:name w:val="article1"/>
    <w:rsid w:val="00CF2964"/>
    <w:rPr>
      <w:rFonts w:ascii="Verdana" w:hAnsi="Verdana" w:hint="default"/>
      <w:color w:val="333333"/>
      <w:sz w:val="16"/>
      <w:szCs w:val="16"/>
    </w:rPr>
  </w:style>
  <w:style w:type="character" w:customStyle="1" w:styleId="story-posted-date1">
    <w:name w:val="story-posted-date1"/>
    <w:rsid w:val="00CF2964"/>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CF2964"/>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CF2964"/>
  </w:style>
  <w:style w:type="character" w:customStyle="1" w:styleId="textmedium">
    <w:name w:val="textmedium"/>
    <w:basedOn w:val="DefaultParagraphFont"/>
    <w:rsid w:val="00CF2964"/>
  </w:style>
  <w:style w:type="character" w:customStyle="1" w:styleId="citation1">
    <w:name w:val="citation1"/>
    <w:rsid w:val="00CF2964"/>
    <w:rPr>
      <w:rFonts w:ascii="Verdana" w:hAnsi="Verdana" w:hint="default"/>
      <w:sz w:val="17"/>
      <w:szCs w:val="17"/>
    </w:rPr>
  </w:style>
  <w:style w:type="character" w:customStyle="1" w:styleId="hithighlite">
    <w:name w:val="hithighlite"/>
    <w:basedOn w:val="DefaultParagraphFont"/>
    <w:rsid w:val="00CF2964"/>
  </w:style>
  <w:style w:type="character" w:customStyle="1" w:styleId="articlecontent">
    <w:name w:val="articlecontent"/>
    <w:basedOn w:val="DefaultParagraphFont"/>
    <w:rsid w:val="00CF2964"/>
  </w:style>
  <w:style w:type="character" w:customStyle="1" w:styleId="fource1">
    <w:name w:val="fource1"/>
    <w:rsid w:val="00CF2964"/>
    <w:rPr>
      <w:sz w:val="34"/>
      <w:szCs w:val="34"/>
    </w:rPr>
  </w:style>
  <w:style w:type="character" w:customStyle="1" w:styleId="LanguageStrikeChar">
    <w:name w:val="Language Strike Char"/>
    <w:rsid w:val="00CF2964"/>
    <w:rPr>
      <w:rFonts w:ascii="Arial Narrow" w:hAnsi="Arial Narrow" w:hint="default"/>
      <w:strike/>
      <w:szCs w:val="24"/>
      <w:lang w:val="en-US" w:eastAsia="en-US" w:bidi="ar-SA"/>
    </w:rPr>
  </w:style>
  <w:style w:type="character" w:customStyle="1" w:styleId="normal11">
    <w:name w:val="normal1"/>
    <w:basedOn w:val="DefaultParagraphFont"/>
    <w:rsid w:val="00CF2964"/>
  </w:style>
  <w:style w:type="character" w:customStyle="1" w:styleId="ds">
    <w:name w:val="ds"/>
    <w:basedOn w:val="DefaultParagraphFont"/>
    <w:rsid w:val="00CF2964"/>
  </w:style>
  <w:style w:type="character" w:customStyle="1" w:styleId="UnderliningChar1">
    <w:name w:val="Underlining Char1"/>
    <w:rsid w:val="00CF2964"/>
    <w:rPr>
      <w:rFonts w:ascii="Arial Narrow" w:hAnsi="Arial Narrow" w:hint="default"/>
      <w:szCs w:val="24"/>
      <w:u w:val="single"/>
      <w:lang w:val="en-US" w:eastAsia="en-US" w:bidi="ar-SA"/>
    </w:rPr>
  </w:style>
  <w:style w:type="character" w:customStyle="1" w:styleId="UnderliningChar2">
    <w:name w:val="Underlining Char2"/>
    <w:rsid w:val="00CF2964"/>
    <w:rPr>
      <w:rFonts w:ascii="Arial Narrow" w:hAnsi="Arial Narrow" w:hint="default"/>
      <w:szCs w:val="24"/>
      <w:u w:val="single"/>
      <w:lang w:val="en-US" w:eastAsia="en-US" w:bidi="ar-SA"/>
    </w:rPr>
  </w:style>
  <w:style w:type="character" w:customStyle="1" w:styleId="MicroTextChar1">
    <w:name w:val="MicroText Char1"/>
    <w:rsid w:val="00CF2964"/>
    <w:rPr>
      <w:rFonts w:ascii="Arial Narrow" w:hAnsi="Arial Narrow" w:hint="default"/>
      <w:sz w:val="12"/>
      <w:szCs w:val="24"/>
      <w:lang w:val="en-US" w:eastAsia="en-US" w:bidi="ar-SA"/>
    </w:rPr>
  </w:style>
  <w:style w:type="character" w:customStyle="1" w:styleId="DefaultPara">
    <w:name w:val="Default Para"/>
    <w:rsid w:val="00CF2964"/>
    <w:rPr>
      <w:sz w:val="20"/>
    </w:rPr>
  </w:style>
  <w:style w:type="character" w:customStyle="1" w:styleId="SYSHYPERTEXT">
    <w:name w:val="SYS_HYPERTEXT"/>
    <w:rsid w:val="00CF2964"/>
    <w:rPr>
      <w:color w:val="0000FF"/>
      <w:u w:val="single"/>
    </w:rPr>
  </w:style>
  <w:style w:type="character" w:customStyle="1" w:styleId="Hyperlink1">
    <w:name w:val="Hyperlink1"/>
    <w:rsid w:val="00CF2964"/>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CF2964"/>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CF2964"/>
    <w:rPr>
      <w:rFonts w:ascii="Arial Narrow" w:hAnsi="Arial Narrow" w:hint="default"/>
      <w:noProof w:val="0"/>
      <w:szCs w:val="24"/>
      <w:u w:val="single"/>
      <w:lang w:val="en-US" w:eastAsia="en-US" w:bidi="ar-SA"/>
    </w:rPr>
  </w:style>
  <w:style w:type="character" w:customStyle="1" w:styleId="BlockHeading1Char">
    <w:name w:val="Block Heading 1 Char"/>
    <w:rsid w:val="00CF2964"/>
    <w:rPr>
      <w:rFonts w:ascii="Georgia" w:hAnsi="Georgia" w:hint="default"/>
      <w:b/>
      <w:bCs w:val="0"/>
      <w:outline w:val="0"/>
      <w:shadow w:val="0"/>
      <w:emboss/>
      <w:imprint w:val="0"/>
      <w:color w:val="000000"/>
      <w:sz w:val="48"/>
      <w:szCs w:val="48"/>
      <w:lang w:val="en-US" w:eastAsia="en-US" w:bidi="ar-SA"/>
    </w:rPr>
  </w:style>
  <w:style w:type="character" w:customStyle="1" w:styleId="citationunderlineChar">
    <w:name w:val="citation/underline Char"/>
    <w:rsid w:val="00CF2964"/>
    <w:rPr>
      <w:b/>
      <w:bCs w:val="0"/>
      <w:sz w:val="24"/>
      <w:szCs w:val="24"/>
      <w:u w:val="single"/>
      <w:lang w:val="en-US" w:eastAsia="en-US" w:bidi="ar-SA"/>
    </w:rPr>
  </w:style>
  <w:style w:type="character" w:customStyle="1" w:styleId="StyleTagTimesNewRomanChar">
    <w:name w:val="Style Tag + Times New Roman Char"/>
    <w:rsid w:val="00CF2964"/>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CF2964"/>
    <w:rPr>
      <w:rFonts w:ascii="Arial Narrow" w:hAnsi="Arial Narrow" w:cs="Arial" w:hint="default"/>
      <w:b/>
      <w:bCs/>
      <w:iCs/>
      <w:sz w:val="24"/>
      <w:szCs w:val="28"/>
      <w:lang w:val="en-US" w:eastAsia="en-US" w:bidi="ar-SA"/>
    </w:rPr>
  </w:style>
  <w:style w:type="character" w:customStyle="1" w:styleId="UnderliningCharChar">
    <w:name w:val="Underlining Char Char"/>
    <w:rsid w:val="00CF2964"/>
    <w:rPr>
      <w:rFonts w:ascii="Arial Narrow" w:hAnsi="Arial Narrow" w:hint="default"/>
      <w:szCs w:val="24"/>
      <w:u w:val="single"/>
      <w:lang w:val="en-US" w:eastAsia="en-US" w:bidi="ar-SA"/>
    </w:rPr>
  </w:style>
  <w:style w:type="character" w:customStyle="1" w:styleId="StyleArialNarrow12ptBold">
    <w:name w:val="Style Arial Narrow 12 pt Bold"/>
    <w:rsid w:val="00CF2964"/>
    <w:rPr>
      <w:rFonts w:ascii="Arial Narrow" w:hAnsi="Arial Narrow" w:hint="default"/>
      <w:b/>
      <w:bCs/>
      <w:sz w:val="24"/>
    </w:rPr>
  </w:style>
  <w:style w:type="character" w:customStyle="1" w:styleId="Style1CharChar">
    <w:name w:val="Style1 Char Char"/>
    <w:rsid w:val="00CF2964"/>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CF2964"/>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CF2964"/>
    <w:rPr>
      <w:noProof w:val="0"/>
      <w:u w:val="single"/>
      <w:lang w:val="en-US" w:eastAsia="en-US" w:bidi="ar-SA"/>
    </w:rPr>
  </w:style>
  <w:style w:type="character" w:customStyle="1" w:styleId="UnderlinedCharChar1">
    <w:name w:val="Underlined Char Char1"/>
    <w:rsid w:val="00CF2964"/>
    <w:rPr>
      <w:rFonts w:ascii="Bell MT" w:eastAsia="Times New Roman" w:hAnsi="Bell MT" w:hint="default"/>
      <w:bCs/>
      <w:iCs/>
      <w:sz w:val="22"/>
      <w:u w:val="single"/>
    </w:rPr>
  </w:style>
  <w:style w:type="character" w:customStyle="1" w:styleId="Heading2CharChar2">
    <w:name w:val="Heading 2 Char Char2"/>
    <w:rsid w:val="00CF2964"/>
    <w:rPr>
      <w:rFonts w:ascii="Arial" w:hAnsi="Arial" w:cs="Arial" w:hint="default"/>
      <w:b/>
      <w:bCs/>
      <w:iCs/>
      <w:sz w:val="22"/>
      <w:szCs w:val="28"/>
      <w:lang w:val="en-US" w:eastAsia="en-US" w:bidi="ar-SA"/>
    </w:rPr>
  </w:style>
  <w:style w:type="character" w:customStyle="1" w:styleId="doctitle">
    <w:name w:val="doctitle"/>
    <w:rsid w:val="00CF2964"/>
  </w:style>
  <w:style w:type="character" w:customStyle="1" w:styleId="cardtext-underlined0">
    <w:name w:val="card text- underlined"/>
    <w:rsid w:val="00CF2964"/>
    <w:rPr>
      <w:rFonts w:ascii="Garamond" w:hAnsi="Garamond" w:hint="default"/>
      <w:u w:val="single"/>
    </w:rPr>
  </w:style>
  <w:style w:type="character" w:customStyle="1" w:styleId="BodyText1">
    <w:name w:val="Body Text1"/>
    <w:basedOn w:val="DefaultParagraphFont"/>
    <w:rsid w:val="00CF2964"/>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CF2964"/>
  </w:style>
  <w:style w:type="character" w:customStyle="1" w:styleId="BriefTitleChar">
    <w:name w:val="Brief Title Char"/>
    <w:basedOn w:val="DefaultParagraphFont"/>
    <w:rsid w:val="00CF2964"/>
    <w:rPr>
      <w:b/>
      <w:bCs w:val="0"/>
      <w:sz w:val="24"/>
      <w:szCs w:val="24"/>
      <w:u w:val="single"/>
      <w:lang w:val="en-US" w:eastAsia="en-US" w:bidi="ar-SA"/>
    </w:rPr>
  </w:style>
  <w:style w:type="character" w:customStyle="1" w:styleId="BriefTitle2Char">
    <w:name w:val="Brief Title 2 Char"/>
    <w:basedOn w:val="BriefTitleChar"/>
    <w:rsid w:val="00CF2964"/>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CF2964"/>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CF2964"/>
    <w:rPr>
      <w:rFonts w:ascii="Georgia" w:hAnsi="Georgia" w:hint="default"/>
      <w:b/>
      <w:bCs w:val="0"/>
      <w:sz w:val="24"/>
    </w:rPr>
  </w:style>
  <w:style w:type="character" w:customStyle="1" w:styleId="Emphasis20">
    <w:name w:val="Emphasis 2"/>
    <w:uiPriority w:val="1"/>
    <w:qFormat/>
    <w:rsid w:val="00CF2964"/>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CF2964"/>
    <w:rPr>
      <w:rFonts w:ascii="AGaramond" w:hAnsi="AGaramond" w:cs="AGaramond" w:hint="default"/>
      <w:color w:val="211D1E"/>
      <w:sz w:val="14"/>
      <w:szCs w:val="14"/>
    </w:rPr>
  </w:style>
  <w:style w:type="character" w:customStyle="1" w:styleId="CharacterStyle2">
    <w:name w:val="Character Style 2"/>
    <w:uiPriority w:val="99"/>
    <w:rsid w:val="00CF2964"/>
    <w:rPr>
      <w:sz w:val="20"/>
      <w:szCs w:val="20"/>
    </w:rPr>
  </w:style>
  <w:style w:type="character" w:customStyle="1" w:styleId="cross-head">
    <w:name w:val="cross-head"/>
    <w:rsid w:val="00CF2964"/>
  </w:style>
  <w:style w:type="character" w:customStyle="1" w:styleId="dateline">
    <w:name w:val="dateline"/>
    <w:rsid w:val="00CF2964"/>
  </w:style>
  <w:style w:type="character" w:customStyle="1" w:styleId="Subtitle1">
    <w:name w:val="Subtitle1"/>
    <w:rsid w:val="00CF2964"/>
  </w:style>
  <w:style w:type="character" w:customStyle="1" w:styleId="metaorigin">
    <w:name w:val="meta_origin"/>
    <w:rsid w:val="00CF2964"/>
  </w:style>
  <w:style w:type="character" w:customStyle="1" w:styleId="mandelbrotrefrag">
    <w:name w:val="mandelbrot_refrag"/>
    <w:rsid w:val="00CF2964"/>
  </w:style>
  <w:style w:type="character" w:customStyle="1" w:styleId="eminfo">
    <w:name w:val="eminfo"/>
    <w:rsid w:val="00CF2964"/>
  </w:style>
  <w:style w:type="character" w:customStyle="1" w:styleId="emhighlight">
    <w:name w:val="emhighlight"/>
    <w:rsid w:val="00CF2964"/>
  </w:style>
  <w:style w:type="character" w:customStyle="1" w:styleId="name">
    <w:name w:val="name"/>
    <w:rsid w:val="00CF2964"/>
  </w:style>
  <w:style w:type="character" w:customStyle="1" w:styleId="tkrname">
    <w:name w:val="tkrname"/>
    <w:rsid w:val="00CF2964"/>
  </w:style>
  <w:style w:type="character" w:customStyle="1" w:styleId="tkrchange">
    <w:name w:val="tkrchange"/>
    <w:rsid w:val="00CF2964"/>
  </w:style>
  <w:style w:type="character" w:customStyle="1" w:styleId="source-org">
    <w:name w:val="source-org"/>
    <w:rsid w:val="00CF2964"/>
  </w:style>
  <w:style w:type="character" w:customStyle="1" w:styleId="updated">
    <w:name w:val="updated"/>
    <w:rsid w:val="00CF2964"/>
  </w:style>
  <w:style w:type="character" w:customStyle="1" w:styleId="last">
    <w:name w:val="last"/>
    <w:rsid w:val="00CF2964"/>
  </w:style>
  <w:style w:type="character" w:customStyle="1" w:styleId="Style11ptBoldUnderline1">
    <w:name w:val="Style 11 pt Bold Underline1"/>
    <w:rsid w:val="00CF2964"/>
    <w:rPr>
      <w:b/>
      <w:bCs/>
      <w:sz w:val="20"/>
      <w:u w:val="single"/>
    </w:rPr>
  </w:style>
  <w:style w:type="character" w:customStyle="1" w:styleId="StyleStyleunderlineBold11pt">
    <w:name w:val="Style Style underline + Bold + 11 pt"/>
    <w:rsid w:val="00CF2964"/>
    <w:rPr>
      <w:bCs/>
      <w:sz w:val="20"/>
      <w:u w:val="single"/>
    </w:rPr>
  </w:style>
  <w:style w:type="character" w:customStyle="1" w:styleId="StyleunderlineAsianTimesNewRomanBold">
    <w:name w:val="Style underline + (Asian) Times New Roman Bold"/>
    <w:rsid w:val="00CF2964"/>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CF2964"/>
    <w:rPr>
      <w:b/>
      <w:bCs/>
      <w:sz w:val="20"/>
      <w:u w:val="single"/>
      <w:bdr w:val="single" w:sz="4" w:space="0" w:color="auto" w:frame="1"/>
    </w:rPr>
  </w:style>
  <w:style w:type="character" w:customStyle="1" w:styleId="A5">
    <w:name w:val="A5"/>
    <w:uiPriority w:val="99"/>
    <w:rsid w:val="00CF2964"/>
    <w:rPr>
      <w:rFonts w:ascii="Times New Roman" w:hAnsi="Times New Roman" w:cs="Times New Roman" w:hint="default"/>
      <w:color w:val="000000"/>
      <w:sz w:val="13"/>
      <w:szCs w:val="13"/>
    </w:rPr>
  </w:style>
  <w:style w:type="character" w:customStyle="1" w:styleId="quotepeekbase">
    <w:name w:val="quotepeekbase"/>
    <w:rsid w:val="00CF2964"/>
  </w:style>
  <w:style w:type="character" w:customStyle="1" w:styleId="cardChar11">
    <w:name w:val="card Char1"/>
    <w:rsid w:val="00CF2964"/>
    <w:rPr>
      <w:rFonts w:ascii="Calibri" w:eastAsia="Calibri" w:hAnsi="Calibri" w:cs="Calibri" w:hint="default"/>
      <w:sz w:val="24"/>
      <w:szCs w:val="22"/>
      <w:lang w:val="x-none" w:eastAsia="x-none"/>
    </w:rPr>
  </w:style>
  <w:style w:type="character" w:customStyle="1" w:styleId="NormalCard">
    <w:name w:val="Normal Card"/>
    <w:uiPriority w:val="1"/>
    <w:qFormat/>
    <w:rsid w:val="00CF2964"/>
    <w:rPr>
      <w:rFonts w:ascii="Times New Roman" w:hAnsi="Times New Roman" w:cs="Times New Roman" w:hint="default"/>
      <w:sz w:val="24"/>
    </w:rPr>
  </w:style>
  <w:style w:type="character" w:customStyle="1" w:styleId="HighlightedUnderline0">
    <w:name w:val="Highlighted Underline"/>
    <w:uiPriority w:val="1"/>
    <w:qFormat/>
    <w:rsid w:val="00CF2964"/>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CF2964"/>
    <w:rPr>
      <w:rFonts w:ascii="Times New Roman" w:hAnsi="Times New Roman" w:cs="Times New Roman" w:hint="default"/>
      <w:sz w:val="16"/>
      <w:szCs w:val="16"/>
    </w:rPr>
  </w:style>
  <w:style w:type="character" w:customStyle="1" w:styleId="timebox">
    <w:name w:val="timebox"/>
    <w:rsid w:val="00CF2964"/>
  </w:style>
  <w:style w:type="character" w:customStyle="1" w:styleId="Heading2Subtext">
    <w:name w:val="Heading 2 Subtext"/>
    <w:rsid w:val="00CF2964"/>
    <w:rPr>
      <w:rFonts w:ascii="Times New Roman" w:hAnsi="Times New Roman" w:cs="Times New Roman" w:hint="default"/>
      <w:sz w:val="16"/>
    </w:rPr>
  </w:style>
  <w:style w:type="character" w:customStyle="1" w:styleId="-SmallText-">
    <w:name w:val="-Small Text-"/>
    <w:rsid w:val="00CF2964"/>
    <w:rPr>
      <w:rFonts w:ascii="Garamond" w:hAnsi="Garamond" w:hint="default"/>
      <w:sz w:val="16"/>
    </w:rPr>
  </w:style>
  <w:style w:type="character" w:customStyle="1" w:styleId="label">
    <w:name w:val="label"/>
    <w:rsid w:val="00CF2964"/>
  </w:style>
  <w:style w:type="character" w:customStyle="1" w:styleId="BoldUnderlineCharChar">
    <w:name w:val="BoldUnderline Char Char"/>
    <w:rsid w:val="00CF2964"/>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CF2964"/>
  </w:style>
  <w:style w:type="character" w:customStyle="1" w:styleId="FontStyle477">
    <w:name w:val="Font Style477"/>
    <w:basedOn w:val="DefaultParagraphFont"/>
    <w:uiPriority w:val="99"/>
    <w:rsid w:val="00CF2964"/>
    <w:rPr>
      <w:rFonts w:ascii="Times New Roman" w:hAnsi="Times New Roman" w:cs="Times New Roman" w:hint="default"/>
      <w:sz w:val="18"/>
      <w:szCs w:val="18"/>
    </w:rPr>
  </w:style>
  <w:style w:type="character" w:customStyle="1" w:styleId="FontStyle505">
    <w:name w:val="Font Style505"/>
    <w:basedOn w:val="DefaultParagraphFont"/>
    <w:uiPriority w:val="99"/>
    <w:rsid w:val="00CF2964"/>
    <w:rPr>
      <w:rFonts w:ascii="Times New Roman" w:hAnsi="Times New Roman" w:cs="Times New Roman" w:hint="default"/>
      <w:sz w:val="18"/>
      <w:szCs w:val="18"/>
    </w:rPr>
  </w:style>
  <w:style w:type="character" w:customStyle="1" w:styleId="FontStyle514">
    <w:name w:val="Font Style514"/>
    <w:basedOn w:val="DefaultParagraphFont"/>
    <w:uiPriority w:val="99"/>
    <w:rsid w:val="00CF2964"/>
    <w:rPr>
      <w:rFonts w:ascii="Times New Roman" w:hAnsi="Times New Roman" w:cs="Times New Roman" w:hint="default"/>
      <w:sz w:val="14"/>
      <w:szCs w:val="14"/>
    </w:rPr>
  </w:style>
  <w:style w:type="character" w:customStyle="1" w:styleId="FontStyle500">
    <w:name w:val="Font Style500"/>
    <w:basedOn w:val="DefaultParagraphFont"/>
    <w:uiPriority w:val="99"/>
    <w:rsid w:val="00CF2964"/>
    <w:rPr>
      <w:rFonts w:ascii="Times New Roman" w:hAnsi="Times New Roman" w:cs="Times New Roman" w:hint="default"/>
      <w:b/>
      <w:bCs/>
      <w:sz w:val="16"/>
      <w:szCs w:val="16"/>
    </w:rPr>
  </w:style>
  <w:style w:type="character" w:customStyle="1" w:styleId="CardCite1">
    <w:name w:val="CardCite1"/>
    <w:qFormat/>
    <w:rsid w:val="00CF2964"/>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CF2964"/>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CF2964"/>
    <w:rPr>
      <w:rFonts w:ascii="Times New Roman" w:hAnsi="Times New Roman" w:cs="Times New Roman" w:hint="default"/>
      <w:b/>
      <w:bCs/>
      <w:sz w:val="22"/>
      <w:szCs w:val="22"/>
    </w:rPr>
  </w:style>
  <w:style w:type="character" w:customStyle="1" w:styleId="CharacterStyle3">
    <w:name w:val="Character Style 3"/>
    <w:uiPriority w:val="99"/>
    <w:rsid w:val="00CF2964"/>
    <w:rPr>
      <w:rFonts w:ascii="Bookman Old Style" w:hAnsi="Bookman Old Style" w:cs="Bookman Old Style" w:hint="default"/>
      <w:spacing w:val="-5"/>
      <w:sz w:val="18"/>
      <w:szCs w:val="18"/>
    </w:rPr>
  </w:style>
  <w:style w:type="character" w:customStyle="1" w:styleId="Style8pt1">
    <w:name w:val="Style 8 pt1"/>
    <w:rsid w:val="00CF2964"/>
    <w:rPr>
      <w:rFonts w:ascii="Georgia" w:hAnsi="Georgia" w:hint="default"/>
      <w:sz w:val="16"/>
    </w:rPr>
  </w:style>
  <w:style w:type="character" w:customStyle="1" w:styleId="UnderlineStyleChar7">
    <w:name w:val="Underline Style Char7"/>
    <w:rsid w:val="00CF2964"/>
    <w:rPr>
      <w:rFonts w:ascii="Garamond" w:hAnsi="Garamond" w:hint="default"/>
      <w:sz w:val="22"/>
      <w:szCs w:val="24"/>
      <w:u w:val="single"/>
      <w:lang w:val="en-US" w:eastAsia="en-US" w:bidi="ar-SA"/>
    </w:rPr>
  </w:style>
  <w:style w:type="character" w:customStyle="1" w:styleId="StyleArial6ptBold">
    <w:name w:val="Style Arial 6 pt Bold"/>
    <w:rsid w:val="00CF2964"/>
    <w:rPr>
      <w:rFonts w:ascii="Arial" w:hAnsi="Arial" w:cs="Arial" w:hint="default"/>
      <w:bCs/>
      <w:sz w:val="12"/>
    </w:rPr>
  </w:style>
  <w:style w:type="character" w:customStyle="1" w:styleId="Heading2Char5">
    <w:name w:val="Heading 2 Char5"/>
    <w:rsid w:val="00CF2964"/>
    <w:rPr>
      <w:rFonts w:ascii="Garamond" w:hAnsi="Garamond" w:cs="Arial" w:hint="default"/>
      <w:b/>
      <w:bCs/>
      <w:iCs/>
      <w:sz w:val="24"/>
      <w:szCs w:val="28"/>
      <w:lang w:val="en-US" w:eastAsia="en-US" w:bidi="ar-SA"/>
    </w:rPr>
  </w:style>
  <w:style w:type="character" w:customStyle="1" w:styleId="TagGreg">
    <w:name w:val="TagGreg"/>
    <w:uiPriority w:val="1"/>
    <w:qFormat/>
    <w:rsid w:val="00CF2964"/>
    <w:rPr>
      <w:b/>
      <w:bCs w:val="0"/>
      <w:sz w:val="24"/>
    </w:rPr>
  </w:style>
  <w:style w:type="character" w:customStyle="1" w:styleId="StyleDebateUnderline10pt">
    <w:name w:val="Style Debate Underline + 10 pt"/>
    <w:rsid w:val="00CF2964"/>
    <w:rPr>
      <w:rFonts w:ascii="Times New Roman" w:hAnsi="Times New Roman" w:cs="Times New Roman" w:hint="default"/>
      <w:sz w:val="20"/>
      <w:szCs w:val="20"/>
      <w:u w:val="single"/>
    </w:rPr>
  </w:style>
  <w:style w:type="character" w:customStyle="1" w:styleId="underlinedCharChar0">
    <w:name w:val="underlined Char Char"/>
    <w:locked/>
    <w:rsid w:val="00CF2964"/>
    <w:rPr>
      <w:u w:val="single"/>
    </w:rPr>
  </w:style>
  <w:style w:type="character" w:customStyle="1" w:styleId="SourceBold">
    <w:name w:val="Source Bold"/>
    <w:rsid w:val="00CF2964"/>
    <w:rPr>
      <w:rFonts w:ascii="Arial Narrow" w:hAnsi="Arial Narrow" w:hint="default"/>
      <w:b/>
      <w:bCs w:val="0"/>
      <w:strike w:val="0"/>
      <w:dstrike w:val="0"/>
      <w:sz w:val="24"/>
      <w:u w:val="none"/>
      <w:effect w:val="none"/>
    </w:rPr>
  </w:style>
  <w:style w:type="character" w:customStyle="1" w:styleId="2xBoldUnderline">
    <w:name w:val="2x_Bold_Underline"/>
    <w:rsid w:val="00CF2964"/>
    <w:rPr>
      <w:b/>
      <w:bCs/>
      <w:sz w:val="24"/>
      <w:u w:val="thick"/>
    </w:rPr>
  </w:style>
  <w:style w:type="character" w:customStyle="1" w:styleId="Dottedunderline">
    <w:name w:val="Dotted underline"/>
    <w:rsid w:val="00CF2964"/>
    <w:rPr>
      <w:u w:val="dotted"/>
    </w:rPr>
  </w:style>
  <w:style w:type="character" w:customStyle="1" w:styleId="readChar">
    <w:name w:val="read Char"/>
    <w:rsid w:val="00CF2964"/>
    <w:rPr>
      <w:szCs w:val="22"/>
      <w:u w:val="single"/>
      <w:lang w:val="en-US" w:eastAsia="en-US" w:bidi="ar-SA"/>
    </w:rPr>
  </w:style>
  <w:style w:type="character" w:customStyle="1" w:styleId="underlining0">
    <w:name w:val="underlining"/>
    <w:rsid w:val="00CF2964"/>
    <w:rPr>
      <w:u w:val="single"/>
    </w:rPr>
  </w:style>
  <w:style w:type="character" w:customStyle="1" w:styleId="btitle">
    <w:name w:val="btitle"/>
    <w:rsid w:val="00CF2964"/>
  </w:style>
  <w:style w:type="character" w:customStyle="1" w:styleId="green">
    <w:name w:val="green"/>
    <w:rsid w:val="00CF2964"/>
  </w:style>
  <w:style w:type="character" w:customStyle="1" w:styleId="BodyText20">
    <w:name w:val="Body Text2"/>
    <w:rsid w:val="00CF2964"/>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CF2964"/>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CF2964"/>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CF2964"/>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CF2964"/>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CF2964"/>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CF2964"/>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CF2964"/>
    <w:rPr>
      <w:rFonts w:ascii="Sylfaen" w:hAnsi="Sylfaen" w:cs="Sylfaen" w:hint="default"/>
      <w:i/>
      <w:iCs/>
      <w:strike w:val="0"/>
      <w:dstrike w:val="0"/>
      <w:sz w:val="19"/>
      <w:szCs w:val="19"/>
      <w:u w:val="none"/>
      <w:effect w:val="none"/>
      <w:shd w:val="clear" w:color="auto" w:fill="FFFFFF"/>
    </w:rPr>
  </w:style>
  <w:style w:type="character" w:customStyle="1" w:styleId="1">
    <w:name w:val="1"/>
    <w:rsid w:val="00CF2964"/>
    <w:rPr>
      <w:rFonts w:ascii="Arial" w:hAnsi="Arial" w:cs="Arial" w:hint="default"/>
      <w:bCs/>
      <w:sz w:val="20"/>
      <w:u w:val="single"/>
      <w:lang w:val="en-US" w:eastAsia="en-US" w:bidi="ar-SA"/>
    </w:rPr>
  </w:style>
  <w:style w:type="character" w:customStyle="1" w:styleId="CharChar31">
    <w:name w:val="Char Char31"/>
    <w:rsid w:val="00CF2964"/>
    <w:rPr>
      <w:rFonts w:ascii="Arial" w:hAnsi="Arial" w:cs="Arial" w:hint="default"/>
      <w:b/>
      <w:bCs/>
      <w:iCs/>
      <w:lang w:val="en-US" w:eastAsia="en-US" w:bidi="ar-SA"/>
    </w:rPr>
  </w:style>
  <w:style w:type="character" w:customStyle="1" w:styleId="Subtitle2">
    <w:name w:val="Subtitle2"/>
    <w:rsid w:val="00CF2964"/>
  </w:style>
  <w:style w:type="character" w:customStyle="1" w:styleId="drop">
    <w:name w:val="drop"/>
    <w:rsid w:val="00CF2964"/>
  </w:style>
  <w:style w:type="character" w:customStyle="1" w:styleId="bioline">
    <w:name w:val="bioline"/>
    <w:rsid w:val="00CF2964"/>
  </w:style>
  <w:style w:type="character" w:customStyle="1" w:styleId="articletitle0">
    <w:name w:val="article_title"/>
    <w:rsid w:val="00CF2964"/>
  </w:style>
  <w:style w:type="character" w:customStyle="1" w:styleId="A4">
    <w:name w:val="A4"/>
    <w:uiPriority w:val="99"/>
    <w:rsid w:val="00CF2964"/>
    <w:rPr>
      <w:color w:val="000000"/>
    </w:rPr>
  </w:style>
  <w:style w:type="character" w:customStyle="1" w:styleId="s2">
    <w:name w:val="s2"/>
    <w:rsid w:val="00CF2964"/>
  </w:style>
  <w:style w:type="character" w:customStyle="1" w:styleId="s4">
    <w:name w:val="s4"/>
    <w:rsid w:val="00CF2964"/>
  </w:style>
  <w:style w:type="character" w:customStyle="1" w:styleId="s5">
    <w:name w:val="s5"/>
    <w:rsid w:val="00CF2964"/>
  </w:style>
  <w:style w:type="character" w:customStyle="1" w:styleId="cap">
    <w:name w:val="cap"/>
    <w:rsid w:val="00CF2964"/>
  </w:style>
  <w:style w:type="character" w:customStyle="1" w:styleId="rightsnotice">
    <w:name w:val="rightsnotice"/>
    <w:rsid w:val="00CF2964"/>
  </w:style>
  <w:style w:type="character" w:customStyle="1" w:styleId="Caption1">
    <w:name w:val="Caption1"/>
    <w:rsid w:val="00CF2964"/>
  </w:style>
  <w:style w:type="character" w:customStyle="1" w:styleId="credit">
    <w:name w:val="credit"/>
    <w:rsid w:val="00CF2964"/>
  </w:style>
  <w:style w:type="character" w:customStyle="1" w:styleId="scaps">
    <w:name w:val="scaps"/>
    <w:rsid w:val="00CF2964"/>
  </w:style>
  <w:style w:type="character" w:customStyle="1" w:styleId="current-article">
    <w:name w:val="current-article"/>
    <w:rsid w:val="00CF2964"/>
  </w:style>
  <w:style w:type="character" w:customStyle="1" w:styleId="related-current-indicator">
    <w:name w:val="related-current-indicator"/>
    <w:rsid w:val="00CF2964"/>
  </w:style>
  <w:style w:type="character" w:customStyle="1" w:styleId="bylclear">
    <w:name w:val="bylclear"/>
    <w:rsid w:val="00CF2964"/>
  </w:style>
  <w:style w:type="character" w:customStyle="1" w:styleId="timestamp">
    <w:name w:val="timestamp"/>
    <w:rsid w:val="00CF2964"/>
  </w:style>
  <w:style w:type="character" w:customStyle="1" w:styleId="comments">
    <w:name w:val="comments"/>
    <w:rsid w:val="00CF2964"/>
  </w:style>
  <w:style w:type="character" w:customStyle="1" w:styleId="essaytext">
    <w:name w:val="essaytext"/>
    <w:rsid w:val="00CF2964"/>
  </w:style>
  <w:style w:type="character" w:customStyle="1" w:styleId="username">
    <w:name w:val="username"/>
    <w:rsid w:val="00CF2964"/>
  </w:style>
  <w:style w:type="character" w:customStyle="1" w:styleId="toplinks">
    <w:name w:val="toplinks"/>
    <w:rsid w:val="00CF2964"/>
  </w:style>
  <w:style w:type="character" w:customStyle="1" w:styleId="A3">
    <w:name w:val="A3"/>
    <w:uiPriority w:val="99"/>
    <w:rsid w:val="00CF2964"/>
    <w:rPr>
      <w:rFonts w:ascii="Perpetua" w:hAnsi="Perpetua" w:cs="Perpetua" w:hint="default"/>
      <w:color w:val="000000"/>
      <w:sz w:val="15"/>
      <w:szCs w:val="15"/>
    </w:rPr>
  </w:style>
  <w:style w:type="character" w:customStyle="1" w:styleId="see">
    <w:name w:val="see"/>
    <w:rsid w:val="00CF2964"/>
  </w:style>
  <w:style w:type="character" w:customStyle="1" w:styleId="first-letter">
    <w:name w:val="first-letter"/>
    <w:rsid w:val="00CF2964"/>
  </w:style>
  <w:style w:type="character" w:customStyle="1" w:styleId="focusparagraph">
    <w:name w:val="focusparagraph"/>
    <w:rsid w:val="00CF2964"/>
  </w:style>
  <w:style w:type="character" w:customStyle="1" w:styleId="lightblue">
    <w:name w:val="lightblue"/>
    <w:rsid w:val="00CF2964"/>
  </w:style>
  <w:style w:type="character" w:customStyle="1" w:styleId="StyleUnderlineCharChar9pt">
    <w:name w:val="Style Underline Char Char + 9 pt"/>
    <w:rsid w:val="00CF2964"/>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CF2964"/>
  </w:style>
  <w:style w:type="character" w:customStyle="1" w:styleId="Title10">
    <w:name w:val="Title1"/>
    <w:rsid w:val="00CF2964"/>
  </w:style>
  <w:style w:type="character" w:customStyle="1" w:styleId="BoldandUnderlineCharCharCharChar">
    <w:name w:val="Bold and Underline Char Char Char Char"/>
    <w:rsid w:val="00CF2964"/>
    <w:rPr>
      <w:b/>
      <w:bCs w:val="0"/>
      <w:noProof w:val="0"/>
      <w:u w:val="single"/>
      <w:lang w:val="en-US" w:eastAsia="en-US" w:bidi="ar-SA"/>
    </w:rPr>
  </w:style>
  <w:style w:type="character" w:customStyle="1" w:styleId="FontStyle29">
    <w:name w:val="Font Style29"/>
    <w:uiPriority w:val="99"/>
    <w:rsid w:val="00CF2964"/>
    <w:rPr>
      <w:rFonts w:ascii="Arial" w:hAnsi="Arial" w:cs="Arial" w:hint="default"/>
      <w:sz w:val="14"/>
      <w:szCs w:val="14"/>
    </w:rPr>
  </w:style>
  <w:style w:type="character" w:customStyle="1" w:styleId="CardsUnderlined">
    <w:name w:val="Cards Underlined"/>
    <w:rsid w:val="00CF2964"/>
    <w:rPr>
      <w:rFonts w:ascii="Helvetica" w:hAnsi="Helvetica" w:cs="Helvetica" w:hint="default"/>
      <w:sz w:val="22"/>
      <w:szCs w:val="24"/>
      <w:u w:val="thick"/>
    </w:rPr>
  </w:style>
  <w:style w:type="character" w:customStyle="1" w:styleId="titles">
    <w:name w:val="titles"/>
    <w:rsid w:val="00CF2964"/>
  </w:style>
  <w:style w:type="character" w:customStyle="1" w:styleId="articletext0">
    <w:name w:val="article_text"/>
    <w:rsid w:val="00CF2964"/>
  </w:style>
  <w:style w:type="character" w:customStyle="1" w:styleId="contentauthor">
    <w:name w:val="contentauthor"/>
    <w:rsid w:val="00CF2964"/>
  </w:style>
  <w:style w:type="character" w:customStyle="1" w:styleId="subarticleheader">
    <w:name w:val="subarticleheader"/>
    <w:rsid w:val="00CF2964"/>
  </w:style>
  <w:style w:type="character" w:customStyle="1" w:styleId="spelle">
    <w:name w:val="spelle"/>
    <w:rsid w:val="00CF2964"/>
  </w:style>
  <w:style w:type="character" w:customStyle="1" w:styleId="grame">
    <w:name w:val="grame"/>
    <w:rsid w:val="00CF2964"/>
  </w:style>
  <w:style w:type="character" w:customStyle="1" w:styleId="newstitle1">
    <w:name w:val="newstitle1"/>
    <w:rsid w:val="00CF2964"/>
  </w:style>
  <w:style w:type="character" w:customStyle="1" w:styleId="copy">
    <w:name w:val="copy"/>
    <w:rsid w:val="00CF2964"/>
  </w:style>
  <w:style w:type="character" w:customStyle="1" w:styleId="topheadline">
    <w:name w:val="topheadline"/>
    <w:rsid w:val="00CF2964"/>
  </w:style>
  <w:style w:type="character" w:customStyle="1" w:styleId="Stylereduce27pt">
    <w:name w:val="Style reduce2 + 7 pt"/>
    <w:rsid w:val="00CF2964"/>
    <w:rPr>
      <w:rFonts w:ascii="Times New Roman" w:hAnsi="Times New Roman" w:cs="Arial" w:hint="default"/>
      <w:color w:val="000000"/>
      <w:sz w:val="14"/>
      <w:szCs w:val="22"/>
    </w:rPr>
  </w:style>
  <w:style w:type="character" w:customStyle="1" w:styleId="srtitle">
    <w:name w:val="srtitle"/>
    <w:rsid w:val="00CF2964"/>
  </w:style>
  <w:style w:type="character" w:customStyle="1" w:styleId="st1">
    <w:name w:val="st1"/>
    <w:rsid w:val="00CF2964"/>
  </w:style>
  <w:style w:type="character" w:customStyle="1" w:styleId="StyleStyleGaramond">
    <w:name w:val="Style Style Garamond +"/>
    <w:rsid w:val="00CF2964"/>
    <w:rPr>
      <w:rFonts w:ascii="Garamond" w:hAnsi="Garamond" w:cs="Times New Roman" w:hint="default"/>
      <w:sz w:val="20"/>
    </w:rPr>
  </w:style>
  <w:style w:type="character" w:customStyle="1" w:styleId="quotechar0">
    <w:name w:val="quotechar"/>
    <w:rsid w:val="00CF2964"/>
  </w:style>
  <w:style w:type="character" w:customStyle="1" w:styleId="boldunderline0">
    <w:name w:val="boldunderline"/>
    <w:rsid w:val="00CF2964"/>
  </w:style>
  <w:style w:type="character" w:customStyle="1" w:styleId="A8">
    <w:name w:val="A8"/>
    <w:rsid w:val="00CF2964"/>
    <w:rPr>
      <w:rFonts w:ascii="Scala" w:hAnsi="Scala" w:cs="Scala" w:hint="default"/>
      <w:color w:val="000000"/>
      <w:sz w:val="15"/>
      <w:szCs w:val="15"/>
    </w:rPr>
  </w:style>
  <w:style w:type="character" w:customStyle="1" w:styleId="A0">
    <w:name w:val="A0"/>
    <w:uiPriority w:val="99"/>
    <w:rsid w:val="00CF2964"/>
    <w:rPr>
      <w:rFonts w:ascii="Scala" w:hAnsi="Scala" w:cs="Scala" w:hint="default"/>
      <w:color w:val="000000"/>
      <w:sz w:val="16"/>
      <w:szCs w:val="16"/>
    </w:rPr>
  </w:style>
  <w:style w:type="character" w:customStyle="1" w:styleId="Date11">
    <w:name w:val="Date11"/>
    <w:rsid w:val="00CF2964"/>
  </w:style>
  <w:style w:type="character" w:customStyle="1" w:styleId="Boxout">
    <w:name w:val="Box out"/>
    <w:uiPriority w:val="1"/>
    <w:qFormat/>
    <w:rsid w:val="00CF2964"/>
    <w:rPr>
      <w:rFonts w:ascii="Tahoma" w:hAnsi="Tahoma" w:cs="Tahoma" w:hint="default"/>
      <w:b/>
      <w:bCs w:val="0"/>
      <w:sz w:val="20"/>
      <w:u w:val="single"/>
      <w:bdr w:val="none" w:sz="0" w:space="0" w:color="auto" w:frame="1"/>
      <w:shd w:val="clear" w:color="auto" w:fill="A9E8F5"/>
    </w:rPr>
  </w:style>
  <w:style w:type="character" w:customStyle="1" w:styleId="metad">
    <w:name w:val="metad"/>
    <w:rsid w:val="00CF2964"/>
  </w:style>
  <w:style w:type="character" w:customStyle="1" w:styleId="sifr-alternate">
    <w:name w:val="sifr-alternate"/>
    <w:rsid w:val="00CF2964"/>
  </w:style>
  <w:style w:type="character" w:customStyle="1" w:styleId="justify1">
    <w:name w:val="justify1"/>
    <w:rsid w:val="00CF2964"/>
  </w:style>
  <w:style w:type="character" w:customStyle="1" w:styleId="artbody1">
    <w:name w:val="art_body1"/>
    <w:rsid w:val="00CF2964"/>
    <w:rPr>
      <w:rFonts w:ascii="Arial" w:hAnsi="Arial" w:cs="Arial" w:hint="default"/>
    </w:rPr>
  </w:style>
  <w:style w:type="character" w:customStyle="1" w:styleId="A1">
    <w:name w:val="A1"/>
    <w:uiPriority w:val="99"/>
    <w:rsid w:val="00CF2964"/>
    <w:rPr>
      <w:rFonts w:ascii="Book Antiqua" w:hAnsi="Book Antiqua" w:cs="Book Antiqua" w:hint="default"/>
      <w:color w:val="221E1F"/>
      <w:sz w:val="22"/>
      <w:szCs w:val="22"/>
    </w:rPr>
  </w:style>
  <w:style w:type="character" w:customStyle="1" w:styleId="reality">
    <w:name w:val="reality"/>
    <w:rsid w:val="00CF2964"/>
  </w:style>
  <w:style w:type="character" w:customStyle="1" w:styleId="text2">
    <w:name w:val="text2"/>
    <w:rsid w:val="00CF2964"/>
  </w:style>
  <w:style w:type="character" w:customStyle="1" w:styleId="StyleUnderlineChar2CharChar11pt">
    <w:name w:val="Style Underline Char2 Char Char + 11 pt"/>
    <w:rsid w:val="00CF2964"/>
    <w:rPr>
      <w:rFonts w:ascii="Times New Roman" w:hAnsi="Times New Roman" w:cs="Times New Roman" w:hint="default"/>
      <w:sz w:val="20"/>
      <w:u w:val="single"/>
    </w:rPr>
  </w:style>
  <w:style w:type="character" w:customStyle="1" w:styleId="StyleStyleBoldUnderline11pt">
    <w:name w:val="Style Style Bold Underline + 11 pt"/>
    <w:rsid w:val="00CF2964"/>
    <w:rPr>
      <w:b/>
      <w:bCs/>
      <w:sz w:val="20"/>
      <w:u w:val="single"/>
    </w:rPr>
  </w:style>
  <w:style w:type="character" w:customStyle="1" w:styleId="articlehead2">
    <w:name w:val="articlehead2"/>
    <w:rsid w:val="00CF2964"/>
  </w:style>
  <w:style w:type="character" w:customStyle="1" w:styleId="pronset">
    <w:name w:val="pronset"/>
    <w:rsid w:val="00CF2964"/>
  </w:style>
  <w:style w:type="character" w:customStyle="1" w:styleId="prondelim">
    <w:name w:val="prondelim"/>
    <w:rsid w:val="00CF2964"/>
  </w:style>
  <w:style w:type="character" w:customStyle="1" w:styleId="prontoggle">
    <w:name w:val="pron_toggle"/>
    <w:rsid w:val="00CF2964"/>
  </w:style>
  <w:style w:type="character" w:customStyle="1" w:styleId="boldface">
    <w:name w:val="boldface"/>
    <w:rsid w:val="00CF2964"/>
  </w:style>
  <w:style w:type="character" w:customStyle="1" w:styleId="secondary-bf">
    <w:name w:val="secondary-bf"/>
    <w:rsid w:val="00CF2964"/>
  </w:style>
  <w:style w:type="table" w:styleId="ColorfulGrid-Accent1">
    <w:name w:val="Colorful Grid Accent 1"/>
    <w:basedOn w:val="TableNormal"/>
    <w:link w:val="ColorfulGrid-Accent1Char"/>
    <w:uiPriority w:val="29"/>
    <w:unhideWhenUsed/>
    <w:rsid w:val="00CF2964"/>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CF2964"/>
    <w:rPr>
      <w:rFonts w:ascii="Times New Roman" w:hAnsi="Times New Roman" w:cs="Times New Roman" w:hint="default"/>
      <w:iCs/>
      <w:color w:val="000000"/>
      <w:sz w:val="16"/>
    </w:rPr>
  </w:style>
  <w:style w:type="character" w:customStyle="1" w:styleId="Boxout0">
    <w:name w:val="Boxout"/>
    <w:uiPriority w:val="1"/>
    <w:qFormat/>
    <w:rsid w:val="00CF2964"/>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CF2964"/>
  </w:style>
  <w:style w:type="character" w:customStyle="1" w:styleId="pg">
    <w:name w:val="pg"/>
    <w:rsid w:val="00CF2964"/>
  </w:style>
  <w:style w:type="character" w:customStyle="1" w:styleId="detailtitle">
    <w:name w:val="detailtitle"/>
    <w:rsid w:val="00CF2964"/>
  </w:style>
  <w:style w:type="character" w:customStyle="1" w:styleId="storydate">
    <w:name w:val="storydate"/>
    <w:rsid w:val="00CF2964"/>
  </w:style>
  <w:style w:type="character" w:customStyle="1" w:styleId="preloadwrap">
    <w:name w:val="preloadwrap"/>
    <w:rsid w:val="00CF2964"/>
  </w:style>
  <w:style w:type="character" w:customStyle="1" w:styleId="creditwrap">
    <w:name w:val="creditwrap"/>
    <w:rsid w:val="00CF2964"/>
  </w:style>
  <w:style w:type="character" w:customStyle="1" w:styleId="DefaultChar1">
    <w:name w:val="Default Char1"/>
    <w:rsid w:val="00CF2964"/>
    <w:rPr>
      <w:noProof w:val="0"/>
      <w:color w:val="000000"/>
      <w:lang w:val="en-US" w:eastAsia="en-US" w:bidi="ar-SA"/>
    </w:rPr>
  </w:style>
  <w:style w:type="character" w:customStyle="1" w:styleId="textunderlineChar0">
    <w:name w:val="text underline Char"/>
    <w:rsid w:val="00CF2964"/>
    <w:rPr>
      <w:sz w:val="24"/>
      <w:szCs w:val="22"/>
      <w:u w:val="thick"/>
      <w:lang w:val="en-US" w:eastAsia="en-US" w:bidi="ar-SA"/>
    </w:rPr>
  </w:style>
  <w:style w:type="character" w:customStyle="1" w:styleId="BoldChar">
    <w:name w:val="Bold Char"/>
    <w:rsid w:val="00CF2964"/>
    <w:rPr>
      <w:rFonts w:ascii="Times New Roman" w:eastAsia="Times New Roman" w:hAnsi="Times New Roman" w:cs="Times New Roman" w:hint="default"/>
      <w:b/>
      <w:bCs w:val="0"/>
      <w:szCs w:val="24"/>
    </w:rPr>
  </w:style>
  <w:style w:type="character" w:customStyle="1" w:styleId="pmterms31">
    <w:name w:val="pmterms31"/>
    <w:rsid w:val="00CF2964"/>
    <w:rPr>
      <w:b/>
      <w:bCs/>
      <w:i w:val="0"/>
      <w:iCs w:val="0"/>
      <w:color w:val="000000"/>
    </w:rPr>
  </w:style>
  <w:style w:type="character" w:customStyle="1" w:styleId="copyrightdescription">
    <w:name w:val="copyrightdescription"/>
    <w:rsid w:val="00CF2964"/>
  </w:style>
  <w:style w:type="character" w:customStyle="1" w:styleId="ft01">
    <w:name w:val="ft01"/>
    <w:rsid w:val="00CF2964"/>
    <w:rPr>
      <w:rFonts w:ascii="Times" w:hAnsi="Times" w:cs="Times" w:hint="default"/>
      <w:color w:val="000000"/>
      <w:sz w:val="14"/>
      <w:szCs w:val="14"/>
    </w:rPr>
  </w:style>
  <w:style w:type="character" w:customStyle="1" w:styleId="ft11">
    <w:name w:val="ft11"/>
    <w:rsid w:val="00CF2964"/>
    <w:rPr>
      <w:rFonts w:ascii="Times" w:hAnsi="Times" w:cs="Times" w:hint="default"/>
      <w:color w:val="000000"/>
      <w:sz w:val="17"/>
      <w:szCs w:val="17"/>
    </w:rPr>
  </w:style>
  <w:style w:type="character" w:customStyle="1" w:styleId="ft21">
    <w:name w:val="ft21"/>
    <w:rsid w:val="00CF2964"/>
    <w:rPr>
      <w:rFonts w:ascii="Times" w:hAnsi="Times" w:cs="Times" w:hint="default"/>
      <w:color w:val="000000"/>
      <w:sz w:val="15"/>
      <w:szCs w:val="15"/>
    </w:rPr>
  </w:style>
  <w:style w:type="character" w:customStyle="1" w:styleId="ft31">
    <w:name w:val="ft31"/>
    <w:rsid w:val="00CF2964"/>
    <w:rPr>
      <w:rFonts w:ascii="Times" w:hAnsi="Times" w:cs="Times" w:hint="default"/>
      <w:color w:val="000000"/>
      <w:sz w:val="15"/>
      <w:szCs w:val="15"/>
    </w:rPr>
  </w:style>
  <w:style w:type="character" w:customStyle="1" w:styleId="dquo">
    <w:name w:val="dquo"/>
    <w:rsid w:val="00CF2964"/>
  </w:style>
  <w:style w:type="character" w:customStyle="1" w:styleId="caps2">
    <w:name w:val="caps2"/>
    <w:rsid w:val="00CF2964"/>
  </w:style>
  <w:style w:type="character" w:customStyle="1" w:styleId="CardsFont12ptCharCharCharChar">
    <w:name w:val="Cards + Font: 12 pt Char Char Char Char"/>
    <w:rsid w:val="00CF2964"/>
    <w:rPr>
      <w:sz w:val="24"/>
      <w:szCs w:val="24"/>
      <w:u w:val="thick"/>
      <w:lang w:val="en-US" w:eastAsia="en-US" w:bidi="ar-SA"/>
    </w:rPr>
  </w:style>
  <w:style w:type="character" w:customStyle="1" w:styleId="ccs">
    <w:name w:val="c cs"/>
    <w:rsid w:val="00CF2964"/>
  </w:style>
  <w:style w:type="character" w:customStyle="1" w:styleId="UnderlinedEvChar">
    <w:name w:val="Underlined Ev Char"/>
    <w:rsid w:val="00CF2964"/>
    <w:rPr>
      <w:rFonts w:ascii="Times New Roman" w:eastAsia="Times New Roman" w:hAnsi="Times New Roman" w:cs="Times New Roman" w:hint="default"/>
      <w:szCs w:val="24"/>
      <w:u w:val="single"/>
    </w:rPr>
  </w:style>
  <w:style w:type="character" w:customStyle="1" w:styleId="dropshadow">
    <w:name w:val="dropshadow"/>
    <w:rsid w:val="00CF2964"/>
  </w:style>
  <w:style w:type="character" w:customStyle="1" w:styleId="d05ws">
    <w:name w:val="d05ws"/>
    <w:rsid w:val="00CF2964"/>
  </w:style>
  <w:style w:type="character" w:customStyle="1" w:styleId="rzibod">
    <w:name w:val="rzibod"/>
    <w:rsid w:val="00CF2964"/>
  </w:style>
  <w:style w:type="character" w:customStyle="1" w:styleId="StyleBold1">
    <w:name w:val="Style Bold1"/>
    <w:rsid w:val="00CF2964"/>
    <w:rPr>
      <w:rFonts w:ascii="Georgia" w:hAnsi="Georgia" w:hint="default"/>
      <w:b/>
      <w:bCs/>
      <w:sz w:val="22"/>
    </w:rPr>
  </w:style>
  <w:style w:type="character" w:customStyle="1" w:styleId="headertext">
    <w:name w:val="headertext"/>
    <w:rsid w:val="00CF2964"/>
  </w:style>
  <w:style w:type="character" w:customStyle="1" w:styleId="endnote-reference">
    <w:name w:val="endnote-reference"/>
    <w:rsid w:val="00CF2964"/>
  </w:style>
  <w:style w:type="character" w:customStyle="1" w:styleId="officialsname">
    <w:name w:val="official_s_name"/>
    <w:rsid w:val="00CF2964"/>
  </w:style>
  <w:style w:type="character" w:customStyle="1" w:styleId="audience">
    <w:name w:val="audience"/>
    <w:rsid w:val="00CF2964"/>
  </w:style>
  <w:style w:type="character" w:customStyle="1" w:styleId="A7">
    <w:name w:val="A7"/>
    <w:uiPriority w:val="99"/>
    <w:rsid w:val="00CF2964"/>
    <w:rPr>
      <w:rFonts w:ascii="Myriad Pro" w:hAnsi="Myriad Pro" w:cs="Myriad Pro" w:hint="default"/>
      <w:color w:val="0066B1"/>
      <w:sz w:val="22"/>
      <w:szCs w:val="22"/>
    </w:rPr>
  </w:style>
  <w:style w:type="character" w:customStyle="1" w:styleId="normalchar">
    <w:name w:val="normal__char"/>
    <w:rsid w:val="00CF2964"/>
  </w:style>
  <w:style w:type="character" w:customStyle="1" w:styleId="hyperlink002cheading0020100200028block0020title0029char">
    <w:name w:val="hyperlink_002cheading_00201_0020_0028block_0020title_0029__char"/>
    <w:rsid w:val="00CF2964"/>
  </w:style>
  <w:style w:type="character" w:customStyle="1" w:styleId="underline002cstyle0020bold0020underlinechar">
    <w:name w:val="underline_002cstyle_0020bold_0020underline__char"/>
    <w:rsid w:val="00CF2964"/>
  </w:style>
  <w:style w:type="character" w:customStyle="1" w:styleId="copyboldblack">
    <w:name w:val="copyboldblack"/>
    <w:rsid w:val="00CF2964"/>
  </w:style>
  <w:style w:type="character" w:customStyle="1" w:styleId="copybold">
    <w:name w:val="copybold"/>
    <w:rsid w:val="00CF2964"/>
  </w:style>
  <w:style w:type="character" w:customStyle="1" w:styleId="author-date0">
    <w:name w:val="author-date"/>
    <w:rsid w:val="00CF2964"/>
  </w:style>
  <w:style w:type="character" w:customStyle="1" w:styleId="hidden">
    <w:name w:val="hidden"/>
    <w:rsid w:val="00CF2964"/>
  </w:style>
  <w:style w:type="character" w:customStyle="1" w:styleId="articlebegin">
    <w:name w:val="articlebegin"/>
    <w:rsid w:val="00CF2964"/>
  </w:style>
  <w:style w:type="character" w:customStyle="1" w:styleId="mediaoverlay">
    <w:name w:val="mediaoverlay"/>
    <w:rsid w:val="00CF2964"/>
  </w:style>
  <w:style w:type="character" w:customStyle="1" w:styleId="blogcaption">
    <w:name w:val="blog_caption"/>
    <w:rsid w:val="00CF2964"/>
  </w:style>
  <w:style w:type="character" w:customStyle="1" w:styleId="commnet-abuzz">
    <w:name w:val="commnet-abuzz"/>
    <w:rsid w:val="00CF2964"/>
  </w:style>
  <w:style w:type="character" w:customStyle="1" w:styleId="fbconnectbuttontext">
    <w:name w:val="fbconnectbutton_text"/>
    <w:rsid w:val="00CF2964"/>
  </w:style>
  <w:style w:type="character" w:customStyle="1" w:styleId="fbsharecountinner">
    <w:name w:val="fb_share_count_inner"/>
    <w:rsid w:val="00CF2964"/>
  </w:style>
  <w:style w:type="character" w:customStyle="1" w:styleId="stbuttontext">
    <w:name w:val="stbuttontext"/>
    <w:rsid w:val="00CF2964"/>
  </w:style>
  <w:style w:type="character" w:customStyle="1" w:styleId="source">
    <w:name w:val="source"/>
    <w:rsid w:val="00CF2964"/>
  </w:style>
  <w:style w:type="character" w:customStyle="1" w:styleId="pubdate">
    <w:name w:val="pubdate"/>
    <w:rsid w:val="00CF2964"/>
  </w:style>
  <w:style w:type="character" w:customStyle="1" w:styleId="grey">
    <w:name w:val="grey"/>
    <w:rsid w:val="00CF2964"/>
  </w:style>
  <w:style w:type="character" w:customStyle="1" w:styleId="postdate">
    <w:name w:val="post_date"/>
    <w:rsid w:val="00CF2964"/>
  </w:style>
  <w:style w:type="character" w:customStyle="1" w:styleId="bdx">
    <w:name w:val="bdx"/>
    <w:rsid w:val="00CF2964"/>
  </w:style>
  <w:style w:type="character" w:customStyle="1" w:styleId="bdl">
    <w:name w:val="bdl"/>
    <w:rsid w:val="00CF2964"/>
  </w:style>
  <w:style w:type="character" w:customStyle="1" w:styleId="breadcrumbitemcurrent">
    <w:name w:val="breadcrumbitemcurrent"/>
    <w:rsid w:val="00CF2964"/>
  </w:style>
  <w:style w:type="character" w:customStyle="1" w:styleId="bbl">
    <w:name w:val="bbl"/>
    <w:rsid w:val="00CF2964"/>
  </w:style>
  <w:style w:type="character" w:customStyle="1" w:styleId="Date2">
    <w:name w:val="Date2"/>
    <w:rsid w:val="00CF2964"/>
  </w:style>
  <w:style w:type="character" w:customStyle="1" w:styleId="company">
    <w:name w:val="company"/>
    <w:rsid w:val="00CF2964"/>
  </w:style>
  <w:style w:type="character" w:customStyle="1" w:styleId="itxtnewhookspan">
    <w:name w:val="itxtnewhookspan"/>
    <w:rsid w:val="00CF2964"/>
  </w:style>
  <w:style w:type="character" w:customStyle="1" w:styleId="gstxthlt">
    <w:name w:val="gstxt_hlt"/>
    <w:rsid w:val="00CF2964"/>
  </w:style>
  <w:style w:type="character" w:customStyle="1" w:styleId="SubtleEmphasis1">
    <w:name w:val="Subtle Emphasis1"/>
    <w:uiPriority w:val="19"/>
    <w:qFormat/>
    <w:rsid w:val="00CF2964"/>
    <w:rPr>
      <w:rFonts w:ascii="Times New Roman" w:hAnsi="Times New Roman" w:cs="Times New Roman" w:hint="default"/>
      <w:b/>
      <w:bCs w:val="0"/>
      <w:iCs/>
      <w:color w:val="auto"/>
      <w:sz w:val="22"/>
    </w:rPr>
  </w:style>
  <w:style w:type="character" w:customStyle="1" w:styleId="StyleBoldRed">
    <w:name w:val="Style Bold Red"/>
    <w:rsid w:val="00CF2964"/>
    <w:rPr>
      <w:b/>
      <w:bCs/>
      <w:color w:val="auto"/>
    </w:rPr>
  </w:style>
  <w:style w:type="character" w:customStyle="1" w:styleId="StyleTimesNewRoman8pt">
    <w:name w:val="Style Times New Roman 8 pt"/>
    <w:rsid w:val="00CF2964"/>
    <w:rPr>
      <w:rFonts w:ascii="Georgia" w:hAnsi="Georgia" w:hint="default"/>
      <w:sz w:val="16"/>
    </w:rPr>
  </w:style>
  <w:style w:type="character" w:customStyle="1" w:styleId="StyleStyle7pt8pt">
    <w:name w:val="Style Style 7 pt + 8 pt"/>
    <w:rsid w:val="00CF2964"/>
    <w:rPr>
      <w:sz w:val="16"/>
    </w:rPr>
  </w:style>
  <w:style w:type="character" w:customStyle="1" w:styleId="StyleStyleThickunderlineBold1">
    <w:name w:val="Style Style Thick underline + Bold1"/>
    <w:rsid w:val="00CF2964"/>
    <w:rPr>
      <w:b/>
      <w:bCs/>
      <w:u w:val="thick"/>
    </w:rPr>
  </w:style>
  <w:style w:type="character" w:customStyle="1" w:styleId="StyleUnderline2">
    <w:name w:val="Style Underline2"/>
    <w:rsid w:val="00CF2964"/>
    <w:rPr>
      <w:u w:val="single"/>
    </w:rPr>
  </w:style>
  <w:style w:type="character" w:customStyle="1" w:styleId="ShrinkText">
    <w:name w:val="Shrink Text"/>
    <w:rsid w:val="00CF2964"/>
    <w:rPr>
      <w:sz w:val="16"/>
    </w:rPr>
  </w:style>
  <w:style w:type="character" w:customStyle="1" w:styleId="smallcaps">
    <w:name w:val="smallcaps"/>
    <w:rsid w:val="00CF2964"/>
  </w:style>
  <w:style w:type="character" w:customStyle="1" w:styleId="goldbldtext">
    <w:name w:val="goldbldtext"/>
    <w:rsid w:val="00CF2964"/>
  </w:style>
  <w:style w:type="character" w:customStyle="1" w:styleId="cardshighlight0">
    <w:name w:val="cardshighlight"/>
    <w:rsid w:val="00CF2964"/>
  </w:style>
  <w:style w:type="character" w:customStyle="1" w:styleId="cardsfont12pt1">
    <w:name w:val="cardsfont12pt"/>
    <w:rsid w:val="00CF2964"/>
  </w:style>
  <w:style w:type="character" w:customStyle="1" w:styleId="ft1">
    <w:name w:val="ft1"/>
    <w:rsid w:val="00CF2964"/>
  </w:style>
  <w:style w:type="character" w:customStyle="1" w:styleId="ft6">
    <w:name w:val="ft6"/>
    <w:rsid w:val="00CF2964"/>
  </w:style>
  <w:style w:type="character" w:customStyle="1" w:styleId="kicker">
    <w:name w:val="kicker"/>
    <w:rsid w:val="00CF2964"/>
  </w:style>
  <w:style w:type="character" w:customStyle="1" w:styleId="backcontent">
    <w:name w:val="backcontent"/>
    <w:rsid w:val="00CF2964"/>
  </w:style>
  <w:style w:type="character" w:customStyle="1" w:styleId="daystmp">
    <w:name w:val="daystmp"/>
    <w:rsid w:val="00CF2964"/>
  </w:style>
  <w:style w:type="character" w:customStyle="1" w:styleId="cardsfont12ptchar">
    <w:name w:val="cardsfont12ptchar"/>
    <w:rsid w:val="00CF2964"/>
  </w:style>
  <w:style w:type="character" w:customStyle="1" w:styleId="gal">
    <w:name w:val="gal"/>
    <w:rsid w:val="00CF2964"/>
  </w:style>
  <w:style w:type="character" w:customStyle="1" w:styleId="submitted">
    <w:name w:val="submitted"/>
    <w:rsid w:val="00CF2964"/>
  </w:style>
  <w:style w:type="character" w:customStyle="1" w:styleId="imagedateline">
    <w:name w:val="image_dateline"/>
    <w:rsid w:val="00CF2964"/>
  </w:style>
  <w:style w:type="character" w:customStyle="1" w:styleId="authordatecharchar">
    <w:name w:val="authordatecharchar"/>
    <w:rsid w:val="00CF2964"/>
  </w:style>
  <w:style w:type="character" w:customStyle="1" w:styleId="style1char0">
    <w:name w:val="style1char"/>
    <w:rsid w:val="00CF2964"/>
  </w:style>
  <w:style w:type="character" w:customStyle="1" w:styleId="tagcharchar0">
    <w:name w:val="tagcharchar"/>
    <w:rsid w:val="00CF2964"/>
  </w:style>
  <w:style w:type="character" w:customStyle="1" w:styleId="underlinedcharchar2">
    <w:name w:val="underlinedcharchar"/>
    <w:rsid w:val="00CF2964"/>
  </w:style>
  <w:style w:type="character" w:customStyle="1" w:styleId="BoxedChar">
    <w:name w:val="Boxed Char"/>
    <w:rsid w:val="00CF2964"/>
    <w:rPr>
      <w:rFonts w:ascii="Arial Narrow" w:hAnsi="Arial Narrow" w:hint="default"/>
      <w:b/>
      <w:bCs w:val="0"/>
      <w:sz w:val="18"/>
      <w:bdr w:val="single" w:sz="6" w:space="0" w:color="auto" w:frame="1"/>
    </w:rPr>
  </w:style>
  <w:style w:type="character" w:customStyle="1" w:styleId="Style11ptUnderline2">
    <w:name w:val="Style 11 pt Underline2"/>
    <w:rsid w:val="00CF2964"/>
    <w:rPr>
      <w:sz w:val="20"/>
      <w:u w:val="single"/>
    </w:rPr>
  </w:style>
  <w:style w:type="character" w:customStyle="1" w:styleId="Style11ptBoldUnderline2">
    <w:name w:val="Style 11 pt Bold Underline2"/>
    <w:rsid w:val="00CF2964"/>
    <w:rPr>
      <w:b/>
      <w:bCs/>
      <w:sz w:val="20"/>
      <w:u w:val="single"/>
    </w:rPr>
  </w:style>
  <w:style w:type="character" w:customStyle="1" w:styleId="nw">
    <w:name w:val="nw"/>
    <w:rsid w:val="00CF2964"/>
  </w:style>
  <w:style w:type="character" w:customStyle="1" w:styleId="Styleunderline11ptBoldBorderSinglesolidlineAuto">
    <w:name w:val="Style underline + 11 pt Bold Border: : (Single solid line Auto ..."/>
    <w:rsid w:val="00CF2964"/>
    <w:rPr>
      <w:b/>
      <w:bCs/>
      <w:sz w:val="20"/>
      <w:u w:val="single"/>
      <w:bdr w:val="single" w:sz="4" w:space="0" w:color="auto" w:frame="1"/>
    </w:rPr>
  </w:style>
  <w:style w:type="character" w:customStyle="1" w:styleId="cardCharCharChar1">
    <w:name w:val="card Char Char Char1"/>
    <w:rsid w:val="00CF2964"/>
    <w:rPr>
      <w:lang w:val="en-US" w:eastAsia="en-US" w:bidi="ar-SA"/>
    </w:rPr>
  </w:style>
  <w:style w:type="character" w:customStyle="1" w:styleId="authors1">
    <w:name w:val="authors1"/>
    <w:rsid w:val="00CF2964"/>
    <w:rPr>
      <w:rFonts w:ascii="Verdana" w:hAnsi="Verdana" w:hint="default"/>
      <w:b/>
      <w:bCs/>
      <w:color w:val="006699"/>
      <w:sz w:val="20"/>
      <w:szCs w:val="20"/>
    </w:rPr>
  </w:style>
  <w:style w:type="character" w:customStyle="1" w:styleId="headlinesectionlarge">
    <w:name w:val="headline_section_large"/>
    <w:rsid w:val="00CF2964"/>
  </w:style>
  <w:style w:type="character" w:customStyle="1" w:styleId="Styleunderline11ptBlack">
    <w:name w:val="Style underline + 11 pt Black"/>
    <w:rsid w:val="00CF2964"/>
    <w:rPr>
      <w:color w:val="000000"/>
      <w:sz w:val="20"/>
      <w:u w:val="single"/>
    </w:rPr>
  </w:style>
  <w:style w:type="character" w:customStyle="1" w:styleId="Styleunderline11ptBoldBlack">
    <w:name w:val="Style underline + 11 pt Bold Black"/>
    <w:rsid w:val="00CF2964"/>
    <w:rPr>
      <w:b/>
      <w:bCs/>
      <w:color w:val="000000"/>
      <w:sz w:val="20"/>
      <w:u w:val="single"/>
    </w:rPr>
  </w:style>
  <w:style w:type="character" w:customStyle="1" w:styleId="Style11ptBoldBlackUnderline">
    <w:name w:val="Style 11 pt Bold Black Underline"/>
    <w:rsid w:val="00CF2964"/>
    <w:rPr>
      <w:b/>
      <w:bCs/>
      <w:color w:val="000000"/>
      <w:sz w:val="20"/>
      <w:u w:val="single"/>
    </w:rPr>
  </w:style>
  <w:style w:type="character" w:customStyle="1" w:styleId="Style11ptBoldBlackUnderlineBorderSinglesolidline">
    <w:name w:val="Style 11 pt Bold Black Underline Border: : (Single solid line ..."/>
    <w:rsid w:val="00CF2964"/>
    <w:rPr>
      <w:b/>
      <w:bCs/>
      <w:color w:val="000000"/>
      <w:sz w:val="20"/>
      <w:u w:val="single"/>
      <w:bdr w:val="single" w:sz="4" w:space="0" w:color="auto" w:frame="1"/>
    </w:rPr>
  </w:style>
  <w:style w:type="character" w:customStyle="1" w:styleId="StyleLatinMeridien-Italic11ptItalicUnderline">
    <w:name w:val="Style (Latin) Meridien-Italic 11 pt Italic Underline"/>
    <w:rsid w:val="00CF2964"/>
    <w:rPr>
      <w:rFonts w:ascii="Meridien-Italic" w:hAnsi="Meridien-Italic" w:hint="default"/>
      <w:i/>
      <w:iCs/>
      <w:sz w:val="20"/>
      <w:u w:val="single"/>
    </w:rPr>
  </w:style>
  <w:style w:type="character" w:customStyle="1" w:styleId="Citation-AuthorDate">
    <w:name w:val="Citation - Author/Date"/>
    <w:rsid w:val="00CF2964"/>
    <w:rPr>
      <w:b/>
      <w:bCs w:val="0"/>
      <w:smallCaps/>
      <w:sz w:val="24"/>
      <w:u w:val="single"/>
    </w:rPr>
  </w:style>
  <w:style w:type="character" w:customStyle="1" w:styleId="underlinestylechar0">
    <w:name w:val="underlinestylechar"/>
    <w:rsid w:val="00CF2964"/>
  </w:style>
  <w:style w:type="character" w:customStyle="1" w:styleId="highlight">
    <w:name w:val="highlight"/>
    <w:rsid w:val="00CF2964"/>
  </w:style>
  <w:style w:type="character" w:customStyle="1" w:styleId="DottedUnderline0">
    <w:name w:val="Dotted Underline"/>
    <w:rsid w:val="00CF2964"/>
    <w:rPr>
      <w:rFonts w:ascii="Times New Roman" w:hAnsi="Times New Roman" w:cs="Times New Roman" w:hint="default"/>
      <w:sz w:val="20"/>
      <w:u w:val="dottedHeavy"/>
    </w:rPr>
  </w:style>
  <w:style w:type="character" w:customStyle="1" w:styleId="titleauthoretc">
    <w:name w:val="titleauthoretc"/>
    <w:rsid w:val="00CF2964"/>
  </w:style>
  <w:style w:type="character" w:customStyle="1" w:styleId="labeltext">
    <w:name w:val="labeltext"/>
    <w:rsid w:val="00CF2964"/>
  </w:style>
  <w:style w:type="character" w:customStyle="1" w:styleId="viewlink">
    <w:name w:val="viewlink"/>
    <w:rsid w:val="00CF2964"/>
  </w:style>
  <w:style w:type="character" w:customStyle="1" w:styleId="share">
    <w:name w:val="share"/>
    <w:rsid w:val="00CF2964"/>
  </w:style>
  <w:style w:type="character" w:customStyle="1" w:styleId="inlinkchart">
    <w:name w:val="inlink_chart"/>
    <w:rsid w:val="00CF2964"/>
  </w:style>
  <w:style w:type="character" w:customStyle="1" w:styleId="underLight">
    <w:name w:val="underLight"/>
    <w:uiPriority w:val="1"/>
    <w:qFormat/>
    <w:rsid w:val="00CF2964"/>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CF2964"/>
  </w:style>
  <w:style w:type="character" w:customStyle="1" w:styleId="author-rss">
    <w:name w:val="author-rss"/>
    <w:rsid w:val="00CF2964"/>
  </w:style>
  <w:style w:type="character" w:customStyle="1" w:styleId="fbsharecountwrapper">
    <w:name w:val="fb_share_count_wrapper"/>
    <w:rsid w:val="00CF2964"/>
  </w:style>
  <w:style w:type="character" w:customStyle="1" w:styleId="fbbuttontext">
    <w:name w:val="fb_button_text"/>
    <w:rsid w:val="00CF2964"/>
  </w:style>
  <w:style w:type="character" w:customStyle="1" w:styleId="hw">
    <w:name w:val="hw"/>
    <w:rsid w:val="00CF2964"/>
  </w:style>
  <w:style w:type="character" w:customStyle="1" w:styleId="linktotop">
    <w:name w:val="linktotop"/>
    <w:rsid w:val="00CF2964"/>
  </w:style>
  <w:style w:type="character" w:customStyle="1" w:styleId="maintextbldleft">
    <w:name w:val="maintextbldleft"/>
    <w:rsid w:val="00CF2964"/>
  </w:style>
  <w:style w:type="character" w:customStyle="1" w:styleId="maintextleft">
    <w:name w:val="maintextleft"/>
    <w:rsid w:val="00CF2964"/>
  </w:style>
  <w:style w:type="character" w:customStyle="1" w:styleId="descriptionstyle1block">
    <w:name w:val="description style1 block"/>
    <w:rsid w:val="00CF2964"/>
  </w:style>
  <w:style w:type="character" w:customStyle="1" w:styleId="gutter-right-1">
    <w:name w:val="gutter-right-1"/>
    <w:basedOn w:val="DefaultParagraphFont"/>
    <w:rsid w:val="00CF2964"/>
  </w:style>
  <w:style w:type="character" w:customStyle="1" w:styleId="ssl3">
    <w:name w:val="ss_l3"/>
    <w:rsid w:val="00CF2964"/>
  </w:style>
  <w:style w:type="character" w:customStyle="1" w:styleId="FontStyle39">
    <w:name w:val="Font Style39"/>
    <w:uiPriority w:val="99"/>
    <w:rsid w:val="00CF2964"/>
    <w:rPr>
      <w:rFonts w:ascii="Constantia" w:hAnsi="Constantia" w:cs="Constantia" w:hint="default"/>
      <w:b/>
      <w:bCs/>
      <w:sz w:val="18"/>
      <w:szCs w:val="18"/>
    </w:rPr>
  </w:style>
  <w:style w:type="character" w:customStyle="1" w:styleId="6">
    <w:name w:val="6"/>
    <w:rsid w:val="00CF2964"/>
    <w:rPr>
      <w:rFonts w:ascii="Arial" w:hAnsi="Arial" w:cs="Arial" w:hint="default"/>
      <w:bCs/>
      <w:sz w:val="20"/>
      <w:u w:val="single"/>
      <w:lang w:val="en-US" w:eastAsia="en-US" w:bidi="ar-SA"/>
    </w:rPr>
  </w:style>
  <w:style w:type="character" w:customStyle="1" w:styleId="Header11">
    <w:name w:val="Header11"/>
    <w:rsid w:val="00CF2964"/>
  </w:style>
  <w:style w:type="character" w:customStyle="1" w:styleId="posa">
    <w:name w:val="pos(a)"/>
    <w:basedOn w:val="DefaultParagraphFont"/>
    <w:rsid w:val="00CF2964"/>
  </w:style>
  <w:style w:type="character" w:customStyle="1" w:styleId="u-hiddeninnarrowenv">
    <w:name w:val="u-hiddeninnarrowenv"/>
    <w:basedOn w:val="DefaultParagraphFont"/>
    <w:rsid w:val="00CF2964"/>
  </w:style>
  <w:style w:type="character" w:customStyle="1" w:styleId="followbutton-bird">
    <w:name w:val="followbutton-bird"/>
    <w:basedOn w:val="DefaultParagraphFont"/>
    <w:rsid w:val="00CF2964"/>
  </w:style>
  <w:style w:type="character" w:customStyle="1" w:styleId="tweetauthor-name">
    <w:name w:val="tweetauthor-name"/>
    <w:basedOn w:val="DefaultParagraphFont"/>
    <w:rsid w:val="00CF2964"/>
  </w:style>
  <w:style w:type="character" w:customStyle="1" w:styleId="tweetauthor-verifiedbadge">
    <w:name w:val="tweetauthor-verifiedbadge"/>
    <w:basedOn w:val="DefaultParagraphFont"/>
    <w:rsid w:val="00CF2964"/>
  </w:style>
  <w:style w:type="character" w:customStyle="1" w:styleId="tweetauthor-screenname">
    <w:name w:val="tweetauthor-screenname"/>
    <w:basedOn w:val="DefaultParagraphFont"/>
    <w:rsid w:val="00CF2964"/>
  </w:style>
  <w:style w:type="character" w:customStyle="1" w:styleId="u-hiddenvisually">
    <w:name w:val="u-hiddenvisually"/>
    <w:basedOn w:val="DefaultParagraphFont"/>
    <w:rsid w:val="00CF2964"/>
  </w:style>
  <w:style w:type="character" w:customStyle="1" w:styleId="tweetaction-stat">
    <w:name w:val="tweetaction-stat"/>
    <w:basedOn w:val="DefaultParagraphFont"/>
    <w:rsid w:val="00CF2964"/>
  </w:style>
  <w:style w:type="character" w:customStyle="1" w:styleId="related">
    <w:name w:val="related"/>
    <w:basedOn w:val="DefaultParagraphFont"/>
    <w:rsid w:val="00CF2964"/>
  </w:style>
  <w:style w:type="character" w:customStyle="1" w:styleId="related-content">
    <w:name w:val="related-content"/>
    <w:basedOn w:val="DefaultParagraphFont"/>
    <w:rsid w:val="00CF2964"/>
  </w:style>
  <w:style w:type="character" w:customStyle="1" w:styleId="name-of-author">
    <w:name w:val="name-of-author"/>
    <w:basedOn w:val="DefaultParagraphFont"/>
    <w:rsid w:val="00CF2964"/>
  </w:style>
  <w:style w:type="character" w:customStyle="1" w:styleId="first-name">
    <w:name w:val="first-name"/>
    <w:basedOn w:val="DefaultParagraphFont"/>
    <w:rsid w:val="00CF2964"/>
  </w:style>
  <w:style w:type="character" w:customStyle="1" w:styleId="last-name">
    <w:name w:val="last-name"/>
    <w:basedOn w:val="DefaultParagraphFont"/>
    <w:rsid w:val="00CF2964"/>
  </w:style>
  <w:style w:type="character" w:customStyle="1" w:styleId="caption10">
    <w:name w:val="caption1"/>
    <w:basedOn w:val="DefaultParagraphFont"/>
    <w:rsid w:val="00CF2964"/>
  </w:style>
  <w:style w:type="character" w:customStyle="1" w:styleId="recirc-text">
    <w:name w:val="&quot;recirc-text”"/>
    <w:basedOn w:val="DefaultParagraphFont"/>
    <w:rsid w:val="00CF2964"/>
  </w:style>
  <w:style w:type="character" w:customStyle="1" w:styleId="video-icon">
    <w:name w:val="video-icon"/>
    <w:basedOn w:val="DefaultParagraphFont"/>
    <w:rsid w:val="00CF2964"/>
  </w:style>
  <w:style w:type="character" w:customStyle="1" w:styleId="powa-shot-play-btn-text">
    <w:name w:val="powa-shot-play-btn-text"/>
    <w:basedOn w:val="DefaultParagraphFont"/>
    <w:rsid w:val="00CF2964"/>
  </w:style>
  <w:style w:type="character" w:customStyle="1" w:styleId="powa-shot-click">
    <w:name w:val="powa-shot-click"/>
    <w:basedOn w:val="DefaultParagraphFont"/>
    <w:rsid w:val="00CF2964"/>
  </w:style>
  <w:style w:type="character" w:customStyle="1" w:styleId="wpv-blurb">
    <w:name w:val="wpv-blurb"/>
    <w:basedOn w:val="DefaultParagraphFont"/>
    <w:rsid w:val="00CF2964"/>
  </w:style>
  <w:style w:type="character" w:customStyle="1" w:styleId="pb-caption">
    <w:name w:val="pb-caption"/>
    <w:basedOn w:val="DefaultParagraphFont"/>
    <w:rsid w:val="00CF2964"/>
  </w:style>
  <w:style w:type="character" w:customStyle="1" w:styleId="Heading5Char1">
    <w:name w:val="Heading 5 Char1"/>
    <w:aliases w:val="Text Char1"/>
    <w:basedOn w:val="DefaultParagraphFont"/>
    <w:semiHidden/>
    <w:rsid w:val="00CF2964"/>
    <w:rPr>
      <w:rFonts w:asciiTheme="majorHAnsi" w:eastAsiaTheme="majorEastAsia" w:hAnsiTheme="majorHAnsi" w:cstheme="majorBidi" w:hint="default"/>
      <w:color w:val="2E74B5" w:themeColor="accent1" w:themeShade="BF"/>
      <w:sz w:val="22"/>
      <w:szCs w:val="22"/>
    </w:rPr>
  </w:style>
  <w:style w:type="character" w:styleId="EndnoteReference">
    <w:name w:val="endnote reference"/>
    <w:unhideWhenUsed/>
    <w:rsid w:val="00CF2964"/>
    <w:rPr>
      <w:vertAlign w:val="baseline"/>
    </w:rPr>
  </w:style>
  <w:style w:type="character" w:customStyle="1" w:styleId="Heading7Char1">
    <w:name w:val="Heading 7 Char1"/>
    <w:basedOn w:val="DefaultParagraphFont"/>
    <w:semiHidden/>
    <w:rsid w:val="00CF2964"/>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CF2964"/>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CF2964"/>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CF2964"/>
    <w:rPr>
      <w:rFonts w:ascii="Calibri" w:hAnsi="Calibri" w:cs="Calibri"/>
    </w:rPr>
  </w:style>
  <w:style w:type="numbering" w:customStyle="1" w:styleId="NoList2">
    <w:name w:val="No List2"/>
    <w:next w:val="NoList"/>
    <w:uiPriority w:val="99"/>
    <w:semiHidden/>
    <w:unhideWhenUsed/>
    <w:rsid w:val="00CF2964"/>
  </w:style>
  <w:style w:type="numbering" w:customStyle="1" w:styleId="NoList3">
    <w:name w:val="No List3"/>
    <w:next w:val="NoList"/>
    <w:uiPriority w:val="99"/>
    <w:semiHidden/>
    <w:unhideWhenUsed/>
    <w:rsid w:val="00CF2964"/>
  </w:style>
  <w:style w:type="numbering" w:customStyle="1" w:styleId="NoList4">
    <w:name w:val="No List4"/>
    <w:next w:val="NoList"/>
    <w:uiPriority w:val="99"/>
    <w:semiHidden/>
    <w:unhideWhenUsed/>
    <w:rsid w:val="00CF2964"/>
  </w:style>
  <w:style w:type="numbering" w:customStyle="1" w:styleId="NoList5">
    <w:name w:val="No List5"/>
    <w:next w:val="NoList"/>
    <w:semiHidden/>
    <w:unhideWhenUsed/>
    <w:rsid w:val="00CF2964"/>
  </w:style>
  <w:style w:type="paragraph" w:styleId="BlockText">
    <w:name w:val="Block Text"/>
    <w:basedOn w:val="Normal"/>
    <w:rsid w:val="00CF2964"/>
    <w:pPr>
      <w:ind w:left="229" w:right="229"/>
    </w:pPr>
    <w:rPr>
      <w:rFonts w:ascii="Verdana" w:eastAsia="Times New Roman" w:hAnsi="Verdana"/>
      <w:sz w:val="16"/>
      <w:szCs w:val="20"/>
    </w:rPr>
  </w:style>
  <w:style w:type="paragraph" w:styleId="NormalIndent">
    <w:name w:val="Normal Indent"/>
    <w:basedOn w:val="Normal"/>
    <w:rsid w:val="00CF2964"/>
    <w:pPr>
      <w:ind w:left="720"/>
    </w:pPr>
    <w:rPr>
      <w:rFonts w:eastAsia="Times New Roman"/>
      <w:szCs w:val="20"/>
    </w:rPr>
  </w:style>
  <w:style w:type="paragraph" w:styleId="EnvelopeReturn">
    <w:name w:val="envelope return"/>
    <w:basedOn w:val="Normal"/>
    <w:rsid w:val="00CF2964"/>
    <w:rPr>
      <w:rFonts w:eastAsia="Times New Roman"/>
      <w:sz w:val="24"/>
      <w:szCs w:val="20"/>
    </w:rPr>
  </w:style>
  <w:style w:type="paragraph" w:styleId="EnvelopeAddress">
    <w:name w:val="envelope address"/>
    <w:basedOn w:val="Normal"/>
    <w:rsid w:val="00CF2964"/>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CF2964"/>
  </w:style>
  <w:style w:type="numbering" w:customStyle="1" w:styleId="NoList7">
    <w:name w:val="No List7"/>
    <w:next w:val="NoList"/>
    <w:semiHidden/>
    <w:unhideWhenUsed/>
    <w:rsid w:val="00CF2964"/>
  </w:style>
  <w:style w:type="paragraph" w:styleId="ListBullet">
    <w:name w:val="List Bullet"/>
    <w:basedOn w:val="Normal"/>
    <w:link w:val="ListBulletChar"/>
    <w:uiPriority w:val="99"/>
    <w:unhideWhenUsed/>
    <w:rsid w:val="00CF2964"/>
    <w:pPr>
      <w:tabs>
        <w:tab w:val="num" w:pos="360"/>
      </w:tabs>
      <w:ind w:left="360" w:hanging="360"/>
      <w:contextualSpacing/>
    </w:pPr>
    <w:rPr>
      <w:rFonts w:eastAsia="Calibri"/>
    </w:rPr>
  </w:style>
  <w:style w:type="table" w:styleId="MediumGrid1">
    <w:name w:val="Medium Grid 1"/>
    <w:basedOn w:val="TableNormal"/>
    <w:uiPriority w:val="67"/>
    <w:rsid w:val="00CF2964"/>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CF2964"/>
    <w:pPr>
      <w:spacing w:after="0" w:line="240" w:lineRule="auto"/>
    </w:pPr>
    <w:rPr>
      <w:rFonts w:ascii="Arial Narrow" w:eastAsia="SimSun" w:hAnsi="Arial Narrow" w:cs="Calibri"/>
      <w:sz w:val="20"/>
    </w:rPr>
  </w:style>
  <w:style w:type="numbering" w:customStyle="1" w:styleId="NoList11">
    <w:name w:val="No List11"/>
    <w:next w:val="NoList"/>
    <w:uiPriority w:val="99"/>
    <w:semiHidden/>
    <w:unhideWhenUsed/>
    <w:rsid w:val="00CF2964"/>
  </w:style>
  <w:style w:type="numbering" w:customStyle="1" w:styleId="NoList111">
    <w:name w:val="No List111"/>
    <w:next w:val="NoList"/>
    <w:uiPriority w:val="99"/>
    <w:semiHidden/>
    <w:unhideWhenUsed/>
    <w:rsid w:val="00CF2964"/>
  </w:style>
  <w:style w:type="numbering" w:customStyle="1" w:styleId="NoList1111">
    <w:name w:val="No List1111"/>
    <w:next w:val="NoList"/>
    <w:uiPriority w:val="99"/>
    <w:semiHidden/>
    <w:unhideWhenUsed/>
    <w:rsid w:val="00CF2964"/>
  </w:style>
  <w:style w:type="numbering" w:customStyle="1" w:styleId="NoList11111">
    <w:name w:val="No List11111"/>
    <w:next w:val="NoList"/>
    <w:uiPriority w:val="99"/>
    <w:semiHidden/>
    <w:unhideWhenUsed/>
    <w:rsid w:val="00CF2964"/>
  </w:style>
  <w:style w:type="numbering" w:customStyle="1" w:styleId="NoList111111">
    <w:name w:val="No List111111"/>
    <w:next w:val="NoList"/>
    <w:uiPriority w:val="99"/>
    <w:semiHidden/>
    <w:unhideWhenUsed/>
    <w:rsid w:val="00CF2964"/>
  </w:style>
  <w:style w:type="numbering" w:customStyle="1" w:styleId="NoList1111111">
    <w:name w:val="No List1111111"/>
    <w:next w:val="NoList"/>
    <w:uiPriority w:val="99"/>
    <w:semiHidden/>
    <w:unhideWhenUsed/>
    <w:rsid w:val="00CF2964"/>
  </w:style>
  <w:style w:type="numbering" w:customStyle="1" w:styleId="NoList11111111">
    <w:name w:val="No List11111111"/>
    <w:next w:val="NoList"/>
    <w:uiPriority w:val="99"/>
    <w:semiHidden/>
    <w:unhideWhenUsed/>
    <w:rsid w:val="00CF2964"/>
  </w:style>
  <w:style w:type="numbering" w:customStyle="1" w:styleId="NoList111111111">
    <w:name w:val="No List111111111"/>
    <w:next w:val="NoList"/>
    <w:uiPriority w:val="99"/>
    <w:semiHidden/>
    <w:unhideWhenUsed/>
    <w:rsid w:val="00CF2964"/>
  </w:style>
  <w:style w:type="numbering" w:customStyle="1" w:styleId="NoList1111111111">
    <w:name w:val="No List1111111111"/>
    <w:next w:val="NoList"/>
    <w:uiPriority w:val="99"/>
    <w:semiHidden/>
    <w:unhideWhenUsed/>
    <w:rsid w:val="00CF2964"/>
  </w:style>
  <w:style w:type="numbering" w:customStyle="1" w:styleId="NoList11111111111">
    <w:name w:val="No List11111111111"/>
    <w:next w:val="NoList"/>
    <w:uiPriority w:val="99"/>
    <w:semiHidden/>
    <w:unhideWhenUsed/>
    <w:rsid w:val="00CF2964"/>
  </w:style>
  <w:style w:type="numbering" w:customStyle="1" w:styleId="NoList111111111111">
    <w:name w:val="No List111111111111"/>
    <w:next w:val="NoList"/>
    <w:uiPriority w:val="99"/>
    <w:semiHidden/>
    <w:unhideWhenUsed/>
    <w:rsid w:val="00CF2964"/>
  </w:style>
  <w:style w:type="numbering" w:customStyle="1" w:styleId="NoList1111111111111">
    <w:name w:val="No List1111111111111"/>
    <w:next w:val="NoList"/>
    <w:uiPriority w:val="99"/>
    <w:semiHidden/>
    <w:unhideWhenUsed/>
    <w:rsid w:val="00CF2964"/>
  </w:style>
  <w:style w:type="numbering" w:customStyle="1" w:styleId="NoList11111111111111">
    <w:name w:val="No List11111111111111"/>
    <w:next w:val="NoList"/>
    <w:uiPriority w:val="99"/>
    <w:semiHidden/>
    <w:unhideWhenUsed/>
    <w:rsid w:val="00CF2964"/>
  </w:style>
  <w:style w:type="numbering" w:customStyle="1" w:styleId="NoList111111111111111">
    <w:name w:val="No List111111111111111"/>
    <w:next w:val="NoList"/>
    <w:uiPriority w:val="99"/>
    <w:semiHidden/>
    <w:unhideWhenUsed/>
    <w:rsid w:val="00CF2964"/>
  </w:style>
  <w:style w:type="numbering" w:customStyle="1" w:styleId="NoList1111111111111111">
    <w:name w:val="No List1111111111111111"/>
    <w:next w:val="NoList"/>
    <w:uiPriority w:val="99"/>
    <w:semiHidden/>
    <w:unhideWhenUsed/>
    <w:rsid w:val="00CF2964"/>
  </w:style>
  <w:style w:type="numbering" w:customStyle="1" w:styleId="NoList11111111111111111">
    <w:name w:val="No List11111111111111111"/>
    <w:next w:val="NoList"/>
    <w:uiPriority w:val="99"/>
    <w:semiHidden/>
    <w:unhideWhenUsed/>
    <w:rsid w:val="00CF2964"/>
  </w:style>
  <w:style w:type="character" w:customStyle="1" w:styleId="FontStyle220">
    <w:name w:val="Font Style220"/>
    <w:basedOn w:val="DefaultParagraphFont"/>
    <w:uiPriority w:val="99"/>
    <w:rsid w:val="00CF2964"/>
    <w:rPr>
      <w:rFonts w:ascii="Candara" w:hAnsi="Candara" w:cs="Candara" w:hint="default"/>
      <w:i/>
      <w:iCs/>
      <w:sz w:val="18"/>
      <w:szCs w:val="18"/>
    </w:rPr>
  </w:style>
  <w:style w:type="character" w:customStyle="1" w:styleId="FontStyle290">
    <w:name w:val="Font Style290"/>
    <w:basedOn w:val="DefaultParagraphFont"/>
    <w:uiPriority w:val="99"/>
    <w:rsid w:val="00CF2964"/>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CF2964"/>
    <w:rPr>
      <w:rFonts w:ascii="Arial" w:hAnsi="Arial" w:cs="Arial"/>
      <w:b/>
      <w:bCs/>
      <w:sz w:val="16"/>
      <w:szCs w:val="16"/>
    </w:rPr>
  </w:style>
  <w:style w:type="paragraph" w:customStyle="1" w:styleId="analytic0">
    <w:name w:val="analytic"/>
    <w:basedOn w:val="Normal"/>
    <w:link w:val="analyticChar0"/>
    <w:uiPriority w:val="4"/>
    <w:qFormat/>
    <w:rsid w:val="00CF2964"/>
    <w:pPr>
      <w:spacing w:before="120"/>
    </w:pPr>
    <w:rPr>
      <w:b/>
      <w:sz w:val="20"/>
    </w:rPr>
  </w:style>
  <w:style w:type="character" w:customStyle="1" w:styleId="analyticChar0">
    <w:name w:val="analytic Char"/>
    <w:basedOn w:val="DefaultParagraphFont"/>
    <w:link w:val="analytic0"/>
    <w:uiPriority w:val="4"/>
    <w:rsid w:val="00CF2964"/>
    <w:rPr>
      <w:rFonts w:ascii="Times New Roman" w:hAnsi="Times New Roman" w:cs="Times New Roman"/>
      <w:b/>
      <w:sz w:val="20"/>
    </w:rPr>
  </w:style>
  <w:style w:type="character" w:customStyle="1" w:styleId="m-5498913268213319940gmail-styleunderline">
    <w:name w:val="m_-5498913268213319940gmail-styleunderline"/>
    <w:basedOn w:val="DefaultParagraphFont"/>
    <w:rsid w:val="00CF2964"/>
  </w:style>
  <w:style w:type="paragraph" w:customStyle="1" w:styleId="speakable">
    <w:name w:val="speakable"/>
    <w:basedOn w:val="Normal"/>
    <w:uiPriority w:val="99"/>
    <w:qFormat/>
    <w:rsid w:val="00CF2964"/>
    <w:pPr>
      <w:spacing w:before="100" w:beforeAutospacing="1" w:after="100" w:afterAutospacing="1"/>
    </w:pPr>
    <w:rPr>
      <w:rFonts w:eastAsia="Times New Roman"/>
      <w:sz w:val="24"/>
      <w:szCs w:val="24"/>
    </w:rPr>
  </w:style>
  <w:style w:type="character" w:customStyle="1" w:styleId="overlay">
    <w:name w:val="overlay"/>
    <w:basedOn w:val="DefaultParagraphFont"/>
    <w:rsid w:val="00CF2964"/>
  </w:style>
  <w:style w:type="character" w:customStyle="1" w:styleId="copyright">
    <w:name w:val="copyright"/>
    <w:basedOn w:val="DefaultParagraphFont"/>
    <w:rsid w:val="00CF2964"/>
  </w:style>
  <w:style w:type="character" w:customStyle="1" w:styleId="TagCharCharCharChar">
    <w:name w:val="Tag Char Char Char Char"/>
    <w:basedOn w:val="DefaultParagraphFont"/>
    <w:rsid w:val="00CF2964"/>
    <w:rPr>
      <w:rFonts w:ascii="Calibri" w:hAnsi="Calibri" w:cs="Calibri"/>
      <w:b/>
      <w:sz w:val="24"/>
    </w:rPr>
  </w:style>
  <w:style w:type="paragraph" w:customStyle="1" w:styleId="g-body">
    <w:name w:val="g-body"/>
    <w:basedOn w:val="Normal"/>
    <w:uiPriority w:val="99"/>
    <w:qFormat/>
    <w:rsid w:val="00CF2964"/>
    <w:pPr>
      <w:spacing w:before="100" w:beforeAutospacing="1" w:after="100" w:afterAutospacing="1"/>
    </w:pPr>
    <w:rPr>
      <w:rFonts w:eastAsia="Times New Roman"/>
      <w:sz w:val="24"/>
      <w:szCs w:val="24"/>
    </w:rPr>
  </w:style>
  <w:style w:type="paragraph" w:customStyle="1" w:styleId="g-pstyle0">
    <w:name w:val="g-pstyle0"/>
    <w:basedOn w:val="Normal"/>
    <w:uiPriority w:val="99"/>
    <w:qFormat/>
    <w:rsid w:val="00CF2964"/>
    <w:pPr>
      <w:spacing w:before="100" w:beforeAutospacing="1" w:after="100" w:afterAutospacing="1"/>
    </w:pPr>
    <w:rPr>
      <w:rFonts w:eastAsia="Times New Roman"/>
      <w:sz w:val="24"/>
      <w:szCs w:val="24"/>
    </w:rPr>
  </w:style>
  <w:style w:type="paragraph" w:customStyle="1" w:styleId="g-pstyle1">
    <w:name w:val="g-pstyle1"/>
    <w:basedOn w:val="Normal"/>
    <w:uiPriority w:val="99"/>
    <w:qFormat/>
    <w:rsid w:val="00CF2964"/>
    <w:pPr>
      <w:spacing w:before="100" w:beforeAutospacing="1" w:after="100" w:afterAutospacing="1"/>
    </w:pPr>
    <w:rPr>
      <w:rFonts w:eastAsia="Times New Roman"/>
      <w:sz w:val="24"/>
      <w:szCs w:val="24"/>
    </w:rPr>
  </w:style>
  <w:style w:type="paragraph" w:customStyle="1" w:styleId="g-asset-hed">
    <w:name w:val="g-asset-hed"/>
    <w:basedOn w:val="Normal"/>
    <w:uiPriority w:val="99"/>
    <w:qFormat/>
    <w:rsid w:val="00CF2964"/>
    <w:pPr>
      <w:spacing w:before="100" w:beforeAutospacing="1" w:after="100" w:afterAutospacing="1"/>
    </w:pPr>
    <w:rPr>
      <w:rFonts w:eastAsia="Times New Roman"/>
      <w:sz w:val="24"/>
      <w:szCs w:val="24"/>
    </w:rPr>
  </w:style>
  <w:style w:type="paragraph" w:customStyle="1" w:styleId="js-tweet-text">
    <w:name w:val="js-tweet-text"/>
    <w:basedOn w:val="Normal"/>
    <w:uiPriority w:val="99"/>
    <w:qFormat/>
    <w:rsid w:val="00CF2964"/>
    <w:pPr>
      <w:spacing w:before="100" w:beforeAutospacing="1" w:after="100" w:afterAutospacing="1"/>
    </w:pPr>
    <w:rPr>
      <w:sz w:val="24"/>
    </w:rPr>
  </w:style>
  <w:style w:type="paragraph" w:customStyle="1" w:styleId="style41">
    <w:name w:val="style4"/>
    <w:basedOn w:val="Normal"/>
    <w:uiPriority w:val="99"/>
    <w:qFormat/>
    <w:rsid w:val="00CF2964"/>
    <w:pPr>
      <w:spacing w:before="100" w:beforeAutospacing="1" w:after="100" w:afterAutospacing="1"/>
    </w:pPr>
    <w:rPr>
      <w:sz w:val="24"/>
    </w:rPr>
  </w:style>
  <w:style w:type="paragraph" w:customStyle="1" w:styleId="speech">
    <w:name w:val="speech"/>
    <w:basedOn w:val="Normal"/>
    <w:uiPriority w:val="99"/>
    <w:qFormat/>
    <w:rsid w:val="00CF2964"/>
    <w:pPr>
      <w:spacing w:before="100" w:beforeAutospacing="1" w:after="100" w:afterAutospacing="1"/>
    </w:pPr>
    <w:rPr>
      <w:sz w:val="24"/>
    </w:rPr>
  </w:style>
  <w:style w:type="character" w:customStyle="1" w:styleId="adtext">
    <w:name w:val="adtext"/>
    <w:basedOn w:val="DefaultParagraphFont"/>
    <w:rsid w:val="00CF2964"/>
  </w:style>
  <w:style w:type="character" w:customStyle="1" w:styleId="UL-Bold">
    <w:name w:val="UL-Bold"/>
    <w:basedOn w:val="DefaultParagraphFont"/>
    <w:rsid w:val="00CF2964"/>
    <w:rPr>
      <w:u w:val="thick"/>
    </w:rPr>
  </w:style>
  <w:style w:type="character" w:customStyle="1" w:styleId="UL-None">
    <w:name w:val="UL-None"/>
    <w:basedOn w:val="DefaultParagraphFont"/>
    <w:rsid w:val="00CF2964"/>
    <w:rPr>
      <w:strike w:val="0"/>
      <w:dstrike w:val="0"/>
      <w:u w:val="none"/>
      <w:effect w:val="none"/>
    </w:rPr>
  </w:style>
  <w:style w:type="character" w:customStyle="1" w:styleId="gl">
    <w:name w:val="gl"/>
    <w:basedOn w:val="DefaultParagraphFont"/>
    <w:rsid w:val="00CF2964"/>
  </w:style>
  <w:style w:type="character" w:customStyle="1" w:styleId="qu730rj69h">
    <w:name w:val="qu730rj69h"/>
    <w:basedOn w:val="DefaultParagraphFont"/>
    <w:rsid w:val="00CF2964"/>
  </w:style>
  <w:style w:type="paragraph" w:customStyle="1" w:styleId="optext">
    <w:name w:val="optext"/>
    <w:basedOn w:val="Normal"/>
    <w:uiPriority w:val="99"/>
    <w:qFormat/>
    <w:rsid w:val="00CF2964"/>
    <w:pPr>
      <w:spacing w:before="100" w:beforeAutospacing="1" w:after="100" w:afterAutospacing="1"/>
    </w:pPr>
    <w:rPr>
      <w:sz w:val="24"/>
    </w:rPr>
  </w:style>
  <w:style w:type="character" w:customStyle="1" w:styleId="lmy74qr12z">
    <w:name w:val="lmy74qr12z"/>
    <w:basedOn w:val="DefaultParagraphFont"/>
    <w:rsid w:val="00CF2964"/>
  </w:style>
  <w:style w:type="character" w:customStyle="1" w:styleId="icr880">
    <w:name w:val="icr880"/>
    <w:basedOn w:val="DefaultParagraphFont"/>
    <w:rsid w:val="00CF2964"/>
  </w:style>
  <w:style w:type="character" w:customStyle="1" w:styleId="hx23q54">
    <w:name w:val="hx23q54"/>
    <w:basedOn w:val="DefaultParagraphFont"/>
    <w:rsid w:val="00CF2964"/>
  </w:style>
  <w:style w:type="character" w:customStyle="1" w:styleId="m-5348258726587825636gmail-style13ptbold">
    <w:name w:val="m_-5348258726587825636gmail-style13ptbold"/>
    <w:basedOn w:val="DefaultParagraphFont"/>
    <w:rsid w:val="00CF2964"/>
  </w:style>
  <w:style w:type="character" w:customStyle="1" w:styleId="m-5348258726587825636gmail-styleunderline">
    <w:name w:val="m_-5348258726587825636gmail-styleunderline"/>
    <w:basedOn w:val="DefaultParagraphFont"/>
    <w:rsid w:val="00CF2964"/>
  </w:style>
  <w:style w:type="paragraph" w:customStyle="1" w:styleId="NoteLevel2">
    <w:name w:val="Note Level 2"/>
    <w:basedOn w:val="Normal"/>
    <w:next w:val="Normal"/>
    <w:uiPriority w:val="99"/>
    <w:qFormat/>
    <w:rsid w:val="00CF2964"/>
    <w:pPr>
      <w:keepNext/>
      <w:ind w:left="288" w:right="288"/>
    </w:pPr>
    <w:rPr>
      <w:rFonts w:ascii="Georgia" w:eastAsia="MS Gothic" w:hAnsi="Georgia" w:cstheme="minorBidi"/>
      <w:szCs w:val="20"/>
    </w:rPr>
  </w:style>
  <w:style w:type="character" w:customStyle="1" w:styleId="UnderlineCharChar1">
    <w:name w:val="Underline Char Char1"/>
    <w:basedOn w:val="DefaultParagraphFont"/>
    <w:rsid w:val="00CF2964"/>
    <w:rPr>
      <w:u w:val="single"/>
      <w:lang w:val="en-US" w:eastAsia="en-US" w:bidi="ar-SA"/>
    </w:rPr>
  </w:style>
  <w:style w:type="character" w:customStyle="1" w:styleId="Heading2Char1">
    <w:name w:val="Heading 2 Char1"/>
    <w:aliases w:val="Hat Char2,Hat Char1,TAG Char Char,Heading 2 Char1 Char Char Char Char,Heading 2 Char2 Char Char2,Heading 2 Char1 Char Char11,Heading 2 Char Char Char Char11,Heading 2 Char11,Tags Ch,Char Char Char Char1 Char3,Heading 2 Cha Char1"/>
    <w:basedOn w:val="DefaultParagraphFont"/>
    <w:uiPriority w:val="1"/>
    <w:qFormat/>
    <w:rsid w:val="00CF2964"/>
    <w:rPr>
      <w:rFonts w:asciiTheme="majorHAnsi" w:eastAsiaTheme="majorEastAsia" w:hAnsiTheme="majorHAnsi" w:cstheme="majorBidi"/>
      <w:b/>
      <w:bCs/>
      <w:color w:val="5B9BD5" w:themeColor="accent1"/>
      <w:sz w:val="26"/>
      <w:szCs w:val="26"/>
    </w:rPr>
  </w:style>
  <w:style w:type="character" w:customStyle="1" w:styleId="m4385445901877740177gmail-styleunderline">
    <w:name w:val="m_4385445901877740177gmail-styleunderline"/>
    <w:basedOn w:val="DefaultParagraphFont"/>
    <w:rsid w:val="00CF2964"/>
  </w:style>
  <w:style w:type="character" w:customStyle="1" w:styleId="CardsFont12ptCharChar">
    <w:name w:val="Cards + Font: 12 pt Char Char"/>
    <w:basedOn w:val="DefaultParagraphFont"/>
    <w:rsid w:val="00CF2964"/>
    <w:rPr>
      <w:sz w:val="24"/>
      <w:szCs w:val="24"/>
      <w:u w:val="thick"/>
      <w:lang w:val="en-US" w:eastAsia="en-US" w:bidi="ar-SA"/>
    </w:rPr>
  </w:style>
  <w:style w:type="character" w:customStyle="1" w:styleId="NothingChar1">
    <w:name w:val="Nothing Char1"/>
    <w:basedOn w:val="DefaultParagraphFont"/>
    <w:rsid w:val="00CF2964"/>
    <w:rPr>
      <w:lang w:val="en-US" w:eastAsia="en-US" w:bidi="ar-SA"/>
    </w:rPr>
  </w:style>
  <w:style w:type="paragraph" w:customStyle="1" w:styleId="useless">
    <w:name w:val="useless"/>
    <w:basedOn w:val="Normal"/>
    <w:uiPriority w:val="99"/>
    <w:qFormat/>
    <w:rsid w:val="00CF2964"/>
    <w:rPr>
      <w:rFonts w:eastAsia="Times New Roman"/>
      <w:sz w:val="12"/>
      <w:szCs w:val="24"/>
    </w:rPr>
  </w:style>
  <w:style w:type="character" w:customStyle="1" w:styleId="DDIUnderline">
    <w:name w:val="DDI Underline"/>
    <w:qFormat/>
    <w:rsid w:val="00CF2964"/>
    <w:rPr>
      <w:rFonts w:ascii="Times New Roman" w:hAnsi="Times New Roman"/>
      <w:sz w:val="24"/>
      <w:u w:val="single"/>
    </w:rPr>
  </w:style>
  <w:style w:type="paragraph" w:customStyle="1" w:styleId="ALLCAPS">
    <w:name w:val="ALL CAPS"/>
    <w:basedOn w:val="Normal"/>
    <w:link w:val="ALLCAPSChar"/>
    <w:qFormat/>
    <w:rsid w:val="00CF2964"/>
    <w:rPr>
      <w:rFonts w:eastAsia="Times New Roman"/>
      <w:b/>
      <w:caps/>
    </w:rPr>
  </w:style>
  <w:style w:type="character" w:customStyle="1" w:styleId="ALLCAPSChar">
    <w:name w:val="ALL CAPS Char"/>
    <w:basedOn w:val="DefaultParagraphFont"/>
    <w:link w:val="ALLCAPS"/>
    <w:rsid w:val="00CF2964"/>
    <w:rPr>
      <w:rFonts w:ascii="Times New Roman" w:eastAsia="Times New Roman" w:hAnsi="Times New Roman" w:cs="Times New Roman"/>
      <w:b/>
      <w:caps/>
    </w:rPr>
  </w:style>
  <w:style w:type="paragraph" w:customStyle="1" w:styleId="TagCharCharCharCharCharCharChar0">
    <w:name w:val="Tag Char Char Char Char Char Char Char"/>
    <w:basedOn w:val="Normal"/>
    <w:link w:val="TagCharCharCharCharCharCharCharChar"/>
    <w:qFormat/>
    <w:rsid w:val="00CF2964"/>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CF2964"/>
    <w:rPr>
      <w:rFonts w:ascii="Times New Roman" w:eastAsia="Times New Roman" w:hAnsi="Times New Roman" w:cs="Times New Roman"/>
      <w:b/>
      <w:sz w:val="24"/>
    </w:rPr>
  </w:style>
  <w:style w:type="character" w:customStyle="1" w:styleId="10ptnotbold">
    <w:name w:val="10ptnotbold"/>
    <w:basedOn w:val="DefaultParagraphFont"/>
    <w:rsid w:val="00CF2964"/>
    <w:rPr>
      <w:sz w:val="20"/>
    </w:rPr>
  </w:style>
  <w:style w:type="character" w:customStyle="1" w:styleId="Cites-AuthorDate">
    <w:name w:val="Cites-Author/Date"/>
    <w:rsid w:val="00CF2964"/>
    <w:rPr>
      <w:rFonts w:ascii="Helvetica" w:hAnsi="Helvetica"/>
      <w:b/>
      <w:sz w:val="22"/>
      <w:szCs w:val="24"/>
      <w:u w:val="thick"/>
    </w:rPr>
  </w:style>
  <w:style w:type="paragraph" w:customStyle="1" w:styleId="CiteTag">
    <w:name w:val="Cite/Tag"/>
    <w:basedOn w:val="Normal"/>
    <w:uiPriority w:val="99"/>
    <w:qFormat/>
    <w:rsid w:val="00CF2964"/>
    <w:rPr>
      <w:rFonts w:eastAsia="Cambria"/>
      <w:b/>
      <w:szCs w:val="24"/>
    </w:rPr>
  </w:style>
  <w:style w:type="character" w:customStyle="1" w:styleId="CardsFont6ptChar1">
    <w:name w:val="Cards + Font: 6 pt Char1"/>
    <w:basedOn w:val="CardsChar"/>
    <w:link w:val="CardsFont6pt"/>
    <w:rsid w:val="00CF2964"/>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CF2964"/>
  </w:style>
  <w:style w:type="character" w:customStyle="1" w:styleId="m489902567989944824gmail-styleunderline">
    <w:name w:val="m_489902567989944824gmail-styleunderline"/>
    <w:basedOn w:val="DefaultParagraphFont"/>
    <w:rsid w:val="00CF2964"/>
  </w:style>
  <w:style w:type="character" w:customStyle="1" w:styleId="UnresolvedMention2">
    <w:name w:val="Unresolved Mention2"/>
    <w:basedOn w:val="DefaultParagraphFont"/>
    <w:uiPriority w:val="99"/>
    <w:semiHidden/>
    <w:rsid w:val="00CF2964"/>
    <w:rPr>
      <w:color w:val="808080"/>
      <w:shd w:val="clear" w:color="auto" w:fill="E6E6E6"/>
    </w:rPr>
  </w:style>
  <w:style w:type="character" w:customStyle="1" w:styleId="swauthor">
    <w:name w:val="sw_author"/>
    <w:rsid w:val="00CF2964"/>
  </w:style>
  <w:style w:type="character" w:customStyle="1" w:styleId="UnderlineCharChar3">
    <w:name w:val="Underline Char Char3"/>
    <w:rsid w:val="00CF2964"/>
    <w:rPr>
      <w:szCs w:val="24"/>
      <w:u w:val="single"/>
      <w:lang w:val="en-US" w:eastAsia="en-US" w:bidi="ar-SA"/>
    </w:rPr>
  </w:style>
  <w:style w:type="character" w:customStyle="1" w:styleId="tl8wme">
    <w:name w:val="tl8wme"/>
    <w:basedOn w:val="DefaultParagraphFont"/>
    <w:rsid w:val="00CF2964"/>
  </w:style>
  <w:style w:type="character" w:customStyle="1" w:styleId="Mention3">
    <w:name w:val="Mention3"/>
    <w:basedOn w:val="DefaultParagraphFont"/>
    <w:uiPriority w:val="99"/>
    <w:semiHidden/>
    <w:unhideWhenUsed/>
    <w:rsid w:val="00CF2964"/>
    <w:rPr>
      <w:color w:val="2B579A"/>
      <w:shd w:val="clear" w:color="auto" w:fill="E6E6E6"/>
    </w:rPr>
  </w:style>
  <w:style w:type="character" w:customStyle="1" w:styleId="m-5251091010484660064gmail-style13ptbold">
    <w:name w:val="m_-5251091010484660064gmail-style13ptbold"/>
    <w:basedOn w:val="DefaultParagraphFont"/>
    <w:rsid w:val="00CF2964"/>
  </w:style>
  <w:style w:type="character" w:customStyle="1" w:styleId="m-5251091010484660064gmail-styleunderline">
    <w:name w:val="m_-5251091010484660064gmail-styleunderline"/>
    <w:basedOn w:val="DefaultParagraphFont"/>
    <w:rsid w:val="00CF2964"/>
  </w:style>
  <w:style w:type="character" w:customStyle="1" w:styleId="tablecaption">
    <w:name w:val="tablecaption"/>
    <w:basedOn w:val="DefaultParagraphFont"/>
    <w:rsid w:val="00CF2964"/>
  </w:style>
  <w:style w:type="character" w:customStyle="1" w:styleId="StyleLatinHelvetica105ptBlack">
    <w:name w:val="Style (Latin) Helvetica 10.5 pt Black"/>
    <w:basedOn w:val="DefaultParagraphFont"/>
    <w:rsid w:val="00CF2964"/>
    <w:rPr>
      <w:rFonts w:ascii="Times New Roman" w:hAnsi="Times New Roman"/>
      <w:color w:val="000000"/>
      <w:sz w:val="21"/>
    </w:rPr>
  </w:style>
  <w:style w:type="character" w:customStyle="1" w:styleId="m-413333960618644972gmail-style13ptbold">
    <w:name w:val="m_-413333960618644972gmail-style13ptbold"/>
    <w:basedOn w:val="DefaultParagraphFont"/>
    <w:rsid w:val="00CF2964"/>
  </w:style>
  <w:style w:type="character" w:customStyle="1" w:styleId="m-413333960618644972gmail-styleunderline">
    <w:name w:val="m_-413333960618644972gmail-styleunderline"/>
    <w:basedOn w:val="DefaultParagraphFont"/>
    <w:rsid w:val="00CF2964"/>
  </w:style>
  <w:style w:type="character" w:customStyle="1" w:styleId="m8314098763611656848gmail-stylestylebold12pt">
    <w:name w:val="m_8314098763611656848gmail-stylestylebold12pt"/>
    <w:basedOn w:val="DefaultParagraphFont"/>
    <w:rsid w:val="00CF2964"/>
  </w:style>
  <w:style w:type="character" w:customStyle="1" w:styleId="m8314098763611656848gmail-styleboldunderline">
    <w:name w:val="m_8314098763611656848gmail-styleboldunderline"/>
    <w:basedOn w:val="DefaultParagraphFont"/>
    <w:rsid w:val="00CF2964"/>
  </w:style>
  <w:style w:type="paragraph" w:customStyle="1" w:styleId="Spacer">
    <w:name w:val="Spacer"/>
    <w:basedOn w:val="Heading1"/>
    <w:link w:val="SpacerChar"/>
    <w:autoRedefine/>
    <w:uiPriority w:val="4"/>
    <w:qFormat/>
    <w:rsid w:val="00CF2964"/>
    <w:pPr>
      <w:pBdr>
        <w:top w:val="none" w:sz="0" w:space="0" w:color="auto"/>
        <w:left w:val="none" w:sz="0" w:space="0" w:color="auto"/>
        <w:bottom w:val="none" w:sz="0" w:space="0" w:color="auto"/>
        <w:right w:val="none" w:sz="0" w:space="0" w:color="auto"/>
      </w:pBdr>
    </w:pPr>
    <w:rPr>
      <w:rFonts w:ascii="Georgia" w:hAnsi="Georgia"/>
      <w:bCs/>
      <w:sz w:val="24"/>
    </w:rPr>
  </w:style>
  <w:style w:type="character" w:customStyle="1" w:styleId="SpacerChar">
    <w:name w:val="Spacer Char"/>
    <w:basedOn w:val="DefaultParagraphFont"/>
    <w:link w:val="Spacer"/>
    <w:uiPriority w:val="4"/>
    <w:rsid w:val="00CF2964"/>
    <w:rPr>
      <w:rFonts w:ascii="Georgia" w:eastAsiaTheme="majorEastAsia" w:hAnsi="Georgia" w:cstheme="majorBidi"/>
      <w:b/>
      <w:bCs/>
      <w:sz w:val="24"/>
      <w:szCs w:val="32"/>
    </w:rPr>
  </w:style>
  <w:style w:type="paragraph" w:customStyle="1" w:styleId="msonormal0">
    <w:name w:val="msonormal"/>
    <w:basedOn w:val="Normal"/>
    <w:rsid w:val="00CF2964"/>
    <w:pPr>
      <w:spacing w:before="100" w:beforeAutospacing="1" w:after="100" w:afterAutospacing="1"/>
    </w:pPr>
    <w:rPr>
      <w:rFonts w:eastAsia="Times New Roman"/>
      <w:sz w:val="24"/>
    </w:rPr>
  </w:style>
  <w:style w:type="paragraph" w:customStyle="1" w:styleId="TxBr41p1">
    <w:name w:val="TxBr_41p1"/>
    <w:basedOn w:val="Normal"/>
    <w:qFormat/>
    <w:rsid w:val="00CF2964"/>
    <w:pPr>
      <w:tabs>
        <w:tab w:val="left" w:pos="204"/>
      </w:tabs>
      <w:autoSpaceDE w:val="0"/>
      <w:autoSpaceDN w:val="0"/>
      <w:adjustRightInd w:val="0"/>
      <w:spacing w:line="238" w:lineRule="atLeast"/>
      <w:jc w:val="both"/>
    </w:pPr>
    <w:rPr>
      <w:rFonts w:eastAsia="Times New Roman" w:cstheme="minorBidi"/>
      <w:sz w:val="24"/>
    </w:rPr>
  </w:style>
  <w:style w:type="character" w:customStyle="1" w:styleId="BlockTitleCharChar">
    <w:name w:val="Block Title Char Char"/>
    <w:rsid w:val="00CF2964"/>
    <w:rPr>
      <w:rFonts w:ascii="Georgia" w:eastAsia="Times New Roman" w:hAnsi="Georgia" w:cs="Arial" w:hint="default"/>
      <w:b/>
      <w:bCs/>
      <w:kern w:val="32"/>
      <w:sz w:val="28"/>
      <w:szCs w:val="32"/>
    </w:rPr>
  </w:style>
  <w:style w:type="character" w:customStyle="1" w:styleId="SmallChar0">
    <w:name w:val="Small Char"/>
    <w:qFormat/>
    <w:rsid w:val="00CF2964"/>
    <w:rPr>
      <w:rFonts w:ascii="Arial Narrow" w:hAnsi="Arial Narrow" w:cs="Times New Roman"/>
      <w:color w:val="000000"/>
      <w:sz w:val="16"/>
    </w:rPr>
  </w:style>
  <w:style w:type="character" w:customStyle="1" w:styleId="CiteReal0">
    <w:name w:val="CiteReal"/>
    <w:uiPriority w:val="1"/>
    <w:qFormat/>
    <w:rsid w:val="00CF2964"/>
    <w:rPr>
      <w:rFonts w:ascii="Arial" w:hAnsi="Arial"/>
      <w:b/>
      <w:sz w:val="24"/>
      <w:u w:val="single"/>
    </w:rPr>
  </w:style>
  <w:style w:type="character" w:customStyle="1" w:styleId="dropcap1">
    <w:name w:val="dropcap1"/>
    <w:rsid w:val="00CF2964"/>
  </w:style>
  <w:style w:type="paragraph" w:customStyle="1" w:styleId="Style31">
    <w:name w:val="Style31"/>
    <w:basedOn w:val="Normal"/>
    <w:uiPriority w:val="99"/>
    <w:rsid w:val="00CF2964"/>
    <w:pPr>
      <w:spacing w:line="197" w:lineRule="exact"/>
      <w:jc w:val="both"/>
    </w:pPr>
    <w:rPr>
      <w:rFonts w:ascii="Palatino Linotype" w:hAnsi="Palatino Linotype" w:cs="Palatino Linotype"/>
    </w:rPr>
  </w:style>
  <w:style w:type="paragraph" w:customStyle="1" w:styleId="Style42">
    <w:name w:val="Style42"/>
    <w:basedOn w:val="Normal"/>
    <w:uiPriority w:val="99"/>
    <w:rsid w:val="00CF2964"/>
    <w:pPr>
      <w:spacing w:line="202" w:lineRule="exact"/>
      <w:jc w:val="both"/>
    </w:pPr>
    <w:rPr>
      <w:rFonts w:ascii="Palatino Linotype" w:hAnsi="Palatino Linotype" w:cs="Palatino Linotype"/>
    </w:rPr>
  </w:style>
  <w:style w:type="paragraph" w:customStyle="1" w:styleId="Style51">
    <w:name w:val="Style51"/>
    <w:basedOn w:val="Normal"/>
    <w:uiPriority w:val="99"/>
    <w:rsid w:val="00CF2964"/>
    <w:pPr>
      <w:spacing w:line="200" w:lineRule="exact"/>
      <w:jc w:val="both"/>
    </w:pPr>
    <w:rPr>
      <w:rFonts w:ascii="Palatino Linotype" w:hAnsi="Palatino Linotype" w:cs="Palatino Linotype"/>
    </w:rPr>
  </w:style>
  <w:style w:type="character" w:customStyle="1" w:styleId="FontStyle72">
    <w:name w:val="Font Style72"/>
    <w:uiPriority w:val="99"/>
    <w:rsid w:val="00CF2964"/>
    <w:rPr>
      <w:rFonts w:ascii="Cambria" w:hAnsi="Cambria" w:cs="Cambria" w:hint="default"/>
      <w:sz w:val="16"/>
      <w:szCs w:val="16"/>
    </w:rPr>
  </w:style>
  <w:style w:type="character" w:customStyle="1" w:styleId="FontStyle73">
    <w:name w:val="Font Style73"/>
    <w:uiPriority w:val="99"/>
    <w:rsid w:val="00CF2964"/>
    <w:rPr>
      <w:rFonts w:ascii="Cambria" w:hAnsi="Cambria" w:cs="Cambria" w:hint="default"/>
      <w:i/>
      <w:iCs/>
      <w:sz w:val="16"/>
      <w:szCs w:val="16"/>
    </w:rPr>
  </w:style>
  <w:style w:type="character" w:customStyle="1" w:styleId="UnderlinestyleChar2">
    <w:name w:val="Underline style Char2"/>
    <w:rsid w:val="00CF2964"/>
    <w:rPr>
      <w:sz w:val="22"/>
      <w:szCs w:val="24"/>
      <w:u w:val="single"/>
      <w:lang w:val="en-US" w:eastAsia="en-US" w:bidi="ar-SA"/>
    </w:rPr>
  </w:style>
  <w:style w:type="paragraph" w:customStyle="1" w:styleId="CitationCharChar">
    <w:name w:val="Citation Char Char"/>
    <w:basedOn w:val="Normal"/>
    <w:uiPriority w:val="6"/>
    <w:qFormat/>
    <w:rsid w:val="00CF2964"/>
    <w:pPr>
      <w:ind w:left="1440" w:right="1440"/>
    </w:pPr>
    <w:rPr>
      <w:rFonts w:ascii="Cambria" w:eastAsia="Verdana" w:hAnsi="Cambria" w:cs="Cambria"/>
      <w:szCs w:val="20"/>
      <w:u w:val="single"/>
    </w:rPr>
  </w:style>
  <w:style w:type="character" w:customStyle="1" w:styleId="FontStyle49">
    <w:name w:val="Font Style49"/>
    <w:uiPriority w:val="99"/>
    <w:rsid w:val="00CF2964"/>
    <w:rPr>
      <w:rFonts w:ascii="Cambria" w:hAnsi="Cambria" w:cs="Cambria"/>
      <w:sz w:val="20"/>
      <w:szCs w:val="20"/>
    </w:rPr>
  </w:style>
  <w:style w:type="character" w:customStyle="1" w:styleId="FontStyle50">
    <w:name w:val="Font Style50"/>
    <w:uiPriority w:val="99"/>
    <w:rsid w:val="00CF2964"/>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CF2964"/>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CF2964"/>
    <w:rPr>
      <w:rFonts w:ascii="Cambria" w:eastAsia="Cambria" w:hAnsi="Cambria" w:cs="Cambria"/>
      <w:spacing w:val="-3"/>
      <w:szCs w:val="20"/>
    </w:rPr>
  </w:style>
  <w:style w:type="character" w:customStyle="1" w:styleId="kn">
    <w:name w:val="kn"/>
    <w:basedOn w:val="DefaultParagraphFont"/>
    <w:rsid w:val="00CF2964"/>
  </w:style>
  <w:style w:type="character" w:customStyle="1" w:styleId="StyleStyleUnderlineUnderlineStyleBoldUnderlineIntenseEmphas">
    <w:name w:val="Style Style UnderlineUnderlineStyle Bold UnderlineIntense Emphas..."/>
    <w:basedOn w:val="DefaultParagraphFont"/>
    <w:rsid w:val="00CF2964"/>
    <w:rPr>
      <w:b/>
      <w:bCs/>
      <w:sz w:val="26"/>
      <w:u w:val="single"/>
    </w:rPr>
  </w:style>
  <w:style w:type="character" w:customStyle="1" w:styleId="articoloinside">
    <w:name w:val="articolo_inside"/>
    <w:rsid w:val="00CF2964"/>
  </w:style>
  <w:style w:type="paragraph" w:customStyle="1" w:styleId="pagetools">
    <w:name w:val="pagetools"/>
    <w:basedOn w:val="Normal"/>
    <w:rsid w:val="00CF2964"/>
    <w:pPr>
      <w:spacing w:before="100" w:beforeAutospacing="1" w:after="100" w:afterAutospacing="1"/>
    </w:pPr>
    <w:rPr>
      <w:rFonts w:ascii="Cambria" w:eastAsia="Cambria" w:hAnsi="Cambria" w:cstheme="minorBidi"/>
      <w:sz w:val="24"/>
    </w:rPr>
  </w:style>
  <w:style w:type="character" w:customStyle="1" w:styleId="desc">
    <w:name w:val="desc"/>
    <w:basedOn w:val="DefaultParagraphFont"/>
    <w:rsid w:val="00CF2964"/>
  </w:style>
  <w:style w:type="character" w:customStyle="1" w:styleId="job">
    <w:name w:val="job"/>
    <w:basedOn w:val="DefaultParagraphFont"/>
    <w:rsid w:val="00CF2964"/>
  </w:style>
  <w:style w:type="character" w:customStyle="1" w:styleId="publisher">
    <w:name w:val="publisher"/>
    <w:basedOn w:val="DefaultParagraphFont"/>
    <w:rsid w:val="00CF2964"/>
  </w:style>
  <w:style w:type="character" w:customStyle="1" w:styleId="pubyear">
    <w:name w:val="pubyear"/>
    <w:basedOn w:val="DefaultParagraphFont"/>
    <w:rsid w:val="00CF2964"/>
  </w:style>
  <w:style w:type="character" w:customStyle="1" w:styleId="pubcity">
    <w:name w:val="pubcity"/>
    <w:basedOn w:val="DefaultParagraphFont"/>
    <w:rsid w:val="00CF2964"/>
  </w:style>
  <w:style w:type="character" w:customStyle="1" w:styleId="bodycontentlink">
    <w:name w:val="bodycontentlink"/>
    <w:basedOn w:val="DefaultParagraphFont"/>
    <w:rsid w:val="00CF2964"/>
  </w:style>
  <w:style w:type="paragraph" w:customStyle="1" w:styleId="C-Text">
    <w:name w:val="C-Text"/>
    <w:basedOn w:val="Normal"/>
    <w:rsid w:val="00CF2964"/>
    <w:pPr>
      <w:tabs>
        <w:tab w:val="num" w:pos="720"/>
      </w:tabs>
      <w:ind w:left="720" w:hanging="360"/>
    </w:pPr>
    <w:rPr>
      <w:rFonts w:ascii="Book Antiqua" w:hAnsi="Book Antiqua" w:cstheme="minorBidi"/>
      <w:sz w:val="24"/>
    </w:rPr>
  </w:style>
  <w:style w:type="character" w:customStyle="1" w:styleId="ecdate">
    <w:name w:val="ec_date"/>
    <w:basedOn w:val="DefaultParagraphFont"/>
    <w:rsid w:val="00CF2964"/>
    <w:rPr>
      <w:rFonts w:ascii="Symbol" w:hAnsi="Symbol" w:hint="default"/>
      <w:sz w:val="20"/>
      <w:szCs w:val="20"/>
      <w:shd w:val="clear" w:color="auto" w:fill="FFFFFF"/>
    </w:rPr>
  </w:style>
  <w:style w:type="paragraph" w:customStyle="1" w:styleId="ecmsonormal">
    <w:name w:val="ec_msonormal"/>
    <w:basedOn w:val="Normal"/>
    <w:rsid w:val="00CF2964"/>
    <w:pPr>
      <w:shd w:val="clear" w:color="auto" w:fill="FFFFFF"/>
      <w:spacing w:before="100" w:beforeAutospacing="1" w:after="100" w:afterAutospacing="1"/>
      <w:textAlignment w:val="top"/>
    </w:pPr>
    <w:rPr>
      <w:rFonts w:ascii="Symbol" w:hAnsi="Symbol" w:cstheme="minorBidi"/>
    </w:rPr>
  </w:style>
  <w:style w:type="character" w:customStyle="1" w:styleId="hittermhilite">
    <w:name w:val="hittermhilite"/>
    <w:basedOn w:val="DefaultParagraphFont"/>
    <w:rsid w:val="00CF2964"/>
  </w:style>
  <w:style w:type="character" w:customStyle="1" w:styleId="articleheadline">
    <w:name w:val="articleheadline"/>
    <w:basedOn w:val="DefaultParagraphFont"/>
    <w:rsid w:val="00CF2964"/>
  </w:style>
  <w:style w:type="paragraph" w:customStyle="1" w:styleId="u-intro">
    <w:name w:val="u-intro"/>
    <w:basedOn w:val="Normal"/>
    <w:rsid w:val="00CF2964"/>
    <w:pPr>
      <w:spacing w:before="100" w:beforeAutospacing="1" w:after="100" w:afterAutospacing="1"/>
    </w:pPr>
    <w:rPr>
      <w:rFonts w:ascii="Georgia" w:hAnsi="Georgia" w:cstheme="minorBidi"/>
      <w:sz w:val="24"/>
    </w:rPr>
  </w:style>
  <w:style w:type="character" w:customStyle="1" w:styleId="u-byline">
    <w:name w:val="u-byline"/>
    <w:basedOn w:val="DefaultParagraphFont"/>
    <w:rsid w:val="00CF2964"/>
  </w:style>
  <w:style w:type="character" w:customStyle="1" w:styleId="articlebya">
    <w:name w:val="articleby_a"/>
    <w:basedOn w:val="DefaultParagraphFont"/>
    <w:rsid w:val="00CF2964"/>
  </w:style>
  <w:style w:type="character" w:customStyle="1" w:styleId="popupwinby">
    <w:name w:val="popupwinby"/>
    <w:basedOn w:val="DefaultParagraphFont"/>
    <w:rsid w:val="00CF2964"/>
  </w:style>
  <w:style w:type="character" w:customStyle="1" w:styleId="storyheader">
    <w:name w:val="storyheader"/>
    <w:basedOn w:val="DefaultParagraphFont"/>
    <w:rsid w:val="00CF2964"/>
  </w:style>
  <w:style w:type="character" w:customStyle="1" w:styleId="marron">
    <w:name w:val="marron"/>
    <w:basedOn w:val="DefaultParagraphFont"/>
    <w:rsid w:val="00CF2964"/>
  </w:style>
  <w:style w:type="paragraph" w:customStyle="1" w:styleId="StyleNormalWeb10pt">
    <w:name w:val="Style Normal (Web) + 10 pt"/>
    <w:basedOn w:val="NormalWeb"/>
    <w:next w:val="Normal"/>
    <w:rsid w:val="00CF2964"/>
    <w:rPr>
      <w:rFonts w:ascii="Bookman Old Style" w:eastAsiaTheme="minorHAnsi" w:hAnsi="Bookman Old Style" w:cstheme="minorBidi"/>
      <w:sz w:val="20"/>
      <w:szCs w:val="22"/>
      <w:lang w:bidi="ar-SA"/>
    </w:rPr>
  </w:style>
  <w:style w:type="character" w:customStyle="1" w:styleId="StyleNormalWeb10ptChar">
    <w:name w:val="Style Normal (Web) + 10 pt Char"/>
    <w:basedOn w:val="DefaultParagraphFont"/>
    <w:rsid w:val="00CF2964"/>
    <w:rPr>
      <w:szCs w:val="24"/>
      <w:lang w:val="en-US" w:eastAsia="en-US" w:bidi="ar-SA"/>
    </w:rPr>
  </w:style>
  <w:style w:type="paragraph" w:customStyle="1" w:styleId="TagCiteShells">
    <w:name w:val="Tag/Cite/Shells"/>
    <w:basedOn w:val="Normal"/>
    <w:rsid w:val="00CF2964"/>
    <w:rPr>
      <w:rFonts w:ascii="Georgia" w:hAnsi="Georgia" w:cstheme="minorBidi"/>
      <w:b/>
    </w:rPr>
  </w:style>
  <w:style w:type="paragraph" w:customStyle="1" w:styleId="DefinitionTerm">
    <w:name w:val="Definition Term"/>
    <w:basedOn w:val="Normal"/>
    <w:next w:val="Normal"/>
    <w:rsid w:val="00CF2964"/>
    <w:rPr>
      <w:rFonts w:ascii="Georgia" w:hAnsi="Georgia" w:cstheme="minorBidi"/>
      <w:snapToGrid w:val="0"/>
      <w:sz w:val="24"/>
    </w:rPr>
  </w:style>
  <w:style w:type="character" w:customStyle="1" w:styleId="Style3CharChar">
    <w:name w:val="Style3 Char Char"/>
    <w:basedOn w:val="DefaultParagraphFont"/>
    <w:rsid w:val="00CF2964"/>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CF2964"/>
    <w:pPr>
      <w:spacing w:after="60"/>
    </w:pPr>
    <w:rPr>
      <w:rFonts w:ascii="Georgia" w:eastAsia="Segoe UI" w:hAnsi="Georgia" w:cs="Cambria"/>
      <w:bCs/>
      <w:caps/>
      <w:sz w:val="20"/>
      <w:lang w:eastAsia="zh-CN"/>
    </w:rPr>
  </w:style>
  <w:style w:type="character" w:customStyle="1" w:styleId="NormalChar0">
    <w:name w:val="Normal Char"/>
    <w:basedOn w:val="DefaultParagraphFont"/>
    <w:rsid w:val="00CF2964"/>
    <w:rPr>
      <w:lang w:eastAsia="en-US"/>
    </w:rPr>
  </w:style>
  <w:style w:type="character" w:customStyle="1" w:styleId="BoldUnderlineChar2">
    <w:name w:val="Bold + Underline Char"/>
    <w:basedOn w:val="DefaultParagraphFont"/>
    <w:rsid w:val="00CF2964"/>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CF2964"/>
    <w:pPr>
      <w:autoSpaceDE w:val="0"/>
      <w:autoSpaceDN w:val="0"/>
      <w:adjustRightInd w:val="0"/>
      <w:ind w:left="432" w:right="432"/>
      <w:jc w:val="both"/>
    </w:pPr>
    <w:rPr>
      <w:rFonts w:ascii="Georgia" w:hAnsi="Georgia" w:cstheme="minorBidi"/>
      <w:sz w:val="24"/>
      <w:u w:val="thick"/>
    </w:rPr>
  </w:style>
  <w:style w:type="character" w:customStyle="1" w:styleId="citationiacgale">
    <w:name w:val="citation iac gale"/>
    <w:basedOn w:val="DefaultParagraphFont"/>
    <w:rsid w:val="00CF2964"/>
  </w:style>
  <w:style w:type="character" w:customStyle="1" w:styleId="CharacterStyle7">
    <w:name w:val="Character Style 7"/>
    <w:rsid w:val="00CF2964"/>
    <w:rPr>
      <w:rFonts w:ascii="Trebuchet MS" w:hAnsi="Trebuchet MS" w:cs="Trebuchet MS"/>
      <w:sz w:val="20"/>
      <w:szCs w:val="20"/>
      <w:u w:val="single"/>
    </w:rPr>
  </w:style>
  <w:style w:type="character" w:customStyle="1" w:styleId="StyleStyle4Char">
    <w:name w:val="Style Style4 + Char"/>
    <w:basedOn w:val="DefaultParagraphFont"/>
    <w:rsid w:val="00CF2964"/>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CF2964"/>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CF2964"/>
    <w:rPr>
      <w:rFonts w:ascii="Symbol" w:hAnsi="Symbol" w:cstheme="minorBidi"/>
      <w:sz w:val="21"/>
      <w:szCs w:val="21"/>
      <w:u w:val="thick"/>
    </w:rPr>
  </w:style>
  <w:style w:type="character" w:customStyle="1" w:styleId="UnderlinedEvidenceCharChar">
    <w:name w:val="Underlined Evidence Char Char"/>
    <w:basedOn w:val="DefaultParagraphFont"/>
    <w:rsid w:val="00CF2964"/>
    <w:rPr>
      <w:rFonts w:ascii="Symbol" w:hAnsi="Symbol"/>
      <w:sz w:val="21"/>
      <w:szCs w:val="21"/>
      <w:u w:val="thick"/>
      <w:lang w:val="en-US" w:eastAsia="en-US" w:bidi="ar-SA"/>
    </w:rPr>
  </w:style>
  <w:style w:type="character" w:styleId="PlaceholderText">
    <w:name w:val="Placeholder Text"/>
    <w:basedOn w:val="DefaultParagraphFont"/>
    <w:uiPriority w:val="99"/>
    <w:rsid w:val="00CF2964"/>
    <w:rPr>
      <w:color w:val="808080"/>
    </w:rPr>
  </w:style>
  <w:style w:type="paragraph" w:customStyle="1" w:styleId="Cite8">
    <w:name w:val="Cite8"/>
    <w:basedOn w:val="Normal"/>
    <w:autoRedefine/>
    <w:qFormat/>
    <w:rsid w:val="00CF2964"/>
    <w:rPr>
      <w:rFonts w:ascii="Trebuchet MS" w:eastAsia="Verdana" w:hAnsi="Trebuchet MS" w:cs="Cambria"/>
      <w:sz w:val="16"/>
    </w:rPr>
  </w:style>
  <w:style w:type="paragraph" w:customStyle="1" w:styleId="8font">
    <w:name w:val="8font"/>
    <w:basedOn w:val="Normal"/>
    <w:next w:val="Normal"/>
    <w:autoRedefine/>
    <w:qFormat/>
    <w:rsid w:val="00CF2964"/>
    <w:rPr>
      <w:rFonts w:ascii="Georgia" w:eastAsia="Cambria Math" w:hAnsi="Georgia" w:cs="Cambria"/>
      <w:sz w:val="16"/>
      <w:szCs w:val="16"/>
    </w:rPr>
  </w:style>
  <w:style w:type="character" w:customStyle="1" w:styleId="NoterefInText">
    <w:name w:val="_NoterefInText"/>
    <w:uiPriority w:val="99"/>
    <w:rsid w:val="00CF2964"/>
    <w:rPr>
      <w:rFonts w:cs="AKDPE C+ Utopia"/>
      <w:color w:val="000000"/>
    </w:rPr>
  </w:style>
  <w:style w:type="character" w:customStyle="1" w:styleId="postauthor">
    <w:name w:val="postauthor"/>
    <w:basedOn w:val="DefaultParagraphFont"/>
    <w:rsid w:val="00CF2964"/>
  </w:style>
  <w:style w:type="paragraph" w:customStyle="1" w:styleId="notes-source-hasnotes">
    <w:name w:val="notes-source-hasnotes"/>
    <w:basedOn w:val="Normal"/>
    <w:rsid w:val="00CF2964"/>
    <w:pPr>
      <w:spacing w:before="100" w:beforeAutospacing="1" w:after="100" w:afterAutospacing="1"/>
    </w:pPr>
    <w:rPr>
      <w:rFonts w:ascii="Tahoma" w:hAnsi="Tahoma" w:cstheme="minorBidi"/>
      <w:szCs w:val="20"/>
    </w:rPr>
  </w:style>
  <w:style w:type="character" w:customStyle="1" w:styleId="span">
    <w:name w:val="span"/>
    <w:basedOn w:val="DefaultParagraphFont"/>
    <w:rsid w:val="00CF2964"/>
  </w:style>
  <w:style w:type="character" w:customStyle="1" w:styleId="maintitle">
    <w:name w:val="maintitle"/>
    <w:basedOn w:val="DefaultParagraphFont"/>
    <w:rsid w:val="00CF2964"/>
  </w:style>
  <w:style w:type="character" w:customStyle="1" w:styleId="thirdparty-logo">
    <w:name w:val="thirdparty-logo"/>
    <w:basedOn w:val="DefaultParagraphFont"/>
    <w:rsid w:val="00CF2964"/>
  </w:style>
  <w:style w:type="character" w:customStyle="1" w:styleId="posted">
    <w:name w:val="posted"/>
    <w:basedOn w:val="DefaultParagraphFont"/>
    <w:rsid w:val="00CF2964"/>
  </w:style>
  <w:style w:type="character" w:customStyle="1" w:styleId="ticker">
    <w:name w:val="ticker"/>
    <w:basedOn w:val="DefaultParagraphFont"/>
    <w:rsid w:val="00CF2964"/>
  </w:style>
  <w:style w:type="paragraph" w:customStyle="1" w:styleId="articlemeta">
    <w:name w:val="articlemeta"/>
    <w:basedOn w:val="Normal"/>
    <w:rsid w:val="00CF2964"/>
    <w:pPr>
      <w:spacing w:before="100" w:beforeAutospacing="1" w:after="100" w:afterAutospacing="1"/>
    </w:pPr>
    <w:rPr>
      <w:rFonts w:ascii="Tahoma" w:hAnsi="Tahoma" w:cstheme="minorBidi"/>
      <w:szCs w:val="20"/>
    </w:rPr>
  </w:style>
  <w:style w:type="character" w:customStyle="1" w:styleId="vcard">
    <w:name w:val="vcard"/>
    <w:basedOn w:val="DefaultParagraphFont"/>
    <w:rsid w:val="00CF2964"/>
  </w:style>
  <w:style w:type="character" w:customStyle="1" w:styleId="print-footnote">
    <w:name w:val="print-footnote"/>
    <w:basedOn w:val="DefaultParagraphFont"/>
    <w:rsid w:val="00CF2964"/>
  </w:style>
  <w:style w:type="character" w:customStyle="1" w:styleId="datestring">
    <w:name w:val="datestring"/>
    <w:basedOn w:val="DefaultParagraphFont"/>
    <w:rsid w:val="00CF2964"/>
  </w:style>
  <w:style w:type="paragraph" w:customStyle="1" w:styleId="noindent0">
    <w:name w:val="no_indent"/>
    <w:basedOn w:val="Normal"/>
    <w:rsid w:val="00CF2964"/>
    <w:pPr>
      <w:spacing w:before="100" w:beforeAutospacing="1" w:after="100" w:afterAutospacing="1"/>
    </w:pPr>
    <w:rPr>
      <w:rFonts w:ascii="Tahoma" w:hAnsi="Tahoma" w:cstheme="minorBidi"/>
      <w:szCs w:val="20"/>
    </w:rPr>
  </w:style>
  <w:style w:type="character" w:customStyle="1" w:styleId="email">
    <w:name w:val="email"/>
    <w:basedOn w:val="DefaultParagraphFont"/>
    <w:rsid w:val="00CF2964"/>
  </w:style>
  <w:style w:type="paragraph" w:customStyle="1" w:styleId="left">
    <w:name w:val="left"/>
    <w:basedOn w:val="Normal"/>
    <w:rsid w:val="00CF2964"/>
    <w:pPr>
      <w:spacing w:before="100" w:beforeAutospacing="1" w:after="100" w:afterAutospacing="1"/>
    </w:pPr>
    <w:rPr>
      <w:rFonts w:ascii="Tahoma" w:hAnsi="Tahoma" w:cstheme="minorBidi"/>
      <w:szCs w:val="20"/>
    </w:rPr>
  </w:style>
  <w:style w:type="paragraph" w:customStyle="1" w:styleId="right">
    <w:name w:val="right"/>
    <w:basedOn w:val="Normal"/>
    <w:rsid w:val="00CF2964"/>
    <w:pPr>
      <w:spacing w:before="100" w:beforeAutospacing="1" w:after="100" w:afterAutospacing="1"/>
    </w:pPr>
    <w:rPr>
      <w:rFonts w:ascii="Tahoma" w:hAnsi="Tahoma" w:cstheme="minorBidi"/>
      <w:szCs w:val="20"/>
    </w:rPr>
  </w:style>
  <w:style w:type="character" w:customStyle="1" w:styleId="gptad">
    <w:name w:val="gptad"/>
    <w:basedOn w:val="DefaultParagraphFont"/>
    <w:rsid w:val="00CF2964"/>
  </w:style>
  <w:style w:type="paragraph" w:customStyle="1" w:styleId="creditpostedmodified">
    <w:name w:val="credit_posted_modified"/>
    <w:basedOn w:val="Normal"/>
    <w:rsid w:val="00CF2964"/>
    <w:pPr>
      <w:spacing w:before="100" w:beforeAutospacing="1" w:after="100" w:afterAutospacing="1"/>
    </w:pPr>
    <w:rPr>
      <w:rFonts w:ascii="Tahoma" w:hAnsi="Tahoma" w:cstheme="minorBidi"/>
      <w:szCs w:val="20"/>
    </w:rPr>
  </w:style>
  <w:style w:type="character" w:customStyle="1" w:styleId="creditline">
    <w:name w:val="creditline"/>
    <w:basedOn w:val="DefaultParagraphFont"/>
    <w:rsid w:val="00CF2964"/>
  </w:style>
  <w:style w:type="character" w:customStyle="1" w:styleId="grd">
    <w:name w:val="grd"/>
    <w:basedOn w:val="DefaultParagraphFont"/>
    <w:rsid w:val="00CF2964"/>
  </w:style>
  <w:style w:type="paragraph" w:customStyle="1" w:styleId="hs-text-container">
    <w:name w:val="hs-text-container"/>
    <w:basedOn w:val="Normal"/>
    <w:rsid w:val="00CF2964"/>
    <w:pPr>
      <w:spacing w:before="100" w:beforeAutospacing="1" w:after="100" w:afterAutospacing="1"/>
    </w:pPr>
    <w:rPr>
      <w:rFonts w:ascii="Tahoma" w:hAnsi="Tahoma" w:cstheme="minorBidi"/>
      <w:szCs w:val="20"/>
    </w:rPr>
  </w:style>
  <w:style w:type="character" w:customStyle="1" w:styleId="created">
    <w:name w:val="created"/>
    <w:basedOn w:val="DefaultParagraphFont"/>
    <w:rsid w:val="00CF2964"/>
  </w:style>
  <w:style w:type="character" w:customStyle="1" w:styleId="changed">
    <w:name w:val="changed"/>
    <w:basedOn w:val="DefaultParagraphFont"/>
    <w:rsid w:val="00CF2964"/>
  </w:style>
  <w:style w:type="character" w:customStyle="1" w:styleId="article-author-name">
    <w:name w:val="article-author-name"/>
    <w:basedOn w:val="DefaultParagraphFont"/>
    <w:rsid w:val="00CF2964"/>
  </w:style>
  <w:style w:type="character" w:customStyle="1" w:styleId="bioexcerpt">
    <w:name w:val="bio_excerpt"/>
    <w:basedOn w:val="DefaultParagraphFont"/>
    <w:rsid w:val="00CF2964"/>
  </w:style>
  <w:style w:type="character" w:customStyle="1" w:styleId="commentcount">
    <w:name w:val="comment_count"/>
    <w:basedOn w:val="DefaultParagraphFont"/>
    <w:rsid w:val="00CF2964"/>
  </w:style>
  <w:style w:type="character" w:customStyle="1" w:styleId="searchtermshighlighted">
    <w:name w:val="searchtermshighlighted"/>
    <w:basedOn w:val="DefaultParagraphFont"/>
    <w:rsid w:val="00CF2964"/>
  </w:style>
  <w:style w:type="character" w:customStyle="1" w:styleId="contributornametrigger">
    <w:name w:val="contributornametrigger"/>
    <w:basedOn w:val="DefaultParagraphFont"/>
    <w:rsid w:val="00CF2964"/>
  </w:style>
  <w:style w:type="character" w:customStyle="1" w:styleId="bylinepipe">
    <w:name w:val="bylinepipe"/>
    <w:basedOn w:val="DefaultParagraphFont"/>
    <w:rsid w:val="00CF2964"/>
  </w:style>
  <w:style w:type="character" w:customStyle="1" w:styleId="lucenesearchresulturlb">
    <w:name w:val="lucene_search_result_url_b"/>
    <w:basedOn w:val="DefaultParagraphFont"/>
    <w:rsid w:val="00CF2964"/>
  </w:style>
  <w:style w:type="character" w:customStyle="1" w:styleId="faculty-title">
    <w:name w:val="faculty-title"/>
    <w:basedOn w:val="DefaultParagraphFont"/>
    <w:rsid w:val="00CF2964"/>
  </w:style>
  <w:style w:type="character" w:customStyle="1" w:styleId="count">
    <w:name w:val="count"/>
    <w:basedOn w:val="DefaultParagraphFont"/>
    <w:rsid w:val="00CF2964"/>
  </w:style>
  <w:style w:type="character" w:customStyle="1" w:styleId="volume">
    <w:name w:val="volume"/>
    <w:basedOn w:val="DefaultParagraphFont"/>
    <w:rsid w:val="00CF2964"/>
  </w:style>
  <w:style w:type="character" w:customStyle="1" w:styleId="issue">
    <w:name w:val="issue"/>
    <w:basedOn w:val="DefaultParagraphFont"/>
    <w:rsid w:val="00CF2964"/>
  </w:style>
  <w:style w:type="character" w:customStyle="1" w:styleId="pages">
    <w:name w:val="pages"/>
    <w:basedOn w:val="DefaultParagraphFont"/>
    <w:rsid w:val="00CF2964"/>
  </w:style>
  <w:style w:type="character" w:customStyle="1" w:styleId="field-content">
    <w:name w:val="field-content"/>
    <w:basedOn w:val="DefaultParagraphFont"/>
    <w:rsid w:val="00CF2964"/>
  </w:style>
  <w:style w:type="character" w:customStyle="1" w:styleId="person">
    <w:name w:val="person"/>
    <w:basedOn w:val="DefaultParagraphFont"/>
    <w:rsid w:val="00CF2964"/>
  </w:style>
  <w:style w:type="character" w:customStyle="1" w:styleId="corresponding">
    <w:name w:val="corresponding"/>
    <w:basedOn w:val="DefaultParagraphFont"/>
    <w:rsid w:val="00CF2964"/>
  </w:style>
  <w:style w:type="character" w:customStyle="1" w:styleId="entry-date">
    <w:name w:val="entry-date"/>
    <w:basedOn w:val="DefaultParagraphFont"/>
    <w:rsid w:val="00CF2964"/>
  </w:style>
  <w:style w:type="paragraph" w:customStyle="1" w:styleId="entry-meta">
    <w:name w:val="entry-meta"/>
    <w:basedOn w:val="Normal"/>
    <w:rsid w:val="00CF2964"/>
    <w:pPr>
      <w:spacing w:before="100" w:beforeAutospacing="1" w:after="100" w:afterAutospacing="1"/>
    </w:pPr>
    <w:rPr>
      <w:rFonts w:ascii="Tahoma" w:hAnsi="Tahoma" w:cstheme="minorBidi"/>
      <w:szCs w:val="20"/>
    </w:rPr>
  </w:style>
  <w:style w:type="character" w:customStyle="1" w:styleId="post-time">
    <w:name w:val="post-time"/>
    <w:basedOn w:val="DefaultParagraphFont"/>
    <w:rsid w:val="00CF2964"/>
  </w:style>
  <w:style w:type="character" w:customStyle="1" w:styleId="post-category">
    <w:name w:val="post-category"/>
    <w:basedOn w:val="DefaultParagraphFont"/>
    <w:rsid w:val="00CF2964"/>
  </w:style>
  <w:style w:type="character" w:customStyle="1" w:styleId="post-author">
    <w:name w:val="post-author"/>
    <w:basedOn w:val="DefaultParagraphFont"/>
    <w:rsid w:val="00CF2964"/>
  </w:style>
  <w:style w:type="character" w:customStyle="1" w:styleId="A10">
    <w:name w:val="A10"/>
    <w:uiPriority w:val="99"/>
    <w:rsid w:val="00CF2964"/>
    <w:rPr>
      <w:rFonts w:cs="MS Mincho"/>
      <w:color w:val="000000"/>
      <w:sz w:val="11"/>
      <w:szCs w:val="11"/>
    </w:rPr>
  </w:style>
  <w:style w:type="paragraph" w:customStyle="1" w:styleId="Pa10">
    <w:name w:val="Pa10"/>
    <w:basedOn w:val="Default"/>
    <w:next w:val="Default"/>
    <w:uiPriority w:val="99"/>
    <w:rsid w:val="00CF2964"/>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CF2964"/>
    <w:pPr>
      <w:widowControl w:val="0"/>
      <w:spacing w:line="241" w:lineRule="atLeast"/>
    </w:pPr>
    <w:rPr>
      <w:rFonts w:ascii="Verdana" w:eastAsiaTheme="minorEastAsia" w:hAnsi="Verdana" w:cs="Cambria"/>
      <w:color w:val="auto"/>
    </w:rPr>
  </w:style>
  <w:style w:type="character" w:customStyle="1" w:styleId="A9">
    <w:name w:val="A9"/>
    <w:uiPriority w:val="99"/>
    <w:rsid w:val="00CF2964"/>
    <w:rPr>
      <w:rFonts w:cs="MS Mincho"/>
      <w:color w:val="000000"/>
      <w:sz w:val="14"/>
      <w:szCs w:val="14"/>
    </w:rPr>
  </w:style>
  <w:style w:type="paragraph" w:customStyle="1" w:styleId="articledetails">
    <w:name w:val="articledetails"/>
    <w:basedOn w:val="Normal"/>
    <w:rsid w:val="00CF2964"/>
    <w:pPr>
      <w:spacing w:before="100" w:beforeAutospacing="1" w:after="100" w:afterAutospacing="1"/>
    </w:pPr>
    <w:rPr>
      <w:rFonts w:ascii="Tahoma" w:hAnsi="Tahoma" w:cstheme="minorBidi"/>
      <w:szCs w:val="20"/>
    </w:rPr>
  </w:style>
  <w:style w:type="character" w:customStyle="1" w:styleId="posted-and-updated">
    <w:name w:val="posted-and-updated"/>
    <w:basedOn w:val="DefaultParagraphFont"/>
    <w:rsid w:val="00CF2964"/>
  </w:style>
  <w:style w:type="paragraph" w:customStyle="1" w:styleId="aff">
    <w:name w:val="aff"/>
    <w:basedOn w:val="Normal"/>
    <w:rsid w:val="00CF2964"/>
    <w:pPr>
      <w:spacing w:before="100" w:beforeAutospacing="1" w:after="100" w:afterAutospacing="1"/>
    </w:pPr>
    <w:rPr>
      <w:rFonts w:ascii="Tahoma" w:hAnsi="Tahoma" w:cstheme="minorBidi"/>
      <w:szCs w:val="20"/>
    </w:rPr>
  </w:style>
  <w:style w:type="character" w:customStyle="1" w:styleId="entry-author">
    <w:name w:val="entry-author"/>
    <w:basedOn w:val="DefaultParagraphFont"/>
    <w:rsid w:val="00CF2964"/>
  </w:style>
  <w:style w:type="character" w:customStyle="1" w:styleId="entry-author-name">
    <w:name w:val="entry-author-name"/>
    <w:basedOn w:val="DefaultParagraphFont"/>
    <w:rsid w:val="00CF2964"/>
  </w:style>
  <w:style w:type="character" w:customStyle="1" w:styleId="arial11">
    <w:name w:val="arial_11"/>
    <w:basedOn w:val="DefaultParagraphFont"/>
    <w:rsid w:val="00CF2964"/>
  </w:style>
  <w:style w:type="character" w:customStyle="1" w:styleId="contrib-degrees">
    <w:name w:val="contrib-degrees"/>
    <w:basedOn w:val="DefaultParagraphFont"/>
    <w:rsid w:val="00CF2964"/>
  </w:style>
  <w:style w:type="character" w:customStyle="1" w:styleId="contrib-on-behalf-of">
    <w:name w:val="contrib-on-behalf-of"/>
    <w:basedOn w:val="DefaultParagraphFont"/>
    <w:rsid w:val="00CF2964"/>
  </w:style>
  <w:style w:type="character" w:customStyle="1" w:styleId="pubtime">
    <w:name w:val="pubtime"/>
    <w:basedOn w:val="DefaultParagraphFont"/>
    <w:rsid w:val="00CF2964"/>
  </w:style>
  <w:style w:type="character" w:customStyle="1" w:styleId="time">
    <w:name w:val="time"/>
    <w:basedOn w:val="DefaultParagraphFont"/>
    <w:rsid w:val="00CF2964"/>
  </w:style>
  <w:style w:type="character" w:customStyle="1" w:styleId="fbcommentscount">
    <w:name w:val="fb_comments_count"/>
    <w:basedOn w:val="DefaultParagraphFont"/>
    <w:rsid w:val="00CF2964"/>
  </w:style>
  <w:style w:type="character" w:customStyle="1" w:styleId="stsharethiscustom">
    <w:name w:val="st_sharethis_custom"/>
    <w:basedOn w:val="DefaultParagraphFont"/>
    <w:rsid w:val="00CF2964"/>
  </w:style>
  <w:style w:type="paragraph" w:customStyle="1" w:styleId="permalinkable">
    <w:name w:val="permalinkable"/>
    <w:basedOn w:val="Normal"/>
    <w:rsid w:val="00CF2964"/>
    <w:pPr>
      <w:spacing w:before="100" w:beforeAutospacing="1" w:after="100" w:afterAutospacing="1"/>
    </w:pPr>
    <w:rPr>
      <w:rFonts w:ascii="Tahoma" w:hAnsi="Tahoma" w:cstheme="minorBidi"/>
      <w:szCs w:val="20"/>
    </w:rPr>
  </w:style>
  <w:style w:type="character" w:customStyle="1" w:styleId="post-date">
    <w:name w:val="post-date"/>
    <w:basedOn w:val="DefaultParagraphFont"/>
    <w:rsid w:val="00CF2964"/>
  </w:style>
  <w:style w:type="character" w:customStyle="1" w:styleId="link-external">
    <w:name w:val="link-external"/>
    <w:basedOn w:val="DefaultParagraphFont"/>
    <w:rsid w:val="00CF2964"/>
  </w:style>
  <w:style w:type="character" w:customStyle="1" w:styleId="articleauthor">
    <w:name w:val="article_author"/>
    <w:basedOn w:val="DefaultParagraphFont"/>
    <w:rsid w:val="00CF2964"/>
  </w:style>
  <w:style w:type="character" w:customStyle="1" w:styleId="articleissue">
    <w:name w:val="article_issue"/>
    <w:basedOn w:val="DefaultParagraphFont"/>
    <w:rsid w:val="00CF2964"/>
  </w:style>
  <w:style w:type="character" w:customStyle="1" w:styleId="a-size-large">
    <w:name w:val="a-size-large"/>
    <w:basedOn w:val="DefaultParagraphFont"/>
    <w:rsid w:val="00CF2964"/>
  </w:style>
  <w:style w:type="character" w:customStyle="1" w:styleId="a-size-medium">
    <w:name w:val="a-size-medium"/>
    <w:basedOn w:val="DefaultParagraphFont"/>
    <w:rsid w:val="00CF2964"/>
  </w:style>
  <w:style w:type="character" w:customStyle="1" w:styleId="contribution">
    <w:name w:val="contribution"/>
    <w:basedOn w:val="DefaultParagraphFont"/>
    <w:rsid w:val="00CF2964"/>
  </w:style>
  <w:style w:type="character" w:customStyle="1" w:styleId="a-color-secondary">
    <w:name w:val="a-color-secondary"/>
    <w:basedOn w:val="DefaultParagraphFont"/>
    <w:rsid w:val="00CF2964"/>
  </w:style>
  <w:style w:type="paragraph" w:customStyle="1" w:styleId="sbyline">
    <w:name w:val="sbyline"/>
    <w:basedOn w:val="Normal"/>
    <w:rsid w:val="00CF2964"/>
    <w:pPr>
      <w:spacing w:before="100" w:beforeAutospacing="1" w:after="100" w:afterAutospacing="1"/>
    </w:pPr>
    <w:rPr>
      <w:rFonts w:ascii="Tahoma" w:hAnsi="Tahoma" w:cstheme="minorBidi"/>
      <w:szCs w:val="20"/>
    </w:rPr>
  </w:style>
  <w:style w:type="character" w:customStyle="1" w:styleId="ui-author">
    <w:name w:val="ui-author"/>
    <w:basedOn w:val="DefaultParagraphFont"/>
    <w:rsid w:val="00CF2964"/>
  </w:style>
  <w:style w:type="character" w:customStyle="1" w:styleId="ui-staffline">
    <w:name w:val="ui-staffline"/>
    <w:basedOn w:val="DefaultParagraphFont"/>
    <w:rsid w:val="00CF2964"/>
  </w:style>
  <w:style w:type="paragraph" w:customStyle="1" w:styleId="promotion-tag-p">
    <w:name w:val="promotion-tag-p"/>
    <w:basedOn w:val="Normal"/>
    <w:rsid w:val="00CF2964"/>
    <w:pPr>
      <w:spacing w:before="100" w:beforeAutospacing="1" w:after="100" w:afterAutospacing="1"/>
    </w:pPr>
    <w:rPr>
      <w:rFonts w:ascii="Tahoma" w:hAnsi="Tahoma" w:cstheme="minorBidi"/>
      <w:szCs w:val="20"/>
    </w:rPr>
  </w:style>
  <w:style w:type="paragraph" w:customStyle="1" w:styleId="heading">
    <w:name w:val="heading"/>
    <w:basedOn w:val="Normal"/>
    <w:rsid w:val="00CF2964"/>
    <w:pPr>
      <w:spacing w:before="100" w:beforeAutospacing="1" w:after="100" w:afterAutospacing="1"/>
    </w:pPr>
    <w:rPr>
      <w:rFonts w:ascii="Tahoma" w:hAnsi="Tahoma" w:cstheme="minorBidi"/>
      <w:szCs w:val="20"/>
    </w:rPr>
  </w:style>
  <w:style w:type="character" w:customStyle="1" w:styleId="value">
    <w:name w:val="value"/>
    <w:basedOn w:val="DefaultParagraphFont"/>
    <w:rsid w:val="00CF2964"/>
  </w:style>
  <w:style w:type="character" w:customStyle="1" w:styleId="specialissuelabel">
    <w:name w:val="specialissuelabel"/>
    <w:basedOn w:val="DefaultParagraphFont"/>
    <w:rsid w:val="00CF2964"/>
  </w:style>
  <w:style w:type="character" w:customStyle="1" w:styleId="referencediv">
    <w:name w:val="referencediv"/>
    <w:basedOn w:val="DefaultParagraphFont"/>
    <w:rsid w:val="00CF2964"/>
  </w:style>
  <w:style w:type="character" w:customStyle="1" w:styleId="wp-smiley">
    <w:name w:val="wp-smiley"/>
    <w:basedOn w:val="DefaultParagraphFont"/>
    <w:rsid w:val="00CF2964"/>
  </w:style>
  <w:style w:type="character" w:customStyle="1" w:styleId="meta-prep">
    <w:name w:val="meta-prep"/>
    <w:basedOn w:val="DefaultParagraphFont"/>
    <w:rsid w:val="00CF2964"/>
  </w:style>
  <w:style w:type="character" w:customStyle="1" w:styleId="artjournal">
    <w:name w:val="art_journal"/>
    <w:basedOn w:val="DefaultParagraphFont"/>
    <w:rsid w:val="00CF2964"/>
  </w:style>
  <w:style w:type="character" w:customStyle="1" w:styleId="artdatevolumeissuepart">
    <w:name w:val="art_datevolumeissuepart"/>
    <w:basedOn w:val="DefaultParagraphFont"/>
    <w:rsid w:val="00CF2964"/>
  </w:style>
  <w:style w:type="character" w:customStyle="1" w:styleId="artpages">
    <w:name w:val="art_pages"/>
    <w:basedOn w:val="DefaultParagraphFont"/>
    <w:rsid w:val="00CF2964"/>
  </w:style>
  <w:style w:type="character" w:customStyle="1" w:styleId="singlehighlightclass">
    <w:name w:val="single_highlight_class"/>
    <w:basedOn w:val="DefaultParagraphFont"/>
    <w:rsid w:val="00CF2964"/>
  </w:style>
  <w:style w:type="character" w:customStyle="1" w:styleId="degree">
    <w:name w:val="degree"/>
    <w:basedOn w:val="DefaultParagraphFont"/>
    <w:rsid w:val="00CF2964"/>
  </w:style>
  <w:style w:type="character" w:customStyle="1" w:styleId="major">
    <w:name w:val="major"/>
    <w:basedOn w:val="DefaultParagraphFont"/>
    <w:rsid w:val="00CF2964"/>
  </w:style>
  <w:style w:type="character" w:customStyle="1" w:styleId="authors">
    <w:name w:val="authors"/>
    <w:basedOn w:val="DefaultParagraphFont"/>
    <w:rsid w:val="00CF2964"/>
  </w:style>
  <w:style w:type="character" w:customStyle="1" w:styleId="views">
    <w:name w:val="views"/>
    <w:basedOn w:val="DefaultParagraphFont"/>
    <w:rsid w:val="00CF2964"/>
  </w:style>
  <w:style w:type="character" w:customStyle="1" w:styleId="stmainservices">
    <w:name w:val="stmainservices"/>
    <w:basedOn w:val="DefaultParagraphFont"/>
    <w:rsid w:val="00CF2964"/>
  </w:style>
  <w:style w:type="character" w:customStyle="1" w:styleId="stbubblehcount">
    <w:name w:val="stbubble_hcount"/>
    <w:basedOn w:val="DefaultParagraphFont"/>
    <w:rsid w:val="00CF2964"/>
  </w:style>
  <w:style w:type="paragraph" w:customStyle="1" w:styleId="Document">
    <w:name w:val="_Document"/>
    <w:basedOn w:val="Default"/>
    <w:next w:val="Default"/>
    <w:uiPriority w:val="99"/>
    <w:rsid w:val="00CF2964"/>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CF2964"/>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CF2964"/>
    <w:pPr>
      <w:widowControl w:val="0"/>
    </w:pPr>
    <w:rPr>
      <w:rFonts w:ascii="AKDPE C+ Utopia" w:eastAsiaTheme="minorEastAsia" w:hAnsi="AKDPE C+ Utopia" w:cs="Cambria"/>
      <w:color w:val="auto"/>
    </w:rPr>
  </w:style>
  <w:style w:type="paragraph" w:customStyle="1" w:styleId="collapsed-hide">
    <w:name w:val="collapsed-hide"/>
    <w:basedOn w:val="Normal"/>
    <w:rsid w:val="00CF2964"/>
    <w:pPr>
      <w:spacing w:before="100" w:beforeAutospacing="1" w:after="100" w:afterAutospacing="1"/>
    </w:pPr>
    <w:rPr>
      <w:rFonts w:ascii="Tahoma" w:hAnsi="Tahoma" w:cstheme="minorBidi"/>
      <w:szCs w:val="20"/>
    </w:rPr>
  </w:style>
  <w:style w:type="paragraph" w:customStyle="1" w:styleId="Pa7">
    <w:name w:val="Pa7"/>
    <w:basedOn w:val="Default"/>
    <w:next w:val="Default"/>
    <w:uiPriority w:val="99"/>
    <w:rsid w:val="00CF2964"/>
    <w:pPr>
      <w:widowControl w:val="0"/>
      <w:spacing w:line="211" w:lineRule="atLeast"/>
    </w:pPr>
    <w:rPr>
      <w:rFonts w:ascii="Courier New" w:eastAsiaTheme="minorEastAsia" w:hAnsi="Courier New" w:cs="Cambria"/>
      <w:color w:val="auto"/>
    </w:rPr>
  </w:style>
  <w:style w:type="paragraph" w:customStyle="1" w:styleId="odd">
    <w:name w:val="odd"/>
    <w:basedOn w:val="Normal"/>
    <w:rsid w:val="00CF2964"/>
    <w:pPr>
      <w:spacing w:before="100" w:beforeAutospacing="1" w:after="100" w:afterAutospacing="1"/>
    </w:pPr>
    <w:rPr>
      <w:rFonts w:ascii="Tahoma" w:hAnsi="Tahoma" w:cstheme="minorBidi"/>
      <w:szCs w:val="20"/>
    </w:rPr>
  </w:style>
  <w:style w:type="character" w:customStyle="1" w:styleId="article-date">
    <w:name w:val="article-date"/>
    <w:basedOn w:val="DefaultParagraphFont"/>
    <w:rsid w:val="00CF2964"/>
  </w:style>
  <w:style w:type="character" w:customStyle="1" w:styleId="article-author">
    <w:name w:val="article-author"/>
    <w:basedOn w:val="DefaultParagraphFont"/>
    <w:rsid w:val="00CF2964"/>
  </w:style>
  <w:style w:type="character" w:customStyle="1" w:styleId="tolocaltime">
    <w:name w:val="tolocaltime"/>
    <w:basedOn w:val="DefaultParagraphFont"/>
    <w:rsid w:val="00CF2964"/>
  </w:style>
  <w:style w:type="character" w:customStyle="1" w:styleId="pb-byline">
    <w:name w:val="pb-byline"/>
    <w:basedOn w:val="DefaultParagraphFont"/>
    <w:rsid w:val="00CF2964"/>
  </w:style>
  <w:style w:type="character" w:customStyle="1" w:styleId="pb-timestamp">
    <w:name w:val="pb-timestamp"/>
    <w:basedOn w:val="DefaultParagraphFont"/>
    <w:rsid w:val="00CF2964"/>
  </w:style>
  <w:style w:type="paragraph" w:customStyle="1" w:styleId="Pa8">
    <w:name w:val="Pa8"/>
    <w:basedOn w:val="Default"/>
    <w:next w:val="Default"/>
    <w:uiPriority w:val="99"/>
    <w:rsid w:val="00CF2964"/>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CF2964"/>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CF2964"/>
  </w:style>
  <w:style w:type="character" w:customStyle="1" w:styleId="even">
    <w:name w:val="even"/>
    <w:basedOn w:val="DefaultParagraphFont"/>
    <w:rsid w:val="00CF2964"/>
  </w:style>
  <w:style w:type="paragraph" w:customStyle="1" w:styleId="volissue">
    <w:name w:val="volissue"/>
    <w:basedOn w:val="Normal"/>
    <w:rsid w:val="00CF2964"/>
    <w:pPr>
      <w:spacing w:before="100" w:beforeAutospacing="1" w:after="100" w:afterAutospacing="1"/>
    </w:pPr>
    <w:rPr>
      <w:rFonts w:ascii="Tahoma" w:hAnsi="Tahoma" w:cstheme="minorBidi"/>
      <w:szCs w:val="20"/>
    </w:rPr>
  </w:style>
  <w:style w:type="character" w:customStyle="1" w:styleId="view-count">
    <w:name w:val="view-count"/>
    <w:basedOn w:val="DefaultParagraphFont"/>
    <w:rsid w:val="00CF2964"/>
  </w:style>
  <w:style w:type="paragraph" w:customStyle="1" w:styleId="BoldUnderlineChar20">
    <w:name w:val="BoldUnderline Char2"/>
    <w:link w:val="BoldUnderlineChar2Char"/>
    <w:rsid w:val="00CF2964"/>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CF2964"/>
    <w:rPr>
      <w:rFonts w:ascii="Times New Roman" w:eastAsia="Times New Roman" w:hAnsi="Times New Roman" w:cs="Times New Roman"/>
      <w:b/>
      <w:sz w:val="20"/>
      <w:szCs w:val="24"/>
      <w:u w:val="single"/>
    </w:rPr>
  </w:style>
  <w:style w:type="character" w:customStyle="1" w:styleId="UnderlineCharChar4">
    <w:name w:val="Underline Char Char4"/>
    <w:rsid w:val="00CF2964"/>
    <w:rPr>
      <w:szCs w:val="24"/>
      <w:u w:val="single"/>
      <w:lang w:val="en-US" w:eastAsia="en-US" w:bidi="ar-SA"/>
    </w:rPr>
  </w:style>
  <w:style w:type="character" w:customStyle="1" w:styleId="BoldUnderlineCharChar3">
    <w:name w:val="BoldUnderline Char Char3"/>
    <w:rsid w:val="00CF2964"/>
    <w:rPr>
      <w:b/>
      <w:szCs w:val="24"/>
      <w:u w:val="single"/>
      <w:lang w:val="en-US" w:eastAsia="en-US" w:bidi="ar-SA"/>
    </w:rPr>
  </w:style>
  <w:style w:type="character" w:customStyle="1" w:styleId="BoldUnderlineCharChar2">
    <w:name w:val="BoldUnderline Char Char2"/>
    <w:rsid w:val="00CF2964"/>
    <w:rPr>
      <w:b/>
      <w:szCs w:val="24"/>
      <w:u w:val="single"/>
      <w:lang w:val="en-US" w:eastAsia="en-US" w:bidi="ar-SA"/>
    </w:rPr>
  </w:style>
  <w:style w:type="paragraph" w:customStyle="1" w:styleId="UnderlineCard0">
    <w:name w:val="UnderlineCard"/>
    <w:basedOn w:val="Heading3"/>
    <w:link w:val="UnderlineCardChar"/>
    <w:qFormat/>
    <w:rsid w:val="00CF2964"/>
    <w:pPr>
      <w:keepNext w:val="0"/>
      <w:keepLines w:val="0"/>
      <w:spacing w:before="0"/>
      <w:jc w:val="left"/>
      <w:outlineLvl w:val="9"/>
    </w:pPr>
    <w:rPr>
      <w:rFonts w:ascii="Georgia" w:eastAsia="Calibri" w:hAnsi="Georgia" w:cs="Times New Roman"/>
      <w:b w:val="0"/>
      <w:sz w:val="20"/>
      <w:szCs w:val="20"/>
      <w:lang w:val="x-none" w:eastAsia="x-none"/>
    </w:rPr>
  </w:style>
  <w:style w:type="character" w:customStyle="1" w:styleId="UnderlineCardChar">
    <w:name w:val="UnderlineCard Char"/>
    <w:link w:val="UnderlineCard0"/>
    <w:rsid w:val="00CF2964"/>
    <w:rPr>
      <w:rFonts w:ascii="Georgia" w:eastAsia="Calibri" w:hAnsi="Georgia" w:cs="Times New Roman"/>
      <w:sz w:val="20"/>
      <w:szCs w:val="20"/>
      <w:u w:val="single"/>
      <w:lang w:val="x-none" w:eastAsia="x-none"/>
    </w:rPr>
  </w:style>
  <w:style w:type="character" w:customStyle="1" w:styleId="5Notunderlined">
    <w:name w:val="5 Not underlined"/>
    <w:rsid w:val="00CF2964"/>
    <w:rPr>
      <w:rFonts w:ascii="Times New Roman" w:hAnsi="Times New Roman"/>
      <w:sz w:val="16"/>
    </w:rPr>
  </w:style>
  <w:style w:type="character" w:customStyle="1" w:styleId="volume-issue">
    <w:name w:val="volume-issue"/>
    <w:rsid w:val="00CF2964"/>
    <w:rPr>
      <w:rFonts w:cs="Times New Roman"/>
    </w:rPr>
  </w:style>
  <w:style w:type="character" w:customStyle="1" w:styleId="i">
    <w:name w:val="i"/>
    <w:basedOn w:val="DefaultParagraphFont"/>
    <w:uiPriority w:val="99"/>
    <w:rsid w:val="00CF2964"/>
  </w:style>
  <w:style w:type="character" w:customStyle="1" w:styleId="storytext">
    <w:name w:val="storytext"/>
    <w:basedOn w:val="DefaultParagraphFont"/>
    <w:rsid w:val="00CF2964"/>
  </w:style>
  <w:style w:type="character" w:customStyle="1" w:styleId="heading3char0">
    <w:name w:val="heading3char"/>
    <w:rsid w:val="00CF2964"/>
  </w:style>
  <w:style w:type="character" w:customStyle="1" w:styleId="boldness1">
    <w:name w:val="boldness1"/>
    <w:rsid w:val="00CF2964"/>
  </w:style>
  <w:style w:type="paragraph" w:customStyle="1" w:styleId="Cardd">
    <w:name w:val="Cardd"/>
    <w:basedOn w:val="Normal"/>
    <w:uiPriority w:val="4"/>
    <w:qFormat/>
    <w:rsid w:val="00CF2964"/>
    <w:pPr>
      <w:ind w:left="288" w:right="288"/>
    </w:pPr>
    <w:rPr>
      <w:rFonts w:ascii="Georgia" w:hAnsi="Georgia" w:cstheme="minorBidi"/>
    </w:rPr>
  </w:style>
  <w:style w:type="paragraph" w:customStyle="1" w:styleId="document0">
    <w:name w:val="document"/>
    <w:basedOn w:val="Normal"/>
    <w:rsid w:val="00CF2964"/>
    <w:pPr>
      <w:spacing w:before="100" w:beforeAutospacing="1" w:after="100" w:afterAutospacing="1"/>
    </w:pPr>
    <w:rPr>
      <w:rFonts w:ascii="Georgia" w:eastAsia="Times New Roman" w:hAnsi="Georgia" w:cstheme="minorBidi"/>
    </w:rPr>
  </w:style>
  <w:style w:type="character" w:customStyle="1" w:styleId="Heading3CharCharCharChar">
    <w:name w:val="Heading 3 Char Char Char Char"/>
    <w:basedOn w:val="DefaultParagraphFont"/>
    <w:rsid w:val="00CF2964"/>
    <w:rPr>
      <w:rFonts w:cs="Arial"/>
      <w:bCs/>
      <w:szCs w:val="26"/>
      <w:u w:val="single"/>
      <w:lang w:val="en-US" w:eastAsia="en-US" w:bidi="ar-SA"/>
    </w:rPr>
  </w:style>
  <w:style w:type="character" w:customStyle="1" w:styleId="current-selection">
    <w:name w:val="current-selection"/>
    <w:basedOn w:val="DefaultParagraphFont"/>
    <w:rsid w:val="00CF2964"/>
  </w:style>
  <w:style w:type="character" w:customStyle="1" w:styleId="a2">
    <w:name w:val="_"/>
    <w:basedOn w:val="DefaultParagraphFont"/>
    <w:rsid w:val="00CF2964"/>
  </w:style>
  <w:style w:type="paragraph" w:customStyle="1" w:styleId="Shrink6">
    <w:name w:val="Shrink 6"/>
    <w:basedOn w:val="Normal"/>
    <w:qFormat/>
    <w:rsid w:val="00CF2964"/>
    <w:rPr>
      <w:rFonts w:ascii="Georgia" w:eastAsia="Calibri" w:hAnsi="Georgia"/>
      <w:sz w:val="12"/>
    </w:rPr>
  </w:style>
  <w:style w:type="character" w:customStyle="1" w:styleId="messagecontent">
    <w:name w:val="message_content"/>
    <w:rsid w:val="00CF2964"/>
  </w:style>
  <w:style w:type="character" w:customStyle="1" w:styleId="StyleUnderlineChar">
    <w:name w:val="Style Underline Char"/>
    <w:basedOn w:val="DefaultParagraphFont"/>
    <w:rsid w:val="00CF2964"/>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CF2964"/>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bCs/>
      <w:kern w:val="32"/>
      <w:sz w:val="24"/>
      <w:u w:val="single"/>
    </w:rPr>
  </w:style>
  <w:style w:type="character" w:customStyle="1" w:styleId="BriefTitleWorksChar">
    <w:name w:val="Brief Title Works Char"/>
    <w:basedOn w:val="DefaultParagraphFont"/>
    <w:link w:val="BriefTitleWorks"/>
    <w:rsid w:val="00CF2964"/>
    <w:rPr>
      <w:rFonts w:ascii="Georgia" w:eastAsia="Times New Roman" w:hAnsi="Georgia" w:cs="Arial"/>
      <w:b/>
      <w:bCs/>
      <w:kern w:val="32"/>
      <w:sz w:val="24"/>
      <w:szCs w:val="32"/>
      <w:u w:val="single"/>
    </w:rPr>
  </w:style>
  <w:style w:type="character" w:customStyle="1" w:styleId="twelptblackblack1">
    <w:name w:val="twelptblackblack1"/>
    <w:basedOn w:val="DefaultParagraphFont"/>
    <w:rsid w:val="00CF2964"/>
    <w:rPr>
      <w:rFonts w:ascii="Verdana" w:hAnsi="Verdana" w:hint="default"/>
      <w:color w:val="000000"/>
      <w:sz w:val="16"/>
      <w:szCs w:val="16"/>
    </w:rPr>
  </w:style>
  <w:style w:type="character" w:customStyle="1" w:styleId="Heading3CharCharCharChar1">
    <w:name w:val="Heading 3 Char Char Char Char1"/>
    <w:rsid w:val="00CF2964"/>
    <w:rPr>
      <w:rFonts w:cs="Arial"/>
      <w:bCs/>
      <w:szCs w:val="26"/>
      <w:u w:val="single"/>
      <w:lang w:val="en-US" w:eastAsia="en-US" w:bidi="ar-SA"/>
    </w:rPr>
  </w:style>
  <w:style w:type="paragraph" w:customStyle="1" w:styleId="conintrotext">
    <w:name w:val="conintrotext"/>
    <w:basedOn w:val="Normal"/>
    <w:uiPriority w:val="99"/>
    <w:rsid w:val="00CF2964"/>
    <w:pPr>
      <w:spacing w:before="100" w:beforeAutospacing="1" w:after="100" w:afterAutospacing="1"/>
    </w:pPr>
    <w:rPr>
      <w:rFonts w:ascii="Georgia" w:eastAsia="Times New Roman" w:hAnsi="Georgia" w:cstheme="minorBidi"/>
      <w:sz w:val="24"/>
    </w:rPr>
  </w:style>
  <w:style w:type="character" w:customStyle="1" w:styleId="comment-body">
    <w:name w:val="comment-body"/>
    <w:rsid w:val="00CF2964"/>
  </w:style>
  <w:style w:type="character" w:customStyle="1" w:styleId="UnderlineCharCharChar1">
    <w:name w:val="Underline Char Char Char1"/>
    <w:rsid w:val="00CF2964"/>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CF2964"/>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CF2964"/>
    <w:rPr>
      <w:rFonts w:asciiTheme="minorHAnsi" w:eastAsia="MS Mincho" w:hAnsiTheme="minorHAnsi" w:cstheme="minorBidi"/>
      <w:b/>
      <w:u w:val="single"/>
    </w:rPr>
  </w:style>
  <w:style w:type="character" w:customStyle="1" w:styleId="mw-headline">
    <w:name w:val="mw-headline"/>
    <w:rsid w:val="00CF2964"/>
  </w:style>
  <w:style w:type="character" w:customStyle="1" w:styleId="flagicon">
    <w:name w:val="flagicon"/>
    <w:rsid w:val="00CF2964"/>
  </w:style>
  <w:style w:type="paragraph" w:customStyle="1" w:styleId="assert">
    <w:name w:val="assert"/>
    <w:basedOn w:val="Normal"/>
    <w:uiPriority w:val="99"/>
    <w:rsid w:val="00CF2964"/>
    <w:pPr>
      <w:spacing w:before="100" w:beforeAutospacing="1" w:after="100" w:afterAutospacing="1"/>
    </w:pPr>
    <w:rPr>
      <w:rFonts w:ascii="Georgia" w:eastAsia="Times New Roman" w:hAnsi="Georgia" w:cstheme="minorBidi"/>
      <w:sz w:val="24"/>
    </w:rPr>
  </w:style>
  <w:style w:type="character" w:customStyle="1" w:styleId="apturelink">
    <w:name w:val="apturelink"/>
    <w:rsid w:val="00CF2964"/>
  </w:style>
  <w:style w:type="character" w:customStyle="1" w:styleId="apturelinkicon">
    <w:name w:val="apturelinkicon"/>
    <w:rsid w:val="00CF2964"/>
  </w:style>
  <w:style w:type="paragraph" w:customStyle="1" w:styleId="Default1">
    <w:name w:val="Default1"/>
    <w:basedOn w:val="Default"/>
    <w:next w:val="Default"/>
    <w:uiPriority w:val="99"/>
    <w:rsid w:val="00CF2964"/>
    <w:rPr>
      <w:color w:val="auto"/>
    </w:rPr>
  </w:style>
  <w:style w:type="paragraph" w:customStyle="1" w:styleId="center">
    <w:name w:val="center"/>
    <w:basedOn w:val="Normal"/>
    <w:uiPriority w:val="99"/>
    <w:rsid w:val="00CF2964"/>
    <w:pPr>
      <w:spacing w:before="100" w:beforeAutospacing="1" w:after="100" w:afterAutospacing="1"/>
    </w:pPr>
    <w:rPr>
      <w:rFonts w:ascii="Georgia" w:eastAsia="Times New Roman" w:hAnsi="Georgia" w:cstheme="minorBidi"/>
      <w:sz w:val="24"/>
    </w:rPr>
  </w:style>
  <w:style w:type="character" w:customStyle="1" w:styleId="LittleChar">
    <w:name w:val="Little Char"/>
    <w:link w:val="Little"/>
    <w:rsid w:val="00CF2964"/>
    <w:rPr>
      <w:rFonts w:ascii="Garamond" w:eastAsia="Times New Roman" w:hAnsi="Garamond" w:cs="Times New Roman"/>
      <w:sz w:val="16"/>
    </w:rPr>
  </w:style>
  <w:style w:type="character" w:customStyle="1" w:styleId="UnderlineChar1Char">
    <w:name w:val="Underline Char1 Char"/>
    <w:rsid w:val="00CF2964"/>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CF2964"/>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CF2964"/>
    <w:rPr>
      <w:rFonts w:asciiTheme="minorHAnsi" w:eastAsia="MS Mincho" w:hAnsiTheme="minorHAnsi"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CF2964"/>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CF2964"/>
    <w:rPr>
      <w:rFonts w:asciiTheme="minorHAnsi" w:eastAsia="MS Mincho" w:hAnsiTheme="minorHAnsi"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CF2964"/>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CF2964"/>
    <w:rPr>
      <w:rFonts w:asciiTheme="minorHAnsi" w:eastAsia="MS Mincho" w:hAnsiTheme="minorHAnsi" w:cstheme="minorBidi"/>
      <w:b/>
      <w:u w:val="single"/>
    </w:rPr>
  </w:style>
  <w:style w:type="paragraph" w:customStyle="1" w:styleId="CardBody">
    <w:name w:val="Card Body"/>
    <w:basedOn w:val="Normal"/>
    <w:link w:val="CardBodyChar"/>
    <w:rsid w:val="00CF2964"/>
    <w:rPr>
      <w:rFonts w:ascii="Georgia" w:eastAsia="Times New Roman" w:hAnsi="Georgia" w:cstheme="minorBidi"/>
      <w:sz w:val="16"/>
    </w:rPr>
  </w:style>
  <w:style w:type="character" w:customStyle="1" w:styleId="CardBodyChar">
    <w:name w:val="Card Body Char"/>
    <w:link w:val="CardBody"/>
    <w:rsid w:val="00CF2964"/>
    <w:rPr>
      <w:rFonts w:ascii="Georgia" w:eastAsia="Times New Roman" w:hAnsi="Georgia"/>
      <w:sz w:val="16"/>
    </w:rPr>
  </w:style>
  <w:style w:type="character" w:customStyle="1" w:styleId="ptitleinside">
    <w:name w:val="p_title_inside"/>
    <w:rsid w:val="00CF2964"/>
  </w:style>
  <w:style w:type="paragraph" w:customStyle="1" w:styleId="StyleBoldandUnderlineChar11ptBorderSinglesolidline">
    <w:name w:val="Style Bold and Underline Char + 11 pt Border: : (Single solid line..."/>
    <w:link w:val="StyleBoldandUnderlineChar11ptBorderSinglesolidlineChar"/>
    <w:rsid w:val="00CF2964"/>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CF2964"/>
    <w:rPr>
      <w:rFonts w:eastAsia="Times New Roman"/>
      <w:b/>
      <w:bCs/>
      <w:szCs w:val="20"/>
      <w:u w:val="single"/>
      <w:bdr w:val="single" w:sz="4" w:space="0" w:color="auto"/>
    </w:rPr>
  </w:style>
  <w:style w:type="character" w:customStyle="1" w:styleId="Heading1CharChar1">
    <w:name w:val="Heading 1 Char Char1"/>
    <w:rsid w:val="00CF2964"/>
    <w:rPr>
      <w:rFonts w:cs="Arial"/>
      <w:b/>
      <w:bCs/>
      <w:szCs w:val="32"/>
      <w:lang w:val="en-US" w:eastAsia="en-US" w:bidi="ar-SA"/>
    </w:rPr>
  </w:style>
  <w:style w:type="paragraph" w:customStyle="1" w:styleId="Indentation">
    <w:name w:val="Indentation"/>
    <w:basedOn w:val="Normal"/>
    <w:uiPriority w:val="99"/>
    <w:rsid w:val="00CF2964"/>
    <w:pPr>
      <w:ind w:left="288" w:right="288"/>
    </w:pPr>
    <w:rPr>
      <w:rFonts w:ascii="Georgia" w:hAnsi="Georgia" w:cstheme="minorBidi"/>
    </w:rPr>
  </w:style>
  <w:style w:type="character" w:customStyle="1" w:styleId="StyleUnderlineCharChar9ptBold">
    <w:name w:val="Style Underline Char Char + 9 pt Bold"/>
    <w:rsid w:val="00CF2964"/>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CF2964"/>
    <w:rPr>
      <w:rFonts w:ascii="Georgia" w:eastAsia="Times New Roman" w:hAnsi="Georgia" w:cstheme="minorBidi"/>
      <w:u w:val="single"/>
    </w:rPr>
  </w:style>
  <w:style w:type="character" w:customStyle="1" w:styleId="StyleStyle4ArialNarrow9ptChar">
    <w:name w:val="Style Style4 + Arial Narrow 9 pt Char"/>
    <w:link w:val="StyleStyle4ArialNarrow9pt"/>
    <w:rsid w:val="00CF2964"/>
    <w:rPr>
      <w:rFonts w:ascii="Georgia" w:eastAsia="Times New Roman" w:hAnsi="Georgia"/>
      <w:u w:val="single"/>
    </w:rPr>
  </w:style>
  <w:style w:type="paragraph" w:customStyle="1" w:styleId="StyleStyle4ArialNarrow9ptBold">
    <w:name w:val="Style Style4 + Arial Narrow 9 pt Bold"/>
    <w:basedOn w:val="Normal"/>
    <w:link w:val="StyleStyle4ArialNarrow9ptBoldChar"/>
    <w:rsid w:val="00CF2964"/>
    <w:rPr>
      <w:rFonts w:ascii="Georgia" w:eastAsia="Times New Roman" w:hAnsi="Georgia" w:cstheme="minorBidi"/>
      <w:b/>
      <w:bCs/>
      <w:u w:val="single"/>
    </w:rPr>
  </w:style>
  <w:style w:type="character" w:customStyle="1" w:styleId="StyleStyle4ArialNarrow9ptBoldChar">
    <w:name w:val="Style Style4 + Arial Narrow 9 pt Bold Char"/>
    <w:link w:val="StyleStyle4ArialNarrow9ptBold"/>
    <w:rsid w:val="00CF2964"/>
    <w:rPr>
      <w:rFonts w:ascii="Georgia" w:eastAsia="Times New Roman" w:hAnsi="Georgia"/>
      <w:b/>
      <w:bCs/>
      <w:u w:val="single"/>
    </w:rPr>
  </w:style>
  <w:style w:type="character" w:customStyle="1" w:styleId="StyleBoldandUnderlineCharChar29pt">
    <w:name w:val="Style Bold and Underline Char Char2 + 9 pt"/>
    <w:rsid w:val="00CF2964"/>
    <w:rPr>
      <w:rFonts w:ascii="Times New Roman" w:hAnsi="Times New Roman"/>
      <w:b/>
      <w:bCs/>
      <w:noProof w:val="0"/>
      <w:sz w:val="20"/>
      <w:u w:val="single"/>
    </w:rPr>
  </w:style>
  <w:style w:type="character" w:customStyle="1" w:styleId="StyleUnderlineCharChar19pt">
    <w:name w:val="Style Underline Char Char1 + 9 pt"/>
    <w:rsid w:val="00CF2964"/>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CF2964"/>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CF2964"/>
    <w:rPr>
      <w:rFonts w:ascii="Georgia" w:eastAsia="Times New Roman" w:hAnsi="Georgia"/>
      <w:b/>
      <w:smallCaps/>
      <w:sz w:val="24"/>
      <w:szCs w:val="24"/>
      <w:u w:val="single"/>
    </w:rPr>
  </w:style>
  <w:style w:type="character" w:customStyle="1" w:styleId="CardTextCharChar">
    <w:name w:val="Card Text Char Char"/>
    <w:rsid w:val="00CF2964"/>
    <w:rPr>
      <w:rFonts w:ascii="Times New Roman" w:eastAsia="Times New Roman" w:hAnsi="Times New Roman" w:cs="Times New Roman"/>
      <w:sz w:val="20"/>
      <w:szCs w:val="20"/>
    </w:rPr>
  </w:style>
  <w:style w:type="character" w:customStyle="1" w:styleId="citeChar1">
    <w:name w:val="cite Char"/>
    <w:locked/>
    <w:rsid w:val="00CF2964"/>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CF2964"/>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CF2964"/>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CF2964"/>
    <w:rPr>
      <w:i/>
      <w:iCs/>
      <w:sz w:val="20"/>
      <w:u w:val="single"/>
    </w:rPr>
  </w:style>
  <w:style w:type="character" w:customStyle="1" w:styleId="HIGHLIGHT0">
    <w:name w:val="HIGHLIGHT"/>
    <w:uiPriority w:val="1"/>
    <w:rsid w:val="00CF2964"/>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CF2964"/>
    <w:pPr>
      <w:widowControl w:val="0"/>
      <w:autoSpaceDE/>
      <w:autoSpaceDN/>
      <w:adjustRightInd/>
      <w:outlineLvl w:val="9"/>
    </w:pPr>
    <w:rPr>
      <w:sz w:val="28"/>
      <w:szCs w:val="24"/>
    </w:rPr>
  </w:style>
  <w:style w:type="character" w:customStyle="1" w:styleId="HiddenBlockHeaderChar">
    <w:name w:val="Hidden Block Header Char"/>
    <w:link w:val="HiddenBlockHeader"/>
    <w:rsid w:val="00CF2964"/>
    <w:rPr>
      <w:rFonts w:ascii="Times New Roman" w:eastAsia="Times New Roman" w:hAnsi="Times New Roman" w:cs="Times New Roman"/>
      <w:b/>
      <w:sz w:val="28"/>
      <w:szCs w:val="24"/>
    </w:rPr>
  </w:style>
  <w:style w:type="character" w:customStyle="1" w:styleId="FifthChar">
    <w:name w:val="Fifth Char"/>
    <w:link w:val="Fifth"/>
    <w:rsid w:val="00CF2964"/>
    <w:rPr>
      <w:rFonts w:ascii="Times New Roman" w:eastAsia="Calibri" w:hAnsi="Times New Roman" w:cs="Times New Roman"/>
    </w:rPr>
  </w:style>
  <w:style w:type="paragraph" w:customStyle="1" w:styleId="Third">
    <w:name w:val="Third"/>
    <w:basedOn w:val="Normal"/>
    <w:link w:val="ThirdChar"/>
    <w:rsid w:val="00CF2964"/>
    <w:rPr>
      <w:rFonts w:ascii="Georgia" w:eastAsia="Times New Roman" w:hAnsi="Georgia" w:cstheme="minorBidi"/>
      <w:b/>
      <w:u w:val="single"/>
      <w:lang w:val="x-none" w:eastAsia="x-none"/>
    </w:rPr>
  </w:style>
  <w:style w:type="character" w:customStyle="1" w:styleId="ThirdChar">
    <w:name w:val="Third Char"/>
    <w:link w:val="Third"/>
    <w:rsid w:val="00CF2964"/>
    <w:rPr>
      <w:rFonts w:ascii="Georgia" w:eastAsia="Times New Roman" w:hAnsi="Georgia"/>
      <w:b/>
      <w:u w:val="single"/>
      <w:lang w:val="x-none" w:eastAsia="x-none"/>
    </w:rPr>
  </w:style>
  <w:style w:type="paragraph" w:customStyle="1" w:styleId="CharCharCharCharCharChar1CharCharCharCharChar">
    <w:name w:val="Char Char Char Char Char Char1 Char Char Char Char Char"/>
    <w:aliases w:val="Char Char2"/>
    <w:next w:val="Normal"/>
    <w:rsid w:val="00CF2964"/>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CardsCharChar">
    <w:name w:val="Cards Char Char"/>
    <w:rsid w:val="00CF2964"/>
    <w:rPr>
      <w:rFonts w:ascii="Times New Roman" w:eastAsia="Times New Roman" w:hAnsi="Times New Roman"/>
      <w:szCs w:val="24"/>
    </w:rPr>
  </w:style>
  <w:style w:type="character" w:customStyle="1" w:styleId="article-record-publication-volume-issue">
    <w:name w:val="article-record-publication-volume-issue"/>
    <w:rsid w:val="00CF2964"/>
  </w:style>
  <w:style w:type="character" w:customStyle="1" w:styleId="NothingCharChar">
    <w:name w:val="Nothing Char Char"/>
    <w:link w:val="NothingCharCharChar"/>
    <w:rsid w:val="00CF2964"/>
  </w:style>
  <w:style w:type="paragraph" w:customStyle="1" w:styleId="DebateUnderlineBoldChar">
    <w:name w:val="Debate Underline Bold Char"/>
    <w:basedOn w:val="Normal"/>
    <w:link w:val="DebateUnderlineBoldCharChar"/>
    <w:rsid w:val="00CF2964"/>
    <w:pPr>
      <w:jc w:val="both"/>
    </w:pPr>
    <w:rPr>
      <w:rFonts w:ascii="Georgia" w:eastAsia="Times New Roman" w:hAnsi="Georgia" w:cstheme="minorBidi"/>
      <w:b/>
      <w:u w:val="thick"/>
    </w:rPr>
  </w:style>
  <w:style w:type="character" w:customStyle="1" w:styleId="DebateUnderlineBoldCharChar">
    <w:name w:val="Debate Underline Bold Char Char"/>
    <w:link w:val="DebateUnderlineBoldChar"/>
    <w:rsid w:val="00CF2964"/>
    <w:rPr>
      <w:rFonts w:ascii="Georgia" w:eastAsia="Times New Roman" w:hAnsi="Georgia"/>
      <w:b/>
      <w:u w:val="thick"/>
    </w:rPr>
  </w:style>
  <w:style w:type="character" w:customStyle="1" w:styleId="resultbodyblack">
    <w:name w:val="resultbodyblack"/>
    <w:rsid w:val="00CF2964"/>
    <w:rPr>
      <w:rFonts w:cs="Times New Roman"/>
    </w:rPr>
  </w:style>
  <w:style w:type="paragraph" w:customStyle="1" w:styleId="bloctitles">
    <w:name w:val="bloc titles"/>
    <w:basedOn w:val="Heading1"/>
    <w:next w:val="Normal"/>
    <w:link w:val="bloctitlesChar"/>
    <w:autoRedefine/>
    <w:rsid w:val="00CF2964"/>
    <w:pPr>
      <w:keepNext w:val="0"/>
      <w:keepLines w:val="0"/>
      <w:pBdr>
        <w:top w:val="none" w:sz="0" w:space="0" w:color="auto"/>
        <w:left w:val="none" w:sz="0" w:space="0" w:color="auto"/>
        <w:bottom w:val="none" w:sz="0" w:space="0" w:color="auto"/>
        <w:right w:val="none" w:sz="0" w:space="0" w:color="auto"/>
      </w:pBdr>
      <w:spacing w:before="0"/>
      <w:contextualSpacing/>
    </w:pPr>
    <w:rPr>
      <w:rFonts w:ascii="Georgia" w:eastAsia="Malgun Gothic" w:hAnsi="Georgia" w:cs="Arial"/>
      <w:bCs/>
      <w:sz w:val="28"/>
      <w:u w:val="single"/>
    </w:rPr>
  </w:style>
  <w:style w:type="character" w:customStyle="1" w:styleId="bloctitlesChar">
    <w:name w:val="bloc titles Char"/>
    <w:link w:val="bloctitles"/>
    <w:rsid w:val="00CF2964"/>
    <w:rPr>
      <w:rFonts w:ascii="Georgia" w:eastAsia="Malgun Gothic" w:hAnsi="Georgia" w:cs="Arial"/>
      <w:b/>
      <w:bCs/>
      <w:sz w:val="28"/>
      <w:szCs w:val="32"/>
      <w:u w:val="single"/>
    </w:rPr>
  </w:style>
  <w:style w:type="paragraph" w:customStyle="1" w:styleId="CiteSmallText">
    <w:name w:val="Cite Small Text"/>
    <w:basedOn w:val="Normal"/>
    <w:uiPriority w:val="99"/>
    <w:rsid w:val="00CF2964"/>
    <w:pPr>
      <w:widowControl w:val="0"/>
      <w:spacing w:after="200"/>
    </w:pPr>
    <w:rPr>
      <w:rFonts w:ascii="Helvetica Neue" w:hAnsi="Helvetica Neue" w:cstheme="minorBidi"/>
      <w:b/>
      <w:sz w:val="18"/>
    </w:rPr>
  </w:style>
  <w:style w:type="character" w:customStyle="1" w:styleId="3TagCite">
    <w:name w:val="3 Tag/Cite"/>
    <w:rsid w:val="00CF2964"/>
    <w:rPr>
      <w:rFonts w:ascii="Times New Roman" w:hAnsi="Times New Roman"/>
      <w:b/>
    </w:rPr>
  </w:style>
  <w:style w:type="character" w:customStyle="1" w:styleId="4Qualifications">
    <w:name w:val="4 Qualifications"/>
    <w:rsid w:val="00CF2964"/>
    <w:rPr>
      <w:rFonts w:ascii="Times New Roman" w:hAnsi="Times New Roman"/>
      <w:sz w:val="19"/>
    </w:rPr>
  </w:style>
  <w:style w:type="character" w:customStyle="1" w:styleId="6Underlined">
    <w:name w:val="6 Underlined"/>
    <w:rsid w:val="00CF2964"/>
    <w:rPr>
      <w:rFonts w:ascii="Times New Roman" w:hAnsi="Times New Roman"/>
      <w:b/>
      <w:sz w:val="21"/>
      <w:u w:val="single"/>
    </w:rPr>
  </w:style>
  <w:style w:type="paragraph" w:customStyle="1" w:styleId="Cards1CharChar">
    <w:name w:val="Cards1 Char Char"/>
    <w:basedOn w:val="Normal"/>
    <w:link w:val="Cards1CharCharChar"/>
    <w:rsid w:val="00CF2964"/>
    <w:pPr>
      <w:autoSpaceDE w:val="0"/>
      <w:autoSpaceDN w:val="0"/>
      <w:adjustRightInd w:val="0"/>
      <w:ind w:left="432" w:right="432"/>
      <w:jc w:val="both"/>
    </w:pPr>
    <w:rPr>
      <w:rFonts w:ascii="Georgia" w:hAnsi="Georgia" w:cstheme="minorBidi"/>
      <w:lang w:val="x-none"/>
    </w:rPr>
  </w:style>
  <w:style w:type="character" w:customStyle="1" w:styleId="Cards1CharCharChar">
    <w:name w:val="Cards1 Char Char Char"/>
    <w:link w:val="Cards1CharChar"/>
    <w:rsid w:val="00CF2964"/>
    <w:rPr>
      <w:rFonts w:ascii="Georgia" w:hAnsi="Georgia"/>
      <w:lang w:val="x-none"/>
    </w:rPr>
  </w:style>
  <w:style w:type="character" w:customStyle="1" w:styleId="UnderlineCharCharCharCharCharCharCharChar">
    <w:name w:val="Underline Char Char Char Char Char Char Char Char"/>
    <w:link w:val="UnderlineCharCharCharCharCharCharChar"/>
    <w:rsid w:val="00CF2964"/>
    <w:rPr>
      <w:u w:val="single"/>
    </w:rPr>
  </w:style>
  <w:style w:type="paragraph" w:customStyle="1" w:styleId="UnderlineCharCharCharCharCharCharChar">
    <w:name w:val="Underline Char Char Char Char Char Char Char"/>
    <w:basedOn w:val="Normal"/>
    <w:link w:val="UnderlineCharCharCharCharCharCharCharChar"/>
    <w:rsid w:val="00CF2964"/>
    <w:rPr>
      <w:rFonts w:asciiTheme="minorHAnsi" w:hAnsiTheme="minorHAnsi" w:cstheme="minorBidi"/>
      <w:u w:val="single"/>
    </w:rPr>
  </w:style>
  <w:style w:type="paragraph" w:customStyle="1" w:styleId="CitesCharChar">
    <w:name w:val="Cites Char Char"/>
    <w:next w:val="Normal"/>
    <w:link w:val="CitesCharCharChar"/>
    <w:rsid w:val="00CF2964"/>
    <w:pPr>
      <w:widowControl w:val="0"/>
      <w:spacing w:after="0" w:line="240" w:lineRule="auto"/>
      <w:jc w:val="both"/>
      <w:outlineLvl w:val="2"/>
    </w:pPr>
    <w:rPr>
      <w:rFonts w:ascii="Times New Roman" w:eastAsia="Times New Roman" w:hAnsi="Times New Roman" w:cs="Times New Roman"/>
      <w:sz w:val="20"/>
      <w:szCs w:val="24"/>
    </w:rPr>
  </w:style>
  <w:style w:type="character" w:customStyle="1" w:styleId="CitesCharCharChar">
    <w:name w:val="Cites Char Char Char"/>
    <w:link w:val="CitesCharChar"/>
    <w:rsid w:val="00CF2964"/>
    <w:rPr>
      <w:rFonts w:ascii="Times New Roman" w:eastAsia="Times New Roman" w:hAnsi="Times New Roman" w:cs="Times New Roman"/>
      <w:sz w:val="20"/>
      <w:szCs w:val="24"/>
    </w:rPr>
  </w:style>
  <w:style w:type="character" w:customStyle="1" w:styleId="nohighlighting">
    <w:name w:val="no highlighting"/>
    <w:rsid w:val="00CF2964"/>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CF2964"/>
    <w:rPr>
      <w:rFonts w:ascii="Cambria" w:hAnsi="Cambria" w:hint="default"/>
      <w:sz w:val="21"/>
      <w:u w:val="single"/>
    </w:rPr>
  </w:style>
  <w:style w:type="paragraph" w:customStyle="1" w:styleId="Swag">
    <w:name w:val="Swag"/>
    <w:basedOn w:val="Normal"/>
    <w:link w:val="SwagChar"/>
    <w:qFormat/>
    <w:rsid w:val="00CF2964"/>
    <w:rPr>
      <w:rFonts w:ascii="Georgia" w:hAnsi="Georgia" w:cstheme="minorBidi"/>
      <w:color w:val="0000FF"/>
      <w:sz w:val="12"/>
      <w:u w:val="single"/>
    </w:rPr>
  </w:style>
  <w:style w:type="character" w:customStyle="1" w:styleId="SwagChar">
    <w:name w:val="Swag Char"/>
    <w:link w:val="Swag"/>
    <w:rsid w:val="00CF2964"/>
    <w:rPr>
      <w:rFonts w:ascii="Georgia" w:hAnsi="Georgia"/>
      <w:color w:val="0000FF"/>
      <w:sz w:val="12"/>
      <w:u w:val="single"/>
    </w:rPr>
  </w:style>
  <w:style w:type="paragraph" w:customStyle="1" w:styleId="StyleUnderlineTimesNewRoman1">
    <w:name w:val="Style Underline + Times New Roman1"/>
    <w:link w:val="StyleUnderlineTimesNewRoman1Char"/>
    <w:rsid w:val="00CF2964"/>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CF2964"/>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CF2964"/>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CF2964"/>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rsid w:val="00CF2964"/>
    <w:rPr>
      <w:rFonts w:ascii="Garamond" w:eastAsia="MS Mincho" w:hAnsi="Garamond" w:cstheme="minorBidi"/>
    </w:rPr>
  </w:style>
  <w:style w:type="character" w:customStyle="1" w:styleId="StyleStyleCardTextLeft-075Right0Char">
    <w:name w:val="Style Style Card Text + Left:  -0.75&quot; + Right:  0&quot; Char"/>
    <w:link w:val="StyleStyleCardTextLeft-075Right0"/>
    <w:rsid w:val="00CF2964"/>
    <w:rPr>
      <w:rFonts w:ascii="Garamond" w:eastAsia="MS Mincho" w:hAnsi="Garamond"/>
    </w:rPr>
  </w:style>
  <w:style w:type="character" w:customStyle="1" w:styleId="CharChar61">
    <w:name w:val="Char Char61"/>
    <w:rsid w:val="00CF2964"/>
    <w:rPr>
      <w:rFonts w:cs="Arial"/>
      <w:bCs/>
      <w:sz w:val="16"/>
      <w:szCs w:val="26"/>
      <w:lang w:val="en-US" w:eastAsia="en-US" w:bidi="ar-SA"/>
    </w:rPr>
  </w:style>
  <w:style w:type="character" w:customStyle="1" w:styleId="ListBulletChar">
    <w:name w:val="List Bullet Char"/>
    <w:link w:val="ListBullet"/>
    <w:uiPriority w:val="99"/>
    <w:rsid w:val="00CF2964"/>
    <w:rPr>
      <w:rFonts w:ascii="Times New Roman" w:eastAsia="Calibri" w:hAnsi="Times New Roman" w:cs="Times New Roman"/>
    </w:rPr>
  </w:style>
  <w:style w:type="paragraph" w:customStyle="1" w:styleId="subhead10">
    <w:name w:val="subhead1"/>
    <w:basedOn w:val="Normal"/>
    <w:uiPriority w:val="99"/>
    <w:rsid w:val="00CF2964"/>
    <w:pPr>
      <w:spacing w:before="100" w:beforeAutospacing="1" w:after="100" w:afterAutospacing="1"/>
    </w:pPr>
    <w:rPr>
      <w:rFonts w:ascii="Georgia" w:eastAsia="Times New Roman" w:hAnsi="Georgia" w:cstheme="minorBidi"/>
      <w:sz w:val="24"/>
    </w:rPr>
  </w:style>
  <w:style w:type="character" w:customStyle="1" w:styleId="styledate">
    <w:name w:val="styledate"/>
    <w:rsid w:val="00CF2964"/>
  </w:style>
  <w:style w:type="character" w:customStyle="1" w:styleId="BoldandUnderlineChar1">
    <w:name w:val="Bold and Underline Char1"/>
    <w:rsid w:val="00CF2964"/>
    <w:rPr>
      <w:b/>
      <w:szCs w:val="24"/>
      <w:u w:val="single"/>
      <w:lang w:val="en-US" w:eastAsia="en-US" w:bidi="ar-SA"/>
    </w:rPr>
  </w:style>
  <w:style w:type="character" w:customStyle="1" w:styleId="BoldandUnderlineChar1Char2">
    <w:name w:val="Bold and Underline Char1 Char2"/>
    <w:rsid w:val="00CF2964"/>
    <w:rPr>
      <w:b/>
      <w:szCs w:val="24"/>
      <w:u w:val="single"/>
      <w:lang w:val="en-US" w:eastAsia="en-US" w:bidi="ar-SA"/>
    </w:rPr>
  </w:style>
  <w:style w:type="character" w:customStyle="1" w:styleId="BoldandUnderlineCharChar1">
    <w:name w:val="Bold and Underline Char Char1"/>
    <w:rsid w:val="00CF2964"/>
    <w:rPr>
      <w:b/>
      <w:szCs w:val="24"/>
      <w:u w:val="single"/>
      <w:lang w:val="en-US" w:eastAsia="en-US" w:bidi="ar-SA"/>
    </w:rPr>
  </w:style>
  <w:style w:type="character" w:customStyle="1" w:styleId="BoldandUnderlineChar6">
    <w:name w:val="Bold and Underline Char6"/>
    <w:rsid w:val="00CF2964"/>
    <w:rPr>
      <w:b/>
      <w:szCs w:val="24"/>
      <w:u w:val="single"/>
      <w:lang w:val="en-US" w:eastAsia="en-US" w:bidi="ar-SA"/>
    </w:rPr>
  </w:style>
  <w:style w:type="character" w:customStyle="1" w:styleId="title-link-wrapper">
    <w:name w:val="title-link-wrapper"/>
    <w:rsid w:val="00CF2964"/>
  </w:style>
  <w:style w:type="character" w:customStyle="1" w:styleId="medium-font">
    <w:name w:val="medium-font"/>
    <w:rsid w:val="00CF2964"/>
  </w:style>
  <w:style w:type="paragraph" w:customStyle="1" w:styleId="abstract">
    <w:name w:val="abstract"/>
    <w:basedOn w:val="Normal"/>
    <w:uiPriority w:val="99"/>
    <w:rsid w:val="00CF2964"/>
    <w:pPr>
      <w:spacing w:before="100" w:beforeAutospacing="1" w:after="100" w:afterAutospacing="1"/>
    </w:pPr>
    <w:rPr>
      <w:rFonts w:ascii="Georgia" w:eastAsia="Times New Roman" w:hAnsi="Georgia" w:cstheme="minorBidi"/>
      <w:sz w:val="24"/>
    </w:rPr>
  </w:style>
  <w:style w:type="paragraph" w:customStyle="1" w:styleId="StyleUnderlineChar11ptBold2">
    <w:name w:val="Style Underline Char + 11 pt Bold2"/>
    <w:basedOn w:val="Normal"/>
    <w:link w:val="StyleUnderlineChar11ptBold2Char"/>
    <w:rsid w:val="00CF2964"/>
    <w:rPr>
      <w:rFonts w:ascii="Georgia" w:eastAsia="Times New Roman" w:hAnsi="Georgia" w:cstheme="minorBidi"/>
      <w:b/>
      <w:bCs/>
      <w:u w:val="single"/>
    </w:rPr>
  </w:style>
  <w:style w:type="character" w:customStyle="1" w:styleId="StyleUnderlineChar11ptBold2Char">
    <w:name w:val="Style Underline Char + 11 pt Bold2 Char"/>
    <w:link w:val="StyleUnderlineChar11ptBold2"/>
    <w:rsid w:val="00CF2964"/>
    <w:rPr>
      <w:rFonts w:ascii="Georgia" w:eastAsia="Times New Roman" w:hAnsi="Georgia"/>
      <w:b/>
      <w:bCs/>
      <w:u w:val="single"/>
    </w:rPr>
  </w:style>
  <w:style w:type="character" w:customStyle="1" w:styleId="ReallySamllTextChar">
    <w:name w:val="ReallySamllText Char"/>
    <w:rsid w:val="00CF2964"/>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CF2964"/>
    <w:rPr>
      <w:rFonts w:ascii="Georgia" w:eastAsia="Times New Roman" w:hAnsi="Georgia" w:cstheme="minorBidi"/>
      <w:u w:val="single"/>
    </w:rPr>
  </w:style>
  <w:style w:type="character" w:customStyle="1" w:styleId="StyleStyleUnderlineTimesNewRoman11ptChar">
    <w:name w:val="Style Style Underline + Times New Roman + 11 pt Char"/>
    <w:link w:val="StyleStyleUnderlineTimesNewRoman11pt"/>
    <w:rsid w:val="00CF2964"/>
    <w:rPr>
      <w:rFonts w:ascii="Georgia" w:eastAsia="Times New Roman" w:hAnsi="Georgia"/>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CF2964"/>
    <w:rPr>
      <w:rFonts w:ascii="Georgia" w:eastAsia="Times New Roman" w:hAnsi="Georgia" w:cstheme="minorBidi"/>
      <w:u w:val="single"/>
    </w:rPr>
  </w:style>
  <w:style w:type="character" w:customStyle="1" w:styleId="StyleStyleUnderlineTimesNewRomanBold11ptNotBoldChar">
    <w:name w:val="Style Style Underline + Times New Roman Bold + 11 pt Not Bold Char"/>
    <w:link w:val="StyleStyleUnderlineTimesNewRomanBold11ptNotBold"/>
    <w:rsid w:val="00CF2964"/>
    <w:rPr>
      <w:rFonts w:ascii="Georgia" w:eastAsia="Times New Roman" w:hAnsi="Georgia"/>
      <w:u w:val="single"/>
    </w:rPr>
  </w:style>
  <w:style w:type="character" w:customStyle="1" w:styleId="style10">
    <w:name w:val="style1"/>
    <w:rsid w:val="00CF2964"/>
  </w:style>
  <w:style w:type="character" w:customStyle="1" w:styleId="pmtermsel">
    <w:name w:val="pmtermsel"/>
    <w:rsid w:val="00CF2964"/>
  </w:style>
  <w:style w:type="character" w:customStyle="1" w:styleId="showipapr">
    <w:name w:val="show_ipapr"/>
    <w:rsid w:val="00CF2964"/>
  </w:style>
  <w:style w:type="character" w:customStyle="1" w:styleId="dnindex">
    <w:name w:val="dnindex"/>
    <w:rsid w:val="00CF2964"/>
  </w:style>
  <w:style w:type="character" w:customStyle="1" w:styleId="23">
    <w:name w:val="23"/>
    <w:rsid w:val="00CF2964"/>
    <w:rPr>
      <w:rFonts w:ascii="Times New Roman" w:hAnsi="Times New Roman" w:cs="Arial"/>
      <w:bCs/>
      <w:sz w:val="20"/>
      <w:u w:val="single"/>
      <w:lang w:val="en-US" w:eastAsia="en-US" w:bidi="ar-SA"/>
    </w:rPr>
  </w:style>
  <w:style w:type="character" w:customStyle="1" w:styleId="33">
    <w:name w:val="33"/>
    <w:rsid w:val="00CF2964"/>
    <w:rPr>
      <w:rFonts w:ascii="Times New Roman" w:hAnsi="Times New Roman" w:cs="Arial"/>
      <w:b/>
      <w:bCs/>
      <w:sz w:val="20"/>
      <w:u w:val="single"/>
      <w:lang w:val="en-US" w:eastAsia="en-US" w:bidi="ar-SA"/>
    </w:rPr>
  </w:style>
  <w:style w:type="character" w:customStyle="1" w:styleId="55">
    <w:name w:val="55"/>
    <w:rsid w:val="00CF2964"/>
    <w:rPr>
      <w:rFonts w:cs="Arial"/>
      <w:bCs/>
      <w:sz w:val="20"/>
      <w:u w:val="single"/>
      <w:lang w:val="en-US" w:eastAsia="en-US" w:bidi="ar-SA"/>
    </w:rPr>
  </w:style>
  <w:style w:type="character" w:customStyle="1" w:styleId="authoraffil">
    <w:name w:val="authoraffil"/>
    <w:rsid w:val="00CF2964"/>
  </w:style>
  <w:style w:type="character" w:customStyle="1" w:styleId="CharChar8">
    <w:name w:val="Char Char8"/>
    <w:rsid w:val="00CF2964"/>
    <w:rPr>
      <w:rFonts w:ascii="Georgia" w:eastAsia="Times New Roman" w:hAnsi="Georgia"/>
      <w:b/>
      <w:bCs/>
      <w:sz w:val="30"/>
      <w:szCs w:val="28"/>
      <w:u w:val="single"/>
    </w:rPr>
  </w:style>
  <w:style w:type="character" w:customStyle="1" w:styleId="FontStyle13">
    <w:name w:val="Font Style13"/>
    <w:uiPriority w:val="99"/>
    <w:rsid w:val="00CF2964"/>
    <w:rPr>
      <w:rFonts w:ascii="Constantia" w:hAnsi="Constantia" w:cs="Constantia"/>
      <w:sz w:val="18"/>
      <w:szCs w:val="18"/>
    </w:rPr>
  </w:style>
  <w:style w:type="character" w:customStyle="1" w:styleId="TagsCharCharCharChar">
    <w:name w:val="Tags Char Char Char Char"/>
    <w:rsid w:val="00CF2964"/>
    <w:rPr>
      <w:rFonts w:ascii="Times New Roman" w:eastAsia="Times New Roman" w:hAnsi="Times New Roman" w:cs="Times New Roman"/>
      <w:b/>
      <w:sz w:val="24"/>
      <w:szCs w:val="24"/>
    </w:rPr>
  </w:style>
  <w:style w:type="character" w:customStyle="1" w:styleId="Citation1Char">
    <w:name w:val="Citation1 Char"/>
    <w:link w:val="Citation10"/>
    <w:locked/>
    <w:rsid w:val="00CF2964"/>
    <w:rPr>
      <w:rFonts w:ascii="Georgia" w:hAnsi="Georgia"/>
      <w:b/>
      <w:u w:val="single"/>
    </w:rPr>
  </w:style>
  <w:style w:type="paragraph" w:customStyle="1" w:styleId="Citation10">
    <w:name w:val="Citation1"/>
    <w:basedOn w:val="Normal"/>
    <w:link w:val="Citation1Char"/>
    <w:qFormat/>
    <w:rsid w:val="00CF2964"/>
    <w:rPr>
      <w:rFonts w:ascii="Georgia" w:hAnsi="Georgia" w:cstheme="minorBidi"/>
      <w:b/>
      <w:u w:val="single"/>
    </w:rPr>
  </w:style>
  <w:style w:type="character" w:customStyle="1" w:styleId="TaglineChar">
    <w:name w:val="Tagline Char"/>
    <w:link w:val="Tagline0"/>
    <w:locked/>
    <w:rsid w:val="00CF2964"/>
    <w:rPr>
      <w:rFonts w:ascii="Georgia" w:hAnsi="Georgia"/>
      <w:b/>
    </w:rPr>
  </w:style>
  <w:style w:type="paragraph" w:customStyle="1" w:styleId="Tagline0">
    <w:name w:val="Tagline"/>
    <w:basedOn w:val="Normal"/>
    <w:link w:val="TaglineChar"/>
    <w:qFormat/>
    <w:rsid w:val="00CF2964"/>
    <w:rPr>
      <w:rFonts w:ascii="Georgia" w:hAnsi="Georgia" w:cstheme="minorBidi"/>
      <w:b/>
    </w:rPr>
  </w:style>
  <w:style w:type="paragraph" w:customStyle="1" w:styleId="NothingCharCharChar">
    <w:name w:val="Nothing Char Char Char"/>
    <w:link w:val="NothingCharChar"/>
    <w:rsid w:val="00CF2964"/>
    <w:pPr>
      <w:spacing w:after="0" w:line="240" w:lineRule="auto"/>
      <w:jc w:val="both"/>
    </w:pPr>
  </w:style>
  <w:style w:type="paragraph" w:customStyle="1" w:styleId="StyleLeft021">
    <w:name w:val="Style Left:  0.2&quot;1"/>
    <w:basedOn w:val="Normal"/>
    <w:uiPriority w:val="99"/>
    <w:rsid w:val="00CF2964"/>
    <w:pPr>
      <w:ind w:left="288"/>
    </w:pPr>
    <w:rPr>
      <w:rFonts w:ascii="Georgia" w:eastAsia="SimSun" w:hAnsi="Georgia" w:cstheme="minorBidi"/>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CF2964"/>
    <w:rPr>
      <w:rFonts w:ascii="Georgia" w:eastAsia="Times New Roman" w:hAnsi="Georgia" w:cstheme="minorBidi"/>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CF2964"/>
    <w:rPr>
      <w:rFonts w:ascii="Georgia" w:eastAsia="Times New Roman" w:hAnsi="Georgia"/>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CF2964"/>
    <w:rPr>
      <w:rFonts w:ascii="Georgia" w:eastAsia="Times New Roman" w:hAnsi="Georgia" w:cstheme="minorBidi"/>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CF2964"/>
    <w:rPr>
      <w:rFonts w:ascii="Georgia" w:eastAsia="Times New Roman" w:hAnsi="Georgia"/>
      <w:u w:val="single"/>
      <w:bdr w:val="single" w:sz="4" w:space="0" w:color="auto"/>
    </w:rPr>
  </w:style>
  <w:style w:type="character" w:customStyle="1" w:styleId="boldcitationChar">
    <w:name w:val="bold citation Char"/>
    <w:rsid w:val="00CF2964"/>
    <w:rPr>
      <w:rFonts w:ascii="Arial" w:hAnsi="Arial"/>
      <w:b/>
      <w:sz w:val="28"/>
      <w:szCs w:val="24"/>
      <w:u w:val="thick"/>
      <w:lang w:val="en-US" w:eastAsia="en-US" w:bidi="ar-SA"/>
    </w:rPr>
  </w:style>
  <w:style w:type="paragraph" w:customStyle="1" w:styleId="BlockTitle20">
    <w:name w:val="Block Title #2"/>
    <w:basedOn w:val="Normal"/>
    <w:uiPriority w:val="99"/>
    <w:rsid w:val="00CF2964"/>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cstheme="minorBidi"/>
      <w:b/>
      <w:bCs/>
      <w:color w:val="000000"/>
      <w:kern w:val="32"/>
      <w:sz w:val="32"/>
      <w:szCs w:val="32"/>
    </w:rPr>
  </w:style>
  <w:style w:type="paragraph" w:customStyle="1" w:styleId="Tagstyle">
    <w:name w:val="Tagstyle"/>
    <w:basedOn w:val="Normal"/>
    <w:next w:val="Normal"/>
    <w:rsid w:val="00CF2964"/>
    <w:rPr>
      <w:rFonts w:ascii="Georgia" w:hAnsi="Georgia" w:cstheme="minorBidi"/>
      <w:b/>
    </w:rPr>
  </w:style>
  <w:style w:type="character" w:customStyle="1" w:styleId="BoldunderlineChar3">
    <w:name w:val="Bold/underline Char"/>
    <w:rsid w:val="00CF2964"/>
    <w:rPr>
      <w:rFonts w:eastAsia="SimSun"/>
      <w:b/>
      <w:noProof w:val="0"/>
      <w:sz w:val="24"/>
      <w:szCs w:val="24"/>
      <w:u w:val="single"/>
      <w:lang w:val="en-US" w:eastAsia="zh-CN" w:bidi="ar-SA"/>
    </w:rPr>
  </w:style>
  <w:style w:type="character" w:customStyle="1" w:styleId="underlinetextchar0">
    <w:name w:val="underlinetextchar"/>
    <w:rsid w:val="00CF2964"/>
  </w:style>
  <w:style w:type="character" w:customStyle="1" w:styleId="boldciteChar1">
    <w:name w:val="bold cite Char1"/>
    <w:rsid w:val="00CF2964"/>
    <w:rPr>
      <w:b/>
      <w:sz w:val="28"/>
      <w:u w:val="thick" w:color="000000"/>
    </w:rPr>
  </w:style>
  <w:style w:type="character" w:customStyle="1" w:styleId="tagCharCharChar1">
    <w:name w:val="tag Char Char Char1"/>
    <w:rsid w:val="00CF2964"/>
    <w:rPr>
      <w:b/>
      <w:sz w:val="24"/>
      <w:lang w:val="en-US" w:eastAsia="en-US" w:bidi="ar-SA"/>
    </w:rPr>
  </w:style>
  <w:style w:type="character" w:customStyle="1" w:styleId="underlinecardChar0">
    <w:name w:val="underline card Char"/>
    <w:rsid w:val="00CF2964"/>
    <w:rPr>
      <w:rFonts w:ascii="Arial" w:hAnsi="Arial"/>
      <w:sz w:val="18"/>
      <w:szCs w:val="24"/>
      <w:u w:val="single"/>
      <w:lang w:val="en-US" w:eastAsia="en-US" w:bidi="ar-SA"/>
    </w:rPr>
  </w:style>
  <w:style w:type="paragraph" w:customStyle="1" w:styleId="date-comments">
    <w:name w:val="date-comments"/>
    <w:basedOn w:val="Normal"/>
    <w:uiPriority w:val="99"/>
    <w:rsid w:val="00CF2964"/>
    <w:pPr>
      <w:spacing w:before="100" w:beforeAutospacing="1" w:after="100" w:afterAutospacing="1"/>
    </w:pPr>
    <w:rPr>
      <w:rFonts w:ascii="Times" w:hAnsi="Times" w:cstheme="minorBidi"/>
      <w:szCs w:val="20"/>
    </w:rPr>
  </w:style>
  <w:style w:type="character" w:customStyle="1" w:styleId="articleauthor0">
    <w:name w:val="articleauthor"/>
    <w:rsid w:val="00CF2964"/>
  </w:style>
  <w:style w:type="character" w:customStyle="1" w:styleId="bodysubtoc">
    <w:name w:val="bodysubtoc"/>
    <w:rsid w:val="00CF2964"/>
  </w:style>
  <w:style w:type="character" w:customStyle="1" w:styleId="lefttitlesmaller">
    <w:name w:val="lefttitlesmaller"/>
    <w:rsid w:val="00CF2964"/>
  </w:style>
  <w:style w:type="character" w:customStyle="1" w:styleId="mb">
    <w:name w:val="mb"/>
    <w:rsid w:val="00CF2964"/>
  </w:style>
  <w:style w:type="character" w:customStyle="1" w:styleId="submitted-date">
    <w:name w:val="submitted-date"/>
    <w:rsid w:val="00CF2964"/>
  </w:style>
  <w:style w:type="character" w:customStyle="1" w:styleId="submitted-time">
    <w:name w:val="submitted-time"/>
    <w:rsid w:val="00CF2964"/>
  </w:style>
  <w:style w:type="character" w:customStyle="1" w:styleId="A20">
    <w:name w:val="A2"/>
    <w:uiPriority w:val="99"/>
    <w:rsid w:val="00CF2964"/>
    <w:rPr>
      <w:rFonts w:ascii="Sabon LT Std" w:hAnsi="Sabon LT Std" w:cs="Sabon LT Std" w:hint="default"/>
      <w:color w:val="000000"/>
      <w:sz w:val="15"/>
      <w:szCs w:val="15"/>
    </w:rPr>
  </w:style>
  <w:style w:type="character" w:customStyle="1" w:styleId="searchword">
    <w:name w:val="searchword"/>
    <w:rsid w:val="00CF2964"/>
  </w:style>
  <w:style w:type="paragraph" w:customStyle="1" w:styleId="Heading2Char2CharChar12">
    <w:name w:val="Heading 2 Char2 Char Char12"/>
    <w:aliases w:val="Char Char Char Char Char Char1 Char Char Char Char Char1,Char Char22"/>
    <w:next w:val="Normal"/>
    <w:uiPriority w:val="99"/>
    <w:rsid w:val="00CF2964"/>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CF2964"/>
    <w:rPr>
      <w:rFonts w:ascii="Times New Roman" w:hAnsi="Times New Roman" w:cs="Times New Roman"/>
      <w:sz w:val="18"/>
      <w:szCs w:val="18"/>
    </w:rPr>
  </w:style>
  <w:style w:type="character" w:customStyle="1" w:styleId="bylines">
    <w:name w:val="bylines"/>
    <w:basedOn w:val="DefaultParagraphFont"/>
    <w:rsid w:val="00CF2964"/>
  </w:style>
  <w:style w:type="character" w:customStyle="1" w:styleId="StyleStyleBoldUnderlineUnderlineIntenseEmphasis1apple-style-2">
    <w:name w:val="Style Style Bold UnderlineUnderlineIntense Emphasis1apple-style-...2"/>
    <w:basedOn w:val="DefaultParagraphFont"/>
    <w:rsid w:val="00CF2964"/>
    <w:rPr>
      <w:b w:val="0"/>
      <w:bCs/>
      <w:sz w:val="22"/>
      <w:u w:val="single"/>
    </w:rPr>
  </w:style>
  <w:style w:type="character" w:customStyle="1" w:styleId="FontStyle57">
    <w:name w:val="Font Style57"/>
    <w:rsid w:val="00CF2964"/>
    <w:rPr>
      <w:rFonts w:ascii="Georgia" w:hAnsi="Georgia" w:cs="Georgia"/>
      <w:b/>
      <w:bCs/>
      <w:sz w:val="14"/>
      <w:szCs w:val="14"/>
    </w:rPr>
  </w:style>
  <w:style w:type="character" w:customStyle="1" w:styleId="FontStyle89">
    <w:name w:val="Font Style89"/>
    <w:rsid w:val="00CF2964"/>
    <w:rPr>
      <w:rFonts w:ascii="Times New Roman" w:hAnsi="Times New Roman" w:cs="Times New Roman"/>
      <w:b/>
      <w:bCs/>
      <w:smallCaps/>
      <w:spacing w:val="40"/>
      <w:sz w:val="16"/>
      <w:szCs w:val="16"/>
    </w:rPr>
  </w:style>
  <w:style w:type="character" w:customStyle="1" w:styleId="style3Char0">
    <w:name w:val="style 3 Char"/>
    <w:rsid w:val="00CF2964"/>
    <w:rPr>
      <w:sz w:val="18"/>
      <w:szCs w:val="24"/>
      <w:lang w:val="en-US" w:eastAsia="en-US" w:bidi="ar-SA"/>
    </w:rPr>
  </w:style>
  <w:style w:type="paragraph" w:customStyle="1" w:styleId="003Cite">
    <w:name w:val="003Cite"/>
    <w:basedOn w:val="Normal"/>
    <w:qFormat/>
    <w:rsid w:val="00CF2964"/>
    <w:rPr>
      <w:rFonts w:eastAsia="Calibri"/>
      <w:sz w:val="16"/>
      <w:szCs w:val="16"/>
    </w:rPr>
  </w:style>
  <w:style w:type="paragraph" w:customStyle="1" w:styleId="NormalBold">
    <w:name w:val="Normal + Bold"/>
    <w:aliases w:val="Double Underline"/>
    <w:basedOn w:val="Normal"/>
    <w:link w:val="NormalBoldChar"/>
    <w:rsid w:val="00CF2964"/>
    <w:pPr>
      <w:jc w:val="both"/>
    </w:pPr>
    <w:rPr>
      <w:rFonts w:ascii="Georgia" w:hAnsi="Georgia" w:cstheme="minorBidi"/>
      <w:b/>
      <w:color w:val="000000"/>
      <w:u w:val="single"/>
    </w:rPr>
  </w:style>
  <w:style w:type="character" w:customStyle="1" w:styleId="NormalBoldChar">
    <w:name w:val="Normal + Bold Char"/>
    <w:aliases w:val="Double Underline Char"/>
    <w:basedOn w:val="DefaultParagraphFont"/>
    <w:link w:val="NormalBold"/>
    <w:rsid w:val="00CF2964"/>
    <w:rPr>
      <w:rFonts w:ascii="Georgia" w:hAnsi="Georgia"/>
      <w:b/>
      <w:color w:val="000000"/>
      <w:u w:val="single"/>
    </w:rPr>
  </w:style>
  <w:style w:type="paragraph" w:customStyle="1" w:styleId="StyleCards12ptThickunderline">
    <w:name w:val="Style Cards + 12 pt Thick underline"/>
    <w:basedOn w:val="Normal"/>
    <w:link w:val="StyleCards12ptThickunderlineChar2"/>
    <w:rsid w:val="00CF2964"/>
    <w:pPr>
      <w:autoSpaceDE w:val="0"/>
      <w:autoSpaceDN w:val="0"/>
      <w:adjustRightInd w:val="0"/>
      <w:ind w:left="432" w:right="432"/>
      <w:jc w:val="both"/>
    </w:pPr>
    <w:rPr>
      <w:rFonts w:eastAsia="Times New Roman"/>
      <w:sz w:val="24"/>
      <w:u w:val="thick"/>
      <w:lang w:val="x-none" w:eastAsia="x-none"/>
    </w:rPr>
  </w:style>
  <w:style w:type="character" w:customStyle="1" w:styleId="StyleCards12ptThickunderlineChar2">
    <w:name w:val="Style Cards + 12 pt Thick underline Char2"/>
    <w:link w:val="StyleCards12ptThickunderline"/>
    <w:rsid w:val="00CF2964"/>
    <w:rPr>
      <w:rFonts w:ascii="Times New Roman" w:eastAsia="Times New Roman" w:hAnsi="Times New Roman" w:cs="Times New Roman"/>
      <w:sz w:val="24"/>
      <w:u w:val="thick"/>
      <w:lang w:val="x-none" w:eastAsia="x-none"/>
    </w:rPr>
  </w:style>
  <w:style w:type="character" w:customStyle="1" w:styleId="BlockHeadingsChar1">
    <w:name w:val="Block Headings Char1"/>
    <w:rsid w:val="00CF2964"/>
    <w:rPr>
      <w:b/>
      <w:caps/>
    </w:rPr>
  </w:style>
  <w:style w:type="character" w:customStyle="1" w:styleId="Longcite">
    <w:name w:val="Longcite"/>
    <w:rsid w:val="00CF2964"/>
    <w:rPr>
      <w:sz w:val="16"/>
    </w:rPr>
  </w:style>
  <w:style w:type="paragraph" w:customStyle="1" w:styleId="NormalUnderline0">
    <w:name w:val="Normal + Underline"/>
    <w:basedOn w:val="Normal"/>
    <w:link w:val="NormalUnderlineChar0"/>
    <w:rsid w:val="00CF2964"/>
    <w:pPr>
      <w:ind w:left="720"/>
    </w:pPr>
    <w:rPr>
      <w:rFonts w:eastAsia="Times New Roman"/>
      <w:b/>
      <w:sz w:val="24"/>
      <w:u w:val="single"/>
      <w:lang w:val="x-none" w:eastAsia="x-none"/>
    </w:rPr>
  </w:style>
  <w:style w:type="character" w:customStyle="1" w:styleId="NormalUnderlineChar0">
    <w:name w:val="Normal + Underline Char"/>
    <w:link w:val="NormalUnderline0"/>
    <w:rsid w:val="00CF2964"/>
    <w:rPr>
      <w:rFonts w:ascii="Times New Roman" w:eastAsia="Times New Roman" w:hAnsi="Times New Roman" w:cs="Times New Roman"/>
      <w:b/>
      <w:sz w:val="24"/>
      <w:u w:val="single"/>
      <w:lang w:val="x-none" w:eastAsia="x-none"/>
    </w:rPr>
  </w:style>
  <w:style w:type="character" w:customStyle="1" w:styleId="FontStyle170">
    <w:name w:val="Font Style170"/>
    <w:uiPriority w:val="99"/>
    <w:rsid w:val="00CF2964"/>
    <w:rPr>
      <w:rFonts w:ascii="Bookman Old Style" w:hAnsi="Bookman Old Style" w:cs="Bookman Old Style"/>
      <w:sz w:val="16"/>
      <w:szCs w:val="16"/>
    </w:rPr>
  </w:style>
  <w:style w:type="character" w:customStyle="1" w:styleId="FontStyle17">
    <w:name w:val="Font Style17"/>
    <w:uiPriority w:val="99"/>
    <w:rsid w:val="00CF2964"/>
    <w:rPr>
      <w:rFonts w:ascii="Book Antiqua" w:hAnsi="Book Antiqua" w:cs="Book Antiqua"/>
      <w:i/>
      <w:iCs/>
      <w:spacing w:val="10"/>
      <w:sz w:val="22"/>
      <w:szCs w:val="22"/>
    </w:rPr>
  </w:style>
  <w:style w:type="character" w:customStyle="1" w:styleId="FontStyle329">
    <w:name w:val="Font Style329"/>
    <w:basedOn w:val="DefaultParagraphFont"/>
    <w:uiPriority w:val="99"/>
    <w:rsid w:val="00CF2964"/>
    <w:rPr>
      <w:rFonts w:ascii="Times New Roman" w:hAnsi="Times New Roman" w:cs="Times New Roman" w:hint="default"/>
      <w:b/>
      <w:bCs/>
      <w:spacing w:val="-10"/>
      <w:sz w:val="18"/>
      <w:szCs w:val="18"/>
    </w:rPr>
  </w:style>
  <w:style w:type="character" w:customStyle="1" w:styleId="AnalyticsChar">
    <w:name w:val="Analytics Char"/>
    <w:basedOn w:val="DefaultParagraphFont"/>
    <w:link w:val="Analytics"/>
    <w:uiPriority w:val="4"/>
    <w:rsid w:val="00CF2964"/>
    <w:rPr>
      <w:rFonts w:ascii="Times New Roman" w:eastAsiaTheme="majorEastAsia" w:hAnsi="Times New Roman" w:cstheme="majorBidi"/>
      <w:b/>
      <w:iCs/>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bs.com.au/news/indigenous-australians-to-lead-space-industry-at-new-alice-springs-earth-ground-station/b35811cc-1ecb-4a90-9be2-d6c1f4486e3b"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theforgenews.org/2018/09/21/party-organizing-in-the-21st-century/"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arleton.ca/geography/" TargetMode="External"/><Relationship Id="rId11" Type="http://schemas.openxmlformats.org/officeDocument/2006/relationships/hyperlink" Target="http://www.tandfonline.com/doi/pdf/10.1080/00455091.2016.1278150?needAccess=true" TargetMode="External"/><Relationship Id="rId5" Type="http://schemas.openxmlformats.org/officeDocument/2006/relationships/webSettings" Target="webSettings.xml"/><Relationship Id="rId10" Type="http://schemas.openxmlformats.org/officeDocument/2006/relationships/hyperlink" Target="https://www.fhi.ox.ac.uk/wp-content/uploads/Existential-Risks-2017-01-23.pdf" TargetMode="External"/><Relationship Id="rId4" Type="http://schemas.openxmlformats.org/officeDocument/2006/relationships/settings" Target="settings.xml"/><Relationship Id="rId9" Type="http://schemas.openxmlformats.org/officeDocument/2006/relationships/hyperlink" Target="https://www.iied.org/heres-why-indigenous-economics-key-saving-natur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ve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40</TotalTime>
  <Pages>1</Pages>
  <Words>21204</Words>
  <Characters>120866</Characters>
  <Application>Microsoft Office Word</Application>
  <DocSecurity>0</DocSecurity>
  <Lines>1007</Lines>
  <Paragraphs>283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Deven Shah</dc:creator>
  <cp:keywords>5.1.1</cp:keywords>
  <dc:description/>
  <cp:lastModifiedBy>Deven Shah</cp:lastModifiedBy>
  <cp:revision>4</cp:revision>
  <dcterms:created xsi:type="dcterms:W3CDTF">2022-04-09T21:52:00Z</dcterms:created>
  <dcterms:modified xsi:type="dcterms:W3CDTF">2022-04-10T03:54:00Z</dcterms:modified>
</cp:coreProperties>
</file>