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5C71F" w14:textId="77777777" w:rsidR="00437FCB" w:rsidRDefault="00437FCB" w:rsidP="00437FCB">
      <w:pPr>
        <w:pStyle w:val="Heading2"/>
      </w:pPr>
      <w:r>
        <w:t>OFF</w:t>
      </w:r>
    </w:p>
    <w:p w14:paraId="71F4C30E" w14:textId="718A9869" w:rsidR="00437FCB" w:rsidRDefault="00437FCB" w:rsidP="00437FCB">
      <w:pPr>
        <w:pStyle w:val="Heading3"/>
      </w:pPr>
      <w:r>
        <w:t>1NC – Definitions</w:t>
      </w:r>
    </w:p>
    <w:p w14:paraId="6D05E19D" w14:textId="4B13FE29" w:rsidR="000244EF" w:rsidRDefault="000244EF" w:rsidP="000244EF">
      <w:pPr>
        <w:pStyle w:val="Heading4"/>
      </w:pPr>
      <w:r>
        <w:t>Interpretation: the aff must only claim their offense from the topic.</w:t>
      </w:r>
    </w:p>
    <w:p w14:paraId="2F8D9309" w14:textId="77777777" w:rsidR="000244EF" w:rsidRPr="000244EF" w:rsidRDefault="000244EF" w:rsidP="000244EF"/>
    <w:p w14:paraId="55EBE546" w14:textId="77777777" w:rsidR="00437FCB" w:rsidRPr="00CA591D" w:rsidRDefault="00437FCB" w:rsidP="00437FCB">
      <w:pPr>
        <w:pStyle w:val="Heading4"/>
      </w:pPr>
      <w:r w:rsidRPr="00CA591D">
        <w:t>“Resolved” means enactment of a law.</w:t>
      </w:r>
    </w:p>
    <w:p w14:paraId="55C78B91" w14:textId="77777777" w:rsidR="00437FCB" w:rsidRPr="00CA591D" w:rsidRDefault="00437FCB" w:rsidP="00437FCB">
      <w:r w:rsidRPr="00CA591D">
        <w:rPr>
          <w:rStyle w:val="Heading4Char"/>
        </w:rPr>
        <w:t xml:space="preserve">Words and Phrases 64 </w:t>
      </w:r>
      <w:r w:rsidRPr="00CA591D">
        <w:t>Words and Phrases Permanent Edition (Multi-volume set of judicial definitions). “Resolved”. 1964.</w:t>
      </w:r>
    </w:p>
    <w:p w14:paraId="63420B0C" w14:textId="77777777" w:rsidR="00437FCB" w:rsidRPr="00CC5739" w:rsidRDefault="00437FCB" w:rsidP="00437FCB">
      <w:pPr>
        <w:rPr>
          <w:b/>
          <w:sz w:val="26"/>
          <w:szCs w:val="26"/>
          <w:u w:val="single"/>
        </w:rPr>
      </w:pPr>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77AEAF3C" w14:textId="77777777" w:rsidR="00437FCB" w:rsidRDefault="00437FCB" w:rsidP="00437FCB">
      <w:pPr>
        <w:pStyle w:val="Heading4"/>
      </w:pPr>
      <w:r>
        <w:t>Here is a list of the member nations of the WTO – aff is not that</w:t>
      </w:r>
    </w:p>
    <w:p w14:paraId="038595E0" w14:textId="77777777" w:rsidR="00437FCB" w:rsidRPr="009A1EA0" w:rsidRDefault="00437FCB" w:rsidP="00437FCB">
      <w:pPr>
        <w:rPr>
          <w:rStyle w:val="Style13ptBold"/>
        </w:rPr>
      </w:pPr>
      <w:r>
        <w:rPr>
          <w:rStyle w:val="Style13ptBold"/>
        </w:rPr>
        <w:t xml:space="preserve">WTO </w:t>
      </w:r>
      <w:r w:rsidRPr="0009761A">
        <w:t>7/29/</w:t>
      </w:r>
      <w:r>
        <w:rPr>
          <w:rStyle w:val="Style13ptBold"/>
        </w:rPr>
        <w:t xml:space="preserve">16 </w:t>
      </w:r>
      <w:r w:rsidRPr="0009761A">
        <w:t>[</w:t>
      </w:r>
      <w:r>
        <w:t xml:space="preserve">World Trade Organization, “Updated Member List”] </w:t>
      </w:r>
      <w:r w:rsidRPr="0009761A">
        <w:t>[DS]</w:t>
      </w:r>
    </w:p>
    <w:p w14:paraId="36D35644" w14:textId="77777777" w:rsidR="00437FCB" w:rsidRPr="0009761A" w:rsidRDefault="00437FCB" w:rsidP="00437FCB">
      <w:pPr>
        <w:rPr>
          <w:rStyle w:val="StyleUnderline"/>
        </w:rPr>
      </w:pPr>
      <w:r w:rsidRPr="0009761A">
        <w:rPr>
          <w:rStyle w:val="StyleUnderline"/>
          <w:highlight w:val="yellow"/>
        </w:rPr>
        <w:t>Members and Observers</w:t>
      </w:r>
    </w:p>
    <w:p w14:paraId="64A148C4" w14:textId="77777777" w:rsidR="00437FCB" w:rsidRDefault="00437FCB" w:rsidP="00437FCB">
      <w:proofErr w:type="gramStart"/>
      <w:r>
        <w:t>164  members</w:t>
      </w:r>
      <w:proofErr w:type="gramEnd"/>
      <w:r>
        <w:t xml:space="preserve"> since 29 July 2016 , with dates of WTO membership.</w:t>
      </w:r>
    </w:p>
    <w:p w14:paraId="1A716DC8" w14:textId="77777777" w:rsidR="00437FCB" w:rsidRPr="009A1EA0" w:rsidRDefault="00437FCB" w:rsidP="00437FCB">
      <w:r>
        <w:t>Click any member to see key information on trade statistics, WTO commitments, disputes, trade policy reviews, and notifications.</w:t>
      </w:r>
    </w:p>
    <w:p w14:paraId="0C8D5EB0" w14:textId="77777777" w:rsidR="00437FCB" w:rsidRDefault="00437FCB" w:rsidP="00437FCB">
      <w:r>
        <w:t>A</w:t>
      </w:r>
    </w:p>
    <w:p w14:paraId="26762EED" w14:textId="77777777" w:rsidR="00437FCB" w:rsidRDefault="00437FCB" w:rsidP="00437FCB">
      <w:r>
        <w:t>Afghanistan — 29 July 2016</w:t>
      </w:r>
    </w:p>
    <w:p w14:paraId="1EF2FB4A" w14:textId="77777777" w:rsidR="00437FCB" w:rsidRDefault="00437FCB" w:rsidP="00437FCB">
      <w:r>
        <w:t>Albania — 8 September 2000</w:t>
      </w:r>
    </w:p>
    <w:p w14:paraId="6A9EFA68" w14:textId="77777777" w:rsidR="00437FCB" w:rsidRDefault="00437FCB" w:rsidP="00437FCB">
      <w:r>
        <w:t>Angola — 23 November 1996</w:t>
      </w:r>
    </w:p>
    <w:p w14:paraId="6FF94E48" w14:textId="77777777" w:rsidR="00437FCB" w:rsidRDefault="00437FCB" w:rsidP="00437FCB">
      <w:r w:rsidRPr="00972178">
        <w:t>Antigua and Barbuda</w:t>
      </w:r>
      <w:r>
        <w:t xml:space="preserve"> — 1 January 1995</w:t>
      </w:r>
    </w:p>
    <w:p w14:paraId="4A3D0C94" w14:textId="77777777" w:rsidR="00437FCB" w:rsidRDefault="00437FCB" w:rsidP="00437FCB">
      <w:r>
        <w:t>Argentina — 1 January 1995</w:t>
      </w:r>
    </w:p>
    <w:p w14:paraId="23185D50" w14:textId="77777777" w:rsidR="00437FCB" w:rsidRDefault="00437FCB" w:rsidP="00437FCB">
      <w:r>
        <w:t>Armenia — 5 February 2003</w:t>
      </w:r>
    </w:p>
    <w:p w14:paraId="78C08DD7" w14:textId="77777777" w:rsidR="00437FCB" w:rsidRDefault="00437FCB" w:rsidP="00437FCB">
      <w:r>
        <w:t>Australia — 1 January 1995</w:t>
      </w:r>
    </w:p>
    <w:p w14:paraId="0E0E71C3" w14:textId="77777777" w:rsidR="00437FCB" w:rsidRDefault="00437FCB" w:rsidP="00437FCB">
      <w:r>
        <w:t>Austria — 1 January 1995</w:t>
      </w:r>
    </w:p>
    <w:p w14:paraId="5B2EF4AB" w14:textId="77777777" w:rsidR="00437FCB" w:rsidRDefault="00437FCB" w:rsidP="00437FCB">
      <w:r>
        <w:t>B</w:t>
      </w:r>
    </w:p>
    <w:p w14:paraId="336D321E" w14:textId="77777777" w:rsidR="00437FCB" w:rsidRDefault="00437FCB" w:rsidP="00437FCB">
      <w:r>
        <w:t>Bahrain, Kingdom of — 1 January 1995</w:t>
      </w:r>
    </w:p>
    <w:p w14:paraId="7F28753F" w14:textId="77777777" w:rsidR="00437FCB" w:rsidRDefault="00437FCB" w:rsidP="00437FCB">
      <w:r>
        <w:t>Bangladesh — 1 January 1995</w:t>
      </w:r>
    </w:p>
    <w:p w14:paraId="4E26F59C" w14:textId="77777777" w:rsidR="00437FCB" w:rsidRDefault="00437FCB" w:rsidP="00437FCB">
      <w:r>
        <w:t>Barbados — 1 January 1995</w:t>
      </w:r>
    </w:p>
    <w:p w14:paraId="47A94819" w14:textId="77777777" w:rsidR="00437FCB" w:rsidRDefault="00437FCB" w:rsidP="00437FCB">
      <w:r>
        <w:t>Belgium — 1 January 1995</w:t>
      </w:r>
    </w:p>
    <w:p w14:paraId="443FCC89" w14:textId="77777777" w:rsidR="00437FCB" w:rsidRDefault="00437FCB" w:rsidP="00437FCB">
      <w:r>
        <w:t>Belize — 1 January 1995</w:t>
      </w:r>
    </w:p>
    <w:p w14:paraId="5E967B5C" w14:textId="77777777" w:rsidR="00437FCB" w:rsidRDefault="00437FCB" w:rsidP="00437FCB">
      <w:r>
        <w:t>Benin — 22 February 1996</w:t>
      </w:r>
    </w:p>
    <w:p w14:paraId="4E075F39" w14:textId="77777777" w:rsidR="00437FCB" w:rsidRDefault="00437FCB" w:rsidP="00437FCB">
      <w:r>
        <w:t>Bolivia, Plurinational State of — 12 September 1995</w:t>
      </w:r>
    </w:p>
    <w:p w14:paraId="0BDCEFA4" w14:textId="77777777" w:rsidR="00437FCB" w:rsidRDefault="00437FCB" w:rsidP="00437FCB">
      <w:r>
        <w:t>Botswana — 31 May 1995</w:t>
      </w:r>
    </w:p>
    <w:p w14:paraId="35E22991" w14:textId="77777777" w:rsidR="00437FCB" w:rsidRDefault="00437FCB" w:rsidP="00437FCB">
      <w:r>
        <w:t>Brazil — 1 January 1995</w:t>
      </w:r>
    </w:p>
    <w:p w14:paraId="406161FD" w14:textId="77777777" w:rsidR="00437FCB" w:rsidRDefault="00437FCB" w:rsidP="00437FCB">
      <w:r>
        <w:t>Brunei Darussalam — 1 January 1995</w:t>
      </w:r>
    </w:p>
    <w:p w14:paraId="72F8F73B" w14:textId="77777777" w:rsidR="00437FCB" w:rsidRDefault="00437FCB" w:rsidP="00437FCB">
      <w:r>
        <w:t>Bulgaria — 1 December 1996</w:t>
      </w:r>
    </w:p>
    <w:p w14:paraId="543187D8" w14:textId="77777777" w:rsidR="00437FCB" w:rsidRDefault="00437FCB" w:rsidP="00437FCB">
      <w:r>
        <w:t>Burkina Faso — 3 June 1995</w:t>
      </w:r>
    </w:p>
    <w:p w14:paraId="0B355B97" w14:textId="77777777" w:rsidR="00437FCB" w:rsidRDefault="00437FCB" w:rsidP="00437FCB">
      <w:r>
        <w:t>Burundi — 23 July 1995</w:t>
      </w:r>
    </w:p>
    <w:p w14:paraId="19075579" w14:textId="77777777" w:rsidR="00437FCB" w:rsidRDefault="00437FCB" w:rsidP="00437FCB">
      <w:r>
        <w:t>C</w:t>
      </w:r>
    </w:p>
    <w:p w14:paraId="4966BD7A" w14:textId="77777777" w:rsidR="00437FCB" w:rsidRDefault="00437FCB" w:rsidP="00437FCB">
      <w:r>
        <w:t>Cabo Verde — 23 July 2008</w:t>
      </w:r>
    </w:p>
    <w:p w14:paraId="057FC5D8" w14:textId="77777777" w:rsidR="00437FCB" w:rsidRDefault="00437FCB" w:rsidP="00437FCB">
      <w:r>
        <w:t>Cambodia — 13 October 2004</w:t>
      </w:r>
    </w:p>
    <w:p w14:paraId="11D59EC0" w14:textId="77777777" w:rsidR="00437FCB" w:rsidRDefault="00437FCB" w:rsidP="00437FCB">
      <w:r>
        <w:t>Cameroon — 13 December 1995</w:t>
      </w:r>
    </w:p>
    <w:p w14:paraId="4B37F6D4" w14:textId="77777777" w:rsidR="00437FCB" w:rsidRDefault="00437FCB" w:rsidP="00437FCB">
      <w:r>
        <w:t>Canada — 1 January 1995</w:t>
      </w:r>
    </w:p>
    <w:p w14:paraId="3D04FD01" w14:textId="77777777" w:rsidR="00437FCB" w:rsidRDefault="00437FCB" w:rsidP="00437FCB">
      <w:r>
        <w:t>Central African Republic — 31 May 1995</w:t>
      </w:r>
    </w:p>
    <w:p w14:paraId="036AEEFA" w14:textId="77777777" w:rsidR="00437FCB" w:rsidRDefault="00437FCB" w:rsidP="00437FCB">
      <w:r>
        <w:t>Chad — 19 October 1996</w:t>
      </w:r>
    </w:p>
    <w:p w14:paraId="385E979B" w14:textId="77777777" w:rsidR="00437FCB" w:rsidRDefault="00437FCB" w:rsidP="00437FCB">
      <w:r>
        <w:t>Chile — 1 January 1995</w:t>
      </w:r>
    </w:p>
    <w:p w14:paraId="1FEAE449" w14:textId="77777777" w:rsidR="00437FCB" w:rsidRDefault="00437FCB" w:rsidP="00437FCB">
      <w:r>
        <w:t>China — 11 December 2001</w:t>
      </w:r>
    </w:p>
    <w:p w14:paraId="1144893B" w14:textId="77777777" w:rsidR="00437FCB" w:rsidRDefault="00437FCB" w:rsidP="00437FCB">
      <w:r>
        <w:t>Colombia — 30 April 1995</w:t>
      </w:r>
    </w:p>
    <w:p w14:paraId="0D516591" w14:textId="77777777" w:rsidR="00437FCB" w:rsidRDefault="00437FCB" w:rsidP="00437FCB">
      <w:r>
        <w:t>Congo — 27 March 1997</w:t>
      </w:r>
    </w:p>
    <w:p w14:paraId="06B229F2" w14:textId="77777777" w:rsidR="00437FCB" w:rsidRDefault="00437FCB" w:rsidP="00437FCB">
      <w:r>
        <w:t>Costa Rica — 1 January 1995</w:t>
      </w:r>
    </w:p>
    <w:p w14:paraId="7BFFDA37" w14:textId="77777777" w:rsidR="00437FCB" w:rsidRDefault="00437FCB" w:rsidP="00437FCB">
      <w:r>
        <w:t>Côte d’Ivoire — 1 January 1995</w:t>
      </w:r>
    </w:p>
    <w:p w14:paraId="21635DC1" w14:textId="77777777" w:rsidR="00437FCB" w:rsidRDefault="00437FCB" w:rsidP="00437FCB">
      <w:r w:rsidRPr="00972178">
        <w:t>Croatia</w:t>
      </w:r>
      <w:r>
        <w:t xml:space="preserve"> — 30 November 2000</w:t>
      </w:r>
    </w:p>
    <w:p w14:paraId="7C106CA2" w14:textId="77777777" w:rsidR="00437FCB" w:rsidRDefault="00437FCB" w:rsidP="00437FCB">
      <w:r>
        <w:t>Cuba — 20 April 1995</w:t>
      </w:r>
    </w:p>
    <w:p w14:paraId="1D24738C" w14:textId="77777777" w:rsidR="00437FCB" w:rsidRDefault="00437FCB" w:rsidP="00437FCB">
      <w:r>
        <w:t>Cyprus — 30 July 1995</w:t>
      </w:r>
    </w:p>
    <w:p w14:paraId="1A717C88" w14:textId="77777777" w:rsidR="00437FCB" w:rsidRDefault="00437FCB" w:rsidP="00437FCB">
      <w:r>
        <w:t>Czech Republic — 1 January 1995</w:t>
      </w:r>
    </w:p>
    <w:p w14:paraId="0EC32981" w14:textId="77777777" w:rsidR="00437FCB" w:rsidRDefault="00437FCB" w:rsidP="00437FCB">
      <w:r>
        <w:t>D</w:t>
      </w:r>
    </w:p>
    <w:p w14:paraId="701BE0E6" w14:textId="77777777" w:rsidR="00437FCB" w:rsidRDefault="00437FCB" w:rsidP="00437FCB">
      <w:r>
        <w:t>Democratic Republic of the Congo — 1 January 1997</w:t>
      </w:r>
    </w:p>
    <w:p w14:paraId="788FC9BE" w14:textId="77777777" w:rsidR="00437FCB" w:rsidRDefault="00437FCB" w:rsidP="00437FCB">
      <w:r>
        <w:t>Denmark — 1 January 1995</w:t>
      </w:r>
    </w:p>
    <w:p w14:paraId="3F3B7755" w14:textId="77777777" w:rsidR="00437FCB" w:rsidRDefault="00437FCB" w:rsidP="00437FCB">
      <w:r>
        <w:t>Djibouti — 31 May 1995</w:t>
      </w:r>
    </w:p>
    <w:p w14:paraId="675DD4B7" w14:textId="77777777" w:rsidR="00437FCB" w:rsidRDefault="00437FCB" w:rsidP="00437FCB">
      <w:r>
        <w:t>Dominica — 1 January 1995</w:t>
      </w:r>
    </w:p>
    <w:p w14:paraId="15B64C58" w14:textId="77777777" w:rsidR="00437FCB" w:rsidRDefault="00437FCB" w:rsidP="00437FCB">
      <w:r>
        <w:t>Dominican Republic — 9 March 1995</w:t>
      </w:r>
    </w:p>
    <w:p w14:paraId="0D9B99F9" w14:textId="77777777" w:rsidR="00437FCB" w:rsidRDefault="00437FCB" w:rsidP="00437FCB">
      <w:r>
        <w:t>E</w:t>
      </w:r>
    </w:p>
    <w:p w14:paraId="256E9C4E" w14:textId="77777777" w:rsidR="00437FCB" w:rsidRDefault="00437FCB" w:rsidP="00437FCB">
      <w:r>
        <w:t>Ecuador — 21 January 1996</w:t>
      </w:r>
    </w:p>
    <w:p w14:paraId="1F6F34AE" w14:textId="77777777" w:rsidR="00437FCB" w:rsidRDefault="00437FCB" w:rsidP="00437FCB">
      <w:r>
        <w:t>Egypt — 30 June 1995</w:t>
      </w:r>
    </w:p>
    <w:p w14:paraId="0844B09C" w14:textId="77777777" w:rsidR="00437FCB" w:rsidRDefault="00437FCB" w:rsidP="00437FCB">
      <w:r>
        <w:t>El Salvador — 7 May 1995</w:t>
      </w:r>
    </w:p>
    <w:p w14:paraId="4E380964" w14:textId="77777777" w:rsidR="00437FCB" w:rsidRDefault="00437FCB" w:rsidP="00437FCB">
      <w:r>
        <w:t>Estonia — 13 November 1999</w:t>
      </w:r>
    </w:p>
    <w:p w14:paraId="56CD2E6C" w14:textId="77777777" w:rsidR="00437FCB" w:rsidRDefault="00437FCB" w:rsidP="00437FCB">
      <w:r>
        <w:t>Eswatini — 1 January 1995</w:t>
      </w:r>
    </w:p>
    <w:p w14:paraId="187AD10F" w14:textId="77777777" w:rsidR="00437FCB" w:rsidRDefault="00437FCB" w:rsidP="00437FCB">
      <w:r>
        <w:t>European Union (formerly EC) — 1 January 1995</w:t>
      </w:r>
    </w:p>
    <w:p w14:paraId="3AB2EE89" w14:textId="77777777" w:rsidR="00437FCB" w:rsidRDefault="00437FCB" w:rsidP="00437FCB">
      <w:r>
        <w:t>F</w:t>
      </w:r>
    </w:p>
    <w:p w14:paraId="7D75DF8C" w14:textId="77777777" w:rsidR="00437FCB" w:rsidRDefault="00437FCB" w:rsidP="00437FCB">
      <w:r>
        <w:t>Fiji — 14 January 1996</w:t>
      </w:r>
    </w:p>
    <w:p w14:paraId="2E0DFFA3" w14:textId="77777777" w:rsidR="00437FCB" w:rsidRDefault="00437FCB" w:rsidP="00437FCB">
      <w:r>
        <w:t>Finland — 1 January 1995</w:t>
      </w:r>
    </w:p>
    <w:p w14:paraId="6A14DAC4" w14:textId="77777777" w:rsidR="00437FCB" w:rsidRDefault="00437FCB" w:rsidP="00437FCB">
      <w:r>
        <w:t>France — 1 January 1995</w:t>
      </w:r>
    </w:p>
    <w:p w14:paraId="3D198724" w14:textId="77777777" w:rsidR="00437FCB" w:rsidRDefault="00437FCB" w:rsidP="00437FCB">
      <w:r>
        <w:t>G</w:t>
      </w:r>
    </w:p>
    <w:p w14:paraId="1762462C" w14:textId="77777777" w:rsidR="00437FCB" w:rsidRDefault="00437FCB" w:rsidP="00437FCB">
      <w:r>
        <w:t>Gabon — 1 January 1995</w:t>
      </w:r>
    </w:p>
    <w:p w14:paraId="302AD483" w14:textId="77777777" w:rsidR="00437FCB" w:rsidRDefault="00437FCB" w:rsidP="00437FCB">
      <w:r>
        <w:t>Gambia — 23 October 1996</w:t>
      </w:r>
    </w:p>
    <w:p w14:paraId="762766D9" w14:textId="77777777" w:rsidR="00437FCB" w:rsidRDefault="00437FCB" w:rsidP="00437FCB">
      <w:r>
        <w:t>Georgia — 14 June 2000</w:t>
      </w:r>
    </w:p>
    <w:p w14:paraId="60A19B0D" w14:textId="77777777" w:rsidR="00437FCB" w:rsidRDefault="00437FCB" w:rsidP="00437FCB">
      <w:r>
        <w:t>Germany — 1 January 1995</w:t>
      </w:r>
    </w:p>
    <w:p w14:paraId="32C62441" w14:textId="77777777" w:rsidR="00437FCB" w:rsidRDefault="00437FCB" w:rsidP="00437FCB">
      <w:r>
        <w:t>Ghana — 1 January 1995</w:t>
      </w:r>
    </w:p>
    <w:p w14:paraId="7669A5FB" w14:textId="77777777" w:rsidR="00437FCB" w:rsidRDefault="00437FCB" w:rsidP="00437FCB">
      <w:r>
        <w:t>Greece — 1 January 1995</w:t>
      </w:r>
    </w:p>
    <w:p w14:paraId="4E117C41" w14:textId="77777777" w:rsidR="00437FCB" w:rsidRDefault="00437FCB" w:rsidP="00437FCB">
      <w:r>
        <w:t>Grenada — 22 February 1996</w:t>
      </w:r>
    </w:p>
    <w:p w14:paraId="0FD89D03" w14:textId="77777777" w:rsidR="00437FCB" w:rsidRDefault="00437FCB" w:rsidP="00437FCB">
      <w:r>
        <w:t>Guatemala — 21 July 1995</w:t>
      </w:r>
    </w:p>
    <w:p w14:paraId="040C35F0" w14:textId="77777777" w:rsidR="00437FCB" w:rsidRDefault="00437FCB" w:rsidP="00437FCB">
      <w:r>
        <w:t>Guinea — 25 October 1995</w:t>
      </w:r>
    </w:p>
    <w:p w14:paraId="637DF45A" w14:textId="77777777" w:rsidR="00437FCB" w:rsidRDefault="00437FCB" w:rsidP="00437FCB">
      <w:r>
        <w:t>Guinea-Bissau — 31 May 1995</w:t>
      </w:r>
    </w:p>
    <w:p w14:paraId="72141B6D" w14:textId="77777777" w:rsidR="00437FCB" w:rsidRDefault="00437FCB" w:rsidP="00437FCB">
      <w:r>
        <w:t>Guyana — 1 January 1995</w:t>
      </w:r>
    </w:p>
    <w:p w14:paraId="086D12AC" w14:textId="77777777" w:rsidR="00437FCB" w:rsidRDefault="00437FCB" w:rsidP="00437FCB">
      <w:r>
        <w:t>H</w:t>
      </w:r>
    </w:p>
    <w:p w14:paraId="5B71FD84" w14:textId="77777777" w:rsidR="00437FCB" w:rsidRDefault="00437FCB" w:rsidP="00437FCB">
      <w:r>
        <w:t>Haiti — 30 January 1996</w:t>
      </w:r>
    </w:p>
    <w:p w14:paraId="3F179129" w14:textId="77777777" w:rsidR="00437FCB" w:rsidRDefault="00437FCB" w:rsidP="00437FCB">
      <w:r>
        <w:t>Honduras — 1 January 1995</w:t>
      </w:r>
    </w:p>
    <w:p w14:paraId="0628B46E" w14:textId="77777777" w:rsidR="00437FCB" w:rsidRDefault="00437FCB" w:rsidP="00437FCB">
      <w:r>
        <w:t>Hong Kong, China — 1 January 1995</w:t>
      </w:r>
    </w:p>
    <w:p w14:paraId="629E8DF7" w14:textId="77777777" w:rsidR="00437FCB" w:rsidRDefault="00437FCB" w:rsidP="00437FCB">
      <w:r>
        <w:t>Hungary — 1 January 1995</w:t>
      </w:r>
    </w:p>
    <w:p w14:paraId="77B92ACC" w14:textId="77777777" w:rsidR="00437FCB" w:rsidRDefault="00437FCB" w:rsidP="00437FCB">
      <w:r>
        <w:t>I</w:t>
      </w:r>
    </w:p>
    <w:p w14:paraId="15ABCDCC" w14:textId="77777777" w:rsidR="00437FCB" w:rsidRDefault="00437FCB" w:rsidP="00437FCB">
      <w:r>
        <w:t>Iceland — 1 January 1995</w:t>
      </w:r>
    </w:p>
    <w:p w14:paraId="7B02BDFB" w14:textId="77777777" w:rsidR="00437FCB" w:rsidRDefault="00437FCB" w:rsidP="00437FCB">
      <w:r>
        <w:t>India — 1 January 1995</w:t>
      </w:r>
    </w:p>
    <w:p w14:paraId="333F5333" w14:textId="77777777" w:rsidR="00437FCB" w:rsidRDefault="00437FCB" w:rsidP="00437FCB">
      <w:r>
        <w:t>Indonesia — 1 January 1995</w:t>
      </w:r>
    </w:p>
    <w:p w14:paraId="1F679FAD" w14:textId="77777777" w:rsidR="00437FCB" w:rsidRDefault="00437FCB" w:rsidP="00437FCB">
      <w:r>
        <w:t>Ireland — 1 January 1995</w:t>
      </w:r>
    </w:p>
    <w:p w14:paraId="656562A6" w14:textId="77777777" w:rsidR="00437FCB" w:rsidRDefault="00437FCB" w:rsidP="00437FCB">
      <w:r>
        <w:t>Israel — 21 April 1995</w:t>
      </w:r>
    </w:p>
    <w:p w14:paraId="7D8659FC" w14:textId="77777777" w:rsidR="00437FCB" w:rsidRDefault="00437FCB" w:rsidP="00437FCB">
      <w:r>
        <w:t>Italy — 1 January 1995</w:t>
      </w:r>
    </w:p>
    <w:p w14:paraId="26371707" w14:textId="77777777" w:rsidR="00437FCB" w:rsidRDefault="00437FCB" w:rsidP="00437FCB">
      <w:r>
        <w:t>J</w:t>
      </w:r>
    </w:p>
    <w:p w14:paraId="2A7B3266" w14:textId="77777777" w:rsidR="00437FCB" w:rsidRDefault="00437FCB" w:rsidP="00437FCB">
      <w:r>
        <w:t>Jamaica — 9 March 1995</w:t>
      </w:r>
    </w:p>
    <w:p w14:paraId="53493823" w14:textId="77777777" w:rsidR="00437FCB" w:rsidRDefault="00437FCB" w:rsidP="00437FCB">
      <w:r>
        <w:t>Japan — 1 January 1995</w:t>
      </w:r>
    </w:p>
    <w:p w14:paraId="3AFB82B0" w14:textId="77777777" w:rsidR="00437FCB" w:rsidRDefault="00437FCB" w:rsidP="00437FCB">
      <w:r>
        <w:t>Jordan — 11 April 2000</w:t>
      </w:r>
    </w:p>
    <w:p w14:paraId="5DD169F6" w14:textId="77777777" w:rsidR="00437FCB" w:rsidRDefault="00437FCB" w:rsidP="00437FCB">
      <w:r>
        <w:t>K</w:t>
      </w:r>
    </w:p>
    <w:p w14:paraId="45DADBE8" w14:textId="77777777" w:rsidR="00437FCB" w:rsidRDefault="00437FCB" w:rsidP="00437FCB">
      <w:r>
        <w:t>Kazakhstan — 30 November 2015</w:t>
      </w:r>
    </w:p>
    <w:p w14:paraId="78332F71" w14:textId="77777777" w:rsidR="00437FCB" w:rsidRDefault="00437FCB" w:rsidP="00437FCB">
      <w:r>
        <w:t>Kenya — 1 January 1995</w:t>
      </w:r>
    </w:p>
    <w:p w14:paraId="5EAFEBEC" w14:textId="77777777" w:rsidR="00437FCB" w:rsidRDefault="00437FCB" w:rsidP="00437FCB">
      <w:r>
        <w:t>Korea, Republic of — 1 January 1995</w:t>
      </w:r>
    </w:p>
    <w:p w14:paraId="1DFAAFE7" w14:textId="77777777" w:rsidR="00437FCB" w:rsidRDefault="00437FCB" w:rsidP="00437FCB">
      <w:r>
        <w:t>Kuwait, the State of — 1 January 1995</w:t>
      </w:r>
    </w:p>
    <w:p w14:paraId="353AEB5D" w14:textId="77777777" w:rsidR="00437FCB" w:rsidRDefault="00437FCB" w:rsidP="00437FCB">
      <w:r>
        <w:t>Kyrgyz Republic — 20 December 1998</w:t>
      </w:r>
    </w:p>
    <w:p w14:paraId="30641C56" w14:textId="77777777" w:rsidR="00437FCB" w:rsidRDefault="00437FCB" w:rsidP="00437FCB">
      <w:r>
        <w:t>L</w:t>
      </w:r>
    </w:p>
    <w:p w14:paraId="0B9FE903" w14:textId="77777777" w:rsidR="00437FCB" w:rsidRDefault="00437FCB" w:rsidP="00437FCB">
      <w:r>
        <w:t>Lao People’s Democratic Republic — 2 February 2013</w:t>
      </w:r>
    </w:p>
    <w:p w14:paraId="10BABC6F" w14:textId="77777777" w:rsidR="00437FCB" w:rsidRDefault="00437FCB" w:rsidP="00437FCB">
      <w:r>
        <w:t>Latvia — 10 February 1999</w:t>
      </w:r>
    </w:p>
    <w:p w14:paraId="66DBA578" w14:textId="77777777" w:rsidR="00437FCB" w:rsidRDefault="00437FCB" w:rsidP="00437FCB">
      <w:r>
        <w:t>Lesotho — 31 May 1995</w:t>
      </w:r>
    </w:p>
    <w:p w14:paraId="1367E0D0" w14:textId="77777777" w:rsidR="00437FCB" w:rsidRDefault="00437FCB" w:rsidP="00437FCB">
      <w:r>
        <w:t>Liberia — 14 July 2016</w:t>
      </w:r>
    </w:p>
    <w:p w14:paraId="1328347A" w14:textId="77777777" w:rsidR="00437FCB" w:rsidRDefault="00437FCB" w:rsidP="00437FCB">
      <w:r>
        <w:t>Liechtenstein — 1 September 1995</w:t>
      </w:r>
    </w:p>
    <w:p w14:paraId="0871E68B" w14:textId="77777777" w:rsidR="00437FCB" w:rsidRDefault="00437FCB" w:rsidP="00437FCB">
      <w:r>
        <w:t>Lithuania — 31 May 2001</w:t>
      </w:r>
    </w:p>
    <w:p w14:paraId="14A61B25" w14:textId="77777777" w:rsidR="00437FCB" w:rsidRDefault="00437FCB" w:rsidP="00437FCB">
      <w:r>
        <w:t>Luxembourg — 1 January 1995</w:t>
      </w:r>
    </w:p>
    <w:p w14:paraId="436C1A35" w14:textId="77777777" w:rsidR="00437FCB" w:rsidRDefault="00437FCB" w:rsidP="00437FCB">
      <w:r>
        <w:t>M</w:t>
      </w:r>
    </w:p>
    <w:p w14:paraId="25362CD6" w14:textId="77777777" w:rsidR="00437FCB" w:rsidRDefault="00437FCB" w:rsidP="00437FCB">
      <w:r>
        <w:t>Macao, China — 1 January 1995</w:t>
      </w:r>
    </w:p>
    <w:p w14:paraId="2A62CF75" w14:textId="77777777" w:rsidR="00437FCB" w:rsidRDefault="00437FCB" w:rsidP="00437FCB">
      <w:r>
        <w:t>Madagascar — 17 November 1995</w:t>
      </w:r>
    </w:p>
    <w:p w14:paraId="2BBD7A72" w14:textId="77777777" w:rsidR="00437FCB" w:rsidRDefault="00437FCB" w:rsidP="00437FCB">
      <w:r>
        <w:t>Malawi — 31 May 1995</w:t>
      </w:r>
    </w:p>
    <w:p w14:paraId="1F0F3112" w14:textId="77777777" w:rsidR="00437FCB" w:rsidRDefault="00437FCB" w:rsidP="00437FCB">
      <w:r>
        <w:t>Malaysia — 1 January 1995</w:t>
      </w:r>
    </w:p>
    <w:p w14:paraId="24DA4839" w14:textId="77777777" w:rsidR="00437FCB" w:rsidRDefault="00437FCB" w:rsidP="00437FCB">
      <w:r>
        <w:t>Maldives — 31 May 1995</w:t>
      </w:r>
    </w:p>
    <w:p w14:paraId="65116D86" w14:textId="77777777" w:rsidR="00437FCB" w:rsidRDefault="00437FCB" w:rsidP="00437FCB">
      <w:r>
        <w:t>Mali — 31 May 1995</w:t>
      </w:r>
    </w:p>
    <w:p w14:paraId="68A39E12" w14:textId="77777777" w:rsidR="00437FCB" w:rsidRDefault="00437FCB" w:rsidP="00437FCB">
      <w:r>
        <w:t>Malta — 1 January 1995</w:t>
      </w:r>
    </w:p>
    <w:p w14:paraId="67F4040F" w14:textId="77777777" w:rsidR="00437FCB" w:rsidRDefault="00437FCB" w:rsidP="00437FCB">
      <w:r>
        <w:t>Mauritania — 31 May 1995</w:t>
      </w:r>
    </w:p>
    <w:p w14:paraId="174CA664" w14:textId="77777777" w:rsidR="00437FCB" w:rsidRDefault="00437FCB" w:rsidP="00437FCB">
      <w:r>
        <w:t>Mauritius — 1 January 1995</w:t>
      </w:r>
    </w:p>
    <w:p w14:paraId="7298163A" w14:textId="77777777" w:rsidR="00437FCB" w:rsidRDefault="00437FCB" w:rsidP="00437FCB">
      <w:r>
        <w:t>Mexico — 1 January 1995</w:t>
      </w:r>
    </w:p>
    <w:p w14:paraId="4F99AF59" w14:textId="77777777" w:rsidR="00437FCB" w:rsidRDefault="00437FCB" w:rsidP="00437FCB">
      <w:r w:rsidRPr="00972178">
        <w:t>Moldova, Republic of</w:t>
      </w:r>
      <w:r>
        <w:t xml:space="preserve"> — 26 July 2001</w:t>
      </w:r>
    </w:p>
    <w:p w14:paraId="55E8C1F9" w14:textId="77777777" w:rsidR="00437FCB" w:rsidRDefault="00437FCB" w:rsidP="00437FCB">
      <w:r>
        <w:t>Mongolia — 29 January 1997</w:t>
      </w:r>
    </w:p>
    <w:p w14:paraId="5D6642B9" w14:textId="77777777" w:rsidR="00437FCB" w:rsidRDefault="00437FCB" w:rsidP="00437FCB">
      <w:r>
        <w:t>Montenegro — 29 April 2012</w:t>
      </w:r>
    </w:p>
    <w:p w14:paraId="371AA82C" w14:textId="77777777" w:rsidR="00437FCB" w:rsidRDefault="00437FCB" w:rsidP="00437FCB">
      <w:r>
        <w:t>Morocco — 1 January 1995</w:t>
      </w:r>
    </w:p>
    <w:p w14:paraId="14B26838" w14:textId="77777777" w:rsidR="00437FCB" w:rsidRDefault="00437FCB" w:rsidP="00437FCB">
      <w:r>
        <w:t>Mozambique — 26 August 1995</w:t>
      </w:r>
    </w:p>
    <w:p w14:paraId="1B54E3B8" w14:textId="77777777" w:rsidR="00437FCB" w:rsidRDefault="00437FCB" w:rsidP="00437FCB">
      <w:r>
        <w:t>Myanmar — 1 January 1995</w:t>
      </w:r>
    </w:p>
    <w:p w14:paraId="22B0C63D" w14:textId="77777777" w:rsidR="00437FCB" w:rsidRDefault="00437FCB" w:rsidP="00437FCB">
      <w:r>
        <w:t>N</w:t>
      </w:r>
    </w:p>
    <w:p w14:paraId="72B1D511" w14:textId="77777777" w:rsidR="00437FCB" w:rsidRDefault="00437FCB" w:rsidP="00437FCB">
      <w:r>
        <w:t>Namibia — 1 January 1995</w:t>
      </w:r>
    </w:p>
    <w:p w14:paraId="2B47F53F" w14:textId="77777777" w:rsidR="00437FCB" w:rsidRDefault="00437FCB" w:rsidP="00437FCB">
      <w:r>
        <w:t>Nepal — 23 April 2004</w:t>
      </w:r>
    </w:p>
    <w:p w14:paraId="02984656" w14:textId="77777777" w:rsidR="00437FCB" w:rsidRDefault="00437FCB" w:rsidP="00437FCB">
      <w:r>
        <w:t>Netherlands — 1 January 1995</w:t>
      </w:r>
    </w:p>
    <w:p w14:paraId="26CEF98E" w14:textId="77777777" w:rsidR="00437FCB" w:rsidRDefault="00437FCB" w:rsidP="00437FCB">
      <w:r>
        <w:t>New Zealand — 1 January 1995</w:t>
      </w:r>
    </w:p>
    <w:p w14:paraId="6D488BC9" w14:textId="77777777" w:rsidR="00437FCB" w:rsidRDefault="00437FCB" w:rsidP="00437FCB">
      <w:r>
        <w:t>Nicaragua — 3 September 1995</w:t>
      </w:r>
    </w:p>
    <w:p w14:paraId="13278EA4" w14:textId="77777777" w:rsidR="00437FCB" w:rsidRDefault="00437FCB" w:rsidP="00437FCB">
      <w:r>
        <w:t>Niger — 13 December 1996</w:t>
      </w:r>
    </w:p>
    <w:p w14:paraId="6F97DD5A" w14:textId="77777777" w:rsidR="00437FCB" w:rsidRDefault="00437FCB" w:rsidP="00437FCB">
      <w:r>
        <w:t>Nigeria — 1 January 1995</w:t>
      </w:r>
    </w:p>
    <w:p w14:paraId="3013B33E" w14:textId="77777777" w:rsidR="00437FCB" w:rsidRDefault="00437FCB" w:rsidP="00437FCB">
      <w:r>
        <w:t>North Macedonia — 4 April 2003</w:t>
      </w:r>
    </w:p>
    <w:p w14:paraId="7ED01A93" w14:textId="77777777" w:rsidR="00437FCB" w:rsidRDefault="00437FCB" w:rsidP="00437FCB">
      <w:r>
        <w:t>Norway — 1 January 1995</w:t>
      </w:r>
    </w:p>
    <w:p w14:paraId="10987D6E" w14:textId="77777777" w:rsidR="00437FCB" w:rsidRDefault="00437FCB" w:rsidP="00437FCB">
      <w:r>
        <w:t>O</w:t>
      </w:r>
    </w:p>
    <w:p w14:paraId="45109A89" w14:textId="77777777" w:rsidR="00437FCB" w:rsidRDefault="00437FCB" w:rsidP="00437FCB">
      <w:r>
        <w:t>Oman — 9 November 2000</w:t>
      </w:r>
    </w:p>
    <w:p w14:paraId="29054EBD" w14:textId="77777777" w:rsidR="00437FCB" w:rsidRDefault="00437FCB" w:rsidP="00437FCB">
      <w:r>
        <w:t>P</w:t>
      </w:r>
    </w:p>
    <w:p w14:paraId="4BAA81C0" w14:textId="77777777" w:rsidR="00437FCB" w:rsidRDefault="00437FCB" w:rsidP="00437FCB">
      <w:r>
        <w:t>Pakistan — 1 January 1995</w:t>
      </w:r>
    </w:p>
    <w:p w14:paraId="67407B77" w14:textId="77777777" w:rsidR="00437FCB" w:rsidRDefault="00437FCB" w:rsidP="00437FCB">
      <w:r>
        <w:t>Panama — 6 September 1997</w:t>
      </w:r>
    </w:p>
    <w:p w14:paraId="2FCD6078" w14:textId="77777777" w:rsidR="00437FCB" w:rsidRDefault="00437FCB" w:rsidP="00437FCB">
      <w:r>
        <w:t>Papua New Guinea — 9 June 1996</w:t>
      </w:r>
    </w:p>
    <w:p w14:paraId="74FAA612" w14:textId="77777777" w:rsidR="00437FCB" w:rsidRDefault="00437FCB" w:rsidP="00437FCB">
      <w:r>
        <w:t>Paraguay — 1 January 1995</w:t>
      </w:r>
    </w:p>
    <w:p w14:paraId="4EC1EF82" w14:textId="77777777" w:rsidR="00437FCB" w:rsidRDefault="00437FCB" w:rsidP="00437FCB">
      <w:r>
        <w:t>Peru — 1 January 1995</w:t>
      </w:r>
    </w:p>
    <w:p w14:paraId="010E2885" w14:textId="77777777" w:rsidR="00437FCB" w:rsidRDefault="00437FCB" w:rsidP="00437FCB">
      <w:r>
        <w:t>Philippines — 1 January 1995</w:t>
      </w:r>
    </w:p>
    <w:p w14:paraId="17352513" w14:textId="77777777" w:rsidR="00437FCB" w:rsidRDefault="00437FCB" w:rsidP="00437FCB">
      <w:r>
        <w:t>Poland — 1 July 1995</w:t>
      </w:r>
    </w:p>
    <w:p w14:paraId="6CDC0A90" w14:textId="77777777" w:rsidR="00437FCB" w:rsidRDefault="00437FCB" w:rsidP="00437FCB">
      <w:r>
        <w:t>Portugal — 1 January 1995</w:t>
      </w:r>
    </w:p>
    <w:p w14:paraId="508E38A6" w14:textId="77777777" w:rsidR="00437FCB" w:rsidRDefault="00437FCB" w:rsidP="00437FCB">
      <w:r>
        <w:t>Q</w:t>
      </w:r>
    </w:p>
    <w:p w14:paraId="7B2023F9" w14:textId="77777777" w:rsidR="00437FCB" w:rsidRDefault="00437FCB" w:rsidP="00437FCB">
      <w:r>
        <w:t>Qatar — 13 January 1996</w:t>
      </w:r>
    </w:p>
    <w:p w14:paraId="1B110856" w14:textId="77777777" w:rsidR="00437FCB" w:rsidRDefault="00437FCB" w:rsidP="00437FCB">
      <w:r>
        <w:t>R</w:t>
      </w:r>
    </w:p>
    <w:p w14:paraId="77798EE6" w14:textId="77777777" w:rsidR="00437FCB" w:rsidRDefault="00437FCB" w:rsidP="00437FCB">
      <w:r>
        <w:t>Romania — 1 January 1995</w:t>
      </w:r>
    </w:p>
    <w:p w14:paraId="0D6C0E96" w14:textId="77777777" w:rsidR="00437FCB" w:rsidRDefault="00437FCB" w:rsidP="00437FCB">
      <w:r>
        <w:t>Russian Federation — 22 August 2012</w:t>
      </w:r>
    </w:p>
    <w:p w14:paraId="05783BE1" w14:textId="77777777" w:rsidR="00437FCB" w:rsidRDefault="00437FCB" w:rsidP="00437FCB">
      <w:r>
        <w:t>Rwanda — 22 May 1996</w:t>
      </w:r>
    </w:p>
    <w:p w14:paraId="709DE0BB" w14:textId="77777777" w:rsidR="00437FCB" w:rsidRDefault="00437FCB" w:rsidP="00437FCB">
      <w:r>
        <w:t>S</w:t>
      </w:r>
    </w:p>
    <w:p w14:paraId="73C35666" w14:textId="77777777" w:rsidR="00437FCB" w:rsidRDefault="00437FCB" w:rsidP="00437FCB">
      <w:r>
        <w:t>Saint Kitts and Nevis — 21 February 1996</w:t>
      </w:r>
    </w:p>
    <w:p w14:paraId="27D6799F" w14:textId="77777777" w:rsidR="00437FCB" w:rsidRDefault="00437FCB" w:rsidP="00437FCB">
      <w:r>
        <w:t>Saint Lucia — 1 January 1995</w:t>
      </w:r>
    </w:p>
    <w:p w14:paraId="6A049842" w14:textId="77777777" w:rsidR="00437FCB" w:rsidRDefault="00437FCB" w:rsidP="00437FCB">
      <w:r>
        <w:t>Saint Vincent and the Grenadines — 1 January 1995</w:t>
      </w:r>
    </w:p>
    <w:p w14:paraId="4D521177" w14:textId="77777777" w:rsidR="00437FCB" w:rsidRDefault="00437FCB" w:rsidP="00437FCB">
      <w:r>
        <w:t>Samoa — 10 May 2012</w:t>
      </w:r>
    </w:p>
    <w:p w14:paraId="6074D4E0" w14:textId="77777777" w:rsidR="00437FCB" w:rsidRDefault="00437FCB" w:rsidP="00437FCB">
      <w:r>
        <w:t>Saudi Arabia, Kingdom of — 11 December 2005</w:t>
      </w:r>
    </w:p>
    <w:p w14:paraId="7D177C9F" w14:textId="77777777" w:rsidR="00437FCB" w:rsidRDefault="00437FCB" w:rsidP="00437FCB">
      <w:r>
        <w:t>Senegal — 1 January 1995</w:t>
      </w:r>
    </w:p>
    <w:p w14:paraId="0914EB82" w14:textId="77777777" w:rsidR="00437FCB" w:rsidRDefault="00437FCB" w:rsidP="00437FCB">
      <w:r>
        <w:t>Seychelles — 26 April 2015</w:t>
      </w:r>
    </w:p>
    <w:p w14:paraId="029B8491" w14:textId="77777777" w:rsidR="00437FCB" w:rsidRDefault="00437FCB" w:rsidP="00437FCB">
      <w:r>
        <w:t>Sierra Leone — 23 July 1995</w:t>
      </w:r>
    </w:p>
    <w:p w14:paraId="233953D8" w14:textId="77777777" w:rsidR="00437FCB" w:rsidRDefault="00437FCB" w:rsidP="00437FCB">
      <w:r>
        <w:t>Singapore — 1 January 1995</w:t>
      </w:r>
    </w:p>
    <w:p w14:paraId="69523C8B" w14:textId="77777777" w:rsidR="00437FCB" w:rsidRDefault="00437FCB" w:rsidP="00437FCB">
      <w:r>
        <w:t>Slovak Republic — 1 January 1995</w:t>
      </w:r>
    </w:p>
    <w:p w14:paraId="12E97E62" w14:textId="77777777" w:rsidR="00437FCB" w:rsidRDefault="00437FCB" w:rsidP="00437FCB">
      <w:r>
        <w:t>Slovenia — 30 July 1995</w:t>
      </w:r>
    </w:p>
    <w:p w14:paraId="22A23FEF" w14:textId="77777777" w:rsidR="00437FCB" w:rsidRDefault="00437FCB" w:rsidP="00437FCB">
      <w:r>
        <w:t>Solomon Islands — 26 July 1996</w:t>
      </w:r>
    </w:p>
    <w:p w14:paraId="457B6E7E" w14:textId="77777777" w:rsidR="00437FCB" w:rsidRDefault="00437FCB" w:rsidP="00437FCB">
      <w:r>
        <w:t>South Africa — 1 January 1995</w:t>
      </w:r>
    </w:p>
    <w:p w14:paraId="2B4ABA3B" w14:textId="77777777" w:rsidR="00437FCB" w:rsidRDefault="00437FCB" w:rsidP="00437FCB">
      <w:r>
        <w:t>Spain — 1 January 1995</w:t>
      </w:r>
    </w:p>
    <w:p w14:paraId="6CD736D5" w14:textId="77777777" w:rsidR="00437FCB" w:rsidRDefault="00437FCB" w:rsidP="00437FCB">
      <w:r>
        <w:t>Sri Lanka — 1 January 1995</w:t>
      </w:r>
    </w:p>
    <w:p w14:paraId="175F7B93" w14:textId="77777777" w:rsidR="00437FCB" w:rsidRDefault="00437FCB" w:rsidP="00437FCB">
      <w:r>
        <w:t>Suriname — 1 January 1995</w:t>
      </w:r>
    </w:p>
    <w:p w14:paraId="451462FC" w14:textId="77777777" w:rsidR="00437FCB" w:rsidRDefault="00437FCB" w:rsidP="00437FCB">
      <w:r>
        <w:t>Sweden — 1 January 1995</w:t>
      </w:r>
    </w:p>
    <w:p w14:paraId="3A263A4F" w14:textId="77777777" w:rsidR="00437FCB" w:rsidRDefault="00437FCB" w:rsidP="00437FCB">
      <w:r>
        <w:t>Switzerland — 1 July 1995</w:t>
      </w:r>
    </w:p>
    <w:p w14:paraId="6797BD97" w14:textId="77777777" w:rsidR="00437FCB" w:rsidRDefault="00437FCB" w:rsidP="00437FCB">
      <w:r>
        <w:t>T</w:t>
      </w:r>
    </w:p>
    <w:p w14:paraId="43514257" w14:textId="77777777" w:rsidR="00437FCB" w:rsidRDefault="00437FCB" w:rsidP="00437FCB">
      <w:r>
        <w:t>Chinese Taipei — 1 January 2002</w:t>
      </w:r>
    </w:p>
    <w:p w14:paraId="1F6AE072" w14:textId="77777777" w:rsidR="00437FCB" w:rsidRDefault="00437FCB" w:rsidP="00437FCB">
      <w:r>
        <w:t>Tajikistan — 2 March 2013</w:t>
      </w:r>
    </w:p>
    <w:p w14:paraId="62312AE9" w14:textId="77777777" w:rsidR="00437FCB" w:rsidRDefault="00437FCB" w:rsidP="00437FCB">
      <w:r>
        <w:t>Tanzania — 1 January 1995</w:t>
      </w:r>
    </w:p>
    <w:p w14:paraId="13482103" w14:textId="77777777" w:rsidR="00437FCB" w:rsidRDefault="00437FCB" w:rsidP="00437FCB">
      <w:r>
        <w:t>Thailand — 1 January 1995</w:t>
      </w:r>
    </w:p>
    <w:p w14:paraId="512726F0" w14:textId="77777777" w:rsidR="00437FCB" w:rsidRDefault="00437FCB" w:rsidP="00437FCB">
      <w:r>
        <w:t>Togo — 31 May 1995</w:t>
      </w:r>
    </w:p>
    <w:p w14:paraId="660D9D87" w14:textId="77777777" w:rsidR="00437FCB" w:rsidRDefault="00437FCB" w:rsidP="00437FCB">
      <w:r>
        <w:t>Tonga — 27 July 2007</w:t>
      </w:r>
    </w:p>
    <w:p w14:paraId="336123CD" w14:textId="77777777" w:rsidR="00437FCB" w:rsidRDefault="00437FCB" w:rsidP="00437FCB">
      <w:r>
        <w:t>Trinidad and Tobago — 1 March 1995</w:t>
      </w:r>
    </w:p>
    <w:p w14:paraId="30A74E8F" w14:textId="77777777" w:rsidR="00437FCB" w:rsidRDefault="00437FCB" w:rsidP="00437FCB">
      <w:r>
        <w:t>Tunisia — 29 March 1995</w:t>
      </w:r>
    </w:p>
    <w:p w14:paraId="1D7D8AAF" w14:textId="77777777" w:rsidR="00437FCB" w:rsidRDefault="00437FCB" w:rsidP="00437FCB">
      <w:r>
        <w:t>Turkey — 26 March 1995</w:t>
      </w:r>
    </w:p>
    <w:p w14:paraId="743E2108" w14:textId="77777777" w:rsidR="00437FCB" w:rsidRDefault="00437FCB" w:rsidP="00437FCB">
      <w:r>
        <w:t>U</w:t>
      </w:r>
    </w:p>
    <w:p w14:paraId="0E86185C" w14:textId="77777777" w:rsidR="00437FCB" w:rsidRDefault="00437FCB" w:rsidP="00437FCB">
      <w:r>
        <w:t>Uganda — 1 January 1995</w:t>
      </w:r>
    </w:p>
    <w:p w14:paraId="49613CFD" w14:textId="77777777" w:rsidR="00437FCB" w:rsidRDefault="00437FCB" w:rsidP="00437FCB">
      <w:r>
        <w:t>Ukraine — 16 May 2008</w:t>
      </w:r>
    </w:p>
    <w:p w14:paraId="326D9F43" w14:textId="77777777" w:rsidR="00437FCB" w:rsidRDefault="00437FCB" w:rsidP="00437FCB">
      <w:r>
        <w:t>United Arab Emirates — 10 April 1996</w:t>
      </w:r>
    </w:p>
    <w:p w14:paraId="32838FA7" w14:textId="77777777" w:rsidR="00437FCB" w:rsidRDefault="00437FCB" w:rsidP="00437FCB">
      <w:r>
        <w:t>United Kingdom — 1 January 1995</w:t>
      </w:r>
    </w:p>
    <w:p w14:paraId="7C2AC9FD" w14:textId="77777777" w:rsidR="00437FCB" w:rsidRDefault="00437FCB" w:rsidP="00437FCB">
      <w:r>
        <w:t>United States — 1 January 1995</w:t>
      </w:r>
    </w:p>
    <w:p w14:paraId="1093E453" w14:textId="77777777" w:rsidR="00437FCB" w:rsidRDefault="00437FCB" w:rsidP="00437FCB">
      <w:r>
        <w:t>Uruguay — 1 January 1995</w:t>
      </w:r>
    </w:p>
    <w:p w14:paraId="14AB0FE8" w14:textId="77777777" w:rsidR="00437FCB" w:rsidRDefault="00437FCB" w:rsidP="00437FCB">
      <w:r>
        <w:t>V</w:t>
      </w:r>
    </w:p>
    <w:p w14:paraId="018E0343" w14:textId="77777777" w:rsidR="00437FCB" w:rsidRDefault="00437FCB" w:rsidP="00437FCB">
      <w:r>
        <w:t>Vanuatu — 24 August 2012</w:t>
      </w:r>
    </w:p>
    <w:p w14:paraId="401FDBDC" w14:textId="77777777" w:rsidR="00437FCB" w:rsidRDefault="00437FCB" w:rsidP="00437FCB">
      <w:r>
        <w:t>Venezuela, Bolivarian Republic of — 1 January 1995</w:t>
      </w:r>
    </w:p>
    <w:p w14:paraId="21425B72" w14:textId="77777777" w:rsidR="00437FCB" w:rsidRDefault="00437FCB" w:rsidP="00437FCB">
      <w:r>
        <w:t>Viet Nam — 11 January 2007</w:t>
      </w:r>
    </w:p>
    <w:p w14:paraId="09BADF29" w14:textId="77777777" w:rsidR="00437FCB" w:rsidRDefault="00437FCB" w:rsidP="00437FCB">
      <w:r>
        <w:t>Y</w:t>
      </w:r>
    </w:p>
    <w:p w14:paraId="610FEAF4" w14:textId="77777777" w:rsidR="00437FCB" w:rsidRDefault="00437FCB" w:rsidP="00437FCB">
      <w:r>
        <w:t>Yemen — 26 June 2014</w:t>
      </w:r>
    </w:p>
    <w:p w14:paraId="3AB58249" w14:textId="77777777" w:rsidR="00437FCB" w:rsidRDefault="00437FCB" w:rsidP="00437FCB">
      <w:r>
        <w:t>Z</w:t>
      </w:r>
    </w:p>
    <w:p w14:paraId="6053F6B8" w14:textId="77777777" w:rsidR="00437FCB" w:rsidRDefault="00437FCB" w:rsidP="00437FCB">
      <w:r>
        <w:t>Zambia — 1 January 1995</w:t>
      </w:r>
    </w:p>
    <w:p w14:paraId="102CE6A2" w14:textId="77777777" w:rsidR="00437FCB" w:rsidRDefault="00437FCB" w:rsidP="00437FCB">
      <w:r>
        <w:t>Zimbabwe — 5 March 1995</w:t>
      </w:r>
    </w:p>
    <w:p w14:paraId="25989D02" w14:textId="77777777" w:rsidR="00437FCB" w:rsidRDefault="00437FCB" w:rsidP="00437FCB">
      <w:r>
        <w:t xml:space="preserve">Observer governments </w:t>
      </w:r>
    </w:p>
    <w:p w14:paraId="6ACC2C7E" w14:textId="77777777" w:rsidR="00437FCB" w:rsidRDefault="00437FCB" w:rsidP="00437FCB">
      <w:r>
        <w:t>Algeria</w:t>
      </w:r>
    </w:p>
    <w:p w14:paraId="35D3C4A7" w14:textId="77777777" w:rsidR="00437FCB" w:rsidRDefault="00437FCB" w:rsidP="00437FCB">
      <w:r>
        <w:t>Andorra</w:t>
      </w:r>
    </w:p>
    <w:p w14:paraId="182BFD48" w14:textId="77777777" w:rsidR="00437FCB" w:rsidRDefault="00437FCB" w:rsidP="00437FCB">
      <w:r>
        <w:t>Azerbaijan</w:t>
      </w:r>
    </w:p>
    <w:p w14:paraId="6AA078FD" w14:textId="77777777" w:rsidR="00437FCB" w:rsidRDefault="00437FCB" w:rsidP="00437FCB">
      <w:r>
        <w:t>Bahamas</w:t>
      </w:r>
    </w:p>
    <w:p w14:paraId="294E66D7" w14:textId="77777777" w:rsidR="00437FCB" w:rsidRDefault="00437FCB" w:rsidP="00437FCB">
      <w:r>
        <w:t>Belarus</w:t>
      </w:r>
    </w:p>
    <w:p w14:paraId="3FCC1348" w14:textId="77777777" w:rsidR="00437FCB" w:rsidRDefault="00437FCB" w:rsidP="00437FCB">
      <w:r>
        <w:t>Bhutan</w:t>
      </w:r>
    </w:p>
    <w:p w14:paraId="130C8E72" w14:textId="77777777" w:rsidR="00437FCB" w:rsidRDefault="00437FCB" w:rsidP="00437FCB">
      <w:r>
        <w:t>Bosnia and Herzegovina</w:t>
      </w:r>
    </w:p>
    <w:p w14:paraId="63C1645C" w14:textId="77777777" w:rsidR="00437FCB" w:rsidRDefault="00437FCB" w:rsidP="00437FCB">
      <w:r>
        <w:t>Comoros</w:t>
      </w:r>
    </w:p>
    <w:p w14:paraId="0D33F910" w14:textId="77777777" w:rsidR="00437FCB" w:rsidRDefault="00437FCB" w:rsidP="00437FCB">
      <w:r>
        <w:t>Curaçao</w:t>
      </w:r>
    </w:p>
    <w:p w14:paraId="1DE693E9" w14:textId="77777777" w:rsidR="00437FCB" w:rsidRDefault="00437FCB" w:rsidP="00437FCB">
      <w:r>
        <w:t>Equatorial Guinea</w:t>
      </w:r>
    </w:p>
    <w:p w14:paraId="31C514DB" w14:textId="77777777" w:rsidR="00437FCB" w:rsidRDefault="00437FCB" w:rsidP="00437FCB">
      <w:r>
        <w:t>Ethiopia</w:t>
      </w:r>
    </w:p>
    <w:p w14:paraId="70BDECC6" w14:textId="77777777" w:rsidR="00437FCB" w:rsidRDefault="00437FCB" w:rsidP="00437FCB">
      <w:r>
        <w:t>Holy See</w:t>
      </w:r>
    </w:p>
    <w:p w14:paraId="41315241" w14:textId="77777777" w:rsidR="00437FCB" w:rsidRDefault="00437FCB" w:rsidP="00437FCB">
      <w:r>
        <w:t>Iran</w:t>
      </w:r>
    </w:p>
    <w:p w14:paraId="1C2D57DD" w14:textId="77777777" w:rsidR="00437FCB" w:rsidRDefault="00437FCB" w:rsidP="00437FCB">
      <w:r>
        <w:t>Iraq</w:t>
      </w:r>
    </w:p>
    <w:p w14:paraId="1290815F" w14:textId="77777777" w:rsidR="00437FCB" w:rsidRDefault="00437FCB" w:rsidP="00437FCB">
      <w:r>
        <w:t>Lebanese Republic</w:t>
      </w:r>
    </w:p>
    <w:p w14:paraId="4CBFC2F2" w14:textId="77777777" w:rsidR="00437FCB" w:rsidRDefault="00437FCB" w:rsidP="00437FCB">
      <w:r>
        <w:t>Libya</w:t>
      </w:r>
    </w:p>
    <w:p w14:paraId="73A6A8E9" w14:textId="77777777" w:rsidR="00437FCB" w:rsidRDefault="00437FCB" w:rsidP="00437FCB">
      <w:r>
        <w:t>Sao Tomé and Principe</w:t>
      </w:r>
    </w:p>
    <w:p w14:paraId="5BAADB2B" w14:textId="77777777" w:rsidR="00437FCB" w:rsidRDefault="00437FCB" w:rsidP="00437FCB">
      <w:r>
        <w:t>Serbia</w:t>
      </w:r>
    </w:p>
    <w:p w14:paraId="44A6E972" w14:textId="77777777" w:rsidR="00437FCB" w:rsidRDefault="00437FCB" w:rsidP="00437FCB">
      <w:r>
        <w:t>Somalia</w:t>
      </w:r>
    </w:p>
    <w:p w14:paraId="525698AC" w14:textId="77777777" w:rsidR="00437FCB" w:rsidRDefault="00437FCB" w:rsidP="00437FCB">
      <w:r>
        <w:t>South Sudan</w:t>
      </w:r>
    </w:p>
    <w:p w14:paraId="5F2BEBA7" w14:textId="77777777" w:rsidR="00437FCB" w:rsidRDefault="00437FCB" w:rsidP="00437FCB">
      <w:r>
        <w:t>Sudan</w:t>
      </w:r>
    </w:p>
    <w:p w14:paraId="32FC5876" w14:textId="77777777" w:rsidR="00437FCB" w:rsidRDefault="00437FCB" w:rsidP="00437FCB">
      <w:r>
        <w:t>Syrian Arab Republic</w:t>
      </w:r>
    </w:p>
    <w:p w14:paraId="15DA64D6" w14:textId="77777777" w:rsidR="00437FCB" w:rsidRDefault="00437FCB" w:rsidP="00437FCB">
      <w:r>
        <w:t>Timor-Leste</w:t>
      </w:r>
    </w:p>
    <w:p w14:paraId="765B2188" w14:textId="77777777" w:rsidR="00437FCB" w:rsidRDefault="00437FCB" w:rsidP="00437FCB">
      <w:r>
        <w:t>Turkmenistan</w:t>
      </w:r>
    </w:p>
    <w:p w14:paraId="21225CAA" w14:textId="77777777" w:rsidR="00437FCB" w:rsidRDefault="00437FCB" w:rsidP="00437FCB">
      <w:r>
        <w:t>Uzbekistan</w:t>
      </w:r>
    </w:p>
    <w:p w14:paraId="3E499BC8" w14:textId="77777777" w:rsidR="00437FCB" w:rsidRDefault="00437FCB" w:rsidP="00437FCB">
      <w:pPr>
        <w:pStyle w:val="Heading4"/>
      </w:pPr>
      <w:r>
        <w:t>IP protections cover patents, industrial design, trademarks, geographical indications, and copyright/related rights.</w:t>
      </w:r>
    </w:p>
    <w:p w14:paraId="28EA2013" w14:textId="77777777" w:rsidR="00437FCB" w:rsidRPr="00197931" w:rsidRDefault="00437FCB" w:rsidP="00437FCB">
      <w:r w:rsidRPr="00A13033">
        <w:rPr>
          <w:rStyle w:val="Style13ptBold"/>
        </w:rPr>
        <w:t>WIPO 20</w:t>
      </w:r>
      <w:r>
        <w:t xml:space="preserve"> [World Intellectual Property Organization, an agency of the UN; “What is Intellectual Property?”]</w:t>
      </w:r>
      <w:r w:rsidRPr="00A13033">
        <w:t xml:space="preserve"> </w:t>
      </w:r>
      <w:r>
        <w:t>[DS]</w:t>
      </w:r>
    </w:p>
    <w:p w14:paraId="38DD3944" w14:textId="77777777" w:rsidR="00437FCB" w:rsidRPr="00C503F1" w:rsidRDefault="00437FCB" w:rsidP="00437FCB">
      <w:r w:rsidRPr="00C503F1">
        <w:t xml:space="preserve">1 IP covers a vast range of </w:t>
      </w:r>
      <w:proofErr w:type="gramStart"/>
      <w:r w:rsidRPr="00C503F1">
        <w:t>activities, and</w:t>
      </w:r>
      <w:proofErr w:type="gramEnd"/>
      <w:r w:rsidRPr="00C503F1">
        <w:t xml:space="preserve"> plays an important role in both cultural and economic life. This importance is recognized by various laws which protect intellectual property rights. IP law is complicated: there are different laws relating to different types of IP, and different national laws in different countries and regions of the world as well as international law. This booklet introduces the main types of IP and explains how the law protects them. It also introduces the work of the World Intellectual Property Organization (WIPO), the United Nations agency dedicated to making IP work for innovation and creativity. </w:t>
      </w:r>
      <w:r w:rsidRPr="00A13033">
        <w:rPr>
          <w:rStyle w:val="StyleUnderline"/>
        </w:rPr>
        <w:t>Intellectual property (</w:t>
      </w:r>
      <w:r w:rsidRPr="00A13033">
        <w:rPr>
          <w:rStyle w:val="StyleUnderline"/>
          <w:highlight w:val="yellow"/>
        </w:rPr>
        <w:t>IP</w:t>
      </w:r>
      <w:r w:rsidRPr="00A13033">
        <w:rPr>
          <w:rStyle w:val="StyleUnderline"/>
        </w:rPr>
        <w:t xml:space="preserve">) </w:t>
      </w:r>
      <w:r w:rsidRPr="00A13033">
        <w:rPr>
          <w:rStyle w:val="StyleUnderline"/>
          <w:highlight w:val="yellow"/>
        </w:rPr>
        <w:t>refers to creations of the mind – everything from works of art to inventions, computer programs to trademarks and other commercial signs</w:t>
      </w:r>
      <w:r w:rsidRPr="00A13033">
        <w:rPr>
          <w:rStyle w:val="StyleUnderline"/>
        </w:rPr>
        <w:t>.</w:t>
      </w:r>
      <w:r w:rsidRPr="00C503F1">
        <w:t xml:space="preserve"> What is IP? What 2 is IP? Why does IP matter? The progress and well-being of humanity depend on our capacity to come up with new ideas and creations. Technological progress requires the development and application of new inventions, while a vibrant culture will constantly seek new ways to express itself. Intellectual property rights are also vital. Inventors, artists, </w:t>
      </w:r>
      <w:proofErr w:type="gramStart"/>
      <w:r w:rsidRPr="00C503F1">
        <w:t>scientists</w:t>
      </w:r>
      <w:proofErr w:type="gramEnd"/>
      <w:r w:rsidRPr="00C503F1">
        <w:t xml:space="preserve"> and businesses put a lot of time, money, energy and thought into developing their innovations and creations. To encourage them to do that, they need the chance to make a fair return on their investment. That means giving them rights to protect their intellectual property. IP rights Essentially, intellectual property rights such as copyright, patents and trademarks can be viewed like any other property right. They allow the creators or owners of IP to benefit from their work or from their investment in a creation by giving them control over how their property is used. IP rights have long been recognized within various legal systems. For example, patents to protect inventions were granted in Venice as far back as the fifteenth century. Modern initiatives to protect IP through international law started with the Paris Convention for the Protection of Industrial Property (1883) and the Berne Convention for the Protection of Literary and Artistic Works (1886). These days, there are more than 25 international treaties on IP administered by WIPO. IP rights are also safeguarded by Article 27 of the Universal Declaration of Human Rights. Creativity and inventiveness are vital. They spur economic growth, create new jobs and industries, and enhance the quality and enjoyment of life. What is IP?3 Striking a balance </w:t>
      </w:r>
      <w:proofErr w:type="gramStart"/>
      <w:r w:rsidRPr="00C503F1">
        <w:t>The</w:t>
      </w:r>
      <w:proofErr w:type="gramEnd"/>
      <w:r w:rsidRPr="00C503F1">
        <w:t xml:space="preserve"> intellectual property system needs to balance the rights and interests of different groups: of creators and consumers; of businesses and their competitors; of high- and low-income countries. An efficient and fair IP system benefits everyone – including ordinary users and consumers. Some examples: •The multibillion-dollar film, recording, </w:t>
      </w:r>
      <w:proofErr w:type="gramStart"/>
      <w:r w:rsidRPr="00C503F1">
        <w:t>publishing</w:t>
      </w:r>
      <w:proofErr w:type="gramEnd"/>
      <w:r w:rsidRPr="00C503F1">
        <w:t xml:space="preserve"> and software industries – which bring pleasure to millions of people worldwide – would not thrive without copyright protection. •The patent system rewards researchers and inventors while also ensuring that they share their knowledge by making patent applications publicly available, which helps stimulate more innovation. •Trademark protection discourages counterfeiting, so businesses can compete on a level playing field and users can be confident they are buying the genuine article. Different types and categories of IP IP is often divided into two main categories: Industrial property includes patents for inventions, industrial designs, </w:t>
      </w:r>
      <w:proofErr w:type="gramStart"/>
      <w:r w:rsidRPr="00C503F1">
        <w:t>trademarks</w:t>
      </w:r>
      <w:proofErr w:type="gramEnd"/>
      <w:r w:rsidRPr="00C503F1">
        <w:t xml:space="preserve"> and geographical indications. Copyright and related rights cover literary, </w:t>
      </w:r>
      <w:proofErr w:type="gramStart"/>
      <w:r w:rsidRPr="00C503F1">
        <w:t>artistic</w:t>
      </w:r>
      <w:proofErr w:type="gramEnd"/>
      <w:r w:rsidRPr="00C503F1">
        <w:t xml:space="preserve"> and scientific works, including performances and broadcasts. Different types and categories of IP IP is often divided into two main categories: Industrial property includes patents for inventions, industrial designs, </w:t>
      </w:r>
      <w:proofErr w:type="gramStart"/>
      <w:r w:rsidRPr="00C503F1">
        <w:t>trademarks</w:t>
      </w:r>
      <w:proofErr w:type="gramEnd"/>
      <w:r w:rsidRPr="00C503F1">
        <w:t xml:space="preserve"> and geographical indications. Copyright and related rights cover literary, </w:t>
      </w:r>
      <w:proofErr w:type="gramStart"/>
      <w:r w:rsidRPr="00C503F1">
        <w:t>artistic</w:t>
      </w:r>
      <w:proofErr w:type="gramEnd"/>
      <w:r w:rsidRPr="00C503F1">
        <w:t xml:space="preserve"> and scientific works, including performances and broadcasts. Patents 4 </w:t>
      </w:r>
      <w:r w:rsidRPr="00A13033">
        <w:rPr>
          <w:rStyle w:val="StyleUnderline"/>
        </w:rPr>
        <w:t>Patents were one of the first types of intellectual property to be recognized in modern legal systems. Today, patented inventions pervade every aspect of life, from electric lighting (patents held by Edison and Swan) to the iPhone (patents held by Apple).</w:t>
      </w:r>
      <w:r w:rsidRPr="00C503F1">
        <w:t xml:space="preserve"> Patents By patenting an invention, the patent owner gets exclusive rights over it, meaning that he or she can stop anyone from using, </w:t>
      </w:r>
      <w:proofErr w:type="gramStart"/>
      <w:r w:rsidRPr="00C503F1">
        <w:t>making</w:t>
      </w:r>
      <w:proofErr w:type="gramEnd"/>
      <w:r w:rsidRPr="00C503F1">
        <w:t xml:space="preserve"> or selling the invention without permission. The patent lasts for a limited </w:t>
      </w:r>
      <w:proofErr w:type="gramStart"/>
      <w:r w:rsidRPr="00C503F1">
        <w:t>period of time</w:t>
      </w:r>
      <w:proofErr w:type="gramEnd"/>
      <w:r w:rsidRPr="00C503F1">
        <w:t xml:space="preserve">, generally 20 years. In return, the patent owner </w:t>
      </w:r>
      <w:proofErr w:type="gramStart"/>
      <w:r w:rsidRPr="00C503F1">
        <w:t>has to</w:t>
      </w:r>
      <w:proofErr w:type="gramEnd"/>
      <w:r w:rsidRPr="00C503F1">
        <w:t xml:space="preserve"> disclose full details of the invention in the published patent documents. Once the period of protection has come to an end, the invention becomes off patent, meaning anyone is free to make, sell or use it. In this way, the patent system aims to benefit everyone: • Firms and inventors can maximize profits from their inventions during the patent protection period. •</w:t>
      </w:r>
      <w:proofErr w:type="gramStart"/>
      <w:r w:rsidRPr="00C503F1">
        <w:t>This rewards</w:t>
      </w:r>
      <w:proofErr w:type="gramEnd"/>
      <w:r w:rsidRPr="00C503F1">
        <w:t xml:space="preserve"> them for their effort and so encourages more innovation, which in turn benefits consumers and the general public. • Disclosure of the invention adds to the body of public knowledge, enabling and inspiring further research and invention. Patents </w:t>
      </w:r>
      <w:r w:rsidRPr="00A13033">
        <w:rPr>
          <w:rStyle w:val="StyleUnderline"/>
          <w:highlight w:val="yellow"/>
        </w:rPr>
        <w:t>What can be patented? An invention can be defined as a product or process that offers a new way of doing something, or a new technical solution to a problem</w:t>
      </w:r>
      <w:r w:rsidRPr="00A13033">
        <w:rPr>
          <w:rStyle w:val="StyleUnderline"/>
        </w:rPr>
        <w:t xml:space="preserve">. To qualify for patent protection, an invention must be of some practical use and must offer something new which is not part of the existing body of knowledge in the relevant technical field (what lawyers call the prior art). But these requirements of utility and novelty are not enough; the invention must also involve an inventive step – something non-obvious that could not just have been deduced by someone with average knowledge of the technical field. Furthermore, the invention must not fall under non-patentable subject matter. Patent laws in many countries, for example, exclude scientific theories, mathematical methods, plant or animal varieties, discoveries of natural substances, commercial </w:t>
      </w:r>
      <w:proofErr w:type="gramStart"/>
      <w:r w:rsidRPr="00A13033">
        <w:rPr>
          <w:rStyle w:val="StyleUnderline"/>
        </w:rPr>
        <w:t>methods</w:t>
      </w:r>
      <w:proofErr w:type="gramEnd"/>
      <w:r w:rsidRPr="00A13033">
        <w:rPr>
          <w:rStyle w:val="StyleUnderline"/>
        </w:rPr>
        <w:t xml:space="preserve"> and </w:t>
      </w:r>
      <w:r w:rsidRPr="00A13033">
        <w:rPr>
          <w:rStyle w:val="StyleUnderline"/>
          <w:highlight w:val="yellow"/>
        </w:rPr>
        <w:t>methods of medical treatment (as opposed to medical products) as not generally patentable</w:t>
      </w:r>
      <w:r w:rsidRPr="00A13033">
        <w:rPr>
          <w:rStyle w:val="StyleUnderline"/>
        </w:rPr>
        <w:t>.</w:t>
      </w:r>
      <w:r w:rsidRPr="00C503F1">
        <w:t xml:space="preserve"> 5 Patents 6 Obtaining a patent Like most IP rights, patents are territorial: protection is granted within a country under its national law. Different countries have somewhat different laws, but generally </w:t>
      </w:r>
      <w:proofErr w:type="gramStart"/>
      <w:r w:rsidRPr="00C503F1">
        <w:t>in order to</w:t>
      </w:r>
      <w:proofErr w:type="gramEnd"/>
      <w:r w:rsidRPr="00C503F1">
        <w:t xml:space="preserve"> gain protection, an inventor or firm will need to file an application with a patent office describing the invention clearly and in sufficient detail to allow someone with an average knowledge of the technical field to use or reproduce it. Such descriptions usually include drawings, plans or diagrams. The application also contains various claims, that is, information to help determine the extent of protection to be granted by the patent. The application will then be examined by the patent office to determine if it qualifies for protection. Patent rights and enforcement Patent owners have the exclusive right to commercially make, sell, distribute, </w:t>
      </w:r>
      <w:proofErr w:type="gramStart"/>
      <w:r w:rsidRPr="00C503F1">
        <w:t>import</w:t>
      </w:r>
      <w:proofErr w:type="gramEnd"/>
      <w:r w:rsidRPr="00C503F1">
        <w:t xml:space="preserve"> and use their patented inventions within the territory covered by the patent during the period of protection. They may choose to make, </w:t>
      </w:r>
      <w:proofErr w:type="gramStart"/>
      <w:r w:rsidRPr="00C503F1">
        <w:t>sell</w:t>
      </w:r>
      <w:proofErr w:type="gramEnd"/>
      <w:r w:rsidRPr="00C503F1">
        <w:t xml:space="preserve"> or use the invention themselves, let someone else make or use it for a fee (known as licensing), or sell the patent outright to someone else who then becomes the patent owner. Or they may decide not to use the patented invention themselves, but to stop their competitors from using it during the patent period. If someone else uses a patented invention without the patent owner’s permission, the patent owner can seek to enforce the rights by suing for patent infringement in the relevant national court. Courts usually have the power to stop infringing behavior and may also award financial compensation to the patent owner for the unauthorized use of the invention. But a patent can also be challenged in court, and if it is judged to be invalid, for example because the court decides it is insufficiently novel, it will be struck down and the owner will lose protection in that territory. Patents 7 National, </w:t>
      </w:r>
      <w:proofErr w:type="gramStart"/>
      <w:r w:rsidRPr="00C503F1">
        <w:t>regional</w:t>
      </w:r>
      <w:proofErr w:type="gramEnd"/>
      <w:r w:rsidRPr="00C503F1">
        <w:t xml:space="preserve"> and international protection Inventors and firms must decide in which territories they want patent protection. Each patent office usually charges fees for filing and processing applications, plus periodic fees for maintaining a patent once it has been granted. The cost of dealing with different national legal systems can be high, as laws and practices can vary </w:t>
      </w:r>
      <w:proofErr w:type="gramStart"/>
      <w:r w:rsidRPr="00C503F1">
        <w:t>widely</w:t>
      </w:r>
      <w:proofErr w:type="gramEnd"/>
      <w:r w:rsidRPr="00C503F1">
        <w:t xml:space="preserve"> and applicants will usually need to pay for representation by an authorized patent agent in each country. Several groups of countries have developed regional patent systems that help reduce these costs, for example the African Regional Intellectual Property Organization (ARIPO). Under most of these systems, an applicant requests protection for an invention in one or more countries in the group, and each country then decides whether to offer patent protection within its borders. WIPO administers the PCT System, an international system that allows applicants to request protection under the Patent Cooperation Treaty in as many signatory states as they wish through a single application. Industrial designs 8 These aesthetic aspects can be hugely important in the modern economy. Nowadays consumers face an enormous choice of products, including many that offer the same basic functionality. </w:t>
      </w:r>
      <w:proofErr w:type="gramStart"/>
      <w:r w:rsidRPr="00C503F1">
        <w:t>So</w:t>
      </w:r>
      <w:proofErr w:type="gramEnd"/>
      <w:r w:rsidRPr="00C503F1">
        <w:t xml:space="preserve"> they will tend to choose the one with the design they find most attractive within their price range. Industrial designs are applied to a wide variety of industrial products and handmade goods: cars, telephones, computers, packaging and containers, technical and medical instruments, watches, jewelry, electrical appliances, textile designs, and many other types of goods. </w:t>
      </w:r>
      <w:r w:rsidRPr="00955479">
        <w:rPr>
          <w:rStyle w:val="StyleUnderline"/>
        </w:rPr>
        <w:t>Industrial design rights cover those elements of a product that are aesthetic or ornamental – the way it looks and feels</w:t>
      </w:r>
      <w:r w:rsidRPr="00C503F1">
        <w:t xml:space="preserve">. Industrial design designs9 What designs can be protected? </w:t>
      </w:r>
      <w:r w:rsidRPr="00955479">
        <w:rPr>
          <w:rStyle w:val="StyleUnderline"/>
          <w:highlight w:val="yellow"/>
        </w:rPr>
        <w:t xml:space="preserve">Industrial design law only protects those aspects of a product that are ornamental; its technical features may be protected by </w:t>
      </w:r>
      <w:proofErr w:type="gramStart"/>
      <w:r w:rsidRPr="00955479">
        <w:rPr>
          <w:rStyle w:val="StyleUnderline"/>
          <w:highlight w:val="yellow"/>
        </w:rPr>
        <w:t>patent, if</w:t>
      </w:r>
      <w:proofErr w:type="gramEnd"/>
      <w:r w:rsidRPr="00955479">
        <w:rPr>
          <w:rStyle w:val="StyleUnderline"/>
          <w:highlight w:val="yellow"/>
        </w:rPr>
        <w:t xml:space="preserve"> they meet the requirements for patent protection</w:t>
      </w:r>
      <w:r w:rsidRPr="00C503F1">
        <w:t xml:space="preserve">. A design may consist of three-dimensional features, such as the </w:t>
      </w:r>
      <w:r w:rsidRPr="00955479">
        <w:rPr>
          <w:rStyle w:val="StyleUnderline"/>
          <w:highlight w:val="yellow"/>
        </w:rPr>
        <w:t>shape or surface of an article</w:t>
      </w:r>
      <w:r w:rsidRPr="00C503F1">
        <w:t xml:space="preserve">, or twodimensional features such as </w:t>
      </w:r>
      <w:r w:rsidRPr="00955479">
        <w:rPr>
          <w:rStyle w:val="StyleUnderline"/>
          <w:highlight w:val="yellow"/>
        </w:rPr>
        <w:t xml:space="preserve">patterns, </w:t>
      </w:r>
      <w:proofErr w:type="gramStart"/>
      <w:r w:rsidRPr="00955479">
        <w:rPr>
          <w:rStyle w:val="StyleUnderline"/>
          <w:highlight w:val="yellow"/>
        </w:rPr>
        <w:t>lines</w:t>
      </w:r>
      <w:proofErr w:type="gramEnd"/>
      <w:r w:rsidRPr="00955479">
        <w:rPr>
          <w:rStyle w:val="StyleUnderline"/>
          <w:highlight w:val="yellow"/>
        </w:rPr>
        <w:t xml:space="preserve"> or color</w:t>
      </w:r>
      <w:r w:rsidRPr="00C503F1">
        <w:t xml:space="preserve">. To qualify for protection as an industrial design under most national laws, the design must be new and show a degree of originality or individuality, meaning that it is not identical or very similar to any previous design. Moreover, it must be capable of being produced industrially, so unique artworks are not covered. designs Industrial 10 Industrial design rights Industrial design rights entitle the right holder to control the commercial production, </w:t>
      </w:r>
      <w:proofErr w:type="gramStart"/>
      <w:r w:rsidRPr="00C503F1">
        <w:t>importation</w:t>
      </w:r>
      <w:proofErr w:type="gramEnd"/>
      <w:r w:rsidRPr="00C503F1">
        <w:t xml:space="preserve"> and sale of products with the protected design. As with most other forms of IP, owners can exploit design rights themselves, or license or sell them to others, and can sue in the relevant national court to prevent infringem™ent of their rights. This means that owners have a fair chance to recoup their investment in design, encouraging such investment. Industrial design rights last for a limited period. This varies among countries, but the maximum period of protection in a country will be at least ten years. In many countries, owners need to renew their registration every few years if they want to keep the design protected for the maximum possible period. Different national design laws Industrial designs are protected in different ways in different countries. In most cases, a firm or designer will need to register their design in order to protect it, but some countries also give limited protection to unregistered designs, and in some </w:t>
      </w:r>
      <w:proofErr w:type="gramStart"/>
      <w:r w:rsidRPr="00C503F1">
        <w:t>countries</w:t>
      </w:r>
      <w:proofErr w:type="gramEnd"/>
      <w:r w:rsidRPr="00C503F1">
        <w:t xml:space="preserve"> protection is by means of “design patents”. In certain countries, some industrial designs may be regarded as artistic works covered by copyright. This can be advantageous to the right holder because the term of protection for copyright is much longer than for a registered design. In some countries it may also be possible to protect designs using national laws against unfair competition. designs Industrial 11 Obtaining protection Industrial design rights are territorial, so designers or firms may need to deal with many different national systems if they want protection in many countries. However, regional systems exist for some groups of countries. WIPO administers the Hague System. Under the Hague Agreement Concerning the International Registration of Industrial Designs, applicants can file a single international application covering up to 100 designs in as many signatory states as they choose. Trademarks 12 Trademarks Trademarks have been around for many years. In ancient times, artisans would sign or mark their work to prove they had made it. Gradually, laws evolved to protect such marks. These days, trademarks are essential to business. They take many forms and identify a huge array of goods and services. Enterprises spend enormous amounts of time and money developing their brands and trademarks. Legal protection allows the owner of a mark to control who uses it. This means that enterprises can develop and promote their goods and services without having their reputation undermined by counterfeiters, and consumers can rely on trademarks being genuine. </w:t>
      </w:r>
      <w:r w:rsidRPr="00955479">
        <w:rPr>
          <w:rStyle w:val="StyleUnderline"/>
          <w:highlight w:val="yellow"/>
        </w:rPr>
        <w:t>A trademark is a sign capable of distinguishing the goods or services of one enterprise from those of other enterprises</w:t>
      </w:r>
      <w:r w:rsidRPr="00C503F1">
        <w:t xml:space="preserve">. Trademarks 13 Different types of trademark </w:t>
      </w:r>
      <w:r w:rsidRPr="00955479">
        <w:rPr>
          <w:rStyle w:val="StyleUnderline"/>
        </w:rPr>
        <w:t>All sorts of signs may be used as trademarks – words, letters, numbers, symbols, colors, pictures, three-dimensional signs such as shapes and packaging, holograms, sounds, even tastes and smells. To be eligible for registration, the basic principle is that a trademark must be distinctive, so it cannot just be a generic description of the product or service. Nor can it be identical (or very similar) to a trademark already registered or used for that type of product or service.</w:t>
      </w:r>
      <w:r w:rsidRPr="00C503F1">
        <w:t xml:space="preserve"> Trademarks are not just used to identify the goods and services of a particular enterprise. </w:t>
      </w:r>
      <w:r w:rsidRPr="00955479">
        <w:rPr>
          <w:rStyle w:val="StyleUnderline"/>
        </w:rPr>
        <w:t>There are also collective marks, each owned by an association and used by its members. For example, professional associations of accountants, engineers and architects often use this kind of mark. And there are certification marks which show that a product or service complies with certain standards, such as Ecolabels for products with reduced environmental impacts</w:t>
      </w:r>
      <w:r w:rsidRPr="00C503F1">
        <w:t xml:space="preserve">. Trademarks 14 Protecting trademarks </w:t>
      </w:r>
      <w:proofErr w:type="gramStart"/>
      <w:r w:rsidRPr="00C503F1">
        <w:t>The</w:t>
      </w:r>
      <w:proofErr w:type="gramEnd"/>
      <w:r w:rsidRPr="00C503F1">
        <w:t xml:space="preserve"> best way of protecting a trademark is to register it. Owners of a registered mark have the exclusive right to control who uses it: they can use it to identify their own goods or services, or license or sell it for someone else to use. To register a mark in a territory, the applicant needs to submit a reproduction of it to the trademark office plus a full list of the goods or services to which it would apply. As well as being sufficiently distinctive and not conflicting with any existing mark, the mark must not be misleading or deceptive or violate public order or morality. Once a trademark has been granted, the owner can sue in the relevant national court if it is infringed by someone else. Equally, a trademark owner could face a legal challenge from a third party arguing that it is too </w:t>
      </w:r>
      <w:proofErr w:type="gramStart"/>
      <w:r w:rsidRPr="00C503F1">
        <w:t>similar to</w:t>
      </w:r>
      <w:proofErr w:type="gramEnd"/>
      <w:r w:rsidRPr="00C503F1">
        <w:t xml:space="preserve"> their own mark. A trademark will only be granted for a limited period – in most countries, ten years – but the mark can be renewed as many times as the owner wishes on payment of additional fees, provided it is still being used, so in practice a trademark can be protected indefinitely. Trademarks15 National, </w:t>
      </w:r>
      <w:proofErr w:type="gramStart"/>
      <w:r w:rsidRPr="00C503F1">
        <w:t>regional</w:t>
      </w:r>
      <w:proofErr w:type="gramEnd"/>
      <w:r w:rsidRPr="00C503F1">
        <w:t xml:space="preserve"> and international protection Like most IP law, trademark protection is territorial. However, </w:t>
      </w:r>
      <w:proofErr w:type="gramStart"/>
      <w:r w:rsidRPr="00C503F1">
        <w:t>regional</w:t>
      </w:r>
      <w:proofErr w:type="gramEnd"/>
      <w:r w:rsidRPr="00C503F1">
        <w:t xml:space="preserve"> and international systems have developed to make it easier to obtain trademark protection in many countries. WIPO offers international registration under the Madrid System. By filing a single application, users can obtain trademark protection in as many of the countries that have joined the System as they wish. There are also online tools that allow users to search trademark registers and help them manage renewal of their marks in different territories. Geo graphical 16 Geographical indications </w:t>
      </w:r>
      <w:r w:rsidRPr="00955479">
        <w:rPr>
          <w:rStyle w:val="StyleUnderline"/>
          <w:highlight w:val="yellow"/>
        </w:rPr>
        <w:t>A geographical indication is a sign used on products that have a specific geographical origin and possess qualities or a reputation that are due to that origin</w:t>
      </w:r>
      <w:r w:rsidRPr="00C503F1">
        <w:t xml:space="preserve">. </w:t>
      </w:r>
      <w:r w:rsidRPr="00955479">
        <w:rPr>
          <w:rStyle w:val="StyleUnderline"/>
        </w:rPr>
        <w:t>There are lots of examples of geographical indications – often food and drink, such as Roquefort cheese from France, Darjeeling tea from India and Tequila liquor from Mexico.</w:t>
      </w:r>
      <w:r w:rsidRPr="00C503F1">
        <w:t xml:space="preserve"> Consumers buying products with geographical indications want to know that the goods do indeed come from the place in question and conform to relevant standards, so there need to be some controls on the use of geographical indications to protect their valuable reputation. There are different laws protecting geographical indications and different systems of recognition in different countries, so international law is developing ways to strengthen protection across national boundaries. Geo graphical indica tions 17 </w:t>
      </w:r>
      <w:r w:rsidRPr="00955479">
        <w:rPr>
          <w:rStyle w:val="StyleUnderline"/>
        </w:rPr>
        <w:t xml:space="preserve">Different types of geographical indication </w:t>
      </w:r>
      <w:proofErr w:type="gramStart"/>
      <w:r w:rsidRPr="00955479">
        <w:rPr>
          <w:rStyle w:val="StyleUnderline"/>
        </w:rPr>
        <w:t>In</w:t>
      </w:r>
      <w:proofErr w:type="gramEnd"/>
      <w:r w:rsidRPr="00955479">
        <w:rPr>
          <w:rStyle w:val="StyleUnderline"/>
        </w:rPr>
        <w:t xml:space="preserve"> order to function as a geographical indication, a sign must identify a product as originating in a given place, and the qualities, characteristics or reputation of the product should be essentially due to that place of origin. This is often the case for agricultural </w:t>
      </w:r>
      <w:proofErr w:type="gramStart"/>
      <w:r w:rsidRPr="00955479">
        <w:rPr>
          <w:rStyle w:val="StyleUnderline"/>
        </w:rPr>
        <w:t>products, because</w:t>
      </w:r>
      <w:proofErr w:type="gramEnd"/>
      <w:r w:rsidRPr="00955479">
        <w:rPr>
          <w:rStyle w:val="StyleUnderline"/>
        </w:rPr>
        <w:t xml:space="preserve"> they are influenced by their local climate and environment, but geographical indications may also be used for industrial products where a region has a strong manufacturing tradition and reputation, for instance Swiss watches. Appellations of origin are a type of geographical indication. In some jurisdictions, appellations of origin are protected more strongly than other geographical indications. </w:t>
      </w:r>
      <w:r w:rsidRPr="00C503F1">
        <w:t xml:space="preserve">Geo graphical Protecting geographical indications There are three main ways to protect a geographical indication: • through special on geographical indications laws – so-called sui generis systems; • using collective or certification marks; and • methods focusing on business practices, including administrative product approval schemes. Countries often use more than one of these different approaches, and different approaches may involve differences with respect to important questions, such as the conditions for protection or the scope of protection. However, sui generis systems and collective or certification mark systems are similar in that both set up rights for collective use by those who comply with defined standards. Essentially, such rights allow legitimate producers – those whose products come from the area in question and meet all relevant standards – to use the law to stop a geographical indication being used on goods produced elsewhere, or to a different standard. 18 Geographical indications and trademarks </w:t>
      </w:r>
      <w:proofErr w:type="gramStart"/>
      <w:r w:rsidRPr="00C503F1">
        <w:t>In</w:t>
      </w:r>
      <w:proofErr w:type="gramEnd"/>
      <w:r w:rsidRPr="00C503F1">
        <w:t xml:space="preserve"> some respects, geographical indication rights are similar to trademarks. Right holders can prevent infringing use of the geographical indication, and potentially the right lasts forever – although periodic re-registration of collective or certification marks may be required. However, there are also important differences between these two types of sign. A trademark is used by a company to distinguish its goods and services from those produced by others, and the owner can prevent anyone else from using the mark. Furthermore, a trademark can be sold or licensed. Geo graphical indica tions 19 International protection </w:t>
      </w:r>
      <w:proofErr w:type="gramStart"/>
      <w:r w:rsidRPr="00C503F1">
        <w:t>As</w:t>
      </w:r>
      <w:proofErr w:type="gramEnd"/>
      <w:r w:rsidRPr="00C503F1">
        <w:t xml:space="preserve"> with other types of IP, international law has developed to complement and reinforce the protection offered in different national and regional jurisdictions. International recognition of appellations of origin and “indications of source” </w:t>
      </w:r>
      <w:proofErr w:type="gramStart"/>
      <w:r w:rsidRPr="00C503F1">
        <w:t>dates back to</w:t>
      </w:r>
      <w:proofErr w:type="gramEnd"/>
      <w:r w:rsidRPr="00C503F1">
        <w:t xml:space="preserve"> the Paris Convention of 1883. More recently, the agreement on Trade-Related Aspects of Intellectual Property (TRIPS) included some further provisions to prevent the misuse of GIs. In addition, WIPO administers the international Lisbon System. This used to apply only to appellations of origin, but the Geneva Act of the Lisbon Agreement on Appellations of Origin and Geographical Indications, adopted in 2015, extended the System to make it possible to register other geographical indications internationally too. A geographical indication guarantees to consumers that a product was produced in a certain place and has certain characteristics that are due to that place of production. It may be used by all producers in the relevant place who make products that share certain qualities relating to that place, and it cannot change ownership. Copyright 20 Copyright covers an enormous range of works – not just books, music, paintings, </w:t>
      </w:r>
      <w:proofErr w:type="gramStart"/>
      <w:r w:rsidRPr="00C503F1">
        <w:t>sculpture</w:t>
      </w:r>
      <w:proofErr w:type="gramEnd"/>
      <w:r w:rsidRPr="00C503F1">
        <w:t xml:space="preserve"> and films, but also computer programs, databases, advertisements, maps and technical drawings, among other things. There are also rights related to the copyright of the creators that protect the interests of those closely associated with copyrighted works, including performers, </w:t>
      </w:r>
      <w:proofErr w:type="gramStart"/>
      <w:r w:rsidRPr="00C503F1">
        <w:t>broadcasters</w:t>
      </w:r>
      <w:proofErr w:type="gramEnd"/>
      <w:r w:rsidRPr="00C503F1">
        <w:t xml:space="preserve"> and producers of sound recordings. Copyright is protected by a mixture of national and international laws. These recognize the cultural and social importance of creative endeavor as well as its considerable economic value. The underlying aim of copyright law is to strike the right balance between the interests of content creators, developers and investors and the public interest in being able to access and use creative content. Copyright and related rights </w:t>
      </w:r>
      <w:r w:rsidRPr="00955479">
        <w:rPr>
          <w:rStyle w:val="StyleUnderline"/>
          <w:highlight w:val="yellow"/>
        </w:rPr>
        <w:t xml:space="preserve">Copyright, or authors’ right, is a legal term used to describe the rights that creators have in their literary, </w:t>
      </w:r>
      <w:proofErr w:type="gramStart"/>
      <w:r w:rsidRPr="00955479">
        <w:rPr>
          <w:rStyle w:val="StyleUnderline"/>
          <w:highlight w:val="yellow"/>
        </w:rPr>
        <w:t>artistic</w:t>
      </w:r>
      <w:proofErr w:type="gramEnd"/>
      <w:r w:rsidRPr="00955479">
        <w:rPr>
          <w:rStyle w:val="StyleUnderline"/>
          <w:highlight w:val="yellow"/>
        </w:rPr>
        <w:t xml:space="preserve"> and scientific works. and related rights</w:t>
      </w:r>
      <w:r w:rsidRPr="00C503F1">
        <w:t xml:space="preserve"> 21 What works does copyright cover? </w:t>
      </w:r>
      <w:r w:rsidRPr="00955479">
        <w:rPr>
          <w:rStyle w:val="StyleUnderline"/>
        </w:rPr>
        <w:t>Copyright applies to the creative expression of ideas in many different forms – text, still or moving pictures, sound works, three-dimensional shapes such as sculptures and architecture, reference works and collections of data. National copyright laws rarely provide an exhaustive list of everything that is covered. However, copyright does not generally cover ideas themselves, procedures, methods of operation, or mathematical concepts.</w:t>
      </w:r>
      <w:r w:rsidRPr="00C503F1">
        <w:t xml:space="preserve"> Copyright 22 What rights does copyright provide? Copyright includes both economic and moral rights. Essentially, economic rights involve the right to control the distribution of a work. In other words, a copyright owner can stop anyone from copying or using a work without permission – including, for example, by translating it, reproducing it, performing </w:t>
      </w:r>
      <w:proofErr w:type="gramStart"/>
      <w:r w:rsidRPr="00C503F1">
        <w:t>it</w:t>
      </w:r>
      <w:proofErr w:type="gramEnd"/>
      <w:r w:rsidRPr="00C503F1">
        <w:t xml:space="preserve"> or broadcasting it. Exactly how the owner enforces these rights will depend on the national laws of the country concerned, but countries often provide a mixture of civil and criminal penalties for copyright infringement. Copyright also includes certain moral rights of the creator – including, among others, the right to be acknowledged as the author of a work and to prevent it from being altered in a way that might damage the creator’s reputation. Transferring and trading copyright Generally, economic rights can be transferred and divided. A right owner may agree to let someone use a work under certain conditions (licensing), or they may give or sell the rights to someone who then becomes the new owner (assignment). And if a copyright owner dies, their heirs or successors will inherit their economic rights. It is very common for rights to be transferred. For example: • Book authors, music composers and recording artists often license or assign rights to publishers in exchange for payments known as royalties. • In many countries, creators can license or assign their rights to collective management organizations which will monitor how works are used and collect payments from users on the creator’s behalf. • Copyright owners may choose to give away their work for free, or to let other people use it freely based on certain conditions. For example, they may allow use based on standard Creative Commons licenses. and related rights 23 In many countries, moral rights cannot be traded or transferred, but a creator may sometimes agree to waive or refrain from exercising them. Copyright and the public interest Copyright </w:t>
      </w:r>
      <w:proofErr w:type="gramStart"/>
      <w:r w:rsidRPr="00C503F1">
        <w:t>serves</w:t>
      </w:r>
      <w:proofErr w:type="gramEnd"/>
      <w:r w:rsidRPr="00C503F1">
        <w:t xml:space="preserve"> the public interest by helping to ensure that creators can earn a fair reward for their work, thus encouraging further creative endeavor, and by making sure that works are properly acknowledged and respected. The law also recognizes that in certain circumstances, known as copyright limitations and exceptions, copyright restrictions should not apply. For example, many countries allow for copyrighted books to be adapted without the rights owner’s permission to create versions that are accessible to people with visual impairment or other physical disabilities that make it difficult for them to use ordinary printed copies. There is now support for this exception under international law through the Marrakesh Treaty of 2013, administered by WIPO, which also provides for the crossborder exchange of accessible books. Furthermore, the economic rights within copyright only last for a limited period, the so-called term of copyright. Once this term has expired, a work enters the public domain, meaning it is free for anyone to use. Moral rights are term-limited in some countries and perpetual in others. National and international copyright law There are different national laws on copyright in different territories, as with other forms of intellectual property. However, international law establishes certain minimum standards of protection: • Copyright arises as soon as a work is created. There is no need for a creator to register a work or complete any other formalities </w:t>
      </w:r>
      <w:proofErr w:type="gramStart"/>
      <w:r w:rsidRPr="00C503F1">
        <w:t>in order to</w:t>
      </w:r>
      <w:proofErr w:type="gramEnd"/>
      <w:r w:rsidRPr="00C503F1">
        <w:t xml:space="preserve"> gain protection (though some countries do operate voluntary copyright registration schemes). • Countries are required to protect most copyrighted works throughout the life of the creator and for at least 50 years after the creator’s death. Copyright and related rights 24 • International law means that copyrighted works are generally protected in most countries, not just the country in which they were created. These minimum standards are guaranteed by a series of international treaties administered by WIPO. States that have joined these treaties can provide more than the minimum protection – for example, a longer copyright term – but they cannot provide less. </w:t>
      </w:r>
      <w:r w:rsidRPr="00C503F1">
        <w:rPr>
          <w:rStyle w:val="StyleUnderline"/>
          <w:highlight w:val="yellow"/>
        </w:rPr>
        <w:t>Related rights</w:t>
      </w:r>
      <w:r w:rsidRPr="00C503F1">
        <w:rPr>
          <w:rStyle w:val="StyleUnderline"/>
        </w:rPr>
        <w:t xml:space="preserve"> </w:t>
      </w:r>
      <w:proofErr w:type="gramStart"/>
      <w:r w:rsidRPr="00C503F1">
        <w:rPr>
          <w:rStyle w:val="StyleUnderline"/>
        </w:rPr>
        <w:t>The</w:t>
      </w:r>
      <w:proofErr w:type="gramEnd"/>
      <w:r w:rsidRPr="00C503F1">
        <w:rPr>
          <w:rStyle w:val="StyleUnderline"/>
        </w:rPr>
        <w:t xml:space="preserve"> law also</w:t>
      </w:r>
      <w:r w:rsidRPr="00955479">
        <w:rPr>
          <w:rStyle w:val="StyleUnderline"/>
        </w:rPr>
        <w:t xml:space="preserve"> </w:t>
      </w:r>
      <w:r w:rsidRPr="00C503F1">
        <w:rPr>
          <w:rStyle w:val="StyleUnderline"/>
          <w:highlight w:val="yellow"/>
        </w:rPr>
        <w:t>protects</w:t>
      </w:r>
      <w:r w:rsidRPr="00955479">
        <w:rPr>
          <w:rStyle w:val="StyleUnderline"/>
        </w:rPr>
        <w:t xml:space="preserve"> the rights of </w:t>
      </w:r>
      <w:r w:rsidRPr="00C503F1">
        <w:rPr>
          <w:rStyle w:val="StyleUnderline"/>
          <w:highlight w:val="yellow"/>
        </w:rPr>
        <w:t>certain people or groups who are involved in creative work but do not qualify for copyright protection in many jurisdictions</w:t>
      </w:r>
      <w:r w:rsidRPr="00955479">
        <w:rPr>
          <w:rStyle w:val="StyleUnderline"/>
        </w:rPr>
        <w:t xml:space="preserve">, including performers such as singers and actors, broadcasting organizations, and organizations such as record companies that produce sound recordings. These are known as related rights or neighboring </w:t>
      </w:r>
      <w:proofErr w:type="gramStart"/>
      <w:r w:rsidRPr="00955479">
        <w:rPr>
          <w:rStyle w:val="StyleUnderline"/>
        </w:rPr>
        <w:t>rights, because</w:t>
      </w:r>
      <w:proofErr w:type="gramEnd"/>
      <w:r w:rsidRPr="00955479">
        <w:rPr>
          <w:rStyle w:val="StyleUnderline"/>
        </w:rPr>
        <w:t xml:space="preserve"> they are related to copyright. The protection offered is </w:t>
      </w:r>
      <w:proofErr w:type="gramStart"/>
      <w:r w:rsidRPr="00955479">
        <w:rPr>
          <w:rStyle w:val="StyleUnderline"/>
        </w:rPr>
        <w:t>similar to</w:t>
      </w:r>
      <w:proofErr w:type="gramEnd"/>
      <w:r w:rsidRPr="00955479">
        <w:rPr>
          <w:rStyle w:val="StyleUnderline"/>
        </w:rPr>
        <w:t xml:space="preserve"> copyright.</w:t>
      </w:r>
      <w:r w:rsidRPr="00C503F1">
        <w:t xml:space="preserve"> Generally, right owners can stop people from recording, </w:t>
      </w:r>
      <w:proofErr w:type="gramStart"/>
      <w:r w:rsidRPr="00C503F1">
        <w:t>communicating</w:t>
      </w:r>
      <w:proofErr w:type="gramEnd"/>
      <w:r w:rsidRPr="00C503F1">
        <w:t xml:space="preserve"> or broadcasting their work without their permission. However, the term of protection is usually shorter than copyright; in most countries, it lasts for 50 years from the date of the performance, recording or broadcast. New challenges Copyright law </w:t>
      </w:r>
      <w:proofErr w:type="gramStart"/>
      <w:r w:rsidRPr="00C503F1">
        <w:t>has to</w:t>
      </w:r>
      <w:proofErr w:type="gramEnd"/>
      <w:r w:rsidRPr="00C503F1">
        <w:t xml:space="preserve"> evolve to deal with new technologies and cultural practices. For example, digital technologies make it possible to make and transmit near-perfect copies of works at little cost. In 1996, two new international agreements, the WIPO Copyright Treaty (WCT) and the WIPO Performances and Phonograms Treaty (WPPT), were concluded </w:t>
      </w:r>
      <w:proofErr w:type="gramStart"/>
      <w:r w:rsidRPr="00C503F1">
        <w:t>in order to</w:t>
      </w:r>
      <w:proofErr w:type="gramEnd"/>
      <w:r w:rsidRPr="00C503F1">
        <w:t xml:space="preserve"> help protect copyright and related rights in the Internet age. And in 2012 the Beijing Treaty on Audiovisual Performances was adopted to protect the related rights of audiovisual performers. But other challenges remain. How can the traditional cultural expressions of people in developing countries best be protected in a globalizing economy? Is 3D printing adequately covered by copyright law? What is the best way of ensuring that musicians and artists receive proper payment when their works can be accessed online anywhere in the world? WIPO helps countries develop common responses to the evolving challenges. The World Intellectual Property Organization WIPO is the global forum for intellectual property services, policy, </w:t>
      </w:r>
      <w:proofErr w:type="gramStart"/>
      <w:r w:rsidRPr="00C503F1">
        <w:t>information</w:t>
      </w:r>
      <w:proofErr w:type="gramEnd"/>
      <w:r w:rsidRPr="00C503F1">
        <w:t xml:space="preserve"> and cooperation. It was founded in 1967 and became a specialized agency of the United Nations in 1974. There are four main elements of WIPO’s work. Shaping international rules WIPO helps to develop and implement international law on intellectual property. As we have seen, most IP law is limited to a particular national jurisdiction. International law is crucial to facilitate protection across national boundaries. There are now more than 25 international IP treaties administered by WIPO, and negotiations are ongoing to deal with new challenges. WIPO provides a neutral environment in which different countries can come together to negotiate new rules, striking a fair balance between different interests. Delivering global services WIPO delivers international filing and registration services. We have mentioned many examples in this booklet: international patent filing under the PCT System, international trademark registration under the Madrid System, industrial design registration under the Hague System and registration of geographical indications under the Lisbon System. WIPO also provides arbitration and mediation services to help resolve IP disputes. WIPO charges fees for these services. In fact, it earns more than 90% of its income through such fees. This is unusual for an international organization. Most international organizations are funded by their member states – in other words, by those countries’ taxpayers – whereas most of WIPO’s budget is paid for by the people and businesses who use its services. Cooperating with countries and partners to make IP work for development </w:t>
      </w:r>
      <w:proofErr w:type="gramStart"/>
      <w:r w:rsidRPr="00C503F1">
        <w:t>An</w:t>
      </w:r>
      <w:proofErr w:type="gramEnd"/>
      <w:r w:rsidRPr="00C503F1">
        <w:t xml:space="preserve"> important part of WIPO’s mission is to help all countries use and benefit from IP laws and protection systems. Many of WIPO’s member states already have very sophisticated and longstanding national IP systems, but some developing countries are working to build this capacity. Providing information and shared infrastructure WIPO aims to be a comprehensive and impartial source of information on global IP issues. This booklet is just one of many WIPO publications – there are also books, magazines, economic studies, </w:t>
      </w:r>
      <w:proofErr w:type="gramStart"/>
      <w:r w:rsidRPr="00C503F1">
        <w:t>statistics</w:t>
      </w:r>
      <w:proofErr w:type="gramEnd"/>
      <w:r w:rsidRPr="00C503F1">
        <w:t xml:space="preserve"> and many other reference works. WIPO has also developed infrastructure for accessing and sharing knowledge, including enormous databases of patents, brands, trademarks, appellations of origin and IP legislation. Visit the WIPO website to access a wealth of information: www.wipo.int. World Intellectual Property Organization 34, chemin des Colombettes P.O. Box 18 CH-1211 Geneva 20 Switzerland Tel: +41 22 338 91 11 Fax: +41 22 733 54 28 For contact details of WIPO’s External Offices visit: www.wipo.int/about-wipo/en/offices © WIPO, 2020 First published 2004 Attribution 3.0 IGO (CC BY 3.0 IGO) The CC license does not apply to non-WIPO content in this publication. Photos: Getty Images WIPO Publication No. 450E/20 ISBN 978-92-805-3176-3</w:t>
      </w:r>
    </w:p>
    <w:p w14:paraId="19EAC0AB" w14:textId="77777777" w:rsidR="00437FCB" w:rsidRDefault="00437FCB" w:rsidP="00437FCB">
      <w:pPr>
        <w:pStyle w:val="Heading3"/>
      </w:pPr>
      <w:r>
        <w:t>1NC – Impacts</w:t>
      </w:r>
    </w:p>
    <w:p w14:paraId="5DEE273A" w14:textId="77777777" w:rsidR="00437FCB" w:rsidRDefault="00437FCB" w:rsidP="00437FCB">
      <w:pPr>
        <w:pStyle w:val="Heading4"/>
      </w:pPr>
      <w:r>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1463C460" w14:textId="77777777" w:rsidR="00437FCB" w:rsidRDefault="00437FCB" w:rsidP="00437FCB">
      <w:pPr>
        <w:rPr>
          <w:rFonts w:ascii="Times" w:eastAsia="Times New Roman" w:hAnsi="Times"/>
          <w:sz w:val="20"/>
          <w:szCs w:val="20"/>
        </w:rPr>
      </w:pPr>
    </w:p>
    <w:p w14:paraId="5271445B" w14:textId="77777777" w:rsidR="00437FCB" w:rsidRDefault="00437FCB" w:rsidP="00437FCB">
      <w:pPr>
        <w:pStyle w:val="Heading4"/>
      </w:pPr>
      <w:r>
        <w:t>This has two impacts –</w:t>
      </w:r>
    </w:p>
    <w:p w14:paraId="5E583AB6" w14:textId="77777777" w:rsidR="00437FCB" w:rsidRPr="00EA2081" w:rsidRDefault="00437FCB" w:rsidP="00437FCB">
      <w:pPr>
        <w:pStyle w:val="Heading4"/>
        <w:numPr>
          <w:ilvl w:val="0"/>
          <w:numId w:val="11"/>
        </w:numPr>
        <w:tabs>
          <w:tab w:val="num" w:pos="360"/>
        </w:tabs>
        <w:ind w:left="360"/>
      </w:pPr>
      <w:r>
        <w:t xml:space="preserve">Fairness – A predictable limit is the only way to give the neg a chance to win—-radical aff choice shifts the grounds for the debate and puts the aff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w:t>
      </w:r>
      <w:proofErr w:type="gramStart"/>
      <w:r>
        <w:t>make a decision</w:t>
      </w:r>
      <w:proofErr w:type="gramEnd"/>
      <w:r>
        <w:t xml:space="preserve"> between two sides who have had a relatively equal chance to prepare for a common point of debate. </w:t>
      </w:r>
      <w:r w:rsidRPr="00EA2081">
        <w:t>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79D14848" w14:textId="77777777" w:rsidR="00437FCB" w:rsidRPr="00866514" w:rsidRDefault="00437FCB" w:rsidP="00437FCB"/>
    <w:p w14:paraId="6CCEEF22" w14:textId="77777777" w:rsidR="00437FCB" w:rsidRPr="00BB34AB" w:rsidRDefault="00437FCB" w:rsidP="00437FCB">
      <w:pPr>
        <w:pStyle w:val="Heading4"/>
        <w:numPr>
          <w:ilvl w:val="0"/>
          <w:numId w:val="11"/>
        </w:numPr>
        <w:tabs>
          <w:tab w:val="num" w:pos="360"/>
        </w:tabs>
        <w:ind w:left="360"/>
      </w:pPr>
      <w:r w:rsidRPr="00BB34AB">
        <w:t xml:space="preserve">Second is Argument Engagement---advocacy tied to the resolution incentivizes nuanced research and CLASH with a </w:t>
      </w:r>
      <w:proofErr w:type="gramStart"/>
      <w:r w:rsidRPr="00BB34AB">
        <w:t>well prepared</w:t>
      </w:r>
      <w:proofErr w:type="gramEnd"/>
      <w:r w:rsidRPr="00BB34AB">
        <w:t xml:space="preserve"> opponent---They turn debate into </w:t>
      </w:r>
      <w:r>
        <w:t>one with no negative counterargumentation which causes confirmation bias and less good affirmatives. It also doesn’t subject the aff to rigorous arugmentation which eliminates the skills necessary to make real material change in the world and doesn’t generate real productive discussions – turns their offense.</w:t>
      </w:r>
    </w:p>
    <w:p w14:paraId="59B8EAA7" w14:textId="77777777" w:rsidR="00437FCB" w:rsidRDefault="00437FCB" w:rsidP="00437FCB"/>
    <w:p w14:paraId="260EF9E3" w14:textId="77777777" w:rsidR="00437FCB" w:rsidRPr="00866514" w:rsidRDefault="00437FCB" w:rsidP="00437FCB">
      <w:pPr>
        <w:pStyle w:val="Heading4"/>
      </w:pPr>
      <w:r w:rsidRPr="00BB34AB">
        <w:t>Topical version of the aff</w:t>
      </w:r>
      <w:r>
        <w:t xml:space="preserve"> – critique the use of trade secrets to block access to clinical trial data that would reveal racial patient discrepancies – free COVID vaccines for Africa through eliminating IP for only those countries – big pharma biocolonialism – etc – use sufficiency when evaluating the TVA because all deficits are neg ground. This and reading it on the neg solve their offense by re-centering debate on abjection.</w:t>
      </w:r>
    </w:p>
    <w:p w14:paraId="27953E8D" w14:textId="77777777" w:rsidR="00437FCB" w:rsidRDefault="00437FCB" w:rsidP="00437FCB"/>
    <w:p w14:paraId="238D6CD5" w14:textId="77777777" w:rsidR="00437FCB" w:rsidRDefault="00437FCB" w:rsidP="00437FCB">
      <w:pPr>
        <w:pStyle w:val="Heading4"/>
      </w:pPr>
      <w:r>
        <w:t xml:space="preserve">Topicality must be a voting issue—the role of the ballot is to vote for whoever does the better debating over the resolutional question. Any aff role for debate must explain why we switch sides and why there has to be a winner and a loser—switching sides within the competitive yet limited bounds of the topic </w:t>
      </w:r>
      <w:proofErr w:type="gramStart"/>
      <w:r>
        <w:t>performs</w:t>
      </w:r>
      <w:proofErr w:type="gramEnd"/>
      <w:r>
        <w:t xml:space="preserve"> the labor of the negative which avoids group polarization and untested advocacy</w:t>
      </w:r>
    </w:p>
    <w:p w14:paraId="0394F768" w14:textId="77777777" w:rsidR="00437FCB" w:rsidRPr="00866514" w:rsidRDefault="00437FCB" w:rsidP="00437FCB"/>
    <w:p w14:paraId="04E403F6" w14:textId="77777777" w:rsidR="00437FCB" w:rsidRPr="00866514" w:rsidRDefault="00437FCB" w:rsidP="00437FCB">
      <w:pPr>
        <w:pStyle w:val="Heading4"/>
      </w:pP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79047D16" w14:textId="660B9723" w:rsidR="000244EF" w:rsidRDefault="000244EF" w:rsidP="00437FCB">
      <w:pPr>
        <w:pStyle w:val="Heading2"/>
      </w:pPr>
      <w:r>
        <w:t>OFF</w:t>
      </w:r>
    </w:p>
    <w:p w14:paraId="65B20144" w14:textId="2AB8D78F" w:rsidR="000244EF" w:rsidRDefault="000244EF" w:rsidP="000244EF">
      <w:pPr>
        <w:pStyle w:val="Heading3"/>
      </w:pPr>
      <w:r>
        <w:t>DA – Innovation</w:t>
      </w:r>
    </w:p>
    <w:p w14:paraId="222132AB" w14:textId="77777777" w:rsidR="000244EF" w:rsidRDefault="000244EF" w:rsidP="000244EF">
      <w:pPr>
        <w:pStyle w:val="Heading4"/>
      </w:pPr>
      <w:r>
        <w:t>Pharmaceutical innovation is accelerating now – new medicines are substantially better than existing treatments.</w:t>
      </w:r>
    </w:p>
    <w:p w14:paraId="6EA19CEA" w14:textId="77777777" w:rsidR="000244EF" w:rsidRPr="004531FB" w:rsidRDefault="000244EF" w:rsidP="000244EF">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490DB232" w14:textId="77777777" w:rsidR="000244EF" w:rsidRPr="004531FB" w:rsidRDefault="000244EF" w:rsidP="000244EF">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2D7A054D" w14:textId="77777777" w:rsidR="000244EF" w:rsidRPr="004531FB" w:rsidRDefault="000244EF" w:rsidP="000244EF">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3D2A2C58" w14:textId="77777777" w:rsidR="000244EF" w:rsidRPr="004531FB" w:rsidRDefault="000244EF" w:rsidP="000244EF">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15F40FDA" w14:textId="77777777" w:rsidR="000244EF" w:rsidRPr="004531FB" w:rsidRDefault="000244EF" w:rsidP="000244EF">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4F10D68A" w14:textId="77777777" w:rsidR="000244EF" w:rsidRPr="004531FB" w:rsidRDefault="000244EF" w:rsidP="000244EF">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54035CC0" w14:textId="77777777" w:rsidR="000244EF" w:rsidRPr="00AB1385" w:rsidRDefault="000244EF" w:rsidP="000244EF"/>
    <w:p w14:paraId="200A0BD1" w14:textId="77777777" w:rsidR="000244EF" w:rsidRDefault="000244EF" w:rsidP="000244EF">
      <w:pPr>
        <w:pStyle w:val="Heading4"/>
      </w:pPr>
      <w:r>
        <w:t>The biopharmaceutical industry is uniquely reliant on IP protections – undermining them would kill innovation by making an already expensive process completely unfeasible.</w:t>
      </w:r>
    </w:p>
    <w:p w14:paraId="3C741124" w14:textId="77777777" w:rsidR="000244EF" w:rsidRPr="00BE4941" w:rsidRDefault="000244EF" w:rsidP="000244EF">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4BC25F1B" w14:textId="77777777" w:rsidR="000244EF" w:rsidRPr="00381E8C" w:rsidRDefault="000244EF" w:rsidP="000244EF">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7AC75E28" w14:textId="77777777" w:rsidR="000244EF" w:rsidRPr="00381E8C" w:rsidRDefault="000244EF" w:rsidP="000244EF">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4D740C15" w14:textId="77777777" w:rsidR="000244EF" w:rsidRPr="00381E8C" w:rsidRDefault="000244EF" w:rsidP="000244EF">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Danzon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78005CAA" w14:textId="77777777" w:rsidR="000244EF" w:rsidRPr="00381E8C" w:rsidRDefault="000244EF" w:rsidP="000244EF">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40EFDA32" w14:textId="77777777" w:rsidR="000244EF" w:rsidRPr="00381E8C" w:rsidRDefault="000244EF" w:rsidP="000244EF">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4C92947E" w14:textId="77777777" w:rsidR="000244EF" w:rsidRPr="00381E8C" w:rsidRDefault="000244EF" w:rsidP="000244EF">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2E5787EE" w14:textId="77777777" w:rsidR="000244EF" w:rsidRDefault="000244EF" w:rsidP="000244EF"/>
    <w:p w14:paraId="6F068D59" w14:textId="77777777" w:rsidR="000244EF" w:rsidRPr="00BB372E" w:rsidRDefault="000244EF" w:rsidP="000244EF">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69699201" w14:textId="77777777" w:rsidR="000244EF" w:rsidRPr="00BB372E" w:rsidRDefault="000244EF" w:rsidP="000244EF">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1213282D" w14:textId="77777777" w:rsidR="000244EF" w:rsidRPr="00BB372E" w:rsidRDefault="000244EF" w:rsidP="000244EF">
      <w:pPr>
        <w:rPr>
          <w:rFonts w:eastAsia="Cambria"/>
          <w:sz w:val="16"/>
        </w:rPr>
      </w:pPr>
      <w:r w:rsidRPr="00BB372E">
        <w:rPr>
          <w:rFonts w:eastAsia="Cambria"/>
          <w:sz w:val="16"/>
        </w:rPr>
        <w:t xml:space="preserve">As key actors in the healthcare innovation landscape, pharmaceutical and life sci-ences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indus-try-wide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w:t>
      </w:r>
      <w:proofErr w:type="gramStart"/>
      <w:r w:rsidRPr="00BB372E">
        <w:rPr>
          <w:rFonts w:eastAsia="Cambria"/>
          <w:sz w:val="16"/>
        </w:rPr>
        <w:t>be seen as</w:t>
      </w:r>
      <w:proofErr w:type="gramEnd"/>
      <w:r w:rsidRPr="00BB372E">
        <w:rPr>
          <w:rFonts w:eastAsia="Cambria"/>
          <w:sz w:val="16"/>
        </w:rPr>
        <w:t xml:space="preserve">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03F90AD6" w14:textId="77777777" w:rsidR="000244EF" w:rsidRDefault="000244EF" w:rsidP="000244EF">
      <w:pPr>
        <w:rPr>
          <w:rFonts w:eastAsia="Cambria"/>
          <w:sz w:val="16"/>
        </w:rPr>
      </w:pPr>
    </w:p>
    <w:p w14:paraId="042167F9" w14:textId="77777777" w:rsidR="000244EF" w:rsidRDefault="000244EF" w:rsidP="000244EF">
      <w:pPr>
        <w:pStyle w:val="Heading4"/>
      </w:pPr>
      <w:r>
        <w:t>Bioterrorism and future pandemics cause extinction.</w:t>
      </w:r>
    </w:p>
    <w:p w14:paraId="109E5FBA" w14:textId="77777777" w:rsidR="000244EF" w:rsidRPr="00CA2687" w:rsidRDefault="000244EF" w:rsidP="000244EF">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26CB12C0" w14:textId="77777777" w:rsidR="000244EF" w:rsidRPr="00AB1385" w:rsidRDefault="000244EF" w:rsidP="000244EF">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579B21B8" w14:textId="77777777" w:rsidR="000244EF" w:rsidRPr="00AB1385" w:rsidRDefault="000244EF" w:rsidP="000244EF">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7569851B" w14:textId="77777777" w:rsidR="000244EF" w:rsidRPr="00AB1385" w:rsidRDefault="000244EF" w:rsidP="000244EF">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6C2440E9" w14:textId="77777777" w:rsidR="000244EF" w:rsidRPr="00AB1385" w:rsidRDefault="000244EF" w:rsidP="000244EF">
      <w:pPr>
        <w:rPr>
          <w:sz w:val="16"/>
        </w:rPr>
      </w:pPr>
      <w:r w:rsidRPr="00AB1385">
        <w:rPr>
          <w:sz w:val="16"/>
        </w:rPr>
        <w:t>The Need to Rethink Likelihood</w:t>
      </w:r>
    </w:p>
    <w:p w14:paraId="45DB1E42" w14:textId="77777777" w:rsidR="000244EF" w:rsidRPr="00AB1385" w:rsidRDefault="000244EF" w:rsidP="000244EF">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gramStart"/>
      <w:r w:rsidRPr="00AB1385">
        <w:rPr>
          <w:sz w:val="16"/>
        </w:rPr>
        <w:t>beings.e</w:t>
      </w:r>
      <w:proofErr w:type="gram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0224AE4F" w14:textId="77777777" w:rsidR="000244EF" w:rsidRPr="00AB1385" w:rsidRDefault="000244EF" w:rsidP="000244EF">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543FC87E" w14:textId="77777777" w:rsidR="000244EF" w:rsidRPr="00AB1385" w:rsidRDefault="000244EF" w:rsidP="000244EF">
      <w:pPr>
        <w:rPr>
          <w:sz w:val="16"/>
        </w:rPr>
      </w:pPr>
      <w:r w:rsidRPr="00AB1385">
        <w:rPr>
          <w:sz w:val="16"/>
        </w:rPr>
        <w:t>In the August 2020 issue of this publication, scientists at the U.S. Military Academy at West Point warned that:</w:t>
      </w:r>
    </w:p>
    <w:p w14:paraId="2DFB61AB" w14:textId="77777777" w:rsidR="000244EF" w:rsidRPr="00AB1385" w:rsidRDefault="000244EF" w:rsidP="000244EF">
      <w:pPr>
        <w:rPr>
          <w:sz w:val="16"/>
        </w:rPr>
      </w:pP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1FDEAA13" w14:textId="77777777" w:rsidR="000244EF" w:rsidRPr="00AB1385" w:rsidRDefault="000244EF" w:rsidP="000244EF">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3C2F6349" w14:textId="77777777" w:rsidR="000244EF" w:rsidRPr="00AB1385" w:rsidRDefault="000244EF" w:rsidP="000244EF">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gramStart"/>
      <w:r w:rsidRPr="00AB1385">
        <w:rPr>
          <w:sz w:val="16"/>
        </w:rPr>
        <w:t>years.g</w:t>
      </w:r>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10325E25" w14:textId="11F31B88" w:rsidR="000244EF" w:rsidRPr="000244EF" w:rsidRDefault="000244EF" w:rsidP="000244EF">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w:t>
      </w:r>
      <w:proofErr w:type="gramStart"/>
      <w:r w:rsidRPr="00AB1385">
        <w:rPr>
          <w:rStyle w:val="StyleUnderline"/>
        </w:rPr>
        <w:t>be seen as</w:t>
      </w:r>
      <w:proofErr w:type="gramEnd"/>
      <w:r w:rsidRPr="00AB1385">
        <w:rPr>
          <w:rStyle w:val="StyleUnderline"/>
        </w:rPr>
        <w:t xml:space="preserve">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06DFDAF5" w14:textId="590A3E4A" w:rsidR="00A95652" w:rsidRDefault="00437FCB" w:rsidP="00437FCB">
      <w:pPr>
        <w:pStyle w:val="Heading2"/>
      </w:pPr>
      <w:r>
        <w:t>Case</w:t>
      </w:r>
    </w:p>
    <w:p w14:paraId="59B686E3" w14:textId="77777777" w:rsidR="00011FA3" w:rsidRDefault="00011FA3" w:rsidP="00011FA3">
      <w:pPr>
        <w:pStyle w:val="Heading3"/>
      </w:pPr>
      <w:r>
        <w:t>1NC – Extinction Outweighs</w:t>
      </w:r>
    </w:p>
    <w:p w14:paraId="4A61881C" w14:textId="77777777" w:rsidR="00011FA3" w:rsidRPr="00730CE9" w:rsidRDefault="00011FA3" w:rsidP="00011FA3">
      <w:pPr>
        <w:pStyle w:val="Heading4"/>
        <w:rPr>
          <w:rFonts w:cs="Arial"/>
        </w:rPr>
      </w:pPr>
      <w:r>
        <w:rPr>
          <w:rFonts w:cs="Arial"/>
        </w:rPr>
        <w:t>Extinction</w:t>
      </w:r>
      <w:r w:rsidRPr="00730CE9">
        <w:rPr>
          <w:rFonts w:cs="Arial"/>
        </w:rPr>
        <w:t xml:space="preserve"> outweighs---it’s the upmost moral evil and disavowal of the risk makes it more likely.</w:t>
      </w:r>
    </w:p>
    <w:p w14:paraId="1AAF6541" w14:textId="77777777" w:rsidR="00011FA3" w:rsidRPr="00AE4834" w:rsidRDefault="00011FA3" w:rsidP="00011FA3">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9"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5CC223D" w14:textId="77777777" w:rsidR="00011FA3" w:rsidRPr="00AE4834" w:rsidRDefault="00011FA3" w:rsidP="00011FA3">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proofErr w:type="gramStart"/>
      <w:r w:rsidRPr="00AE4834">
        <w:rPr>
          <w:rStyle w:val="StyleUnderline"/>
          <w:rFonts w:eastAsia="Calibri"/>
        </w:rPr>
        <w:t>ways</w:t>
      </w:r>
      <w:r>
        <w:rPr>
          <w:rStyle w:val="StyleUnderline"/>
          <w:rFonts w:eastAsia="Calibri"/>
        </w:rPr>
        <w:t xml:space="preserve"> </w:t>
      </w:r>
      <w:r w:rsidRPr="00AE4834">
        <w:rPr>
          <w:rStyle w:val="StyleUnderline"/>
        </w:rPr>
        <w:t>.</w:t>
      </w:r>
      <w:proofErr w:type="gramEnd"/>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134A5DC6" w14:textId="77777777" w:rsidR="00011FA3" w:rsidRPr="00730CE9" w:rsidRDefault="00011FA3" w:rsidP="00011FA3">
      <w:pPr>
        <w:pStyle w:val="Heading4"/>
        <w:rPr>
          <w:rFonts w:cs="Arial"/>
        </w:rPr>
      </w:pP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26FC1FB7" w14:textId="77777777" w:rsidR="00011FA3" w:rsidRPr="00AE4834" w:rsidRDefault="00011FA3" w:rsidP="00011FA3">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31597E75" w14:textId="77777777" w:rsidR="00011FA3" w:rsidRPr="00C85CD1" w:rsidRDefault="00011FA3" w:rsidP="00011FA3">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 xml:space="preserve">far too many nuclear </w:t>
      </w:r>
      <w:proofErr w:type="gramStart"/>
      <w:r w:rsidRPr="000A2C32">
        <w:rPr>
          <w:rStyle w:val="Emphasis"/>
          <w:highlight w:val="cyan"/>
        </w:rPr>
        <w:t>near-misses</w:t>
      </w:r>
      <w:proofErr w:type="gramEnd"/>
      <w:r w:rsidRPr="000A2C32">
        <w:rPr>
          <w:rStyle w:val="Emphasis"/>
          <w:highlight w:val="cyan"/>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3600D9F6" w14:textId="659ED6EB" w:rsidR="00011FA3" w:rsidRDefault="00011FA3" w:rsidP="00011FA3">
      <w:pPr>
        <w:pStyle w:val="Heading3"/>
      </w:pPr>
      <w:r>
        <w:t>NC – Cap Good</w:t>
      </w:r>
    </w:p>
    <w:p w14:paraId="114474A9" w14:textId="77777777" w:rsidR="00011FA3" w:rsidRPr="007F0AA6" w:rsidRDefault="00011FA3" w:rsidP="00011FA3">
      <w:pPr>
        <w:pStyle w:val="Heading4"/>
        <w:rPr>
          <w:rFonts w:asciiTheme="minorHAnsi" w:hAnsiTheme="minorHAnsi" w:cstheme="minorHAnsi"/>
        </w:rPr>
      </w:pPr>
      <w:r w:rsidRPr="007F0AA6">
        <w:rPr>
          <w:rFonts w:asciiTheme="minorHAnsi" w:hAnsiTheme="minorHAnsi" w:cstheme="minorHAnsi"/>
        </w:rPr>
        <w:t xml:space="preserve">Capitalism is </w:t>
      </w:r>
      <w:r w:rsidRPr="007F0AA6">
        <w:rPr>
          <w:rFonts w:asciiTheme="minorHAnsi" w:hAnsiTheme="minorHAnsi" w:cstheme="minorHAnsi"/>
          <w:u w:val="single"/>
        </w:rPr>
        <w:t>sustainable</w:t>
      </w:r>
      <w:r w:rsidRPr="007F0AA6">
        <w:rPr>
          <w:rFonts w:asciiTheme="minorHAnsi" w:hAnsiTheme="minorHAnsi" w:cstheme="minorHAnsi"/>
        </w:rPr>
        <w:t xml:space="preserve"> and solves </w:t>
      </w:r>
      <w:r w:rsidRPr="007F0AA6">
        <w:rPr>
          <w:rFonts w:asciiTheme="minorHAnsi" w:hAnsiTheme="minorHAnsi" w:cstheme="minorHAnsi"/>
          <w:u w:val="single"/>
        </w:rPr>
        <w:t>extinction</w:t>
      </w:r>
      <w:r w:rsidRPr="007F0AA6">
        <w:rPr>
          <w:rFonts w:asciiTheme="minorHAnsi" w:hAnsiTheme="minorHAnsi" w:cstheme="minorHAnsi"/>
        </w:rPr>
        <w:t xml:space="preserve"> through green tech </w:t>
      </w:r>
      <w:r w:rsidRPr="007F0AA6">
        <w:rPr>
          <w:rFonts w:asciiTheme="minorHAnsi" w:hAnsiTheme="minorHAnsi" w:cstheme="minorHAnsi"/>
          <w:u w:val="single"/>
        </w:rPr>
        <w:t>innovation</w:t>
      </w:r>
      <w:r w:rsidRPr="007F0AA6">
        <w:rPr>
          <w:rFonts w:asciiTheme="minorHAnsi" w:hAnsiTheme="minorHAnsi" w:cstheme="minorHAnsi"/>
        </w:rPr>
        <w:t>.</w:t>
      </w:r>
    </w:p>
    <w:p w14:paraId="0A3C2375" w14:textId="77777777" w:rsidR="00011FA3" w:rsidRPr="007F0AA6" w:rsidRDefault="00011FA3" w:rsidP="00011FA3">
      <w:pPr>
        <w:rPr>
          <w:rFonts w:asciiTheme="minorHAnsi" w:hAnsiTheme="minorHAnsi" w:cstheme="minorHAnsi"/>
        </w:rPr>
      </w:pPr>
      <w:r w:rsidRPr="007F0AA6">
        <w:rPr>
          <w:rStyle w:val="Style13ptBold"/>
          <w:rFonts w:asciiTheme="minorHAnsi" w:hAnsiTheme="minorHAnsi" w:cstheme="minorHAnsi"/>
        </w:rPr>
        <w:t>Zimet 20</w:t>
      </w:r>
      <w:r w:rsidRPr="007F0AA6">
        <w:rPr>
          <w:rFonts w:asciiTheme="minorHAnsi" w:hAnsiTheme="minorHAnsi" w:cstheme="minorHAnsi"/>
        </w:rPr>
        <w:t xml:space="preserve"> </w:t>
      </w:r>
      <w:r w:rsidRPr="007F0AA6">
        <w:rPr>
          <w:rFonts w:asciiTheme="minorHAnsi" w:hAnsiTheme="minorHAnsi" w:cstheme="minorHAnsi"/>
          <w:sz w:val="16"/>
          <w:szCs w:val="16"/>
        </w:rPr>
        <w:t xml:space="preserve">(Saul, Writer for the the Foundation for Economic Education.  Capitalism or the Climate? 5-17-20.  </w:t>
      </w:r>
      <w:hyperlink r:id="rId10" w:history="1">
        <w:r w:rsidRPr="007F0AA6">
          <w:rPr>
            <w:rStyle w:val="Hyperlink"/>
            <w:rFonts w:asciiTheme="minorHAnsi" w:hAnsiTheme="minorHAnsi" w:cstheme="minorHAnsi"/>
            <w:sz w:val="16"/>
            <w:szCs w:val="16"/>
          </w:rPr>
          <w:t>https://quillette.com/2020/05/17/capitalism-or-the-climate /</w:t>
        </w:r>
      </w:hyperlink>
      <w:r w:rsidRPr="007F0AA6">
        <w:rPr>
          <w:rFonts w:asciiTheme="minorHAnsi" w:hAnsiTheme="minorHAnsi" w:cstheme="minorHAnsi"/>
          <w:sz w:val="16"/>
          <w:szCs w:val="16"/>
        </w:rPr>
        <w:t>/shree)</w:t>
      </w:r>
    </w:p>
    <w:p w14:paraId="4028EB7D" w14:textId="77777777" w:rsidR="00011FA3" w:rsidRPr="007F0AA6" w:rsidRDefault="00011FA3" w:rsidP="00011FA3">
      <w:pPr>
        <w:rPr>
          <w:rFonts w:asciiTheme="minorHAnsi" w:hAnsiTheme="minorHAnsi" w:cstheme="minorHAnsi"/>
          <w:sz w:val="14"/>
        </w:rPr>
      </w:pPr>
      <w:r w:rsidRPr="007F0AA6">
        <w:rPr>
          <w:rStyle w:val="StyleUnderline"/>
          <w:rFonts w:asciiTheme="minorHAnsi" w:hAnsiTheme="minorHAnsi" w:cstheme="minorHAnsi"/>
          <w:highlight w:val="green"/>
        </w:rPr>
        <w:t>Knowledge</w:t>
      </w:r>
      <w:r w:rsidRPr="007F0AA6">
        <w:rPr>
          <w:rFonts w:asciiTheme="minorHAnsi" w:hAnsiTheme="minorHAnsi" w:cstheme="minorHAnsi"/>
          <w:sz w:val="14"/>
        </w:rPr>
        <w:t xml:space="preserve">, Deutsch argues, </w:t>
      </w:r>
      <w:r w:rsidRPr="007F0AA6">
        <w:rPr>
          <w:rStyle w:val="StyleUnderline"/>
          <w:rFonts w:asciiTheme="minorHAnsi" w:hAnsiTheme="minorHAnsi" w:cstheme="minorHAnsi"/>
          <w:highlight w:val="green"/>
        </w:rPr>
        <w:t>is</w:t>
      </w:r>
      <w:r w:rsidRPr="007F0AA6">
        <w:rPr>
          <w:rStyle w:val="StyleUnderline"/>
          <w:rFonts w:asciiTheme="minorHAnsi" w:hAnsiTheme="minorHAnsi" w:cstheme="minorHAnsi"/>
        </w:rPr>
        <w:t xml:space="preserve"> the variable </w:t>
      </w:r>
      <w:r w:rsidRPr="007F0AA6">
        <w:rPr>
          <w:rStyle w:val="StyleUnderline"/>
          <w:rFonts w:asciiTheme="minorHAnsi" w:hAnsiTheme="minorHAnsi" w:cstheme="minorHAnsi"/>
          <w:highlight w:val="green"/>
        </w:rPr>
        <w:t>most relevant to</w:t>
      </w:r>
      <w:r w:rsidRPr="007F0AA6">
        <w:rPr>
          <w:rStyle w:val="StyleUnderline"/>
          <w:rFonts w:asciiTheme="minorHAnsi" w:hAnsiTheme="minorHAnsi" w:cstheme="minorHAnsi"/>
        </w:rPr>
        <w:t xml:space="preserve"> our potential </w:t>
      </w:r>
      <w:r w:rsidRPr="007F0AA6">
        <w:rPr>
          <w:rStyle w:val="StyleUnderline"/>
          <w:rFonts w:asciiTheme="minorHAnsi" w:hAnsiTheme="minorHAnsi" w:cstheme="minorHAnsi"/>
          <w:highlight w:val="green"/>
        </w:rPr>
        <w:t>flourishing</w:t>
      </w:r>
      <w:r w:rsidRPr="007F0AA6">
        <w:rPr>
          <w:rFonts w:asciiTheme="minorHAnsi" w:hAnsiTheme="minorHAnsi" w:cstheme="minorHAnsi"/>
          <w:sz w:val="14"/>
        </w:rPr>
        <w:t xml:space="preserve">. When Arctic populations survive in the Arctic and Amazonian populations survive in the Amazon, they do it by means of specific knowledge. If Deutsch were suddenly transported to the primeval Great Rift Valley, he would die for lack of knowledge. Without the requisite knowledge, humans will die virtually anywhere. With the requisite knowledge, encoded in brains, genes, computers, or other substrates, </w:t>
      </w:r>
      <w:r w:rsidRPr="007F0AA6">
        <w:rPr>
          <w:rStyle w:val="StyleUnderline"/>
          <w:rFonts w:asciiTheme="minorHAnsi" w:hAnsiTheme="minorHAnsi" w:cstheme="minorHAnsi"/>
          <w:highlight w:val="green"/>
        </w:rPr>
        <w:t>humans can survive</w:t>
      </w:r>
      <w:r w:rsidRPr="007F0AA6">
        <w:rPr>
          <w:rFonts w:asciiTheme="minorHAnsi" w:hAnsiTheme="minorHAnsi" w:cstheme="minorHAnsi"/>
          <w:sz w:val="14"/>
        </w:rPr>
        <w:t xml:space="preserve"> virtually </w:t>
      </w:r>
      <w:r w:rsidRPr="007F0AA6">
        <w:rPr>
          <w:rStyle w:val="StyleUnderline"/>
          <w:rFonts w:asciiTheme="minorHAnsi" w:hAnsiTheme="minorHAnsi" w:cstheme="minorHAnsi"/>
        </w:rPr>
        <w:t>anywhere</w:t>
      </w:r>
      <w:r w:rsidRPr="007F0AA6">
        <w:rPr>
          <w:rFonts w:asciiTheme="minorHAnsi" w:hAnsiTheme="minorHAnsi" w:cstheme="minorHAnsi"/>
          <w:sz w:val="14"/>
        </w:rPr>
        <w:t xml:space="preserve">, </w:t>
      </w:r>
      <w:r w:rsidRPr="007F0AA6">
        <w:rPr>
          <w:rStyle w:val="StyleUnderline"/>
          <w:rFonts w:asciiTheme="minorHAnsi" w:hAnsiTheme="minorHAnsi" w:cstheme="minorHAnsi"/>
        </w:rPr>
        <w:t>on</w:t>
      </w:r>
      <w:r w:rsidRPr="007F0AA6">
        <w:rPr>
          <w:rFonts w:asciiTheme="minorHAnsi" w:hAnsiTheme="minorHAnsi" w:cstheme="minorHAnsi"/>
          <w:sz w:val="14"/>
        </w:rPr>
        <w:t xml:space="preserve"> the </w:t>
      </w:r>
      <w:r w:rsidRPr="007F0AA6">
        <w:rPr>
          <w:rStyle w:val="StyleUnderline"/>
          <w:rFonts w:asciiTheme="minorHAnsi" w:hAnsiTheme="minorHAnsi" w:cstheme="minorHAnsi"/>
        </w:rPr>
        <w:t>Earth or</w:t>
      </w:r>
      <w:r w:rsidRPr="007F0AA6">
        <w:rPr>
          <w:rFonts w:asciiTheme="minorHAnsi" w:hAnsiTheme="minorHAnsi" w:cstheme="minorHAnsi"/>
          <w:sz w:val="14"/>
        </w:rPr>
        <w:t xml:space="preserve"> elsewhere </w:t>
      </w:r>
      <w:r w:rsidRPr="007F0AA6">
        <w:rPr>
          <w:rStyle w:val="StyleUnderline"/>
          <w:rFonts w:asciiTheme="minorHAnsi" w:hAnsiTheme="minorHAnsi" w:cstheme="minorHAnsi"/>
          <w:highlight w:val="green"/>
        </w:rPr>
        <w:t>in space</w:t>
      </w:r>
      <w:r w:rsidRPr="007F0AA6">
        <w:rPr>
          <w:rFonts w:asciiTheme="minorHAnsi" w:hAnsiTheme="minorHAnsi" w:cstheme="minorHAnsi"/>
          <w:sz w:val="14"/>
        </w:rPr>
        <w:t>:</w:t>
      </w:r>
    </w:p>
    <w:p w14:paraId="7CDEE5C9" w14:textId="77777777" w:rsidR="00011FA3" w:rsidRPr="007F0AA6" w:rsidRDefault="00011FA3" w:rsidP="00011FA3">
      <w:pPr>
        <w:rPr>
          <w:rFonts w:asciiTheme="minorHAnsi" w:hAnsiTheme="minorHAnsi" w:cstheme="minorHAnsi"/>
          <w:sz w:val="14"/>
        </w:rPr>
      </w:pPr>
      <w:r w:rsidRPr="007F0AA6">
        <w:rPr>
          <w:rFonts w:asciiTheme="minorHAnsi" w:hAnsiTheme="minorHAnsi" w:cstheme="minorHAnsi"/>
          <w:sz w:val="14"/>
        </w:rPr>
        <w:t xml:space="preserve">Whether </w:t>
      </w:r>
      <w:r w:rsidRPr="007F0AA6">
        <w:rPr>
          <w:rStyle w:val="StyleUnderline"/>
          <w:rFonts w:asciiTheme="minorHAnsi" w:hAnsiTheme="minorHAnsi" w:cstheme="minorHAnsi"/>
        </w:rPr>
        <w:t>humans could live</w:t>
      </w:r>
      <w:r w:rsidRPr="007F0AA6">
        <w:rPr>
          <w:rFonts w:asciiTheme="minorHAnsi" w:hAnsiTheme="minorHAnsi" w:cstheme="minorHAnsi"/>
          <w:sz w:val="14"/>
        </w:rPr>
        <w:t xml:space="preserve"> entirely </w:t>
      </w:r>
      <w:r w:rsidRPr="007F0AA6">
        <w:rPr>
          <w:rStyle w:val="StyleUnderline"/>
          <w:rFonts w:asciiTheme="minorHAnsi" w:hAnsiTheme="minorHAnsi" w:cstheme="minorHAnsi"/>
        </w:rPr>
        <w:t>outside the biosphere</w:t>
      </w:r>
      <w:r w:rsidRPr="007F0AA6">
        <w:rPr>
          <w:rFonts w:asciiTheme="minorHAnsi" w:hAnsiTheme="minorHAnsi" w:cstheme="minorHAnsi"/>
          <w:sz w:val="14"/>
        </w:rPr>
        <w:t xml:space="preserve">—say, on the moon—does not depend on the quirks of human biochemistry. Just as humans currently cause over a tonne of vitamin C to appear in Oxfordshire every week (from their farms and factories), so they could do the same on the moon—and the same goes for breathable air, water, and comfortable temperature and all their other parochial needs. Those needs can all be met, given the right knowledge, </w:t>
      </w:r>
      <w:r w:rsidRPr="007F0AA6">
        <w:rPr>
          <w:rStyle w:val="StyleUnderline"/>
          <w:rFonts w:asciiTheme="minorHAnsi" w:hAnsiTheme="minorHAnsi" w:cstheme="minorHAnsi"/>
          <w:highlight w:val="green"/>
        </w:rPr>
        <w:t>by transforming</w:t>
      </w:r>
      <w:r w:rsidRPr="007F0AA6">
        <w:rPr>
          <w:rFonts w:asciiTheme="minorHAnsi" w:hAnsiTheme="minorHAnsi" w:cstheme="minorHAnsi"/>
          <w:sz w:val="14"/>
        </w:rPr>
        <w:t xml:space="preserve"> other </w:t>
      </w:r>
      <w:r w:rsidRPr="007F0AA6">
        <w:rPr>
          <w:rStyle w:val="StyleUnderline"/>
          <w:rFonts w:asciiTheme="minorHAnsi" w:hAnsiTheme="minorHAnsi" w:cstheme="minorHAnsi"/>
          <w:highlight w:val="green"/>
        </w:rPr>
        <w:t>resources</w:t>
      </w:r>
      <w:r w:rsidRPr="007F0AA6">
        <w:rPr>
          <w:rFonts w:asciiTheme="minorHAnsi" w:hAnsiTheme="minorHAnsi" w:cstheme="minorHAnsi"/>
          <w:sz w:val="14"/>
        </w:rPr>
        <w:t>.</w:t>
      </w:r>
    </w:p>
    <w:p w14:paraId="0E2245E3" w14:textId="77777777" w:rsidR="00011FA3" w:rsidRPr="007F0AA6" w:rsidRDefault="00011FA3" w:rsidP="00011FA3">
      <w:pPr>
        <w:rPr>
          <w:rFonts w:asciiTheme="minorHAnsi" w:hAnsiTheme="minorHAnsi" w:cstheme="minorHAnsi"/>
          <w:sz w:val="14"/>
        </w:rPr>
      </w:pPr>
      <w:r w:rsidRPr="007F0AA6">
        <w:rPr>
          <w:rFonts w:asciiTheme="minorHAnsi" w:hAnsiTheme="minorHAnsi" w:cstheme="minorHAnsi"/>
          <w:sz w:val="14"/>
        </w:rPr>
        <w:t xml:space="preserve">Deutsch explains that even today humans possess the technology to colonize the Moon and other stereotypically harsh environments. At this time in history, colonizing the moon would be prohibitively expensive. But right </w:t>
      </w:r>
      <w:proofErr w:type="gramStart"/>
      <w:r w:rsidRPr="007F0AA6">
        <w:rPr>
          <w:rFonts w:asciiTheme="minorHAnsi" w:hAnsiTheme="minorHAnsi" w:cstheme="minorHAnsi"/>
          <w:sz w:val="14"/>
        </w:rPr>
        <w:t>now</w:t>
      </w:r>
      <w:proofErr w:type="gramEnd"/>
      <w:r w:rsidRPr="007F0AA6">
        <w:rPr>
          <w:rFonts w:asciiTheme="minorHAnsi" w:hAnsiTheme="minorHAnsi" w:cstheme="minorHAnsi"/>
          <w:sz w:val="14"/>
        </w:rPr>
        <w:t xml:space="preserve"> you can buy a 4-terabyte hard-drive on Amazon for under 100 dollars. In 1980, that much storage cost about 772 million dollars. The price of technology frequently undergoes enormous reductions as science moves forward. Given that the price of digital memory was divided by millions in just a few decades, imagine the extraterrestrial societies we could conceivably build </w:t>
      </w:r>
      <w:r w:rsidRPr="007F0AA6">
        <w:rPr>
          <w:rStyle w:val="StyleUnderline"/>
          <w:rFonts w:asciiTheme="minorHAnsi" w:hAnsiTheme="minorHAnsi" w:cstheme="minorHAnsi"/>
          <w:highlight w:val="green"/>
        </w:rPr>
        <w:t>after</w:t>
      </w:r>
      <w:r w:rsidRPr="007F0AA6">
        <w:rPr>
          <w:rFonts w:asciiTheme="minorHAnsi" w:hAnsiTheme="minorHAnsi" w:cstheme="minorHAnsi"/>
          <w:sz w:val="14"/>
        </w:rPr>
        <w:t xml:space="preserve"> perhaps a few centuries of </w:t>
      </w:r>
      <w:r w:rsidRPr="007F0AA6">
        <w:rPr>
          <w:rStyle w:val="StyleUnderline"/>
          <w:rFonts w:asciiTheme="minorHAnsi" w:hAnsiTheme="minorHAnsi" w:cstheme="minorHAnsi"/>
          <w:highlight w:val="green"/>
        </w:rPr>
        <w:t xml:space="preserve">compounding </w:t>
      </w:r>
      <w:r w:rsidRPr="007F0AA6">
        <w:rPr>
          <w:rStyle w:val="Emphasis"/>
          <w:rFonts w:asciiTheme="minorHAnsi" w:hAnsiTheme="minorHAnsi" w:cstheme="minorHAnsi"/>
          <w:highlight w:val="green"/>
        </w:rPr>
        <w:t>scientific and economic growth</w:t>
      </w:r>
      <w:r w:rsidRPr="007F0AA6">
        <w:rPr>
          <w:rFonts w:asciiTheme="minorHAnsi" w:hAnsiTheme="minorHAnsi" w:cstheme="minorHAnsi"/>
          <w:sz w:val="14"/>
        </w:rPr>
        <w:t>.</w:t>
      </w:r>
    </w:p>
    <w:p w14:paraId="53DFBE4D"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However, my argument is not that we will ever colonize space, nor that we should plan to do so. As Neil deGrasse Tyson argues, it will probably be trivial to adapt to a wide range of Earth climates long before it is feasible to colonize the Moon or Mars. Rather, I am pointing out that any dependence we have on specific environmental conditions is the result of insufficient knowledge.</w:t>
      </w:r>
    </w:p>
    <w:p w14:paraId="49946996"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Capitalism and the production of knowledge</w:t>
      </w:r>
    </w:p>
    <w:p w14:paraId="5DA3829F"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 xml:space="preserve">Throughout nearly </w:t>
      </w:r>
      <w:proofErr w:type="gramStart"/>
      <w:r w:rsidRPr="007F0AA6">
        <w:rPr>
          <w:rFonts w:asciiTheme="minorHAnsi" w:hAnsiTheme="minorHAnsi" w:cstheme="minorHAnsi"/>
          <w:sz w:val="14"/>
          <w:szCs w:val="14"/>
        </w:rPr>
        <w:t>all of</w:t>
      </w:r>
      <w:proofErr w:type="gramEnd"/>
      <w:r w:rsidRPr="007F0AA6">
        <w:rPr>
          <w:rFonts w:asciiTheme="minorHAnsi" w:hAnsiTheme="minorHAnsi" w:cstheme="minorHAnsi"/>
          <w:sz w:val="14"/>
          <w:szCs w:val="14"/>
        </w:rPr>
        <w:t xml:space="preserve"> human history, widespread economic growth per capita did not exist. Productivity per capita was ubiquitously stagnant; generation after generation, millennium after millennium, extreme poverty remained nearly universal and large-scale economic progress was not even imaginable. Virtually everyone lived on less than $3.50 per day in today’s dollars according to research from University of Oxford economist Max Roser, and the average person lived on much less. That’s even worse than it sounds, because (among other reasons) most of the things we can buy today had yet to be invented, and people didn’t have access to most of the information that informs our purchases in the 21st century.</w:t>
      </w:r>
    </w:p>
    <w:p w14:paraId="64D6F383"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Then, starting in Western Europe in the 16th, 17th, and 18th centuries, an unprecedented breadth of optimism emerged and turned wealth (resources hoarded away in vaults and mattresses) into capital (resources invested in future production and discovery). Thus, capitalism was born, and with it, exponential economic growth began to spread across most of the Earth (a process that continues to this day). As a result, both the rich and the poor are consistently getting rapidly richer for the first time in human history. Whereas 94 percent of the population was in extreme poverty as recently as 1820, in 1990 the number was down to 36 percent, and in 2015 the number was less than 10 percent. And as the world gets wealthier, countless important things proliferate, such as access to nutrition, freedom from violence, improvements in life expectancy, and of course, the access to and production of scientific and technological knowledge.</w:t>
      </w:r>
    </w:p>
    <w:p w14:paraId="2548DC0E"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 xml:space="preserve">Knowledge is produced and spread in many ways. Education is one crucial variable, for the purpose of having both an educated population of innovators and a thriving research community. According to research from the Brookings Institute, educational </w:t>
      </w:r>
      <w:proofErr w:type="gramStart"/>
      <w:r w:rsidRPr="007F0AA6">
        <w:rPr>
          <w:rFonts w:asciiTheme="minorHAnsi" w:hAnsiTheme="minorHAnsi" w:cstheme="minorHAnsi"/>
          <w:sz w:val="14"/>
          <w:szCs w:val="14"/>
        </w:rPr>
        <w:t>opportunities</w:t>
      </w:r>
      <w:proofErr w:type="gramEnd"/>
      <w:r w:rsidRPr="007F0AA6">
        <w:rPr>
          <w:rFonts w:asciiTheme="minorHAnsi" w:hAnsiTheme="minorHAnsi" w:cstheme="minorHAnsi"/>
          <w:sz w:val="14"/>
          <w:szCs w:val="14"/>
        </w:rPr>
        <w:t xml:space="preserve"> and outcomes for the affluent radically exceed those for the poor—not just between countries, or within them, but everywhere. This is to be expected. Whether funded by individuals or government programs, it costs a lot of resources to build strong educational institutions and invest in educating generations of students. Poor populations who can barely afford shelter, clean water, food, and medicine don’t have much left over to invest in less immediate necessities such as education. And of course, this creates a feedback loop with causation running in both directions—if a population is uneducated, escaping poverty is much more difficult; if a population is poor, investing in education is much more difficult.</w:t>
      </w:r>
    </w:p>
    <w:p w14:paraId="772EDB66" w14:textId="77777777" w:rsidR="00011FA3" w:rsidRPr="007F0AA6" w:rsidRDefault="00011FA3" w:rsidP="00011FA3">
      <w:pPr>
        <w:rPr>
          <w:rFonts w:asciiTheme="minorHAnsi" w:hAnsiTheme="minorHAnsi" w:cstheme="minorHAnsi"/>
          <w:sz w:val="14"/>
          <w:szCs w:val="14"/>
        </w:rPr>
      </w:pPr>
      <w:r w:rsidRPr="007F0AA6">
        <w:rPr>
          <w:rStyle w:val="StyleUnderline"/>
          <w:rFonts w:asciiTheme="minorHAnsi" w:hAnsiTheme="minorHAnsi" w:cstheme="minorHAnsi"/>
        </w:rPr>
        <w:t xml:space="preserve">Another foundational tool for knowledge production is innovation, which </w:t>
      </w:r>
      <w:r w:rsidRPr="007F0AA6">
        <w:rPr>
          <w:rStyle w:val="StyleUnderline"/>
          <w:rFonts w:asciiTheme="minorHAnsi" w:hAnsiTheme="minorHAnsi" w:cstheme="minorHAnsi"/>
          <w:highlight w:val="green"/>
        </w:rPr>
        <w:t>capital and profit motive facilitate</w:t>
      </w:r>
      <w:r w:rsidRPr="007F0AA6">
        <w:rPr>
          <w:rStyle w:val="StyleUnderline"/>
          <w:rFonts w:asciiTheme="minorHAnsi" w:hAnsiTheme="minorHAnsi" w:cstheme="minorHAnsi"/>
        </w:rPr>
        <w:t xml:space="preserve">. A large amount of </w:t>
      </w:r>
      <w:r w:rsidRPr="007F0AA6">
        <w:rPr>
          <w:rStyle w:val="StyleUnderline"/>
          <w:rFonts w:asciiTheme="minorHAnsi" w:hAnsiTheme="minorHAnsi" w:cstheme="minorHAnsi"/>
          <w:highlight w:val="green"/>
        </w:rPr>
        <w:t>innovation</w:t>
      </w:r>
      <w:r w:rsidRPr="007F0AA6">
        <w:rPr>
          <w:rStyle w:val="StyleUnderline"/>
          <w:rFonts w:asciiTheme="minorHAnsi" w:hAnsiTheme="minorHAnsi" w:cstheme="minorHAnsi"/>
        </w:rPr>
        <w:t xml:space="preserve"> comes from excess capital being invested in new research and development</w:t>
      </w:r>
      <w:r w:rsidRPr="007F0AA6">
        <w:rPr>
          <w:rFonts w:asciiTheme="minorHAnsi" w:hAnsiTheme="minorHAnsi" w:cstheme="minorHAnsi"/>
          <w:sz w:val="14"/>
        </w:rPr>
        <w:t xml:space="preserve">. Poorer populations, whether subnational, national, or global, have less to invest in prospective new inventions and processes of which the details are unpredictable in advance. </w:t>
      </w:r>
      <w:r w:rsidRPr="007F0AA6">
        <w:rPr>
          <w:rStyle w:val="StyleUnderline"/>
          <w:rFonts w:asciiTheme="minorHAnsi" w:hAnsiTheme="minorHAnsi" w:cstheme="minorHAnsi"/>
        </w:rPr>
        <w:t>No system incentivizes useful investments and disincentivizes wasteful investments better than the capitalist system, in which the investor’s own capital is on the line</w:t>
      </w:r>
      <w:r w:rsidRPr="007F0AA6">
        <w:rPr>
          <w:rFonts w:asciiTheme="minorHAnsi" w:hAnsiTheme="minorHAnsi" w:cstheme="minorHAnsi"/>
          <w:sz w:val="14"/>
        </w:rPr>
        <w:t xml:space="preserve">. Incentives and wealth are two main reasons why </w:t>
      </w:r>
      <w:proofErr w:type="gramStart"/>
      <w:r w:rsidRPr="007F0AA6">
        <w:rPr>
          <w:rFonts w:asciiTheme="minorHAnsi" w:hAnsiTheme="minorHAnsi" w:cstheme="minorHAnsi"/>
          <w:sz w:val="14"/>
        </w:rPr>
        <w:t>all of</w:t>
      </w:r>
      <w:proofErr w:type="gramEnd"/>
      <w:r w:rsidRPr="007F0AA6">
        <w:rPr>
          <w:rFonts w:asciiTheme="minorHAnsi" w:hAnsiTheme="minorHAnsi" w:cstheme="minorHAnsi"/>
          <w:sz w:val="14"/>
        </w:rPr>
        <w:t xml:space="preserve"> the most innovative nations, such as </w:t>
      </w:r>
      <w:r w:rsidRPr="007F0AA6">
        <w:rPr>
          <w:rStyle w:val="StyleUnderline"/>
          <w:rFonts w:asciiTheme="minorHAnsi" w:hAnsiTheme="minorHAnsi" w:cstheme="minorHAnsi"/>
          <w:highlight w:val="green"/>
        </w:rPr>
        <w:t>the top 10</w:t>
      </w:r>
      <w:r w:rsidRPr="007F0AA6">
        <w:rPr>
          <w:rStyle w:val="StyleUnderline"/>
          <w:rFonts w:asciiTheme="minorHAnsi" w:hAnsiTheme="minorHAnsi" w:cstheme="minorHAnsi"/>
        </w:rPr>
        <w:t xml:space="preserve"> on the</w:t>
      </w:r>
      <w:r w:rsidRPr="007F0AA6">
        <w:rPr>
          <w:rFonts w:asciiTheme="minorHAnsi" w:hAnsiTheme="minorHAnsi" w:cstheme="minorHAnsi"/>
          <w:sz w:val="14"/>
        </w:rPr>
        <w:t xml:space="preserve"> 2020 Bloomberg </w:t>
      </w:r>
      <w:r w:rsidRPr="007F0AA6">
        <w:rPr>
          <w:rStyle w:val="StyleUnderline"/>
          <w:rFonts w:asciiTheme="minorHAnsi" w:hAnsiTheme="minorHAnsi" w:cstheme="minorHAnsi"/>
        </w:rPr>
        <w:t xml:space="preserve">Innovation Index, </w:t>
      </w:r>
      <w:r w:rsidRPr="007F0AA6">
        <w:rPr>
          <w:rStyle w:val="StyleUnderline"/>
          <w:rFonts w:asciiTheme="minorHAnsi" w:hAnsiTheme="minorHAnsi" w:cstheme="minorHAnsi"/>
          <w:highlight w:val="green"/>
        </w:rPr>
        <w:t>are capitalist</w:t>
      </w:r>
      <w:r w:rsidRPr="007F0AA6">
        <w:rPr>
          <w:rStyle w:val="StyleUnderline"/>
          <w:rFonts w:asciiTheme="minorHAnsi" w:hAnsiTheme="minorHAnsi" w:cstheme="minorHAnsi"/>
        </w:rPr>
        <w:t xml:space="preserve"> countries</w:t>
      </w:r>
      <w:r w:rsidRPr="007F0AA6">
        <w:rPr>
          <w:rFonts w:asciiTheme="minorHAnsi" w:hAnsiTheme="minorHAnsi" w:cstheme="minorHAnsi"/>
          <w:sz w:val="14"/>
        </w:rPr>
        <w:t xml:space="preserve">. The sociologist Susan </w:t>
      </w:r>
      <w:r w:rsidRPr="007F0AA6">
        <w:rPr>
          <w:rFonts w:asciiTheme="minorHAnsi" w:hAnsiTheme="minorHAnsi" w:cstheme="minorHAnsi"/>
          <w:sz w:val="14"/>
          <w:szCs w:val="14"/>
        </w:rPr>
        <w:t>Cozzens at the Georgia Institute of Technology offers a succinct description of the process:</w:t>
      </w:r>
    </w:p>
    <w:p w14:paraId="5BA3E1D9"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 xml:space="preserve">In the classic literature of the economics of innovation, private firms are the driving force. They seek competitive advantage in the market by introducing new products that give them a temporary monopoly. By charging high prices during the period of temporary monopoly, the firm makes profits and grows. Introducing new processes can result in competitive advantage if that step reduces costs or increases productivity. In this view, firms drive innovation </w:t>
      </w:r>
      <w:proofErr w:type="gramStart"/>
      <w:r w:rsidRPr="007F0AA6">
        <w:rPr>
          <w:rFonts w:asciiTheme="minorHAnsi" w:hAnsiTheme="minorHAnsi" w:cstheme="minorHAnsi"/>
          <w:sz w:val="14"/>
          <w:szCs w:val="14"/>
        </w:rPr>
        <w:t>in order to</w:t>
      </w:r>
      <w:proofErr w:type="gramEnd"/>
      <w:r w:rsidRPr="007F0AA6">
        <w:rPr>
          <w:rFonts w:asciiTheme="minorHAnsi" w:hAnsiTheme="minorHAnsi" w:cstheme="minorHAnsi"/>
          <w:sz w:val="14"/>
          <w:szCs w:val="14"/>
        </w:rPr>
        <w:t xml:space="preserve"> survive and win in the marketplace.</w:t>
      </w:r>
    </w:p>
    <w:p w14:paraId="391C1D2C" w14:textId="77777777" w:rsidR="00011FA3" w:rsidRPr="007F0AA6" w:rsidRDefault="00011FA3" w:rsidP="00011FA3">
      <w:pPr>
        <w:rPr>
          <w:rFonts w:asciiTheme="minorHAnsi" w:hAnsiTheme="minorHAnsi" w:cstheme="minorHAnsi"/>
          <w:sz w:val="14"/>
        </w:rPr>
      </w:pPr>
      <w:r w:rsidRPr="007F0AA6">
        <w:rPr>
          <w:rFonts w:asciiTheme="minorHAnsi" w:hAnsiTheme="minorHAnsi" w:cstheme="minorHAnsi"/>
          <w:sz w:val="14"/>
        </w:rPr>
        <w:t xml:space="preserve">Indeed, </w:t>
      </w:r>
      <w:r w:rsidRPr="007F0AA6">
        <w:rPr>
          <w:rStyle w:val="Emphasis"/>
          <w:rFonts w:asciiTheme="minorHAnsi" w:hAnsiTheme="minorHAnsi" w:cstheme="minorHAnsi"/>
          <w:highlight w:val="green"/>
        </w:rPr>
        <w:t>no</w:t>
      </w:r>
      <w:r w:rsidRPr="007F0AA6">
        <w:rPr>
          <w:rStyle w:val="Emphasis"/>
          <w:rFonts w:asciiTheme="minorHAnsi" w:hAnsiTheme="minorHAnsi" w:cstheme="minorHAnsi"/>
        </w:rPr>
        <w:t xml:space="preserve"> serious </w:t>
      </w:r>
      <w:r w:rsidRPr="007F0AA6">
        <w:rPr>
          <w:rStyle w:val="Emphasis"/>
          <w:rFonts w:asciiTheme="minorHAnsi" w:hAnsiTheme="minorHAnsi" w:cstheme="minorHAnsi"/>
          <w:highlight w:val="green"/>
        </w:rPr>
        <w:t>critics of capital</w:t>
      </w:r>
      <w:r w:rsidRPr="007F0AA6">
        <w:rPr>
          <w:rStyle w:val="Emphasis"/>
          <w:rFonts w:asciiTheme="minorHAnsi" w:hAnsiTheme="minorHAnsi" w:cstheme="minorHAnsi"/>
        </w:rPr>
        <w:t xml:space="preserve">ism </w:t>
      </w:r>
      <w:r w:rsidRPr="007F0AA6">
        <w:rPr>
          <w:rStyle w:val="Emphasis"/>
          <w:rFonts w:asciiTheme="minorHAnsi" w:hAnsiTheme="minorHAnsi" w:cstheme="minorHAnsi"/>
          <w:highlight w:val="green"/>
        </w:rPr>
        <w:t>argue</w:t>
      </w:r>
      <w:r w:rsidRPr="007F0AA6">
        <w:rPr>
          <w:rStyle w:val="Emphasis"/>
          <w:rFonts w:asciiTheme="minorHAnsi" w:hAnsiTheme="minorHAnsi" w:cstheme="minorHAnsi"/>
        </w:rPr>
        <w:t xml:space="preserve"> that </w:t>
      </w:r>
      <w:r w:rsidRPr="007F0AA6">
        <w:rPr>
          <w:rStyle w:val="Emphasis"/>
          <w:rFonts w:asciiTheme="minorHAnsi" w:hAnsiTheme="minorHAnsi" w:cstheme="minorHAnsi"/>
          <w:highlight w:val="green"/>
        </w:rPr>
        <w:t>any other system produces greater</w:t>
      </w:r>
      <w:r w:rsidRPr="007F0AA6">
        <w:rPr>
          <w:rStyle w:val="Emphasis"/>
          <w:rFonts w:asciiTheme="minorHAnsi" w:hAnsiTheme="minorHAnsi" w:cstheme="minorHAnsi"/>
        </w:rPr>
        <w:t xml:space="preserve"> material wealth and </w:t>
      </w:r>
      <w:r w:rsidRPr="007F0AA6">
        <w:rPr>
          <w:rStyle w:val="Emphasis"/>
          <w:rFonts w:asciiTheme="minorHAnsi" w:hAnsiTheme="minorHAnsi" w:cstheme="minorHAnsi"/>
          <w:highlight w:val="green"/>
        </w:rPr>
        <w:t>innovation</w:t>
      </w:r>
      <w:r w:rsidRPr="007F0AA6">
        <w:rPr>
          <w:rFonts w:asciiTheme="minorHAnsi" w:hAnsiTheme="minorHAnsi" w:cstheme="minorHAnsi"/>
          <w:sz w:val="14"/>
        </w:rPr>
        <w:t xml:space="preserve">. </w:t>
      </w:r>
      <w:r w:rsidRPr="007F0AA6">
        <w:rPr>
          <w:rStyle w:val="Emphasis"/>
          <w:rFonts w:asciiTheme="minorHAnsi" w:hAnsiTheme="minorHAnsi" w:cstheme="minorHAnsi"/>
        </w:rPr>
        <w:t>Even</w:t>
      </w:r>
      <w:r w:rsidRPr="007F0AA6">
        <w:rPr>
          <w:rFonts w:asciiTheme="minorHAnsi" w:hAnsiTheme="minorHAnsi" w:cstheme="minorHAnsi"/>
          <w:sz w:val="14"/>
        </w:rPr>
        <w:t xml:space="preserve"> Marxists, capitalism’s most vehement antagonists, generally acknowledge that no system has ever produced more innovation and abundance. In </w:t>
      </w:r>
      <w:proofErr w:type="gramStart"/>
      <w:r w:rsidRPr="007F0AA6">
        <w:rPr>
          <w:rFonts w:asciiTheme="minorHAnsi" w:hAnsiTheme="minorHAnsi" w:cstheme="minorHAnsi"/>
          <w:sz w:val="14"/>
        </w:rPr>
        <w:t>The</w:t>
      </w:r>
      <w:proofErr w:type="gramEnd"/>
      <w:r w:rsidRPr="007F0AA6">
        <w:rPr>
          <w:rFonts w:asciiTheme="minorHAnsi" w:hAnsiTheme="minorHAnsi" w:cstheme="minorHAnsi"/>
          <w:sz w:val="14"/>
        </w:rPr>
        <w:t xml:space="preserve"> Communist Manifesto in 1848, </w:t>
      </w:r>
      <w:r w:rsidRPr="007F0AA6">
        <w:rPr>
          <w:rStyle w:val="Emphasis"/>
          <w:rFonts w:asciiTheme="minorHAnsi" w:hAnsiTheme="minorHAnsi" w:cstheme="minorHAnsi"/>
          <w:highlight w:val="green"/>
        </w:rPr>
        <w:t>Marx</w:t>
      </w:r>
      <w:r w:rsidRPr="007F0AA6">
        <w:rPr>
          <w:rStyle w:val="Emphasis"/>
          <w:rFonts w:asciiTheme="minorHAnsi" w:hAnsiTheme="minorHAnsi" w:cstheme="minorHAnsi"/>
        </w:rPr>
        <w:t xml:space="preserve"> and Engels </w:t>
      </w:r>
      <w:r w:rsidRPr="007F0AA6">
        <w:rPr>
          <w:rStyle w:val="Emphasis"/>
          <w:rFonts w:asciiTheme="minorHAnsi" w:hAnsiTheme="minorHAnsi" w:cstheme="minorHAnsi"/>
          <w:highlight w:val="green"/>
        </w:rPr>
        <w:t>wrote</w:t>
      </w:r>
      <w:r w:rsidRPr="007F0AA6">
        <w:rPr>
          <w:rFonts w:asciiTheme="minorHAnsi" w:hAnsiTheme="minorHAnsi" w:cstheme="minorHAnsi"/>
          <w:sz w:val="14"/>
        </w:rPr>
        <w:t xml:space="preserve"> this:</w:t>
      </w:r>
    </w:p>
    <w:p w14:paraId="0697E493" w14:textId="77777777" w:rsidR="00011FA3" w:rsidRPr="007F0AA6" w:rsidRDefault="00011FA3" w:rsidP="00011FA3">
      <w:pPr>
        <w:rPr>
          <w:rFonts w:asciiTheme="minorHAnsi" w:hAnsiTheme="minorHAnsi" w:cstheme="minorHAnsi"/>
          <w:sz w:val="14"/>
        </w:rPr>
      </w:pPr>
      <w:r w:rsidRPr="007F0AA6">
        <w:rPr>
          <w:rStyle w:val="Emphasis"/>
          <w:rFonts w:asciiTheme="minorHAnsi" w:hAnsiTheme="minorHAnsi" w:cstheme="minorHAnsi"/>
          <w:highlight w:val="green"/>
        </w:rPr>
        <w:t>The bourgeoisie</w:t>
      </w:r>
      <w:r w:rsidRPr="007F0AA6">
        <w:rPr>
          <w:rFonts w:asciiTheme="minorHAnsi" w:hAnsiTheme="minorHAnsi" w:cstheme="minorHAnsi"/>
          <w:sz w:val="14"/>
        </w:rPr>
        <w:t xml:space="preserve"> [</w:t>
      </w:r>
      <w:r w:rsidRPr="007F0AA6">
        <w:rPr>
          <w:rStyle w:val="Emphasis"/>
          <w:rFonts w:asciiTheme="minorHAnsi" w:hAnsiTheme="minorHAnsi" w:cstheme="minorHAnsi"/>
        </w:rPr>
        <w:t>capitalist class</w:t>
      </w:r>
      <w:r w:rsidRPr="007F0AA6">
        <w:rPr>
          <w:rFonts w:asciiTheme="minorHAnsi" w:hAnsiTheme="minorHAnsi" w:cstheme="minorHAnsi"/>
          <w:sz w:val="14"/>
        </w:rPr>
        <w:t xml:space="preserve">], during its rule of scarce one hundred years, </w:t>
      </w:r>
      <w:r w:rsidRPr="007F0AA6">
        <w:rPr>
          <w:rStyle w:val="Emphasis"/>
          <w:rFonts w:asciiTheme="minorHAnsi" w:hAnsiTheme="minorHAnsi" w:cstheme="minorHAnsi"/>
        </w:rPr>
        <w:t xml:space="preserve">has </w:t>
      </w:r>
      <w:r w:rsidRPr="007F0AA6">
        <w:rPr>
          <w:rStyle w:val="Emphasis"/>
          <w:rFonts w:asciiTheme="minorHAnsi" w:hAnsiTheme="minorHAnsi" w:cstheme="minorHAnsi"/>
          <w:highlight w:val="green"/>
        </w:rPr>
        <w:t>created more</w:t>
      </w:r>
      <w:r w:rsidRPr="007F0AA6">
        <w:rPr>
          <w:rStyle w:val="Emphasis"/>
          <w:rFonts w:asciiTheme="minorHAnsi" w:hAnsiTheme="minorHAnsi" w:cstheme="minorHAnsi"/>
        </w:rPr>
        <w:t xml:space="preserve"> massive</w:t>
      </w:r>
      <w:r w:rsidRPr="007F0AA6">
        <w:rPr>
          <w:rFonts w:asciiTheme="minorHAnsi" w:hAnsiTheme="minorHAnsi" w:cstheme="minorHAnsi"/>
          <w:sz w:val="14"/>
        </w:rPr>
        <w:t xml:space="preserve"> and more colossal </w:t>
      </w:r>
      <w:r w:rsidRPr="007F0AA6">
        <w:rPr>
          <w:rStyle w:val="Emphasis"/>
          <w:rFonts w:asciiTheme="minorHAnsi" w:hAnsiTheme="minorHAnsi" w:cstheme="minorHAnsi"/>
          <w:highlight w:val="green"/>
        </w:rPr>
        <w:t>productive forces than</w:t>
      </w:r>
      <w:r w:rsidRPr="007F0AA6">
        <w:rPr>
          <w:rFonts w:asciiTheme="minorHAnsi" w:hAnsiTheme="minorHAnsi" w:cstheme="minorHAnsi"/>
          <w:sz w:val="14"/>
        </w:rPr>
        <w:t xml:space="preserve"> have </w:t>
      </w:r>
      <w:r w:rsidRPr="007F0AA6">
        <w:rPr>
          <w:rStyle w:val="Emphasis"/>
          <w:rFonts w:asciiTheme="minorHAnsi" w:hAnsiTheme="minorHAnsi" w:cstheme="minorHAnsi"/>
          <w:highlight w:val="green"/>
        </w:rPr>
        <w:t>all preceding generations</w:t>
      </w:r>
      <w:r w:rsidRPr="007F0AA6">
        <w:rPr>
          <w:rStyle w:val="Emphasis"/>
          <w:rFonts w:asciiTheme="minorHAnsi" w:hAnsiTheme="minorHAnsi" w:cstheme="minorHAnsi"/>
        </w:rPr>
        <w:t xml:space="preserve"> together</w:t>
      </w:r>
      <w:r w:rsidRPr="007F0AA6">
        <w:rPr>
          <w:rFonts w:asciiTheme="minorHAnsi" w:hAnsiTheme="minorHAnsi" w:cstheme="minorHAnsi"/>
          <w:sz w:val="14"/>
        </w:rPr>
        <w:t>. Subjection of Nature’s forces to man, machinery, application of chemistry to industry and agriculture, steam-navigation, railways, electric telegraphs, clearing of whole continents for cultivation, canalisation of rivers, whole populations conjured out of the ground—what earlier century had even a presentiment that such productive forces slumbered in the lap of social labour?</w:t>
      </w:r>
    </w:p>
    <w:p w14:paraId="0C2888BD"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If only Marx and Engels could see how drastically the affluence of the proletariat has grown under global capitalism since then.</w:t>
      </w:r>
    </w:p>
    <w:p w14:paraId="0A126A05"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Environmental technology</w:t>
      </w:r>
    </w:p>
    <w:p w14:paraId="7F79ED7F"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 xml:space="preserve">In 1894, just 21 years before Einstein’s theory of general relativity, the Nobel Prize-winning physicist Albert Michelson famously proclaimed, “The more important fundamental laws and facts of physical science have all been </w:t>
      </w:r>
    </w:p>
    <w:p w14:paraId="03991D5F"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discovered, and these are now so firmly established that the possibility of their ever being supplanted in consequence of new discoveries is exceedingly remote.” Some phenomena, like blizzards and thunderstorms, are somewhat predictable to those with the requisite equipment and training. But the future of human knowledge is no such phenomenon. Discoveries, by their very nature, are unknown until they are not. Innovations are often unimaginable until they occur because the act of imagining them is what brings them into existence.</w:t>
      </w:r>
    </w:p>
    <w:p w14:paraId="24087F49"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The history of failures to predict future knowledge is long and robust. In 1901, two years before they both achieved flight by aircraft, Wilbur Wright said to his brother, “Don’t think men will fly for a thousand years.” In 1932, just six years before the successful splitting of the atom, Albert Einstein said</w:t>
      </w:r>
      <w:proofErr w:type="gramStart"/>
      <w:r w:rsidRPr="007F0AA6">
        <w:rPr>
          <w:rFonts w:asciiTheme="minorHAnsi" w:hAnsiTheme="minorHAnsi" w:cstheme="minorHAnsi"/>
          <w:sz w:val="14"/>
          <w:szCs w:val="14"/>
        </w:rPr>
        <w:t>, ”There</w:t>
      </w:r>
      <w:proofErr w:type="gramEnd"/>
      <w:r w:rsidRPr="007F0AA6">
        <w:rPr>
          <w:rFonts w:asciiTheme="minorHAnsi" w:hAnsiTheme="minorHAnsi" w:cstheme="minorHAnsi"/>
          <w:sz w:val="14"/>
          <w:szCs w:val="14"/>
        </w:rPr>
        <w:t xml:space="preserve"> is not the slightest indication that nuclear energy will ever be obtainable.” In 1957, 12 years before Neil Armstrong set foot on the Moon, the father of radio Lee de Forest stated, “Man will never reach the Moon regardless of all future scientific advances.”</w:t>
      </w:r>
    </w:p>
    <w:p w14:paraId="7507C8B7"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 xml:space="preserve">Even after world-changing technologies are invented, estimates of their utility are often wildly inaccurate. The Internet, cars, and telephones were all dismissed as insignificant inventions in the years preceding their universal ascendance. </w:t>
      </w:r>
      <w:proofErr w:type="gramStart"/>
      <w:r w:rsidRPr="007F0AA6">
        <w:rPr>
          <w:rFonts w:asciiTheme="minorHAnsi" w:hAnsiTheme="minorHAnsi" w:cstheme="minorHAnsi"/>
          <w:sz w:val="14"/>
          <w:szCs w:val="14"/>
        </w:rPr>
        <w:t>So</w:t>
      </w:r>
      <w:proofErr w:type="gramEnd"/>
      <w:r w:rsidRPr="007F0AA6">
        <w:rPr>
          <w:rFonts w:asciiTheme="minorHAnsi" w:hAnsiTheme="minorHAnsi" w:cstheme="minorHAnsi"/>
          <w:sz w:val="14"/>
          <w:szCs w:val="14"/>
        </w:rPr>
        <w:t xml:space="preserve"> we should be skeptical when we see publications like the BBC, Bloomberg, and Forbes denying the plausibility of imminent technological advances on our climate problems. The truth is nobody has any idea what salutary innovations and discoveries do or do not exist in our imminent future.</w:t>
      </w:r>
    </w:p>
    <w:p w14:paraId="46AC1356" w14:textId="77777777" w:rsidR="00011FA3" w:rsidRPr="007F0AA6" w:rsidRDefault="00011FA3" w:rsidP="00011FA3">
      <w:pPr>
        <w:rPr>
          <w:rFonts w:asciiTheme="minorHAnsi" w:hAnsiTheme="minorHAnsi" w:cstheme="minorHAnsi"/>
          <w:sz w:val="14"/>
        </w:rPr>
      </w:pPr>
      <w:r w:rsidRPr="007F0AA6">
        <w:rPr>
          <w:rFonts w:asciiTheme="minorHAnsi" w:hAnsiTheme="minorHAnsi" w:cstheme="minorHAnsi"/>
          <w:sz w:val="14"/>
        </w:rPr>
        <w:t xml:space="preserve">Many popular </w:t>
      </w:r>
      <w:r w:rsidRPr="007F0AA6">
        <w:rPr>
          <w:rStyle w:val="StyleUnderline"/>
          <w:rFonts w:asciiTheme="minorHAnsi" w:hAnsiTheme="minorHAnsi" w:cstheme="minorHAnsi"/>
          <w:highlight w:val="green"/>
        </w:rPr>
        <w:t>tech</w:t>
      </w:r>
      <w:r w:rsidRPr="007F0AA6">
        <w:rPr>
          <w:rFonts w:asciiTheme="minorHAnsi" w:hAnsiTheme="minorHAnsi" w:cstheme="minorHAnsi"/>
          <w:sz w:val="14"/>
        </w:rPr>
        <w:t xml:space="preserve">nological </w:t>
      </w:r>
      <w:r w:rsidRPr="007F0AA6">
        <w:rPr>
          <w:rStyle w:val="StyleUnderline"/>
          <w:rFonts w:asciiTheme="minorHAnsi" w:hAnsiTheme="minorHAnsi" w:cstheme="minorHAnsi"/>
        </w:rPr>
        <w:t>solutions</w:t>
      </w:r>
      <w:r w:rsidRPr="007F0AA6">
        <w:rPr>
          <w:rFonts w:asciiTheme="minorHAnsi" w:hAnsiTheme="minorHAnsi" w:cstheme="minorHAnsi"/>
          <w:sz w:val="14"/>
        </w:rPr>
        <w:t xml:space="preserve"> to environmental issues </w:t>
      </w:r>
      <w:r w:rsidRPr="007F0AA6">
        <w:rPr>
          <w:rStyle w:val="StyleUnderline"/>
          <w:rFonts w:asciiTheme="minorHAnsi" w:hAnsiTheme="minorHAnsi" w:cstheme="minorHAnsi"/>
          <w:highlight w:val="green"/>
        </w:rPr>
        <w:t>have</w:t>
      </w:r>
      <w:r w:rsidRPr="007F0AA6">
        <w:rPr>
          <w:rFonts w:asciiTheme="minorHAnsi" w:hAnsiTheme="minorHAnsi" w:cstheme="minorHAnsi"/>
          <w:sz w:val="14"/>
        </w:rPr>
        <w:t xml:space="preserve"> already </w:t>
      </w:r>
      <w:r w:rsidRPr="007F0AA6">
        <w:rPr>
          <w:rStyle w:val="StyleUnderline"/>
          <w:rFonts w:asciiTheme="minorHAnsi" w:hAnsiTheme="minorHAnsi" w:cstheme="minorHAnsi"/>
          <w:highlight w:val="green"/>
        </w:rPr>
        <w:t>been proposed</w:t>
      </w:r>
      <w:r w:rsidRPr="007F0AA6">
        <w:rPr>
          <w:rFonts w:asciiTheme="minorHAnsi" w:hAnsiTheme="minorHAnsi" w:cstheme="minorHAnsi"/>
          <w:sz w:val="14"/>
        </w:rPr>
        <w:t xml:space="preserve"> in recent years. </w:t>
      </w:r>
      <w:r w:rsidRPr="007F0AA6">
        <w:rPr>
          <w:rStyle w:val="StyleUnderline"/>
          <w:rFonts w:asciiTheme="minorHAnsi" w:hAnsiTheme="minorHAnsi" w:cstheme="minorHAnsi"/>
          <w:highlight w:val="green"/>
        </w:rPr>
        <w:t>Carbon capture</w:t>
      </w:r>
      <w:r w:rsidRPr="007F0AA6">
        <w:rPr>
          <w:rFonts w:asciiTheme="minorHAnsi" w:hAnsiTheme="minorHAnsi" w:cstheme="minorHAnsi"/>
          <w:sz w:val="14"/>
        </w:rPr>
        <w:t xml:space="preserve"> and sequestration technology is endorsed by climate scientists at the Intergovernmental Panel on Climate Change (IPCC) as well as by United States Congress members from both the Democratic and Republican parties. </w:t>
      </w:r>
      <w:r w:rsidRPr="007F0AA6">
        <w:rPr>
          <w:rStyle w:val="StyleUnderline"/>
          <w:rFonts w:asciiTheme="minorHAnsi" w:hAnsiTheme="minorHAnsi" w:cstheme="minorHAnsi"/>
          <w:highlight w:val="green"/>
        </w:rPr>
        <w:t>Inventions</w:t>
      </w:r>
      <w:r w:rsidRPr="007F0AA6">
        <w:rPr>
          <w:rFonts w:asciiTheme="minorHAnsi" w:hAnsiTheme="minorHAnsi" w:cstheme="minorHAnsi"/>
          <w:sz w:val="14"/>
        </w:rPr>
        <w:t xml:space="preserve"> are being implemented </w:t>
      </w:r>
      <w:r w:rsidRPr="007F0AA6">
        <w:rPr>
          <w:rStyle w:val="StyleUnderline"/>
          <w:rFonts w:asciiTheme="minorHAnsi" w:hAnsiTheme="minorHAnsi" w:cstheme="minorHAnsi"/>
          <w:highlight w:val="green"/>
        </w:rPr>
        <w:t>to remove plastic</w:t>
      </w:r>
      <w:r w:rsidRPr="007F0AA6">
        <w:rPr>
          <w:rFonts w:asciiTheme="minorHAnsi" w:hAnsiTheme="minorHAnsi" w:cstheme="minorHAnsi"/>
          <w:sz w:val="14"/>
        </w:rPr>
        <w:t xml:space="preserve"> from the oceans. </w:t>
      </w:r>
      <w:r w:rsidRPr="007F0AA6">
        <w:rPr>
          <w:rStyle w:val="StyleUnderline"/>
          <w:rFonts w:asciiTheme="minorHAnsi" w:hAnsiTheme="minorHAnsi" w:cstheme="minorHAnsi"/>
          <w:highlight w:val="green"/>
        </w:rPr>
        <w:t>Sea walls</w:t>
      </w:r>
      <w:r w:rsidRPr="007F0AA6">
        <w:rPr>
          <w:rFonts w:asciiTheme="minorHAnsi" w:hAnsiTheme="minorHAnsi" w:cstheme="minorHAnsi"/>
          <w:sz w:val="14"/>
        </w:rPr>
        <w:t xml:space="preserve"> are being engineered in some coastal communities and considered at larger scales to </w:t>
      </w:r>
      <w:r w:rsidRPr="007F0AA6">
        <w:rPr>
          <w:rStyle w:val="StyleUnderline"/>
          <w:rFonts w:asciiTheme="minorHAnsi" w:hAnsiTheme="minorHAnsi" w:cstheme="minorHAnsi"/>
          <w:highlight w:val="green"/>
        </w:rPr>
        <w:t>mitigate sea level</w:t>
      </w:r>
      <w:r w:rsidRPr="007F0AA6">
        <w:rPr>
          <w:rFonts w:asciiTheme="minorHAnsi" w:hAnsiTheme="minorHAnsi" w:cstheme="minorHAnsi"/>
          <w:sz w:val="14"/>
        </w:rPr>
        <w:t xml:space="preserve"> rise.</w:t>
      </w:r>
    </w:p>
    <w:p w14:paraId="526E91A6"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 xml:space="preserve">In </w:t>
      </w:r>
      <w:proofErr w:type="gramStart"/>
      <w:r w:rsidRPr="007F0AA6">
        <w:rPr>
          <w:rFonts w:asciiTheme="minorHAnsi" w:hAnsiTheme="minorHAnsi" w:cstheme="minorHAnsi"/>
          <w:sz w:val="14"/>
          <w:szCs w:val="14"/>
        </w:rPr>
        <w:t>The</w:t>
      </w:r>
      <w:proofErr w:type="gramEnd"/>
      <w:r w:rsidRPr="007F0AA6">
        <w:rPr>
          <w:rFonts w:asciiTheme="minorHAnsi" w:hAnsiTheme="minorHAnsi" w:cstheme="minorHAnsi"/>
          <w:sz w:val="14"/>
          <w:szCs w:val="14"/>
        </w:rPr>
        <w:t xml:space="preserve"> Climate Casino, Nordhaus writes: “Current estimates are that geoengineering would cost between one tenth and one hundredth as much as reducing CO2 emissions for an equivalent amount of cooling.” But at their present level of development, such technologies are inadequate to the full scope of the problem because they don’t sufficiently address certain dangers such as ocean acidification. Therefore, many environmentalists prefer extreme reductions in carbon emissions, which would stop anthropogenic climate change at its root. But anthropogenic climate change is not just a phenomenon of the future. The Washington Post, the Los Angeles Times, CNN, and other news organizations have noted that it is already having serious effects here and now. The transition from predicted impact to experienced impact took place decades ago. So, how well are we adapting so far?</w:t>
      </w:r>
    </w:p>
    <w:p w14:paraId="76D66B1D"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 xml:space="preserve">Scientific American reports that global warming may already be responsible for 150,000 deaths worldwide each year due to its effects on the frequency and scale of floods and hurricanes, </w:t>
      </w:r>
      <w:proofErr w:type="gramStart"/>
      <w:r w:rsidRPr="007F0AA6">
        <w:rPr>
          <w:rFonts w:asciiTheme="minorHAnsi" w:hAnsiTheme="minorHAnsi" w:cstheme="minorHAnsi"/>
          <w:sz w:val="14"/>
          <w:szCs w:val="14"/>
        </w:rPr>
        <w:t>droughts</w:t>
      </w:r>
      <w:proofErr w:type="gramEnd"/>
      <w:r w:rsidRPr="007F0AA6">
        <w:rPr>
          <w:rFonts w:asciiTheme="minorHAnsi" w:hAnsiTheme="minorHAnsi" w:cstheme="minorHAnsi"/>
          <w:sz w:val="14"/>
          <w:szCs w:val="14"/>
        </w:rPr>
        <w:t xml:space="preserve"> and heat waves, spread of vector-borne diseases, and other factors. However, research from the Reason Foundation shows that deaths caused by extreme weather events have declined by more than 90 percent since 1920. University of Oxford economist Max Roser’s research shows that the burden of disease, famine, and other relevant problems have also declined in recent years and decades (the disease statistics cited above are older than the COVID-19 pandemic, but there is no evidence that COVID-19 is directly exacerbated by climate change like vector-borne diseases such as malaria and dengue are). And overall life expectancy has risen globally from about 34 years in 1900 to about 72 years in 2019.</w:t>
      </w:r>
    </w:p>
    <w:p w14:paraId="1AD82143"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Why are climate-related death rates declining overall while climate change seems to be causing more deaths? Because as economic activity continues to drive up carbon emissions, the resulting growth rates give more communities access to strongly built and climate-controlled buildings, medical education and supplies, life-saving infrastructure such as hospitals and clean water, and many other enormous advantages. When the media and activists argue that burning fossil fuels has not been worth the climate-related damage to human life, they are counting the victims of climate catastrophe while ignoring the beneficiaries of economic growth in developing countries and elsewhere. That is a mistake because the two are inextricably linked.</w:t>
      </w:r>
    </w:p>
    <w:p w14:paraId="7080C634"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Choose your own extinction</w:t>
      </w:r>
    </w:p>
    <w:p w14:paraId="1740A1F1"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Of course, just because we’ve adapted extremely well so far doesn’t mean the trend will continue. Dangerous tipping points may yet accelerate the problem beyond our capacity to respond. As living organisms, we have a problem of evolutionary magnitude: we adapt gradually in an environment that can change rapidly. If we go on existing like any other animal, our niche will eventually change so quickly that we won’t be able to adapt fast enough. This has happened to 99.9 percent of all known species since the beginning of life on Earth roughly four billion years ago. These changes have ranged from asteroid impacts, to volcanic eruptions, to viral pandemics, and of course to human activity in recent millennia, and are typically unpredictable to the species they eliminate because they come from outside the limited context in which those species evolved.</w:t>
      </w:r>
    </w:p>
    <w:p w14:paraId="25916781"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 xml:space="preserve">Some argue that humans are just another mammal like any other, and that all our claims of exceptionality have been ignorant hubris. If this is true, we are almost certainly doomed to relatively imminent extinction by forces beyond our influence. But thinking this way about the human species does not quite account for the implications of the economic growth trend of the last few centuries. In his book Scale, former Santa Fe Institute president Geoffrey West, whose renowned scientific research put him on Time Magazine’s 2006 list of the 100 most influential people in the world, discusses a profound biological fact about mammal species: they virtually all have the same average number of heartbeats per capita. An average elephant has a long lifespan but a slow </w:t>
      </w:r>
      <w:proofErr w:type="gramStart"/>
      <w:r w:rsidRPr="007F0AA6">
        <w:rPr>
          <w:rFonts w:asciiTheme="minorHAnsi" w:hAnsiTheme="minorHAnsi" w:cstheme="minorHAnsi"/>
          <w:sz w:val="14"/>
          <w:szCs w:val="14"/>
        </w:rPr>
        <w:t>heart-rate</w:t>
      </w:r>
      <w:proofErr w:type="gramEnd"/>
      <w:r w:rsidRPr="007F0AA6">
        <w:rPr>
          <w:rFonts w:asciiTheme="minorHAnsi" w:hAnsiTheme="minorHAnsi" w:cstheme="minorHAnsi"/>
          <w:sz w:val="14"/>
          <w:szCs w:val="14"/>
        </w:rPr>
        <w:t>, and an average mouse has a short lifespan but a fast heart-rate. It all balances out to roughly one-and-a-half billion heartbeats over the course of a lifetime. Other classes of animals follow similar metabolic scaling laws.</w:t>
      </w:r>
    </w:p>
    <w:p w14:paraId="563C883E"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A few hundred years ago, before the rise of capitalism, humans were no different—they lived roughly 35 years on average and had about one-and-a-half billion heartbeats just like any other mammal. But gains in knowledge since then, such as innovations in medicine, agriculture, and government, have roughly doubled our life expectancy and with it our average number of heartbeats per lifetime (some dogs and other domesticated animals have been similarly altered by access to human innovations). This constitutes a totally unprecedented departure from the biological status quo.</w:t>
      </w:r>
    </w:p>
    <w:p w14:paraId="6B439E31" w14:textId="77777777" w:rsidR="00011FA3" w:rsidRPr="007F0AA6" w:rsidRDefault="00011FA3" w:rsidP="00011FA3">
      <w:pPr>
        <w:rPr>
          <w:rFonts w:asciiTheme="minorHAnsi" w:hAnsiTheme="minorHAnsi" w:cstheme="minorHAnsi"/>
          <w:sz w:val="14"/>
          <w:szCs w:val="14"/>
        </w:rPr>
      </w:pPr>
      <w:r w:rsidRPr="007F0AA6">
        <w:rPr>
          <w:rFonts w:asciiTheme="minorHAnsi" w:hAnsiTheme="minorHAnsi" w:cstheme="minorHAnsi"/>
          <w:sz w:val="14"/>
          <w:szCs w:val="14"/>
        </w:rPr>
        <w:t xml:space="preserve">Technological knowledge, fueled by capital, has allowed us to do many things categorically unlike the achievements of other species as far as we know. The universal extinction paradigm, which has limited all mammal species so far to one million years or less, should be high on our list of patterns to break. We don’t know what existential threats will come or how long we </w:t>
      </w:r>
      <w:proofErr w:type="gramStart"/>
      <w:r w:rsidRPr="007F0AA6">
        <w:rPr>
          <w:rFonts w:asciiTheme="minorHAnsi" w:hAnsiTheme="minorHAnsi" w:cstheme="minorHAnsi"/>
          <w:sz w:val="14"/>
          <w:szCs w:val="14"/>
        </w:rPr>
        <w:t>have to</w:t>
      </w:r>
      <w:proofErr w:type="gramEnd"/>
      <w:r w:rsidRPr="007F0AA6">
        <w:rPr>
          <w:rFonts w:asciiTheme="minorHAnsi" w:hAnsiTheme="minorHAnsi" w:cstheme="minorHAnsi"/>
          <w:sz w:val="14"/>
          <w:szCs w:val="14"/>
        </w:rPr>
        <w:t xml:space="preserve"> prepare for them, but we can’t expect human ingenuity to rush us past the finish line at the last minute without a context of widespread continuous technological and scientific progress until that point—a project it seems only capitalism can hope to fund.</w:t>
      </w:r>
    </w:p>
    <w:p w14:paraId="1C18BEAE" w14:textId="77777777" w:rsidR="00011FA3" w:rsidRPr="007F0AA6" w:rsidRDefault="00011FA3" w:rsidP="00011FA3">
      <w:pPr>
        <w:rPr>
          <w:rFonts w:asciiTheme="minorHAnsi" w:hAnsiTheme="minorHAnsi" w:cstheme="minorHAnsi"/>
          <w:sz w:val="14"/>
        </w:rPr>
      </w:pPr>
      <w:r w:rsidRPr="007F0AA6">
        <w:rPr>
          <w:rFonts w:asciiTheme="minorHAnsi" w:hAnsiTheme="minorHAnsi" w:cstheme="minorHAnsi"/>
          <w:sz w:val="14"/>
        </w:rPr>
        <w:t xml:space="preserve">David Deutsch observes that the word “sustain” generally refers to the absence or prevention of change. This is what environmentalists such as Naomi Klein and Alexandria Ocasio-Cortez would like to do with our environment </w:t>
      </w:r>
      <w:r w:rsidRPr="007F0AA6">
        <w:rPr>
          <w:rStyle w:val="StyleUnderline"/>
          <w:rFonts w:asciiTheme="minorHAnsi" w:hAnsiTheme="minorHAnsi" w:cstheme="minorHAnsi"/>
          <w:highlight w:val="green"/>
        </w:rPr>
        <w:t>by ending capital</w:t>
      </w:r>
      <w:r w:rsidRPr="007F0AA6">
        <w:rPr>
          <w:rStyle w:val="StyleUnderline"/>
          <w:rFonts w:asciiTheme="minorHAnsi" w:hAnsiTheme="minorHAnsi" w:cstheme="minorHAnsi"/>
        </w:rPr>
        <w:t>ism</w:t>
      </w:r>
      <w:r w:rsidRPr="007F0AA6">
        <w:rPr>
          <w:rFonts w:asciiTheme="minorHAnsi" w:hAnsiTheme="minorHAnsi" w:cstheme="minorHAnsi"/>
          <w:sz w:val="14"/>
        </w:rPr>
        <w:t xml:space="preserve">. Their solution to climate change is what all non-human animals have always done: leave the environment basically unaltered by refraining from large-scale </w:t>
      </w:r>
      <w:proofErr w:type="gramStart"/>
      <w:r w:rsidRPr="007F0AA6">
        <w:rPr>
          <w:rFonts w:asciiTheme="minorHAnsi" w:hAnsiTheme="minorHAnsi" w:cstheme="minorHAnsi"/>
          <w:sz w:val="14"/>
        </w:rPr>
        <w:t>production, and</w:t>
      </w:r>
      <w:proofErr w:type="gramEnd"/>
      <w:r w:rsidRPr="007F0AA6">
        <w:rPr>
          <w:rFonts w:asciiTheme="minorHAnsi" w:hAnsiTheme="minorHAnsi" w:cstheme="minorHAnsi"/>
          <w:sz w:val="14"/>
        </w:rPr>
        <w:t xml:space="preserve"> wait around to go extinct. Unfortunately, as Deutsch writes, “</w:t>
      </w:r>
      <w:r w:rsidRPr="007F0AA6">
        <w:rPr>
          <w:rStyle w:val="StyleUnderline"/>
          <w:rFonts w:asciiTheme="minorHAnsi" w:hAnsiTheme="minorHAnsi" w:cstheme="minorHAnsi"/>
        </w:rPr>
        <w:t>Static societies</w:t>
      </w:r>
      <w:r w:rsidRPr="007F0AA6">
        <w:rPr>
          <w:rFonts w:asciiTheme="minorHAnsi" w:hAnsiTheme="minorHAnsi" w:cstheme="minorHAnsi"/>
          <w:sz w:val="14"/>
        </w:rPr>
        <w:t xml:space="preserve"> eventually </w:t>
      </w:r>
      <w:r w:rsidRPr="007F0AA6">
        <w:rPr>
          <w:rStyle w:val="StyleUnderline"/>
          <w:rFonts w:asciiTheme="minorHAnsi" w:hAnsiTheme="minorHAnsi" w:cstheme="minorHAnsi"/>
        </w:rPr>
        <w:t>fail because their</w:t>
      </w:r>
      <w:r w:rsidRPr="007F0AA6">
        <w:rPr>
          <w:rFonts w:asciiTheme="minorHAnsi" w:hAnsiTheme="minorHAnsi" w:cstheme="minorHAnsi"/>
          <w:sz w:val="14"/>
        </w:rPr>
        <w:t xml:space="preserve"> characteristic </w:t>
      </w:r>
      <w:r w:rsidRPr="007F0AA6">
        <w:rPr>
          <w:rStyle w:val="StyleUnderline"/>
          <w:rFonts w:asciiTheme="minorHAnsi" w:hAnsiTheme="minorHAnsi" w:cstheme="minorHAnsi"/>
          <w:highlight w:val="green"/>
        </w:rPr>
        <w:t xml:space="preserve">inability to create knowledge </w:t>
      </w:r>
      <w:r w:rsidRPr="007F0AA6">
        <w:rPr>
          <w:rStyle w:val="Emphasis"/>
          <w:rFonts w:asciiTheme="minorHAnsi" w:hAnsiTheme="minorHAnsi" w:cstheme="minorHAnsi"/>
          <w:highlight w:val="green"/>
        </w:rPr>
        <w:t>rapidly</w:t>
      </w:r>
      <w:r w:rsidRPr="007F0AA6">
        <w:rPr>
          <w:rStyle w:val="StyleUnderline"/>
          <w:rFonts w:asciiTheme="minorHAnsi" w:hAnsiTheme="minorHAnsi" w:cstheme="minorHAnsi"/>
        </w:rPr>
        <w:t xml:space="preserve"> must </w:t>
      </w:r>
      <w:r w:rsidRPr="007F0AA6">
        <w:rPr>
          <w:rFonts w:asciiTheme="minorHAnsi" w:hAnsiTheme="minorHAnsi" w:cstheme="minorHAnsi"/>
          <w:sz w:val="14"/>
        </w:rPr>
        <w:t xml:space="preserve">eventually </w:t>
      </w:r>
      <w:r w:rsidRPr="007F0AA6">
        <w:rPr>
          <w:rStyle w:val="StyleUnderline"/>
          <w:rFonts w:asciiTheme="minorHAnsi" w:hAnsiTheme="minorHAnsi" w:cstheme="minorHAnsi"/>
          <w:highlight w:val="green"/>
        </w:rPr>
        <w:t>turn</w:t>
      </w:r>
      <w:r w:rsidRPr="007F0AA6">
        <w:rPr>
          <w:rStyle w:val="StyleUnderline"/>
          <w:rFonts w:asciiTheme="minorHAnsi" w:hAnsiTheme="minorHAnsi" w:cstheme="minorHAnsi"/>
        </w:rPr>
        <w:t xml:space="preserve"> some problem </w:t>
      </w:r>
      <w:r w:rsidRPr="007F0AA6">
        <w:rPr>
          <w:rStyle w:val="StyleUnderline"/>
          <w:rFonts w:asciiTheme="minorHAnsi" w:hAnsiTheme="minorHAnsi" w:cstheme="minorHAnsi"/>
          <w:highlight w:val="green"/>
        </w:rPr>
        <w:t xml:space="preserve">into a </w:t>
      </w:r>
      <w:r w:rsidRPr="007F0AA6">
        <w:rPr>
          <w:rStyle w:val="Emphasis"/>
          <w:rFonts w:asciiTheme="minorHAnsi" w:hAnsiTheme="minorHAnsi" w:cstheme="minorHAnsi"/>
          <w:highlight w:val="green"/>
        </w:rPr>
        <w:t>catastrophe</w:t>
      </w:r>
      <w:r w:rsidRPr="007F0AA6">
        <w:rPr>
          <w:rFonts w:asciiTheme="minorHAnsi" w:hAnsiTheme="minorHAnsi" w:cstheme="minorHAnsi"/>
          <w:sz w:val="14"/>
        </w:rPr>
        <w:t xml:space="preserve">.” Thus, it is not that capitalism is the problem and sustainability </w:t>
      </w:r>
      <w:proofErr w:type="gramStart"/>
      <w:r w:rsidRPr="007F0AA6">
        <w:rPr>
          <w:rFonts w:asciiTheme="minorHAnsi" w:hAnsiTheme="minorHAnsi" w:cstheme="minorHAnsi"/>
          <w:sz w:val="14"/>
        </w:rPr>
        <w:t>is</w:t>
      </w:r>
      <w:proofErr w:type="gramEnd"/>
      <w:r w:rsidRPr="007F0AA6">
        <w:rPr>
          <w:rFonts w:asciiTheme="minorHAnsi" w:hAnsiTheme="minorHAnsi" w:cstheme="minorHAnsi"/>
          <w:sz w:val="14"/>
        </w:rPr>
        <w:t xml:space="preserve"> the solution, but that </w:t>
      </w:r>
      <w:r w:rsidRPr="007F0AA6">
        <w:rPr>
          <w:rStyle w:val="StyleUnderline"/>
          <w:rFonts w:asciiTheme="minorHAnsi" w:hAnsiTheme="minorHAnsi" w:cstheme="minorHAnsi"/>
          <w:highlight w:val="green"/>
        </w:rPr>
        <w:t xml:space="preserve">sustainability is the </w:t>
      </w:r>
      <w:r w:rsidRPr="007F0AA6">
        <w:rPr>
          <w:rStyle w:val="Emphasis"/>
          <w:rFonts w:asciiTheme="minorHAnsi" w:hAnsiTheme="minorHAnsi" w:cstheme="minorHAnsi"/>
          <w:highlight w:val="green"/>
        </w:rPr>
        <w:t>problem</w:t>
      </w:r>
      <w:r w:rsidRPr="007F0AA6">
        <w:rPr>
          <w:rStyle w:val="StyleUnderline"/>
          <w:rFonts w:asciiTheme="minorHAnsi" w:hAnsiTheme="minorHAnsi" w:cstheme="minorHAnsi"/>
          <w:highlight w:val="green"/>
        </w:rPr>
        <w:t xml:space="preserve"> and capital</w:t>
      </w:r>
      <w:r w:rsidRPr="007F0AA6">
        <w:rPr>
          <w:rStyle w:val="StyleUnderline"/>
          <w:rFonts w:asciiTheme="minorHAnsi" w:hAnsiTheme="minorHAnsi" w:cstheme="minorHAnsi"/>
        </w:rPr>
        <w:t xml:space="preserve">ism </w:t>
      </w:r>
      <w:r w:rsidRPr="007F0AA6">
        <w:rPr>
          <w:rStyle w:val="StyleUnderline"/>
          <w:rFonts w:asciiTheme="minorHAnsi" w:hAnsiTheme="minorHAnsi" w:cstheme="minorHAnsi"/>
          <w:highlight w:val="green"/>
        </w:rPr>
        <w:t xml:space="preserve">is the </w:t>
      </w:r>
      <w:r w:rsidRPr="007F0AA6">
        <w:rPr>
          <w:rStyle w:val="Emphasis"/>
          <w:rFonts w:asciiTheme="minorHAnsi" w:hAnsiTheme="minorHAnsi" w:cstheme="minorHAnsi"/>
          <w:highlight w:val="green"/>
        </w:rPr>
        <w:t>solution</w:t>
      </w:r>
      <w:r w:rsidRPr="007F0AA6">
        <w:rPr>
          <w:rStyle w:val="StyleUnderline"/>
          <w:rFonts w:asciiTheme="minorHAnsi" w:hAnsiTheme="minorHAnsi" w:cstheme="minorHAnsi"/>
        </w:rPr>
        <w:t>.</w:t>
      </w:r>
    </w:p>
    <w:p w14:paraId="7C57DCDE" w14:textId="77777777" w:rsidR="00011FA3" w:rsidRDefault="00011FA3" w:rsidP="00011FA3">
      <w:pPr>
        <w:rPr>
          <w:rFonts w:asciiTheme="minorHAnsi" w:hAnsiTheme="minorHAnsi" w:cstheme="minorHAnsi"/>
          <w:sz w:val="14"/>
        </w:rPr>
      </w:pPr>
      <w:r w:rsidRPr="007F0AA6">
        <w:rPr>
          <w:rFonts w:asciiTheme="minorHAnsi" w:hAnsiTheme="minorHAnsi" w:cstheme="minorHAnsi"/>
          <w:sz w:val="14"/>
        </w:rPr>
        <w:t xml:space="preserve">Every year, global </w:t>
      </w:r>
      <w:r w:rsidRPr="007F0AA6">
        <w:rPr>
          <w:rStyle w:val="StyleUnderline"/>
          <w:rFonts w:asciiTheme="minorHAnsi" w:hAnsiTheme="minorHAnsi" w:cstheme="minorHAnsi"/>
          <w:highlight w:val="green"/>
        </w:rPr>
        <w:t>capital</w:t>
      </w:r>
      <w:r w:rsidRPr="007F0AA6">
        <w:rPr>
          <w:rStyle w:val="StyleUnderline"/>
          <w:rFonts w:asciiTheme="minorHAnsi" w:hAnsiTheme="minorHAnsi" w:cstheme="minorHAnsi"/>
        </w:rPr>
        <w:t xml:space="preserve">ism </w:t>
      </w:r>
      <w:r w:rsidRPr="007F0AA6">
        <w:rPr>
          <w:rStyle w:val="StyleUnderline"/>
          <w:rFonts w:asciiTheme="minorHAnsi" w:hAnsiTheme="minorHAnsi" w:cstheme="minorHAnsi"/>
          <w:highlight w:val="green"/>
        </w:rPr>
        <w:t>allows</w:t>
      </w:r>
      <w:r w:rsidRPr="007F0AA6">
        <w:rPr>
          <w:rStyle w:val="StyleUnderline"/>
          <w:rFonts w:asciiTheme="minorHAnsi" w:hAnsiTheme="minorHAnsi" w:cstheme="minorHAnsi"/>
        </w:rPr>
        <w:t xml:space="preserve"> more </w:t>
      </w:r>
      <w:r w:rsidRPr="007F0AA6">
        <w:rPr>
          <w:rStyle w:val="StyleUnderline"/>
          <w:rFonts w:asciiTheme="minorHAnsi" w:hAnsiTheme="minorHAnsi" w:cstheme="minorHAnsi"/>
          <w:highlight w:val="green"/>
        </w:rPr>
        <w:t>r</w:t>
      </w:r>
      <w:r w:rsidRPr="007F0AA6">
        <w:rPr>
          <w:rStyle w:val="StyleUnderline"/>
          <w:rFonts w:asciiTheme="minorHAnsi" w:hAnsiTheme="minorHAnsi" w:cstheme="minorHAnsi"/>
        </w:rPr>
        <w:t xml:space="preserve">esearch </w:t>
      </w:r>
      <w:r w:rsidRPr="007F0AA6">
        <w:rPr>
          <w:rStyle w:val="StyleUnderline"/>
          <w:rFonts w:asciiTheme="minorHAnsi" w:hAnsiTheme="minorHAnsi" w:cstheme="minorHAnsi"/>
          <w:highlight w:val="green"/>
        </w:rPr>
        <w:t>and d</w:t>
      </w:r>
      <w:r w:rsidRPr="007F0AA6">
        <w:rPr>
          <w:rStyle w:val="StyleUnderline"/>
          <w:rFonts w:asciiTheme="minorHAnsi" w:hAnsiTheme="minorHAnsi" w:cstheme="minorHAnsi"/>
        </w:rPr>
        <w:t>evelopment</w:t>
      </w:r>
      <w:r w:rsidRPr="007F0AA6">
        <w:rPr>
          <w:rFonts w:asciiTheme="minorHAnsi" w:hAnsiTheme="minorHAnsi" w:cstheme="minorHAnsi"/>
          <w:sz w:val="14"/>
        </w:rPr>
        <w:t xml:space="preserve"> departments </w:t>
      </w:r>
      <w:r w:rsidRPr="007F0AA6">
        <w:rPr>
          <w:rStyle w:val="StyleUnderline"/>
          <w:rFonts w:asciiTheme="minorHAnsi" w:hAnsiTheme="minorHAnsi" w:cstheme="minorHAnsi"/>
          <w:highlight w:val="green"/>
        </w:rPr>
        <w:t>to be funded</w:t>
      </w:r>
      <w:r w:rsidRPr="007F0AA6">
        <w:rPr>
          <w:rFonts w:asciiTheme="minorHAnsi" w:hAnsiTheme="minorHAnsi" w:cstheme="minorHAnsi"/>
          <w:sz w:val="14"/>
        </w:rPr>
        <w:t xml:space="preserve">. Every day it gives more citizens of affluent and developing nations the material wealth required for better education and information technology. Economic growth, coupled with rising carbon emissions, might lead to a climate apocalypse—or it might continue to bring us material and technological salvation. We cannot really know in advance. But </w:t>
      </w:r>
      <w:r w:rsidRPr="007F0AA6">
        <w:rPr>
          <w:rStyle w:val="Emphasis"/>
          <w:rFonts w:asciiTheme="minorHAnsi" w:hAnsiTheme="minorHAnsi" w:cstheme="minorHAnsi"/>
          <w:highlight w:val="green"/>
        </w:rPr>
        <w:t>we would be crazy to choose the</w:t>
      </w:r>
      <w:r w:rsidRPr="007F0AA6">
        <w:rPr>
          <w:rStyle w:val="Emphasis"/>
          <w:rFonts w:asciiTheme="minorHAnsi" w:hAnsiTheme="minorHAnsi" w:cstheme="minorHAnsi"/>
        </w:rPr>
        <w:t xml:space="preserve"> time-tested </w:t>
      </w:r>
      <w:r w:rsidRPr="007F0AA6">
        <w:rPr>
          <w:rStyle w:val="Emphasis"/>
          <w:rFonts w:asciiTheme="minorHAnsi" w:hAnsiTheme="minorHAnsi" w:cstheme="minorHAnsi"/>
          <w:highlight w:val="green"/>
        </w:rPr>
        <w:t>alternative to capital</w:t>
      </w:r>
      <w:r w:rsidRPr="007F0AA6">
        <w:rPr>
          <w:rStyle w:val="Emphasis"/>
          <w:rFonts w:asciiTheme="minorHAnsi" w:hAnsiTheme="minorHAnsi" w:cstheme="minorHAnsi"/>
        </w:rPr>
        <w:t xml:space="preserve">ism: </w:t>
      </w:r>
      <w:r w:rsidRPr="007F0AA6">
        <w:rPr>
          <w:rStyle w:val="Emphasis"/>
          <w:rFonts w:asciiTheme="minorHAnsi" w:hAnsiTheme="minorHAnsi" w:cstheme="minorHAnsi"/>
          <w:highlight w:val="green"/>
        </w:rPr>
        <w:t>extinction</w:t>
      </w:r>
      <w:r w:rsidRPr="007F0AA6">
        <w:rPr>
          <w:rStyle w:val="Emphasis"/>
          <w:rFonts w:asciiTheme="minorHAnsi" w:hAnsiTheme="minorHAnsi" w:cstheme="minorHAnsi"/>
        </w:rPr>
        <w:t xml:space="preserve"> by stagnation</w:t>
      </w:r>
      <w:r w:rsidRPr="007F0AA6">
        <w:rPr>
          <w:rFonts w:asciiTheme="minorHAnsi" w:hAnsiTheme="minorHAnsi" w:cstheme="minorHAnsi"/>
          <w:sz w:val="14"/>
        </w:rPr>
        <w:t>.</w:t>
      </w:r>
    </w:p>
    <w:p w14:paraId="7B9B8B97" w14:textId="77777777" w:rsidR="00011FA3" w:rsidRDefault="00011FA3" w:rsidP="00011FA3">
      <w:pPr>
        <w:pStyle w:val="Heading4"/>
      </w:pPr>
      <w:r>
        <w:t xml:space="preserve">Economic growth is responsible for </w:t>
      </w:r>
      <w:r w:rsidRPr="00E675D8">
        <w:rPr>
          <w:u w:val="single"/>
        </w:rPr>
        <w:t>drastic improvements</w:t>
      </w:r>
      <w:r>
        <w:t xml:space="preserve"> in global living </w:t>
      </w:r>
      <w:proofErr w:type="gramStart"/>
      <w:r>
        <w:t>standards, and</w:t>
      </w:r>
      <w:proofErr w:type="gramEnd"/>
      <w:r>
        <w:t xml:space="preserve"> is the only path for </w:t>
      </w:r>
      <w:r w:rsidRPr="00E675D8">
        <w:rPr>
          <w:u w:val="single"/>
        </w:rPr>
        <w:t>future improvements</w:t>
      </w:r>
      <w:r>
        <w:t xml:space="preserve">. </w:t>
      </w:r>
    </w:p>
    <w:p w14:paraId="19472694" w14:textId="77777777" w:rsidR="00011FA3" w:rsidRPr="00A22B8A" w:rsidRDefault="00011FA3" w:rsidP="00011FA3">
      <w:r w:rsidRPr="00A22B8A">
        <w:rPr>
          <w:rStyle w:val="Style13ptBold"/>
        </w:rPr>
        <w:t>Cowen 18</w:t>
      </w:r>
      <w:r>
        <w:t>, *</w:t>
      </w:r>
      <w:r w:rsidRPr="00A22B8A">
        <w:t>Tyler Cowen is a Holbert L. Harris Professor at George Mason University and Director of the Mercatus Center</w:t>
      </w:r>
      <w:r>
        <w:t>; (October 16</w:t>
      </w:r>
      <w:r w:rsidRPr="00A22B8A">
        <w:rPr>
          <w:vertAlign w:val="superscript"/>
        </w:rPr>
        <w:t>th</w:t>
      </w:r>
      <w:r>
        <w:t xml:space="preserve">, 2018, “Stubborn Attachments:  A vision for a society of free, prosperous, and responsible individuals”, </w:t>
      </w:r>
      <w:hyperlink r:id="rId11" w:history="1">
        <w:r w:rsidRPr="00F15274">
          <w:rPr>
            <w:rStyle w:val="Hyperlink"/>
          </w:rPr>
          <w:t>https://www.goodreads.com/en/book/show/31283667-stubborn-attachments</w:t>
        </w:r>
      </w:hyperlink>
      <w:r>
        <w:t>)</w:t>
      </w:r>
    </w:p>
    <w:p w14:paraId="599FC605" w14:textId="77777777" w:rsidR="00011FA3" w:rsidRPr="00E675D8" w:rsidRDefault="00011FA3" w:rsidP="00011FA3">
      <w:pPr>
        <w:rPr>
          <w:sz w:val="16"/>
          <w:szCs w:val="16"/>
        </w:rPr>
      </w:pPr>
      <w:r w:rsidRPr="00E675D8">
        <w:rPr>
          <w:sz w:val="16"/>
          <w:szCs w:val="16"/>
        </w:rPr>
        <w:t xml:space="preserve">How good is growth, </w:t>
      </w:r>
      <w:proofErr w:type="gramStart"/>
      <w:r w:rsidRPr="00E675D8">
        <w:rPr>
          <w:sz w:val="16"/>
          <w:szCs w:val="16"/>
        </w:rPr>
        <w:t>anyway ?</w:t>
      </w:r>
      <w:proofErr w:type="gramEnd"/>
    </w:p>
    <w:p w14:paraId="617C87E1" w14:textId="77777777" w:rsidR="00011FA3" w:rsidRPr="004D1969" w:rsidRDefault="00011FA3" w:rsidP="00011FA3">
      <w:pPr>
        <w:rPr>
          <w:sz w:val="16"/>
        </w:rPr>
      </w:pPr>
      <w:r w:rsidRPr="007177C3">
        <w:rPr>
          <w:rStyle w:val="StyleUnderline"/>
        </w:rPr>
        <w:t xml:space="preserve">The </w:t>
      </w:r>
      <w:r w:rsidRPr="00887416">
        <w:rPr>
          <w:rStyle w:val="StyleUnderline"/>
          <w:highlight w:val="yellow"/>
        </w:rPr>
        <w:t>history</w:t>
      </w:r>
      <w:r w:rsidRPr="007177C3">
        <w:rPr>
          <w:rStyle w:val="StyleUnderline"/>
        </w:rPr>
        <w:t xml:space="preserve"> of </w:t>
      </w:r>
      <w:r w:rsidRPr="00292439">
        <w:rPr>
          <w:rStyle w:val="StyleUnderline"/>
        </w:rPr>
        <w:t xml:space="preserve">economic growth </w:t>
      </w:r>
      <w:r w:rsidRPr="00887416">
        <w:rPr>
          <w:rStyle w:val="StyleUnderline"/>
          <w:highlight w:val="yellow"/>
        </w:rPr>
        <w:t>indicates</w:t>
      </w:r>
      <w:r w:rsidRPr="00E675D8">
        <w:rPr>
          <w:sz w:val="16"/>
        </w:rPr>
        <w:t xml:space="preserve"> that, with some qualifications, </w:t>
      </w:r>
      <w:r w:rsidRPr="00887416">
        <w:rPr>
          <w:rStyle w:val="StyleUnderline"/>
          <w:highlight w:val="yellow"/>
        </w:rPr>
        <w:t xml:space="preserve">growth </w:t>
      </w:r>
      <w:r w:rsidRPr="00887416">
        <w:rPr>
          <w:rStyle w:val="Emphasis"/>
          <w:highlight w:val="yellow"/>
        </w:rPr>
        <w:t>alleviates</w:t>
      </w:r>
      <w:r w:rsidRPr="00887416">
        <w:rPr>
          <w:rStyle w:val="StyleUnderline"/>
          <w:highlight w:val="yellow"/>
        </w:rPr>
        <w:t xml:space="preserve"> misery</w:t>
      </w:r>
      <w:r w:rsidRPr="00887416">
        <w:rPr>
          <w:sz w:val="16"/>
          <w:highlight w:val="yellow"/>
        </w:rPr>
        <w:t xml:space="preserve">, </w:t>
      </w:r>
      <w:r w:rsidRPr="00887416">
        <w:rPr>
          <w:rStyle w:val="Emphasis"/>
          <w:highlight w:val="yellow"/>
        </w:rPr>
        <w:t>improves</w:t>
      </w:r>
      <w:r w:rsidRPr="00887416">
        <w:rPr>
          <w:rStyle w:val="StyleUnderline"/>
          <w:highlight w:val="yellow"/>
        </w:rPr>
        <w:t xml:space="preserve"> happiness</w:t>
      </w:r>
      <w:r w:rsidRPr="007177C3">
        <w:rPr>
          <w:rStyle w:val="StyleUnderline"/>
        </w:rPr>
        <w:t xml:space="preserve"> and opportunity</w:t>
      </w:r>
      <w:r w:rsidRPr="00E675D8">
        <w:rPr>
          <w:sz w:val="16"/>
        </w:rPr>
        <w:t xml:space="preserve">, </w:t>
      </w:r>
      <w:r w:rsidRPr="00887416">
        <w:rPr>
          <w:rStyle w:val="StyleUnderline"/>
          <w:highlight w:val="yellow"/>
        </w:rPr>
        <w:t xml:space="preserve">and </w:t>
      </w:r>
      <w:r w:rsidRPr="00887416">
        <w:rPr>
          <w:rStyle w:val="Emphasis"/>
          <w:highlight w:val="yellow"/>
        </w:rPr>
        <w:t>lengthens</w:t>
      </w:r>
      <w:r w:rsidRPr="00887416">
        <w:rPr>
          <w:rStyle w:val="StyleUnderline"/>
          <w:highlight w:val="yellow"/>
        </w:rPr>
        <w:t xml:space="preserve"> lives</w:t>
      </w:r>
      <w:r w:rsidRPr="00E675D8">
        <w:rPr>
          <w:sz w:val="16"/>
        </w:rPr>
        <w:t xml:space="preserve">. </w:t>
      </w:r>
      <w:r w:rsidRPr="00887416">
        <w:rPr>
          <w:rStyle w:val="StyleUnderline"/>
          <w:highlight w:val="yellow"/>
        </w:rPr>
        <w:t xml:space="preserve">Wealthier societies have better </w:t>
      </w:r>
      <w:r w:rsidRPr="00887416">
        <w:rPr>
          <w:rStyle w:val="Emphasis"/>
          <w:highlight w:val="yellow"/>
        </w:rPr>
        <w:t>living standards</w:t>
      </w:r>
      <w:r w:rsidRPr="00E675D8">
        <w:rPr>
          <w:sz w:val="16"/>
        </w:rPr>
        <w:t xml:space="preserve">, </w:t>
      </w:r>
      <w:r w:rsidRPr="004D1969">
        <w:rPr>
          <w:rStyle w:val="StyleUnderline"/>
        </w:rPr>
        <w:t xml:space="preserve">better </w:t>
      </w:r>
      <w:r w:rsidRPr="004D1969">
        <w:rPr>
          <w:rStyle w:val="Emphasis"/>
        </w:rPr>
        <w:t>medicines</w:t>
      </w:r>
      <w:r w:rsidRPr="004D1969">
        <w:rPr>
          <w:sz w:val="16"/>
        </w:rPr>
        <w:t xml:space="preserve">, </w:t>
      </w:r>
      <w:r w:rsidRPr="004D1969">
        <w:rPr>
          <w:rStyle w:val="StyleUnderline"/>
        </w:rPr>
        <w:t>and offer greater</w:t>
      </w:r>
      <w:r w:rsidRPr="004D1969">
        <w:rPr>
          <w:sz w:val="16"/>
        </w:rPr>
        <w:t xml:space="preserve"> personal </w:t>
      </w:r>
      <w:r w:rsidRPr="004D1969">
        <w:rPr>
          <w:rStyle w:val="Emphasis"/>
        </w:rPr>
        <w:t>autonomy</w:t>
      </w:r>
      <w:r w:rsidRPr="004D1969">
        <w:rPr>
          <w:sz w:val="16"/>
        </w:rPr>
        <w:t xml:space="preserve">, </w:t>
      </w:r>
      <w:r w:rsidRPr="004D1969">
        <w:rPr>
          <w:rStyle w:val="StyleUnderline"/>
        </w:rPr>
        <w:t xml:space="preserve">greater </w:t>
      </w:r>
      <w:r w:rsidRPr="004D1969">
        <w:rPr>
          <w:rStyle w:val="Emphasis"/>
        </w:rPr>
        <w:t>fulfillment</w:t>
      </w:r>
      <w:r w:rsidRPr="004D1969">
        <w:rPr>
          <w:sz w:val="16"/>
        </w:rPr>
        <w:t xml:space="preserve">, </w:t>
      </w:r>
      <w:r w:rsidRPr="004D1969">
        <w:rPr>
          <w:rStyle w:val="StyleUnderline"/>
        </w:rPr>
        <w:t>and more</w:t>
      </w:r>
      <w:r w:rsidRPr="004D1969">
        <w:rPr>
          <w:sz w:val="16"/>
        </w:rPr>
        <w:t xml:space="preserve"> sources of </w:t>
      </w:r>
      <w:r w:rsidRPr="004D1969">
        <w:rPr>
          <w:rStyle w:val="StyleUnderline"/>
        </w:rPr>
        <w:t>fun</w:t>
      </w:r>
      <w:r w:rsidRPr="004D1969">
        <w:rPr>
          <w:sz w:val="16"/>
        </w:rPr>
        <w:t xml:space="preserve">. While measured wealth does not exactly correspond to Wealth Plus, these two concepts have come </w:t>
      </w:r>
      <w:proofErr w:type="gramStart"/>
      <w:r w:rsidRPr="004D1969">
        <w:rPr>
          <w:sz w:val="16"/>
        </w:rPr>
        <w:t>pretty close</w:t>
      </w:r>
      <w:proofErr w:type="gramEnd"/>
      <w:r w:rsidRPr="004D1969">
        <w:rPr>
          <w:sz w:val="16"/>
        </w:rPr>
        <w:t xml:space="preserve"> to one another in the past, especially across the range of outcomes we have observed (as opposed to hypothetical thought experiments and counterfactuals).</w:t>
      </w:r>
    </w:p>
    <w:p w14:paraId="0175A952" w14:textId="77777777" w:rsidR="00011FA3" w:rsidRPr="00E675D8" w:rsidRDefault="00011FA3" w:rsidP="00011FA3">
      <w:pPr>
        <w:rPr>
          <w:sz w:val="16"/>
        </w:rPr>
      </w:pPr>
      <w:r w:rsidRPr="004D1969">
        <w:rPr>
          <w:rStyle w:val="StyleUnderline"/>
        </w:rPr>
        <w:t>We often forget how</w:t>
      </w:r>
      <w:r w:rsidRPr="004D1969">
        <w:rPr>
          <w:sz w:val="16"/>
        </w:rPr>
        <w:t xml:space="preserve"> </w:t>
      </w:r>
      <w:r w:rsidRPr="004D1969">
        <w:rPr>
          <w:rStyle w:val="Emphasis"/>
        </w:rPr>
        <w:t>overwhelmingly</w:t>
      </w:r>
      <w:r w:rsidRPr="004D1969">
        <w:rPr>
          <w:sz w:val="16"/>
        </w:rPr>
        <w:t xml:space="preserve"> </w:t>
      </w:r>
      <w:r w:rsidRPr="004D1969">
        <w:rPr>
          <w:rStyle w:val="StyleUnderline"/>
        </w:rPr>
        <w:t>positive</w:t>
      </w:r>
      <w:r w:rsidRPr="004D1969">
        <w:rPr>
          <w:sz w:val="16"/>
        </w:rPr>
        <w:t xml:space="preserve"> the </w:t>
      </w:r>
      <w:r w:rsidRPr="004D1969">
        <w:rPr>
          <w:rStyle w:val="StyleUnderline"/>
        </w:rPr>
        <w:t>effects of economic growth have been</w:t>
      </w:r>
      <w:r w:rsidRPr="004D1969">
        <w:rPr>
          <w:sz w:val="16"/>
        </w:rPr>
        <w:t xml:space="preserve">. Economist Russ Roberts reports that he frequently polls journalists about how much economic growth there has been since the year 1900. According to Russ, the typical response is that the standard of living has gone up by around fifty percent. </w:t>
      </w:r>
      <w:proofErr w:type="gramStart"/>
      <w:r w:rsidRPr="004D1969">
        <w:rPr>
          <w:sz w:val="16"/>
        </w:rPr>
        <w:t xml:space="preserve">In reality, </w:t>
      </w:r>
      <w:r w:rsidRPr="004D1969">
        <w:rPr>
          <w:rStyle w:val="StyleUnderline"/>
        </w:rPr>
        <w:t>the</w:t>
      </w:r>
      <w:proofErr w:type="gramEnd"/>
      <w:r w:rsidRPr="004D1969">
        <w:rPr>
          <w:rStyle w:val="StyleUnderline"/>
        </w:rPr>
        <w:t xml:space="preserve"> U.S. standard of living has increased by a factor of</w:t>
      </w:r>
      <w:r w:rsidRPr="004D1969">
        <w:rPr>
          <w:sz w:val="16"/>
        </w:rPr>
        <w:t xml:space="preserve"> five to </w:t>
      </w:r>
      <w:r w:rsidRPr="004D1969">
        <w:rPr>
          <w:rStyle w:val="Emphasis"/>
        </w:rPr>
        <w:t>seven</w:t>
      </w:r>
      <w:r w:rsidRPr="004D1969">
        <w:rPr>
          <w:sz w:val="16"/>
        </w:rPr>
        <w:t xml:space="preserve">, </w:t>
      </w:r>
      <w:r w:rsidRPr="004D1969">
        <w:rPr>
          <w:rStyle w:val="StyleUnderline"/>
        </w:rPr>
        <w:t xml:space="preserve">estimated </w:t>
      </w:r>
      <w:r w:rsidRPr="004D1969">
        <w:rPr>
          <w:rStyle w:val="Emphasis"/>
        </w:rPr>
        <w:t>conservatively</w:t>
      </w:r>
      <w:r w:rsidRPr="004D1969">
        <w:rPr>
          <w:sz w:val="16"/>
        </w:rPr>
        <w:t xml:space="preserve">, </w:t>
      </w:r>
      <w:r w:rsidRPr="004D1969">
        <w:rPr>
          <w:rStyle w:val="StyleUnderline"/>
        </w:rPr>
        <w:t>and possibly much more</w:t>
      </w:r>
      <w:r w:rsidRPr="004D1969">
        <w:rPr>
          <w:sz w:val="16"/>
        </w:rPr>
        <w:t>, depending on how we measure prices and the values of outputs over time, a highly inexact science.</w:t>
      </w:r>
    </w:p>
    <w:p w14:paraId="19ED5574" w14:textId="77777777" w:rsidR="00011FA3" w:rsidRPr="00E675D8" w:rsidRDefault="00011FA3" w:rsidP="00011FA3">
      <w:pPr>
        <w:rPr>
          <w:sz w:val="16"/>
          <w:szCs w:val="16"/>
        </w:rPr>
      </w:pPr>
      <w:r w:rsidRPr="00E675D8">
        <w:rPr>
          <w:sz w:val="16"/>
          <w:szCs w:val="16"/>
        </w:rPr>
        <w:t xml:space="preserve">The data show just how much living standards have gone up. In 1900, for instance, almost half of all U.S. households (forty-nine percent) had more than one occupant per room and almost one quarter (twenty-three percent) had over 3.5 persons per sleeping room. Slightly less than one quarter (twenty-four percent) of all U.S. households had running water, eighteen percent had refrigerators, and twelve percent had gas or electric lighting. Today, the figures for all of </w:t>
      </w:r>
      <w:proofErr w:type="gramStart"/>
      <w:r w:rsidRPr="00E675D8">
        <w:rPr>
          <w:sz w:val="16"/>
          <w:szCs w:val="16"/>
        </w:rPr>
        <w:t>these stand</w:t>
      </w:r>
      <w:proofErr w:type="gramEnd"/>
      <w:r w:rsidRPr="00E675D8">
        <w:rPr>
          <w:sz w:val="16"/>
          <w:szCs w:val="16"/>
        </w:rPr>
        <w:t xml:space="preserve"> at ninety-nine percent or higher. Back then, only five percent of households had telephones, and none of them had radio or TV. The high school graduation rate was only about six percent, and most jobs were physically arduous and had high rates of disability or even death. In the mid-nineteenth century, a typical worker might have put in somewhere between 2,800 and 3,300 hours of work a year; that estimate is now closer to 1,400 to 2,000 hours a year. 6</w:t>
      </w:r>
    </w:p>
    <w:p w14:paraId="40F4127E" w14:textId="77777777" w:rsidR="00011FA3" w:rsidRPr="00E675D8" w:rsidRDefault="00011FA3" w:rsidP="00011FA3">
      <w:pPr>
        <w:rPr>
          <w:sz w:val="16"/>
        </w:rPr>
      </w:pPr>
      <w:r w:rsidRPr="00E675D8">
        <w:rPr>
          <w:sz w:val="16"/>
        </w:rPr>
        <w:t xml:space="preserve">Until </w:t>
      </w:r>
      <w:r w:rsidRPr="004D1969">
        <w:rPr>
          <w:sz w:val="16"/>
        </w:rPr>
        <w:t xml:space="preserve">recently, </w:t>
      </w:r>
      <w:r w:rsidRPr="004D1969">
        <w:rPr>
          <w:rStyle w:val="StyleUnderline"/>
        </w:rPr>
        <w:t>polio</w:t>
      </w:r>
      <w:r w:rsidRPr="004D1969">
        <w:rPr>
          <w:sz w:val="16"/>
        </w:rPr>
        <w:t xml:space="preserve">, </w:t>
      </w:r>
      <w:r w:rsidRPr="004D1969">
        <w:rPr>
          <w:rStyle w:val="StyleUnderline"/>
        </w:rPr>
        <w:t>tuberculosis</w:t>
      </w:r>
      <w:r w:rsidRPr="004D1969">
        <w:rPr>
          <w:sz w:val="16"/>
        </w:rPr>
        <w:t xml:space="preserve">, </w:t>
      </w:r>
      <w:r w:rsidRPr="004D1969">
        <w:rPr>
          <w:rStyle w:val="StyleUnderline"/>
        </w:rPr>
        <w:t xml:space="preserve">and typhoid were </w:t>
      </w:r>
      <w:r w:rsidRPr="004D1969">
        <w:rPr>
          <w:rStyle w:val="Emphasis"/>
        </w:rPr>
        <w:t>common</w:t>
      </w:r>
      <w:r w:rsidRPr="004D1969">
        <w:rPr>
          <w:rStyle w:val="StyleUnderline"/>
        </w:rPr>
        <w:t xml:space="preserve"> ailments</w:t>
      </w:r>
      <w:r w:rsidRPr="00E675D8">
        <w:rPr>
          <w:sz w:val="16"/>
        </w:rPr>
        <w:t xml:space="preserve">, even among the rich. U.S. presidents George Washington, James Monroe, Andrew Jackson, Abraham Lincoln, Ulysses S. Grant, and James A. Garfield all caught malaria during their lives. </w:t>
      </w:r>
      <w:r w:rsidRPr="00887416">
        <w:rPr>
          <w:rStyle w:val="StyleUnderline"/>
          <w:highlight w:val="yellow"/>
        </w:rPr>
        <w:t>Antibiotics</w:t>
      </w:r>
      <w:r w:rsidRPr="007177C3">
        <w:rPr>
          <w:rStyle w:val="StyleUnderline"/>
        </w:rPr>
        <w:t xml:space="preserve"> and vaccines</w:t>
      </w:r>
      <w:r w:rsidRPr="00E675D8">
        <w:rPr>
          <w:sz w:val="16"/>
        </w:rPr>
        <w:t xml:space="preserve"> have existed for only a tiny fraction of human history, and it is no coincidence that they </w:t>
      </w:r>
      <w:r w:rsidRPr="00887416">
        <w:rPr>
          <w:rStyle w:val="StyleUnderline"/>
          <w:highlight w:val="yellow"/>
        </w:rPr>
        <w:t xml:space="preserve">emerged in the </w:t>
      </w:r>
      <w:r w:rsidRPr="00887416">
        <w:rPr>
          <w:rStyle w:val="Emphasis"/>
          <w:highlight w:val="yellow"/>
        </w:rPr>
        <w:t>wealthiest</w:t>
      </w:r>
      <w:r w:rsidRPr="00887416">
        <w:rPr>
          <w:sz w:val="16"/>
          <w:highlight w:val="yellow"/>
        </w:rPr>
        <w:t xml:space="preserve"> </w:t>
      </w:r>
      <w:proofErr w:type="gramStart"/>
      <w:r w:rsidRPr="00887416">
        <w:rPr>
          <w:rStyle w:val="StyleUnderline"/>
          <w:highlight w:val="yellow"/>
        </w:rPr>
        <w:t>time period</w:t>
      </w:r>
      <w:proofErr w:type="gramEnd"/>
      <w:r w:rsidRPr="007177C3">
        <w:rPr>
          <w:rStyle w:val="StyleUnderline"/>
        </w:rPr>
        <w:t xml:space="preserve"> humanity has</w:t>
      </w:r>
      <w:r w:rsidRPr="00E675D8">
        <w:rPr>
          <w:sz w:val="16"/>
        </w:rPr>
        <w:t xml:space="preserve"> </w:t>
      </w:r>
      <w:r w:rsidRPr="004D1969">
        <w:rPr>
          <w:sz w:val="16"/>
        </w:rPr>
        <w:t xml:space="preserve">ever </w:t>
      </w:r>
      <w:r w:rsidRPr="004D1969">
        <w:rPr>
          <w:rStyle w:val="StyleUnderline"/>
        </w:rPr>
        <w:t>seen</w:t>
      </w:r>
      <w:r w:rsidRPr="004D1969">
        <w:rPr>
          <w:sz w:val="16"/>
        </w:rPr>
        <w:t xml:space="preserve">. </w:t>
      </w:r>
      <w:r w:rsidRPr="004D1969">
        <w:rPr>
          <w:rStyle w:val="StyleUnderline"/>
        </w:rPr>
        <w:t>There is</w:t>
      </w:r>
      <w:r w:rsidRPr="004D1969">
        <w:rPr>
          <w:sz w:val="16"/>
        </w:rPr>
        <w:t xml:space="preserve"> also </w:t>
      </w:r>
      <w:r w:rsidRPr="004D1969">
        <w:rPr>
          <w:rStyle w:val="StyleUnderline"/>
        </w:rPr>
        <w:t>a</w:t>
      </w:r>
      <w:r w:rsidRPr="007177C3">
        <w:rPr>
          <w:rStyle w:val="StyleUnderline"/>
        </w:rPr>
        <w:t xml:space="preserve"> strong and </w:t>
      </w:r>
      <w:r w:rsidRPr="00887416">
        <w:rPr>
          <w:rStyle w:val="Emphasis"/>
          <w:highlight w:val="yellow"/>
        </w:rPr>
        <w:t>consistent</w:t>
      </w:r>
      <w:r w:rsidRPr="00887416">
        <w:rPr>
          <w:rStyle w:val="StyleUnderline"/>
          <w:highlight w:val="yellow"/>
        </w:rPr>
        <w:t xml:space="preserve"> relationship between wealth and</w:t>
      </w:r>
      <w:r w:rsidRPr="007177C3">
        <w:rPr>
          <w:rStyle w:val="StyleUnderline"/>
        </w:rPr>
        <w:t xml:space="preserve"> rates of </w:t>
      </w:r>
      <w:r w:rsidRPr="00887416">
        <w:rPr>
          <w:rStyle w:val="StyleUnderline"/>
          <w:highlight w:val="yellow"/>
        </w:rPr>
        <w:t xml:space="preserve">infant </w:t>
      </w:r>
      <w:r w:rsidRPr="00887416">
        <w:rPr>
          <w:rStyle w:val="Emphasis"/>
          <w:highlight w:val="yellow"/>
        </w:rPr>
        <w:t>mortality</w:t>
      </w:r>
      <w:r w:rsidRPr="00E675D8">
        <w:rPr>
          <w:sz w:val="16"/>
        </w:rPr>
        <w:t xml:space="preserve">; </w:t>
      </w:r>
      <w:r w:rsidRPr="007177C3">
        <w:rPr>
          <w:rStyle w:val="StyleUnderline"/>
        </w:rPr>
        <w:t>small children do best</w:t>
      </w:r>
      <w:r w:rsidRPr="00E675D8">
        <w:rPr>
          <w:sz w:val="16"/>
        </w:rPr>
        <w:t xml:space="preserve"> when they are born </w:t>
      </w:r>
      <w:r w:rsidRPr="007177C3">
        <w:rPr>
          <w:rStyle w:val="StyleUnderline"/>
        </w:rPr>
        <w:t>into wealthier countries</w:t>
      </w:r>
      <w:r w:rsidRPr="00E675D8">
        <w:rPr>
          <w:sz w:val="16"/>
        </w:rPr>
        <w:t xml:space="preserve">, and </w:t>
      </w:r>
      <w:r w:rsidRPr="007177C3">
        <w:rPr>
          <w:rStyle w:val="StyleUnderline"/>
        </w:rPr>
        <w:t xml:space="preserve">that is because wealth </w:t>
      </w:r>
      <w:r w:rsidRPr="007177C3">
        <w:rPr>
          <w:rStyle w:val="Emphasis"/>
        </w:rPr>
        <w:t>supplies</w:t>
      </w:r>
      <w:r w:rsidRPr="007177C3">
        <w:rPr>
          <w:rStyle w:val="StyleUnderline"/>
        </w:rPr>
        <w:t xml:space="preserve"> the </w:t>
      </w:r>
      <w:r w:rsidRPr="007177C3">
        <w:rPr>
          <w:rStyle w:val="Emphasis"/>
        </w:rPr>
        <w:t>resources</w:t>
      </w:r>
      <w:r w:rsidRPr="007177C3">
        <w:rPr>
          <w:rStyle w:val="StyleUnderline"/>
        </w:rPr>
        <w:t xml:space="preserve"> to take better care of them</w:t>
      </w:r>
      <w:r w:rsidRPr="00E675D8">
        <w:rPr>
          <w:sz w:val="16"/>
        </w:rPr>
        <w:t>.</w:t>
      </w:r>
    </w:p>
    <w:p w14:paraId="6E763876" w14:textId="77777777" w:rsidR="00011FA3" w:rsidRPr="00E675D8" w:rsidRDefault="00011FA3" w:rsidP="00011FA3">
      <w:pPr>
        <w:rPr>
          <w:sz w:val="16"/>
          <w:szCs w:val="16"/>
        </w:rPr>
      </w:pPr>
      <w:r w:rsidRPr="00E675D8">
        <w:rPr>
          <w:sz w:val="16"/>
          <w:szCs w:val="16"/>
        </w:rPr>
        <w:t>As recently as the end of the nineteenth century, life expectancy in Western Europe was roughly forty years of age, and food took up fifty to seventy-five percent of a typical family budget. The typical diet in eighteenth-century France had about the same energy value as that of Rwanda in 1965, the most malnourished nation for that year. One effect of this deprivation was that most people simply did not have much energy for life.</w:t>
      </w:r>
    </w:p>
    <w:p w14:paraId="4860F05E" w14:textId="77777777" w:rsidR="00011FA3" w:rsidRPr="00E675D8" w:rsidRDefault="00011FA3" w:rsidP="00011FA3">
      <w:pPr>
        <w:rPr>
          <w:sz w:val="16"/>
          <w:szCs w:val="16"/>
        </w:rPr>
      </w:pPr>
      <w:r w:rsidRPr="00E675D8">
        <w:rPr>
          <w:sz w:val="16"/>
          <w:szCs w:val="16"/>
        </w:rPr>
        <w:t>In earlier time periods, most individuals performed hard physical labor, and a college or university education—or even a high school education—was a luxury. Leisure time has risen with economic growth. In 1880, about four-fifths of individuals’ discretionary time was spent working, according to economist Robert Fogel. Today we spend about fifty-nine percent of our time doing what we like, and that may rise to seventy-five percent by 2040. 8</w:t>
      </w:r>
    </w:p>
    <w:p w14:paraId="49F21665" w14:textId="77777777" w:rsidR="00011FA3" w:rsidRPr="00E675D8" w:rsidRDefault="00011FA3" w:rsidP="00011FA3">
      <w:pPr>
        <w:rPr>
          <w:sz w:val="16"/>
        </w:rPr>
      </w:pPr>
      <w:r w:rsidRPr="004D1969">
        <w:rPr>
          <w:sz w:val="16"/>
        </w:rPr>
        <w:t xml:space="preserve">The </w:t>
      </w:r>
      <w:r w:rsidRPr="004D1969">
        <w:rPr>
          <w:rStyle w:val="StyleUnderline"/>
        </w:rPr>
        <w:t xml:space="preserve">splendors of the modern world are not just </w:t>
      </w:r>
      <w:r w:rsidRPr="004D1969">
        <w:rPr>
          <w:rStyle w:val="Emphasis"/>
        </w:rPr>
        <w:t>frivolous</w:t>
      </w:r>
      <w:r w:rsidRPr="004D1969">
        <w:rPr>
          <w:rStyle w:val="StyleUnderline"/>
        </w:rPr>
        <w:t xml:space="preserve"> baubles</w:t>
      </w:r>
      <w:r w:rsidRPr="004D1969">
        <w:rPr>
          <w:sz w:val="16"/>
        </w:rPr>
        <w:t xml:space="preserve">; </w:t>
      </w:r>
      <w:r w:rsidRPr="004D1969">
        <w:rPr>
          <w:rStyle w:val="StyleUnderline"/>
        </w:rPr>
        <w:t xml:space="preserve">they are </w:t>
      </w:r>
      <w:r w:rsidRPr="004D1969">
        <w:rPr>
          <w:rStyle w:val="Emphasis"/>
        </w:rPr>
        <w:t>important</w:t>
      </w:r>
      <w:r w:rsidRPr="004D1969">
        <w:rPr>
          <w:rStyle w:val="StyleUnderline"/>
        </w:rPr>
        <w:t xml:space="preserve"> sources of human </w:t>
      </w:r>
      <w:r w:rsidRPr="004D1969">
        <w:rPr>
          <w:rStyle w:val="Emphasis"/>
        </w:rPr>
        <w:t>comfort</w:t>
      </w:r>
      <w:r w:rsidRPr="004D1969">
        <w:rPr>
          <w:rStyle w:val="StyleUnderline"/>
        </w:rPr>
        <w:t xml:space="preserve"> and </w:t>
      </w:r>
      <w:r w:rsidRPr="004D1969">
        <w:rPr>
          <w:rStyle w:val="Emphasis"/>
        </w:rPr>
        <w:t>well-being</w:t>
      </w:r>
      <w:r w:rsidRPr="004D1969">
        <w:rPr>
          <w:sz w:val="16"/>
        </w:rPr>
        <w:t>. Imagine that a time traveler from the eighteenth century were to pay a visit to Bill Gates today. He would find televisions</w:t>
      </w:r>
      <w:r w:rsidRPr="00E675D8">
        <w:rPr>
          <w:sz w:val="16"/>
        </w:rPr>
        <w:t xml:space="preserve">, automobiles, refrigerators, central heating, antibiotics, plentiful food, flush toilets, cell phones, personal computers, and affordable air travel, among other remarkable benefits. The most impressive features of Gates’s life, seen from the point of view of a person from the eighteenth century, are those shared by most citizens of wealthy countries today. My smartphone is as good as </w:t>
      </w:r>
      <w:r w:rsidRPr="004D1969">
        <w:rPr>
          <w:sz w:val="16"/>
        </w:rPr>
        <w:t xml:space="preserve">his. </w:t>
      </w:r>
      <w:r w:rsidRPr="004D1969">
        <w:rPr>
          <w:rStyle w:val="StyleUnderline"/>
        </w:rPr>
        <w:t xml:space="preserve">The very </w:t>
      </w:r>
      <w:r w:rsidRPr="004D1969">
        <w:rPr>
          <w:rStyle w:val="Emphasis"/>
        </w:rPr>
        <w:t>existence</w:t>
      </w:r>
      <w:r w:rsidRPr="004D1969">
        <w:rPr>
          <w:rStyle w:val="StyleUnderline"/>
        </w:rPr>
        <w:t xml:space="preserve"> of an advanced</w:t>
      </w:r>
      <w:r w:rsidRPr="007177C3">
        <w:rPr>
          <w:rStyle w:val="StyleUnderline"/>
        </w:rPr>
        <w:t xml:space="preserve"> civilization</w:t>
      </w:r>
      <w:r w:rsidRPr="00E675D8">
        <w:rPr>
          <w:sz w:val="16"/>
        </w:rPr>
        <w:t>—</w:t>
      </w:r>
      <w:r w:rsidRPr="007177C3">
        <w:rPr>
          <w:rStyle w:val="StyleUnderline"/>
        </w:rPr>
        <w:t xml:space="preserve">the product of </w:t>
      </w:r>
      <w:r w:rsidRPr="00887416">
        <w:rPr>
          <w:rStyle w:val="Emphasis"/>
          <w:highlight w:val="yellow"/>
        </w:rPr>
        <w:t>cumulative</w:t>
      </w:r>
      <w:r w:rsidRPr="007177C3">
        <w:rPr>
          <w:rStyle w:val="StyleUnderline"/>
        </w:rPr>
        <w:t xml:space="preserve"> economic </w:t>
      </w:r>
      <w:r w:rsidRPr="00887416">
        <w:rPr>
          <w:rStyle w:val="Emphasis"/>
          <w:highlight w:val="yellow"/>
        </w:rPr>
        <w:t>growth</w:t>
      </w:r>
      <w:r w:rsidRPr="00E675D8">
        <w:rPr>
          <w:sz w:val="16"/>
        </w:rPr>
        <w:t>—</w:t>
      </w:r>
      <w:r w:rsidRPr="00887416">
        <w:rPr>
          <w:rStyle w:val="StyleUnderline"/>
          <w:highlight w:val="yellow"/>
        </w:rPr>
        <w:t xml:space="preserve">confers </w:t>
      </w:r>
      <w:r w:rsidRPr="00887416">
        <w:rPr>
          <w:rStyle w:val="Emphasis"/>
          <w:highlight w:val="yellow"/>
        </w:rPr>
        <w:t>immense</w:t>
      </w:r>
      <w:r w:rsidRPr="00887416">
        <w:rPr>
          <w:rStyle w:val="StyleUnderline"/>
          <w:highlight w:val="yellow"/>
        </w:rPr>
        <w:t xml:space="preserve"> benefits</w:t>
      </w:r>
      <w:r w:rsidRPr="007177C3">
        <w:rPr>
          <w:rStyle w:val="StyleUnderline"/>
        </w:rPr>
        <w:t xml:space="preserve"> to ordinary </w:t>
      </w:r>
      <w:r w:rsidRPr="007177C3">
        <w:rPr>
          <w:rStyle w:val="Emphasis"/>
        </w:rPr>
        <w:t>citizens</w:t>
      </w:r>
      <w:r w:rsidRPr="00E675D8">
        <w:rPr>
          <w:sz w:val="16"/>
        </w:rPr>
        <w:t xml:space="preserve">, </w:t>
      </w:r>
      <w:r w:rsidRPr="00887416">
        <w:rPr>
          <w:rStyle w:val="StyleUnderline"/>
          <w:highlight w:val="yellow"/>
        </w:rPr>
        <w:t>including</w:t>
      </w:r>
      <w:r w:rsidRPr="007177C3">
        <w:rPr>
          <w:rStyle w:val="StyleUnderline"/>
        </w:rPr>
        <w:t xml:space="preserve"> their </w:t>
      </w:r>
      <w:r w:rsidRPr="00887416">
        <w:rPr>
          <w:rStyle w:val="StyleUnderline"/>
          <w:highlight w:val="yellow"/>
        </w:rPr>
        <w:t xml:space="preserve">ability to </w:t>
      </w:r>
      <w:r w:rsidRPr="00887416">
        <w:rPr>
          <w:rStyle w:val="Emphasis"/>
          <w:highlight w:val="yellow"/>
        </w:rPr>
        <w:t>educate</w:t>
      </w:r>
      <w:r w:rsidRPr="00887416">
        <w:rPr>
          <w:rStyle w:val="StyleUnderline"/>
          <w:highlight w:val="yellow"/>
        </w:rPr>
        <w:t xml:space="preserve"> and </w:t>
      </w:r>
      <w:r w:rsidRPr="00887416">
        <w:rPr>
          <w:rStyle w:val="Emphasis"/>
          <w:highlight w:val="yellow"/>
        </w:rPr>
        <w:t>entertain</w:t>
      </w:r>
      <w:r w:rsidRPr="007177C3">
        <w:rPr>
          <w:rStyle w:val="StyleUnderline"/>
        </w:rPr>
        <w:t xml:space="preserve"> themselves</w:t>
      </w:r>
      <w:r w:rsidRPr="00E675D8">
        <w:rPr>
          <w:sz w:val="16"/>
        </w:rPr>
        <w:t xml:space="preserve"> and choose one life path over another. For further arguments along these lines, I recommend Steven Pinker’s recent book, Enlightenment Now: The Case for Reason, Science, Humanism, and </w:t>
      </w:r>
      <w:proofErr w:type="gramStart"/>
      <w:r w:rsidRPr="00E675D8">
        <w:rPr>
          <w:sz w:val="16"/>
        </w:rPr>
        <w:t>Progress .</w:t>
      </w:r>
      <w:proofErr w:type="gramEnd"/>
      <w:r w:rsidRPr="00E675D8">
        <w:rPr>
          <w:sz w:val="16"/>
        </w:rPr>
        <w:t xml:space="preserve"> 9</w:t>
      </w:r>
    </w:p>
    <w:p w14:paraId="67520F22" w14:textId="77777777" w:rsidR="00011FA3" w:rsidRPr="00E675D8" w:rsidRDefault="00011FA3" w:rsidP="00011FA3">
      <w:pPr>
        <w:rPr>
          <w:sz w:val="16"/>
        </w:rPr>
      </w:pPr>
      <w:r w:rsidRPr="00E675D8">
        <w:rPr>
          <w:sz w:val="16"/>
        </w:rPr>
        <w:t xml:space="preserve">The </w:t>
      </w:r>
      <w:r w:rsidRPr="004D1969">
        <w:rPr>
          <w:rStyle w:val="StyleUnderline"/>
        </w:rPr>
        <w:t>economic growth of</w:t>
      </w:r>
      <w:r w:rsidRPr="004D1969">
        <w:rPr>
          <w:sz w:val="16"/>
        </w:rPr>
        <w:t xml:space="preserve"> the </w:t>
      </w:r>
      <w:r w:rsidRPr="004D1969">
        <w:rPr>
          <w:rStyle w:val="StyleUnderline"/>
        </w:rPr>
        <w:t>wealthier countries benefits the very poor</w:t>
      </w:r>
      <w:r w:rsidRPr="004D1969">
        <w:rPr>
          <w:sz w:val="16"/>
        </w:rPr>
        <w:t xml:space="preserve"> as well, </w:t>
      </w:r>
      <w:r w:rsidRPr="004D1969">
        <w:rPr>
          <w:rStyle w:val="StyleUnderline"/>
        </w:rPr>
        <w:t>though</w:t>
      </w:r>
      <w:r w:rsidRPr="004D1969">
        <w:rPr>
          <w:sz w:val="16"/>
        </w:rPr>
        <w:t xml:space="preserve"> sometimes </w:t>
      </w:r>
      <w:r w:rsidRPr="004D1969">
        <w:rPr>
          <w:rStyle w:val="StyleUnderline"/>
        </w:rPr>
        <w:t xml:space="preserve">with </w:t>
      </w:r>
      <w:r w:rsidRPr="004D1969">
        <w:rPr>
          <w:rStyle w:val="Emphasis"/>
        </w:rPr>
        <w:t>considerable</w:t>
      </w:r>
      <w:r w:rsidRPr="004D1969">
        <w:rPr>
          <w:rStyle w:val="StyleUnderline"/>
        </w:rPr>
        <w:t xml:space="preserve"> lags</w:t>
      </w:r>
      <w:r w:rsidRPr="004D1969">
        <w:rPr>
          <w:sz w:val="16"/>
        </w:rPr>
        <w:t xml:space="preserve">. The distribution of wealth changes over time, and not all growth trickles down, but as an overall historical average, </w:t>
      </w:r>
      <w:r w:rsidRPr="004D1969">
        <w:rPr>
          <w:rStyle w:val="StyleUnderline"/>
        </w:rPr>
        <w:t xml:space="preserve">the bottom quintile of an economy </w:t>
      </w:r>
      <w:r w:rsidRPr="004D1969">
        <w:rPr>
          <w:rStyle w:val="Emphasis"/>
        </w:rPr>
        <w:t>shares</w:t>
      </w:r>
      <w:r w:rsidRPr="004D1969">
        <w:rPr>
          <w:rStyle w:val="StyleUnderline"/>
        </w:rPr>
        <w:t xml:space="preserve"> in growth</w:t>
      </w:r>
      <w:r w:rsidRPr="004D1969">
        <w:rPr>
          <w:sz w:val="16"/>
        </w:rPr>
        <w:t>. 10 You can see this by comparing the bottom quintile in, say, the United States to the bottom quintile in India or Mexico.</w:t>
      </w:r>
    </w:p>
    <w:p w14:paraId="521B8183" w14:textId="77777777" w:rsidR="00011FA3" w:rsidRPr="00E675D8" w:rsidRDefault="00011FA3" w:rsidP="00011FA3">
      <w:pPr>
        <w:rPr>
          <w:sz w:val="16"/>
        </w:rPr>
      </w:pPr>
      <w:r w:rsidRPr="00E675D8">
        <w:rPr>
          <w:sz w:val="16"/>
        </w:rPr>
        <w:t xml:space="preserve">The richer economy can also do more to elevate the living standards of immigrants. Poor </w:t>
      </w:r>
      <w:r w:rsidRPr="007177C3">
        <w:rPr>
          <w:rStyle w:val="StyleUnderline"/>
        </w:rPr>
        <w:t>people who move to rich countries</w:t>
      </w:r>
      <w:r w:rsidRPr="00E675D8">
        <w:rPr>
          <w:sz w:val="16"/>
        </w:rPr>
        <w:t xml:space="preserve"> usually </w:t>
      </w:r>
      <w:r w:rsidRPr="007177C3">
        <w:rPr>
          <w:rStyle w:val="StyleUnderline"/>
        </w:rPr>
        <w:t>receive higher incomes and have better living conditions</w:t>
      </w:r>
      <w:r w:rsidRPr="00E675D8">
        <w:rPr>
          <w:sz w:val="16"/>
        </w:rPr>
        <w:t xml:space="preserve">, and their children do better still. The richer the receiving country, the </w:t>
      </w:r>
      <w:proofErr w:type="gramStart"/>
      <w:r w:rsidRPr="00E675D8">
        <w:rPr>
          <w:sz w:val="16"/>
        </w:rPr>
        <w:t>more new</w:t>
      </w:r>
      <w:proofErr w:type="gramEnd"/>
      <w:r w:rsidRPr="00E675D8">
        <w:rPr>
          <w:sz w:val="16"/>
        </w:rPr>
        <w:t xml:space="preserve"> immigrants tend to benefit. Central American immigrants to the United States do better than Central American immigrants to Mexico or Nepalese immigrants to India. Immigrants also send remittances back home at a rate that far exceeds governmental foreign aid. Actual </w:t>
      </w:r>
      <w:r w:rsidRPr="00887416">
        <w:rPr>
          <w:rStyle w:val="StyleUnderline"/>
          <w:highlight w:val="yellow"/>
        </w:rPr>
        <w:t>upward mobility</w:t>
      </w:r>
      <w:r w:rsidRPr="007177C3">
        <w:rPr>
          <w:rStyle w:val="StyleUnderline"/>
        </w:rPr>
        <w:t xml:space="preserve"> in the U</w:t>
      </w:r>
      <w:r w:rsidRPr="00E675D8">
        <w:rPr>
          <w:sz w:val="16"/>
        </w:rPr>
        <w:t xml:space="preserve">nited </w:t>
      </w:r>
      <w:r w:rsidRPr="007177C3">
        <w:rPr>
          <w:rStyle w:val="StyleUnderline"/>
        </w:rPr>
        <w:t>S</w:t>
      </w:r>
      <w:r w:rsidRPr="00E675D8">
        <w:rPr>
          <w:sz w:val="16"/>
        </w:rPr>
        <w:t xml:space="preserve">tates </w:t>
      </w:r>
      <w:r w:rsidRPr="00887416">
        <w:rPr>
          <w:rStyle w:val="Emphasis"/>
          <w:highlight w:val="yellow"/>
        </w:rPr>
        <w:t>far exceeds</w:t>
      </w:r>
      <w:r w:rsidRPr="00887416">
        <w:rPr>
          <w:sz w:val="16"/>
          <w:highlight w:val="yellow"/>
        </w:rPr>
        <w:t xml:space="preserve"> </w:t>
      </w:r>
      <w:r w:rsidRPr="00887416">
        <w:rPr>
          <w:rStyle w:val="StyleUnderline"/>
          <w:highlight w:val="yellow"/>
        </w:rPr>
        <w:t>what</w:t>
      </w:r>
      <w:r w:rsidRPr="00E675D8">
        <w:rPr>
          <w:sz w:val="16"/>
        </w:rPr>
        <w:t xml:space="preserve"> the </w:t>
      </w:r>
      <w:r w:rsidRPr="007177C3">
        <w:rPr>
          <w:rStyle w:val="StyleUnderline"/>
        </w:rPr>
        <w:t xml:space="preserve">usual </w:t>
      </w:r>
      <w:r w:rsidRPr="00887416">
        <w:rPr>
          <w:rStyle w:val="StyleUnderline"/>
          <w:highlight w:val="yellow"/>
        </w:rPr>
        <w:t>numbers indicate</w:t>
      </w:r>
      <w:r w:rsidRPr="004D1969">
        <w:rPr>
          <w:sz w:val="16"/>
        </w:rPr>
        <w:t xml:space="preserve">, </w:t>
      </w:r>
      <w:r w:rsidRPr="004D1969">
        <w:rPr>
          <w:rStyle w:val="StyleUnderline"/>
        </w:rPr>
        <w:t>because published statistics on upward mobility do not</w:t>
      </w:r>
      <w:r w:rsidRPr="004D1969">
        <w:rPr>
          <w:sz w:val="16"/>
        </w:rPr>
        <w:t xml:space="preserve"> typically </w:t>
      </w:r>
      <w:r w:rsidRPr="004D1969">
        <w:rPr>
          <w:rStyle w:val="StyleUnderline"/>
        </w:rPr>
        <w:t xml:space="preserve">include a </w:t>
      </w:r>
      <w:r w:rsidRPr="004D1969">
        <w:rPr>
          <w:rStyle w:val="Emphasis"/>
        </w:rPr>
        <w:t>comparison</w:t>
      </w:r>
      <w:r w:rsidRPr="004D1969">
        <w:rPr>
          <w:sz w:val="16"/>
        </w:rPr>
        <w:t xml:space="preserve"> </w:t>
      </w:r>
      <w:r w:rsidRPr="004D1969">
        <w:rPr>
          <w:rStyle w:val="StyleUnderline"/>
        </w:rPr>
        <w:t>with pre-immigration outcomes</w:t>
      </w:r>
      <w:r w:rsidRPr="004D1969">
        <w:rPr>
          <w:sz w:val="16"/>
        </w:rPr>
        <w:t>.</w:t>
      </w:r>
    </w:p>
    <w:p w14:paraId="04446997" w14:textId="77777777" w:rsidR="00011FA3" w:rsidRPr="00E675D8" w:rsidRDefault="00011FA3" w:rsidP="00011FA3">
      <w:pPr>
        <w:rPr>
          <w:sz w:val="16"/>
          <w:szCs w:val="16"/>
        </w:rPr>
      </w:pPr>
      <w:r w:rsidRPr="00E675D8">
        <w:rPr>
          <w:sz w:val="16"/>
          <w:szCs w:val="16"/>
        </w:rPr>
        <w:t>But the chain of benefits does not stop there. Migrants will often return to their home countries, bringing new skills and new business connections. Both India and Israel have developed vibrant technology and software scenes precisely because of their close ties with the start-up scene of the United States. English-language universities in English-speaking countries have trained many thousands of Asian students in science and engineering, again leading to new businesses and, eventually, higher economic growth in their home countries.</w:t>
      </w:r>
    </w:p>
    <w:p w14:paraId="4F938804" w14:textId="77777777" w:rsidR="00011FA3" w:rsidRPr="00E675D8" w:rsidRDefault="00011FA3" w:rsidP="00011FA3">
      <w:pPr>
        <w:rPr>
          <w:sz w:val="16"/>
        </w:rPr>
      </w:pPr>
      <w:r w:rsidRPr="004D1969">
        <w:rPr>
          <w:rStyle w:val="StyleUnderline"/>
        </w:rPr>
        <w:t xml:space="preserve">New </w:t>
      </w:r>
      <w:r w:rsidRPr="004D1969">
        <w:rPr>
          <w:rStyle w:val="Emphasis"/>
        </w:rPr>
        <w:t>medicines</w:t>
      </w:r>
      <w:r w:rsidRPr="004D1969">
        <w:rPr>
          <w:rStyle w:val="StyleUnderline"/>
        </w:rPr>
        <w:t xml:space="preserve"> and </w:t>
      </w:r>
      <w:r w:rsidRPr="004D1969">
        <w:rPr>
          <w:rStyle w:val="Emphasis"/>
        </w:rPr>
        <w:t>technologies</w:t>
      </w:r>
      <w:r w:rsidRPr="004D1969">
        <w:rPr>
          <w:sz w:val="16"/>
        </w:rPr>
        <w:t xml:space="preserve"> </w:t>
      </w:r>
      <w:r w:rsidRPr="004D1969">
        <w:rPr>
          <w:rStyle w:val="StyleUnderline"/>
        </w:rPr>
        <w:t xml:space="preserve">developed in wealthy nations </w:t>
      </w:r>
      <w:r w:rsidRPr="004D1969">
        <w:rPr>
          <w:sz w:val="16"/>
        </w:rPr>
        <w:t xml:space="preserve">also </w:t>
      </w:r>
      <w:r w:rsidRPr="004D1969">
        <w:rPr>
          <w:rStyle w:val="StyleUnderline"/>
        </w:rPr>
        <w:t xml:space="preserve">make their way to the </w:t>
      </w:r>
      <w:r w:rsidRPr="004D1969">
        <w:rPr>
          <w:rStyle w:val="Emphasis"/>
        </w:rPr>
        <w:t>rest</w:t>
      </w:r>
      <w:r w:rsidRPr="004D1969">
        <w:rPr>
          <w:rStyle w:val="StyleUnderline"/>
        </w:rPr>
        <w:t xml:space="preserve"> of the </w:t>
      </w:r>
      <w:r w:rsidRPr="004D1969">
        <w:rPr>
          <w:rStyle w:val="Emphasis"/>
        </w:rPr>
        <w:t>world</w:t>
      </w:r>
      <w:r w:rsidRPr="004D1969">
        <w:rPr>
          <w:sz w:val="16"/>
        </w:rPr>
        <w:t>, as illustrated</w:t>
      </w:r>
      <w:r w:rsidRPr="00E675D8">
        <w:rPr>
          <w:sz w:val="16"/>
        </w:rPr>
        <w:t xml:space="preserve"> most conspicuously by the rapid spread of the cell phone and now the smartphone. One study predicts that </w:t>
      </w:r>
      <w:r w:rsidRPr="00887416">
        <w:rPr>
          <w:rStyle w:val="StyleUnderline"/>
          <w:highlight w:val="yellow"/>
        </w:rPr>
        <w:t>if the leading</w:t>
      </w:r>
      <w:r w:rsidRPr="007177C3">
        <w:rPr>
          <w:rStyle w:val="StyleUnderline"/>
        </w:rPr>
        <w:t xml:space="preserve"> twenty-one industrial </w:t>
      </w:r>
      <w:r w:rsidRPr="00887416">
        <w:rPr>
          <w:rStyle w:val="StyleUnderline"/>
          <w:highlight w:val="yellow"/>
        </w:rPr>
        <w:t>countries</w:t>
      </w:r>
      <w:r w:rsidRPr="00E675D8">
        <w:rPr>
          <w:sz w:val="16"/>
        </w:rPr>
        <w:t xml:space="preserve"> were to </w:t>
      </w:r>
      <w:r w:rsidRPr="00887416">
        <w:rPr>
          <w:rStyle w:val="StyleUnderline"/>
          <w:highlight w:val="yellow"/>
        </w:rPr>
        <w:t>boost</w:t>
      </w:r>
      <w:r w:rsidRPr="007177C3">
        <w:rPr>
          <w:rStyle w:val="StyleUnderline"/>
        </w:rPr>
        <w:t xml:space="preserve"> their </w:t>
      </w:r>
      <w:r w:rsidRPr="00887416">
        <w:rPr>
          <w:rStyle w:val="StyleUnderline"/>
          <w:highlight w:val="yellow"/>
        </w:rPr>
        <w:t>R&amp;D</w:t>
      </w:r>
      <w:r w:rsidRPr="007177C3">
        <w:rPr>
          <w:rStyle w:val="StyleUnderline"/>
        </w:rPr>
        <w:t xml:space="preserve"> by half a percentage point </w:t>
      </w:r>
      <w:r w:rsidRPr="00E675D8">
        <w:rPr>
          <w:sz w:val="16"/>
        </w:rPr>
        <w:t xml:space="preserve">of GDP, U.S. output alone would grow by fifteen percent. But it doesn’t end there: output in Canada and Italy would grow by about twenty-five percent, and the output of all industrial nations would increase by 17.5 percent, on </w:t>
      </w:r>
      <w:r w:rsidRPr="004D1969">
        <w:rPr>
          <w:sz w:val="16"/>
        </w:rPr>
        <w:t xml:space="preserve">average. </w:t>
      </w:r>
      <w:r w:rsidRPr="004D1969">
        <w:rPr>
          <w:rStyle w:val="StyleUnderline"/>
        </w:rPr>
        <w:t xml:space="preserve">In the less economically </w:t>
      </w:r>
      <w:r w:rsidRPr="00887416">
        <w:rPr>
          <w:rStyle w:val="StyleUnderline"/>
          <w:highlight w:val="yellow"/>
        </w:rPr>
        <w:t>developed countries</w:t>
      </w:r>
      <w:r w:rsidRPr="00887416">
        <w:rPr>
          <w:sz w:val="16"/>
          <w:highlight w:val="yellow"/>
        </w:rPr>
        <w:t xml:space="preserve">, </w:t>
      </w:r>
      <w:r w:rsidRPr="00887416">
        <w:rPr>
          <w:rStyle w:val="StyleUnderline"/>
          <w:highlight w:val="yellow"/>
        </w:rPr>
        <w:t>output</w:t>
      </w:r>
      <w:r w:rsidRPr="007177C3">
        <w:rPr>
          <w:rStyle w:val="StyleUnderline"/>
        </w:rPr>
        <w:t xml:space="preserve"> would </w:t>
      </w:r>
      <w:r w:rsidRPr="00887416">
        <w:rPr>
          <w:rStyle w:val="Emphasis"/>
          <w:highlight w:val="yellow"/>
        </w:rPr>
        <w:t>increase</w:t>
      </w:r>
      <w:r w:rsidRPr="00887416">
        <w:rPr>
          <w:rStyle w:val="StyleUnderline"/>
          <w:highlight w:val="yellow"/>
        </w:rPr>
        <w:t xml:space="preserve"> by</w:t>
      </w:r>
      <w:r w:rsidRPr="007177C3">
        <w:rPr>
          <w:rStyle w:val="StyleUnderline"/>
        </w:rPr>
        <w:t xml:space="preserve"> about </w:t>
      </w:r>
      <w:r w:rsidRPr="00887416">
        <w:rPr>
          <w:rStyle w:val="Emphasis"/>
          <w:highlight w:val="yellow"/>
        </w:rPr>
        <w:t>10.6 percent</w:t>
      </w:r>
      <w:r w:rsidRPr="007177C3">
        <w:rPr>
          <w:rStyle w:val="StyleUnderline"/>
        </w:rPr>
        <w:t xml:space="preserve"> on average</w:t>
      </w:r>
      <w:r w:rsidRPr="00E675D8">
        <w:rPr>
          <w:sz w:val="16"/>
        </w:rPr>
        <w:t>. 11</w:t>
      </w:r>
    </w:p>
    <w:p w14:paraId="69D5EA33" w14:textId="77777777" w:rsidR="00011FA3" w:rsidRPr="00E675D8" w:rsidRDefault="00011FA3" w:rsidP="00011FA3">
      <w:pPr>
        <w:rPr>
          <w:sz w:val="16"/>
        </w:rPr>
      </w:pPr>
      <w:r w:rsidRPr="007177C3">
        <w:rPr>
          <w:rStyle w:val="StyleUnderline"/>
        </w:rPr>
        <w:t>Although these</w:t>
      </w:r>
      <w:r w:rsidRPr="00E675D8">
        <w:rPr>
          <w:sz w:val="16"/>
        </w:rPr>
        <w:t xml:space="preserve"> historical </w:t>
      </w:r>
      <w:r w:rsidRPr="007177C3">
        <w:rPr>
          <w:rStyle w:val="StyleUnderline"/>
        </w:rPr>
        <w:t>processes have often embodied</w:t>
      </w:r>
      <w:r w:rsidRPr="00E675D8">
        <w:rPr>
          <w:sz w:val="16"/>
        </w:rPr>
        <w:t xml:space="preserve"> </w:t>
      </w:r>
      <w:r w:rsidRPr="007177C3">
        <w:rPr>
          <w:rStyle w:val="Emphasis"/>
        </w:rPr>
        <w:t>unfairness</w:t>
      </w:r>
      <w:r w:rsidRPr="00E675D8">
        <w:rPr>
          <w:sz w:val="16"/>
        </w:rPr>
        <w:t xml:space="preserve"> </w:t>
      </w:r>
      <w:r w:rsidRPr="007177C3">
        <w:rPr>
          <w:rStyle w:val="StyleUnderline"/>
        </w:rPr>
        <w:t xml:space="preserve">and </w:t>
      </w:r>
      <w:r w:rsidRPr="007177C3">
        <w:rPr>
          <w:rStyle w:val="Emphasis"/>
        </w:rPr>
        <w:t>long lags</w:t>
      </w:r>
      <w:r w:rsidRPr="00E675D8">
        <w:rPr>
          <w:sz w:val="16"/>
        </w:rPr>
        <w:t xml:space="preserve"> of decades or more, economic </w:t>
      </w:r>
      <w:r w:rsidRPr="00887416">
        <w:rPr>
          <w:rStyle w:val="StyleUnderline"/>
          <w:highlight w:val="yellow"/>
        </w:rPr>
        <w:t>growth has</w:t>
      </w:r>
      <w:r w:rsidRPr="007177C3">
        <w:rPr>
          <w:rStyle w:val="StyleUnderline"/>
        </w:rPr>
        <w:t xml:space="preserve"> nonetheless </w:t>
      </w:r>
      <w:r w:rsidRPr="00887416">
        <w:rPr>
          <w:rStyle w:val="StyleUnderline"/>
          <w:highlight w:val="yellow"/>
        </w:rPr>
        <w:t xml:space="preserve">brought </w:t>
      </w:r>
      <w:r w:rsidRPr="00887416">
        <w:rPr>
          <w:rStyle w:val="Emphasis"/>
          <w:highlight w:val="yellow"/>
        </w:rPr>
        <w:t>wealth</w:t>
      </w:r>
      <w:r w:rsidRPr="00887416">
        <w:rPr>
          <w:rStyle w:val="StyleUnderline"/>
          <w:highlight w:val="yellow"/>
        </w:rPr>
        <w:t xml:space="preserve"> to the poor and </w:t>
      </w:r>
      <w:r w:rsidRPr="00887416">
        <w:rPr>
          <w:rStyle w:val="Emphasis"/>
          <w:highlight w:val="yellow"/>
        </w:rPr>
        <w:t>elevated</w:t>
      </w:r>
      <w:r w:rsidRPr="007177C3">
        <w:rPr>
          <w:rStyle w:val="StyleUnderline"/>
        </w:rPr>
        <w:t xml:space="preserve"> their </w:t>
      </w:r>
      <w:r w:rsidRPr="00887416">
        <w:rPr>
          <w:rStyle w:val="StyleUnderline"/>
          <w:highlight w:val="yellow"/>
        </w:rPr>
        <w:t>status</w:t>
      </w:r>
      <w:r w:rsidRPr="00E675D8">
        <w:rPr>
          <w:sz w:val="16"/>
        </w:rPr>
        <w:t xml:space="preserve">. The Greek city-states and the Roman Empire benefited from maritime trade across the Mediterranean; those regions in turn spread growth-enhancing institutions around Europe, Northern Africa, and the Middle East. The commercial revolution of the late Middle Ages and Renaissance reopened many of the trade routes of antiquity, and eventually </w:t>
      </w:r>
      <w:r w:rsidRPr="007177C3">
        <w:rPr>
          <w:rStyle w:val="StyleUnderline"/>
        </w:rPr>
        <w:t xml:space="preserve">human beings started to climb out of the </w:t>
      </w:r>
      <w:r w:rsidRPr="007177C3">
        <w:rPr>
          <w:rStyle w:val="Emphasis"/>
        </w:rPr>
        <w:t>Malthusian trap</w:t>
      </w:r>
      <w:r w:rsidRPr="00E675D8">
        <w:rPr>
          <w:sz w:val="16"/>
        </w:rPr>
        <w:t xml:space="preserve"> </w:t>
      </w:r>
      <w:r w:rsidRPr="007177C3">
        <w:rPr>
          <w:rStyle w:val="StyleUnderline"/>
        </w:rPr>
        <w:t>of very low per capita incomes at subsistence</w:t>
      </w:r>
      <w:r w:rsidRPr="004D1969">
        <w:rPr>
          <w:sz w:val="16"/>
        </w:rPr>
        <w:t xml:space="preserve">. </w:t>
      </w:r>
      <w:r w:rsidRPr="004D1969">
        <w:rPr>
          <w:rStyle w:val="StyleUnderline"/>
        </w:rPr>
        <w:t>The wealth of the West</w:t>
      </w:r>
      <w:r w:rsidRPr="004D1969">
        <w:rPr>
          <w:sz w:val="16"/>
        </w:rPr>
        <w:t xml:space="preserve"> helped to </w:t>
      </w:r>
      <w:r w:rsidRPr="004D1969">
        <w:rPr>
          <w:rStyle w:val="StyleUnderline"/>
        </w:rPr>
        <w:t xml:space="preserve">enable the </w:t>
      </w:r>
      <w:r w:rsidRPr="004D1969">
        <w:rPr>
          <w:rStyle w:val="Emphasis"/>
        </w:rPr>
        <w:t>export miracles</w:t>
      </w:r>
      <w:r w:rsidRPr="004D1969">
        <w:rPr>
          <w:rStyle w:val="StyleUnderline"/>
        </w:rPr>
        <w:t xml:space="preserve"> of the East Asian economies</w:t>
      </w:r>
      <w:r w:rsidRPr="004D1969">
        <w:rPr>
          <w:sz w:val="16"/>
        </w:rPr>
        <w:t>. Today</w:t>
      </w:r>
      <w:r w:rsidRPr="00E675D8">
        <w:rPr>
          <w:sz w:val="16"/>
        </w:rPr>
        <w:t xml:space="preserve">, </w:t>
      </w:r>
      <w:r w:rsidRPr="007177C3">
        <w:rPr>
          <w:rStyle w:val="StyleUnderline"/>
        </w:rPr>
        <w:t xml:space="preserve">most </w:t>
      </w:r>
      <w:r w:rsidRPr="00887416">
        <w:rPr>
          <w:rStyle w:val="StyleUnderline"/>
          <w:highlight w:val="yellow"/>
        </w:rPr>
        <w:t>poor countries seek</w:t>
      </w:r>
      <w:r w:rsidRPr="007177C3">
        <w:rPr>
          <w:rStyle w:val="StyleUnderline"/>
        </w:rPr>
        <w:t xml:space="preserve"> </w:t>
      </w:r>
      <w:r w:rsidRPr="007177C3">
        <w:rPr>
          <w:rStyle w:val="Emphasis"/>
        </w:rPr>
        <w:t xml:space="preserve">greater </w:t>
      </w:r>
      <w:r w:rsidRPr="00887416">
        <w:rPr>
          <w:rStyle w:val="Emphasis"/>
          <w:highlight w:val="yellow"/>
        </w:rPr>
        <w:t>access</w:t>
      </w:r>
      <w:r w:rsidRPr="00887416">
        <w:rPr>
          <w:rStyle w:val="StyleUnderline"/>
          <w:highlight w:val="yellow"/>
        </w:rPr>
        <w:t xml:space="preserve"> to wealthier</w:t>
      </w:r>
      <w:r w:rsidRPr="007177C3">
        <w:rPr>
          <w:rStyle w:val="StyleUnderline"/>
        </w:rPr>
        <w:t xml:space="preserve"> Western and Asian </w:t>
      </w:r>
      <w:r w:rsidRPr="00887416">
        <w:rPr>
          <w:rStyle w:val="StyleUnderline"/>
          <w:highlight w:val="yellow"/>
        </w:rPr>
        <w:t>markets</w:t>
      </w:r>
      <w:r w:rsidRPr="00887416">
        <w:rPr>
          <w:sz w:val="16"/>
          <w:highlight w:val="yellow"/>
        </w:rPr>
        <w:t xml:space="preserve">, </w:t>
      </w:r>
      <w:r w:rsidRPr="00887416">
        <w:rPr>
          <w:rStyle w:val="StyleUnderline"/>
          <w:highlight w:val="yellow"/>
        </w:rPr>
        <w:t xml:space="preserve">and </w:t>
      </w:r>
      <w:r w:rsidRPr="00887416">
        <w:rPr>
          <w:rStyle w:val="Emphasis"/>
          <w:highlight w:val="yellow"/>
        </w:rPr>
        <w:t>flourish</w:t>
      </w:r>
      <w:r w:rsidRPr="00887416">
        <w:rPr>
          <w:rStyle w:val="StyleUnderline"/>
          <w:highlight w:val="yellow"/>
        </w:rPr>
        <w:t xml:space="preserve"> if they can</w:t>
      </w:r>
      <w:r w:rsidRPr="007177C3">
        <w:rPr>
          <w:rStyle w:val="StyleUnderline"/>
        </w:rPr>
        <w:t xml:space="preserve"> achieve it</w:t>
      </w:r>
      <w:r w:rsidRPr="00E675D8">
        <w:rPr>
          <w:sz w:val="16"/>
        </w:rPr>
        <w:t>. 12</w:t>
      </w:r>
    </w:p>
    <w:p w14:paraId="4E86A42E" w14:textId="77777777" w:rsidR="00011FA3" w:rsidRPr="00E675D8" w:rsidRDefault="00011FA3" w:rsidP="00011FA3">
      <w:pPr>
        <w:rPr>
          <w:sz w:val="16"/>
        </w:rPr>
      </w:pPr>
      <w:r w:rsidRPr="00E675D8">
        <w:rPr>
          <w:sz w:val="16"/>
        </w:rPr>
        <w:t xml:space="preserve">For all the recent increases in inequality within individual nations, </w:t>
      </w:r>
      <w:r w:rsidRPr="007177C3">
        <w:rPr>
          <w:rStyle w:val="StyleUnderline"/>
        </w:rPr>
        <w:t xml:space="preserve">global </w:t>
      </w:r>
      <w:r w:rsidRPr="00887416">
        <w:rPr>
          <w:rStyle w:val="Emphasis"/>
          <w:highlight w:val="yellow"/>
        </w:rPr>
        <w:t>inequality</w:t>
      </w:r>
      <w:r w:rsidRPr="00887416">
        <w:rPr>
          <w:rStyle w:val="StyleUnderline"/>
          <w:highlight w:val="yellow"/>
        </w:rPr>
        <w:t xml:space="preserve"> has </w:t>
      </w:r>
      <w:r w:rsidRPr="00887416">
        <w:rPr>
          <w:rStyle w:val="Emphasis"/>
          <w:highlight w:val="yellow"/>
        </w:rPr>
        <w:t>declined</w:t>
      </w:r>
      <w:r w:rsidRPr="007177C3">
        <w:rPr>
          <w:rStyle w:val="StyleUnderline"/>
        </w:rPr>
        <w:t xml:space="preserve"> over the last few decades</w:t>
      </w:r>
      <w:r w:rsidRPr="00E675D8">
        <w:rPr>
          <w:sz w:val="16"/>
        </w:rPr>
        <w:t xml:space="preserve">, in large part </w:t>
      </w:r>
      <w:r w:rsidRPr="00887416">
        <w:rPr>
          <w:rStyle w:val="StyleUnderline"/>
          <w:highlight w:val="yellow"/>
        </w:rPr>
        <w:t>because of growth in China and India</w:t>
      </w:r>
      <w:r w:rsidRPr="00E675D8">
        <w:rPr>
          <w:sz w:val="16"/>
        </w:rPr>
        <w:t xml:space="preserve">. And the </w:t>
      </w:r>
      <w:r w:rsidRPr="007177C3">
        <w:rPr>
          <w:rStyle w:val="StyleUnderline"/>
        </w:rPr>
        <w:t>growth in these emerging nations was</w:t>
      </w:r>
      <w:r w:rsidRPr="00E675D8">
        <w:rPr>
          <w:sz w:val="16"/>
        </w:rPr>
        <w:t xml:space="preserve"> largely </w:t>
      </w:r>
      <w:r w:rsidRPr="007177C3">
        <w:rPr>
          <w:rStyle w:val="StyleUnderline"/>
        </w:rPr>
        <w:t>driven by earlier growth in the West and in East Asia</w:t>
      </w:r>
      <w:r w:rsidRPr="00E675D8">
        <w:rPr>
          <w:sz w:val="16"/>
        </w:rPr>
        <w:t>. China, for instance, engaged in “catch-up” growth by adopting Western technologies and exporting to the wealthier nations. China has gone from being a quite poor nation to a “middle-income” nation with a sizable middle and upper class.</w:t>
      </w:r>
    </w:p>
    <w:p w14:paraId="1E556A01" w14:textId="77777777" w:rsidR="00011FA3" w:rsidRPr="001A22A3" w:rsidRDefault="00011FA3" w:rsidP="00011FA3">
      <w:pPr>
        <w:rPr>
          <w:sz w:val="16"/>
        </w:rPr>
      </w:pPr>
      <w:r w:rsidRPr="00E675D8">
        <w:rPr>
          <w:sz w:val="16"/>
        </w:rPr>
        <w:t xml:space="preserve">Although recent media coverage has focused almost exclusively on within-nation magnitudes, </w:t>
      </w:r>
      <w:r w:rsidRPr="00887416">
        <w:rPr>
          <w:rStyle w:val="StyleUnderline"/>
          <w:highlight w:val="yellow"/>
        </w:rPr>
        <w:t>recent</w:t>
      </w:r>
      <w:r w:rsidRPr="007177C3">
        <w:rPr>
          <w:rStyle w:val="StyleUnderline"/>
        </w:rPr>
        <w:t xml:space="preserve"> world </w:t>
      </w:r>
      <w:r w:rsidRPr="00887416">
        <w:rPr>
          <w:rStyle w:val="StyleUnderline"/>
          <w:highlight w:val="yellow"/>
        </w:rPr>
        <w:t>history has been</w:t>
      </w:r>
      <w:r w:rsidRPr="00E675D8">
        <w:rPr>
          <w:sz w:val="16"/>
        </w:rPr>
        <w:t xml:space="preserve"> an </w:t>
      </w:r>
      <w:r w:rsidRPr="00887416">
        <w:rPr>
          <w:rStyle w:val="StyleUnderline"/>
          <w:highlight w:val="yellow"/>
        </w:rPr>
        <w:t xml:space="preserve">extraordinarily </w:t>
      </w:r>
      <w:r w:rsidRPr="00887416">
        <w:rPr>
          <w:rStyle w:val="Emphasis"/>
          <w:highlight w:val="yellow"/>
        </w:rPr>
        <w:t>egalitarian</w:t>
      </w:r>
      <w:r w:rsidRPr="007177C3">
        <w:rPr>
          <w:rStyle w:val="StyleUnderline"/>
        </w:rPr>
        <w:t xml:space="preserve"> time</w:t>
      </w:r>
      <w:r w:rsidRPr="00E675D8">
        <w:rPr>
          <w:sz w:val="16"/>
        </w:rPr>
        <w:t xml:space="preserve">. It is above all else a story about how global economic growth helps the poor. There has been a squeezing of the middle class in the wealthier nations, in part because of increasing global competition. Still, </w:t>
      </w:r>
      <w:r w:rsidRPr="007177C3">
        <w:rPr>
          <w:rStyle w:val="StyleUnderline"/>
        </w:rPr>
        <w:t>we have seen</w:t>
      </w:r>
      <w:r w:rsidRPr="00E675D8">
        <w:rPr>
          <w:sz w:val="16"/>
        </w:rPr>
        <w:t xml:space="preserve"> economic </w:t>
      </w:r>
      <w:r w:rsidRPr="007177C3">
        <w:rPr>
          <w:rStyle w:val="StyleUnderline"/>
        </w:rPr>
        <w:t>growth</w:t>
      </w:r>
      <w:r w:rsidRPr="00E675D8">
        <w:rPr>
          <w:sz w:val="16"/>
        </w:rPr>
        <w:t xml:space="preserve">, </w:t>
      </w:r>
      <w:r w:rsidRPr="007177C3">
        <w:rPr>
          <w:rStyle w:val="StyleUnderline"/>
        </w:rPr>
        <w:t>aggregate wealth</w:t>
      </w:r>
      <w:r w:rsidRPr="00E675D8">
        <w:rPr>
          <w:sz w:val="16"/>
        </w:rPr>
        <w:t xml:space="preserve">, </w:t>
      </w:r>
      <w:r w:rsidRPr="007177C3">
        <w:rPr>
          <w:rStyle w:val="StyleUnderline"/>
        </w:rPr>
        <w:t>and</w:t>
      </w:r>
      <w:r w:rsidRPr="00E675D8">
        <w:rPr>
          <w:sz w:val="16"/>
        </w:rPr>
        <w:t xml:space="preserve"> global </w:t>
      </w:r>
      <w:r w:rsidRPr="007177C3">
        <w:rPr>
          <w:rStyle w:val="StyleUnderline"/>
        </w:rPr>
        <w:t xml:space="preserve">income equality </w:t>
      </w:r>
      <w:r w:rsidRPr="007177C3">
        <w:rPr>
          <w:rStyle w:val="Emphasis"/>
        </w:rPr>
        <w:t>all rising</w:t>
      </w:r>
      <w:r w:rsidRPr="007177C3">
        <w:rPr>
          <w:rStyle w:val="StyleUnderline"/>
        </w:rPr>
        <w:t xml:space="preserve"> together over the </w:t>
      </w:r>
      <w:r w:rsidRPr="001A22A3">
        <w:rPr>
          <w:rStyle w:val="StyleUnderline"/>
        </w:rPr>
        <w:t>last twenty-five years</w:t>
      </w:r>
      <w:r w:rsidRPr="001A22A3">
        <w:rPr>
          <w:sz w:val="16"/>
        </w:rPr>
        <w:t xml:space="preserve">. Many </w:t>
      </w:r>
      <w:r w:rsidRPr="00CD08D9">
        <w:rPr>
          <w:rStyle w:val="StyleUnderline"/>
        </w:rPr>
        <w:t>citizens in East Asia</w:t>
      </w:r>
      <w:r w:rsidRPr="00CD08D9">
        <w:rPr>
          <w:sz w:val="16"/>
        </w:rPr>
        <w:t xml:space="preserve">, </w:t>
      </w:r>
      <w:r w:rsidRPr="00887416">
        <w:rPr>
          <w:rStyle w:val="StyleUnderline"/>
          <w:highlight w:val="yellow"/>
        </w:rPr>
        <w:t>South Asia</w:t>
      </w:r>
      <w:r w:rsidRPr="00887416">
        <w:rPr>
          <w:sz w:val="16"/>
          <w:highlight w:val="yellow"/>
        </w:rPr>
        <w:t xml:space="preserve">, </w:t>
      </w:r>
      <w:r w:rsidRPr="00887416">
        <w:rPr>
          <w:rStyle w:val="StyleUnderline"/>
          <w:highlight w:val="yellow"/>
        </w:rPr>
        <w:t xml:space="preserve">and Latin America have seen </w:t>
      </w:r>
      <w:r w:rsidRPr="00887416">
        <w:rPr>
          <w:rStyle w:val="Emphasis"/>
          <w:highlight w:val="yellow"/>
        </w:rPr>
        <w:t>significant gains</w:t>
      </w:r>
      <w:r w:rsidRPr="001A22A3">
        <w:rPr>
          <w:sz w:val="16"/>
        </w:rPr>
        <w:t xml:space="preserve"> </w:t>
      </w:r>
      <w:r w:rsidRPr="001A22A3">
        <w:rPr>
          <w:rStyle w:val="StyleUnderline"/>
        </w:rPr>
        <w:t>in their standard of living</w:t>
      </w:r>
      <w:r w:rsidRPr="001A22A3">
        <w:rPr>
          <w:sz w:val="16"/>
        </w:rPr>
        <w:t xml:space="preserve">, </w:t>
      </w:r>
      <w:r w:rsidRPr="001A22A3">
        <w:rPr>
          <w:rStyle w:val="StyleUnderline"/>
        </w:rPr>
        <w:t xml:space="preserve">and much of this has been a </w:t>
      </w:r>
      <w:r w:rsidRPr="001A22A3">
        <w:rPr>
          <w:rStyle w:val="Emphasis"/>
        </w:rPr>
        <w:t>trickle-down effect</w:t>
      </w:r>
      <w:r w:rsidRPr="001A22A3">
        <w:rPr>
          <w:sz w:val="16"/>
        </w:rPr>
        <w:t xml:space="preserve"> from the earlier growth of the wealthier countries. Much of Africa is now following suit, bolstered in part by China’s demand for raw materials, </w:t>
      </w:r>
      <w:proofErr w:type="gramStart"/>
      <w:r w:rsidRPr="001A22A3">
        <w:rPr>
          <w:sz w:val="16"/>
        </w:rPr>
        <w:t>and also</w:t>
      </w:r>
      <w:proofErr w:type="gramEnd"/>
      <w:r w:rsidRPr="001A22A3">
        <w:rPr>
          <w:sz w:val="16"/>
        </w:rPr>
        <w:t xml:space="preserve"> by the spread of modern technologies such as affordable cell phones. 13</w:t>
      </w:r>
    </w:p>
    <w:p w14:paraId="4DD0746A" w14:textId="77777777" w:rsidR="00011FA3" w:rsidRPr="00E675D8" w:rsidRDefault="00011FA3" w:rsidP="00011FA3">
      <w:pPr>
        <w:rPr>
          <w:sz w:val="16"/>
          <w:szCs w:val="16"/>
        </w:rPr>
      </w:pPr>
      <w:r w:rsidRPr="001A22A3">
        <w:rPr>
          <w:sz w:val="16"/>
          <w:szCs w:val="16"/>
        </w:rPr>
        <w:t>Sometimes extended periods of growth do not confer full or fair benefits to the poor or lower classes, for instance during the early phase of the British</w:t>
      </w:r>
      <w:r w:rsidRPr="00E675D8">
        <w:rPr>
          <w:sz w:val="16"/>
          <w:szCs w:val="16"/>
        </w:rPr>
        <w:t xml:space="preserve"> Industrial Revolution in the late eighteenth century. Still, the historical record suggests that it was better for Britain to push ahead with economic growth, as this eventually drove the greatest boost in living standards the world has ever seen. To be sure, there were probably better policies which, had they been adopted, would have distributed the benefits of growth more widely (e.g., fewer wars and Poor Law reform and free trade for the British). But even taking misguided policies into account, Britain fared better by pursuing economic growth rather than turning its back on the idea, even though significant real wage gains for the working class often did not arrive until the 1840s.</w:t>
      </w:r>
    </w:p>
    <w:p w14:paraId="510EEE5C" w14:textId="77777777" w:rsidR="00011FA3" w:rsidRPr="00E675D8" w:rsidRDefault="00011FA3" w:rsidP="00011FA3">
      <w:pPr>
        <w:rPr>
          <w:sz w:val="16"/>
          <w:szCs w:val="16"/>
        </w:rPr>
      </w:pPr>
      <w:r w:rsidRPr="00E675D8">
        <w:rPr>
          <w:sz w:val="16"/>
          <w:szCs w:val="16"/>
        </w:rPr>
        <w:t>Nobel Laureate Amartya Sen has promoted the idea of “capabilities” as, if not quite a substitute for economic growth, then an alternative focus. Sen points out that our positive opportunities in life often matter more than the amount of cash in our bank accounts. He also notes that some parts of the world, such as the state of Kerala in India, have relatively good health and education indicators, even though their per capita incomes are relatively low.</w:t>
      </w:r>
    </w:p>
    <w:p w14:paraId="44DB0FD2" w14:textId="77777777" w:rsidR="00011FA3" w:rsidRPr="00E675D8" w:rsidRDefault="00011FA3" w:rsidP="00011FA3">
      <w:pPr>
        <w:rPr>
          <w:sz w:val="16"/>
        </w:rPr>
      </w:pPr>
      <w:r w:rsidRPr="00E675D8">
        <w:rPr>
          <w:sz w:val="16"/>
        </w:rPr>
        <w:t xml:space="preserve">Sen’s points are well taken, but they do not put a fundamental dent in the relevance of wealth, or, as I am calling it here, Wealth Plus. The significant benefits accrued from capabilities, such as health benefits, are accounted for in Wealth Plus, even if they are not properly represented in current GDP measures. In other words, Kerala is wealthier than some limited statistical measures imply. </w:t>
      </w:r>
      <w:r w:rsidRPr="007177C3">
        <w:rPr>
          <w:rStyle w:val="Emphasis"/>
        </w:rPr>
        <w:t>Wealth</w:t>
      </w:r>
      <w:r w:rsidRPr="007177C3">
        <w:rPr>
          <w:rStyle w:val="StyleUnderline"/>
        </w:rPr>
        <w:t xml:space="preserve"> and good </w:t>
      </w:r>
      <w:r w:rsidRPr="007177C3">
        <w:rPr>
          <w:rStyle w:val="Emphasis"/>
        </w:rPr>
        <w:t>social outcomes</w:t>
      </w:r>
      <w:r w:rsidRPr="00E675D8">
        <w:rPr>
          <w:sz w:val="16"/>
        </w:rPr>
        <w:t xml:space="preserve"> </w:t>
      </w:r>
      <w:r w:rsidRPr="007177C3">
        <w:rPr>
          <w:rStyle w:val="StyleUnderline"/>
        </w:rPr>
        <w:t>are still strongly correlated on average</w:t>
      </w:r>
      <w:r w:rsidRPr="00E675D8">
        <w:rPr>
          <w:sz w:val="16"/>
        </w:rPr>
        <w:t xml:space="preserve">, </w:t>
      </w:r>
      <w:r w:rsidRPr="007177C3">
        <w:rPr>
          <w:rStyle w:val="StyleUnderline"/>
        </w:rPr>
        <w:t xml:space="preserve">and this correlation is </w:t>
      </w:r>
      <w:r w:rsidRPr="007177C3">
        <w:rPr>
          <w:rStyle w:val="Emphasis"/>
        </w:rPr>
        <w:t>stronger</w:t>
      </w:r>
      <w:r w:rsidRPr="007177C3">
        <w:rPr>
          <w:rStyle w:val="StyleUnderline"/>
        </w:rPr>
        <w:t xml:space="preserve"> over longer </w:t>
      </w:r>
      <w:r w:rsidRPr="007177C3">
        <w:rPr>
          <w:rStyle w:val="Emphasis"/>
        </w:rPr>
        <w:t>time horizons</w:t>
      </w:r>
      <w:r w:rsidRPr="00E675D8">
        <w:rPr>
          <w:sz w:val="16"/>
        </w:rPr>
        <w:t>. For instance, if Kerala does not grow much in more narrow economic terms, it is unlikely to look so impressive in its social indicators fifty or one hundred years from now. Even today, Kerala manages as well as it does in large part because so many Keralans take jobs in wealthier countries, especially in the Gulf States, and send money back home. And compared to other Indian states, Kerala has an above-average measure of wealth, as well as above-average consumption expenditures, both of which are accounted for in traditional statistics. 14</w:t>
      </w:r>
    </w:p>
    <w:p w14:paraId="22FAC14F" w14:textId="77777777" w:rsidR="00011FA3" w:rsidRPr="00E675D8" w:rsidRDefault="00011FA3" w:rsidP="00011FA3">
      <w:pPr>
        <w:rPr>
          <w:sz w:val="16"/>
        </w:rPr>
      </w:pPr>
      <w:r w:rsidRPr="00E675D8">
        <w:rPr>
          <w:sz w:val="16"/>
        </w:rPr>
        <w:t xml:space="preserve">The truth is that </w:t>
      </w:r>
      <w:r w:rsidRPr="005B6C54">
        <w:rPr>
          <w:rStyle w:val="StyleUnderline"/>
        </w:rPr>
        <w:t xml:space="preserve">economic </w:t>
      </w:r>
      <w:r w:rsidRPr="00887416">
        <w:rPr>
          <w:rStyle w:val="StyleUnderline"/>
          <w:highlight w:val="yellow"/>
        </w:rPr>
        <w:t xml:space="preserve">growth is the </w:t>
      </w:r>
      <w:r w:rsidRPr="00887416">
        <w:rPr>
          <w:rStyle w:val="Emphasis"/>
          <w:highlight w:val="yellow"/>
        </w:rPr>
        <w:t>only permanent path</w:t>
      </w:r>
      <w:r w:rsidRPr="00887416">
        <w:rPr>
          <w:rStyle w:val="StyleUnderline"/>
          <w:highlight w:val="yellow"/>
        </w:rPr>
        <w:t xml:space="preserve"> out of </w:t>
      </w:r>
      <w:r w:rsidRPr="00887416">
        <w:rPr>
          <w:rStyle w:val="Emphasis"/>
          <w:highlight w:val="yellow"/>
        </w:rPr>
        <w:t>squalor</w:t>
      </w:r>
      <w:r w:rsidRPr="00E675D8">
        <w:rPr>
          <w:sz w:val="16"/>
        </w:rPr>
        <w:t xml:space="preserve">. Economic growth is how the Western world climbed out of the poverty of the year 1000 A.D. or 5000 B.C. It is how much of East Asia became remarkably prosperous. And </w:t>
      </w:r>
      <w:r w:rsidRPr="005B6C54">
        <w:rPr>
          <w:rStyle w:val="StyleUnderline"/>
        </w:rPr>
        <w:t xml:space="preserve">it is how our </w:t>
      </w:r>
      <w:r w:rsidRPr="005B6C54">
        <w:rPr>
          <w:rStyle w:val="Emphasis"/>
        </w:rPr>
        <w:t>living standards</w:t>
      </w:r>
      <w:r w:rsidRPr="005B6C54">
        <w:rPr>
          <w:rStyle w:val="StyleUnderline"/>
        </w:rPr>
        <w:t xml:space="preserve"> will </w:t>
      </w:r>
      <w:r w:rsidRPr="005B6C54">
        <w:rPr>
          <w:rStyle w:val="Emphasis"/>
        </w:rPr>
        <w:t>improve</w:t>
      </w:r>
      <w:r w:rsidRPr="00E675D8">
        <w:rPr>
          <w:sz w:val="16"/>
        </w:rPr>
        <w:t xml:space="preserve"> </w:t>
      </w:r>
      <w:r w:rsidRPr="005B6C54">
        <w:rPr>
          <w:rStyle w:val="StyleUnderline"/>
        </w:rPr>
        <w:t xml:space="preserve">in the </w:t>
      </w:r>
      <w:r w:rsidRPr="005B6C54">
        <w:rPr>
          <w:rStyle w:val="Emphasis"/>
        </w:rPr>
        <w:t>future</w:t>
      </w:r>
      <w:r w:rsidRPr="00E675D8">
        <w:rPr>
          <w:sz w:val="16"/>
        </w:rPr>
        <w:t>. Just as the present appears remarkable from the vantage point of the past</w:t>
      </w:r>
      <w:r w:rsidRPr="004D1969">
        <w:rPr>
          <w:sz w:val="16"/>
        </w:rPr>
        <w:t xml:space="preserve">, </w:t>
      </w:r>
      <w:r w:rsidRPr="004D1969">
        <w:rPr>
          <w:rStyle w:val="StyleUnderline"/>
        </w:rPr>
        <w:t>the future</w:t>
      </w:r>
      <w:r w:rsidRPr="004D1969">
        <w:rPr>
          <w:sz w:val="16"/>
        </w:rPr>
        <w:t>, at least</w:t>
      </w:r>
      <w:r w:rsidRPr="00E675D8">
        <w:rPr>
          <w:sz w:val="16"/>
        </w:rPr>
        <w:t xml:space="preserve"> provided </w:t>
      </w:r>
      <w:r w:rsidRPr="004D1969">
        <w:rPr>
          <w:sz w:val="16"/>
        </w:rPr>
        <w:t xml:space="preserve">growth continues, </w:t>
      </w:r>
      <w:r w:rsidRPr="004D1969">
        <w:rPr>
          <w:rStyle w:val="StyleUnderline"/>
        </w:rPr>
        <w:t xml:space="preserve">will offer comparable </w:t>
      </w:r>
      <w:r w:rsidRPr="004D1969">
        <w:rPr>
          <w:rStyle w:val="Emphasis"/>
        </w:rPr>
        <w:t>advances</w:t>
      </w:r>
      <w:r w:rsidRPr="004D1969">
        <w:rPr>
          <w:sz w:val="16"/>
        </w:rPr>
        <w:t xml:space="preserve">, </w:t>
      </w:r>
      <w:r w:rsidRPr="004D1969">
        <w:rPr>
          <w:rStyle w:val="StyleUnderline"/>
        </w:rPr>
        <w:t>including</w:t>
      </w:r>
      <w:r w:rsidRPr="004D1969">
        <w:rPr>
          <w:sz w:val="16"/>
        </w:rPr>
        <w:t xml:space="preserve">, perhaps, </w:t>
      </w:r>
      <w:r w:rsidRPr="004D1969">
        <w:rPr>
          <w:rStyle w:val="StyleUnderline"/>
        </w:rPr>
        <w:t>greater life expectancies</w:t>
      </w:r>
      <w:r w:rsidRPr="004D1969">
        <w:rPr>
          <w:sz w:val="16"/>
        </w:rPr>
        <w:t xml:space="preserve">, </w:t>
      </w:r>
      <w:r w:rsidRPr="004D1969">
        <w:rPr>
          <w:rStyle w:val="StyleUnderline"/>
        </w:rPr>
        <w:t>cures for debilitating diseases</w:t>
      </w:r>
      <w:r w:rsidRPr="004D1969">
        <w:rPr>
          <w:sz w:val="16"/>
        </w:rPr>
        <w:t xml:space="preserve">, </w:t>
      </w:r>
      <w:r w:rsidRPr="004D1969">
        <w:rPr>
          <w:rStyle w:val="StyleUnderline"/>
        </w:rPr>
        <w:t>and cognitive enhancements</w:t>
      </w:r>
      <w:r w:rsidRPr="004D1969">
        <w:rPr>
          <w:sz w:val="16"/>
        </w:rPr>
        <w:t xml:space="preserve">. </w:t>
      </w:r>
      <w:r w:rsidRPr="00887416">
        <w:rPr>
          <w:rStyle w:val="StyleUnderline"/>
          <w:highlight w:val="yellow"/>
        </w:rPr>
        <w:t>Billions</w:t>
      </w:r>
      <w:r w:rsidRPr="00E675D8">
        <w:rPr>
          <w:sz w:val="16"/>
        </w:rPr>
        <w:t xml:space="preserve"> of people </w:t>
      </w:r>
      <w:r w:rsidRPr="00887416">
        <w:rPr>
          <w:rStyle w:val="StyleUnderline"/>
          <w:highlight w:val="yellow"/>
        </w:rPr>
        <w:t xml:space="preserve">will have much </w:t>
      </w:r>
      <w:r w:rsidRPr="00887416">
        <w:rPr>
          <w:rStyle w:val="Emphasis"/>
          <w:highlight w:val="yellow"/>
        </w:rPr>
        <w:t>better</w:t>
      </w:r>
      <w:r w:rsidRPr="005B6C54">
        <w:rPr>
          <w:rStyle w:val="StyleUnderline"/>
        </w:rPr>
        <w:t xml:space="preserve"> and </w:t>
      </w:r>
      <w:r w:rsidRPr="005B6C54">
        <w:rPr>
          <w:rStyle w:val="Emphasis"/>
        </w:rPr>
        <w:t xml:space="preserve">longer </w:t>
      </w:r>
      <w:r w:rsidRPr="00887416">
        <w:rPr>
          <w:rStyle w:val="Emphasis"/>
          <w:highlight w:val="yellow"/>
        </w:rPr>
        <w:t>lives</w:t>
      </w:r>
      <w:r w:rsidRPr="00E675D8">
        <w:rPr>
          <w:sz w:val="16"/>
        </w:rPr>
        <w:t>. Many features of modern life might someday seem as backward as we now regard the large number of women in earlier centuries who died in childbirth for lack of proper care.</w:t>
      </w:r>
    </w:p>
    <w:p w14:paraId="08D6BB42" w14:textId="77777777" w:rsidR="00011FA3" w:rsidRDefault="00011FA3" w:rsidP="00011FA3"/>
    <w:p w14:paraId="30DA985D" w14:textId="77777777" w:rsidR="00011FA3" w:rsidRDefault="00011FA3" w:rsidP="00011FA3">
      <w:pPr>
        <w:pStyle w:val="Heading4"/>
      </w:pPr>
      <w:r w:rsidRPr="00B61FBA">
        <w:t xml:space="preserve">Technological innovation </w:t>
      </w:r>
      <w:r w:rsidRPr="00B61FBA">
        <w:rPr>
          <w:u w:val="single"/>
        </w:rPr>
        <w:t>successfully dematerializes</w:t>
      </w:r>
      <w:r w:rsidRPr="00B61FBA">
        <w:t xml:space="preserve"> growth. </w:t>
      </w:r>
    </w:p>
    <w:p w14:paraId="4D13E2E7" w14:textId="77777777" w:rsidR="00011FA3" w:rsidRPr="00A87E68" w:rsidRDefault="00011FA3" w:rsidP="00011FA3">
      <w:r w:rsidRPr="003E1BED">
        <w:rPr>
          <w:rStyle w:val="Style13ptBold"/>
        </w:rPr>
        <w:t>McAfee 19</w:t>
      </w:r>
      <w:r w:rsidRPr="003E1BED">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0EF49DD3" w14:textId="77777777" w:rsidR="00011FA3" w:rsidRPr="00EC2879" w:rsidRDefault="00011FA3" w:rsidP="00011FA3">
      <w:pPr>
        <w:rPr>
          <w:sz w:val="16"/>
        </w:rPr>
      </w:pPr>
      <w:r w:rsidRPr="001A22A3">
        <w:rPr>
          <w:rStyle w:val="StyleUnderline"/>
        </w:rPr>
        <w:t xml:space="preserve">There is </w:t>
      </w:r>
      <w:r w:rsidRPr="001A22A3">
        <w:rPr>
          <w:rStyle w:val="Emphasis"/>
        </w:rPr>
        <w:t>no shortage</w:t>
      </w:r>
      <w:r w:rsidRPr="001A22A3">
        <w:rPr>
          <w:rStyle w:val="StyleUnderline"/>
        </w:rPr>
        <w:t xml:space="preserve"> of examples of dematerialization</w:t>
      </w:r>
      <w:r w:rsidRPr="001A22A3">
        <w:rPr>
          <w:sz w:val="16"/>
        </w:rPr>
        <w:t>. I chose</w:t>
      </w:r>
      <w:r w:rsidRPr="00EC2879">
        <w:rPr>
          <w:sz w:val="16"/>
        </w:rPr>
        <w:t xml:space="preserve"> the ones in this chapter because they illustrate a set of fundamental principles at the intersection of business, economics, innovation, and our impact on our planet. They are:</w:t>
      </w:r>
    </w:p>
    <w:p w14:paraId="59575C53" w14:textId="77777777" w:rsidR="00011FA3" w:rsidRPr="00EC2879" w:rsidRDefault="00011FA3" w:rsidP="00011FA3">
      <w:pPr>
        <w:rPr>
          <w:sz w:val="16"/>
        </w:rPr>
      </w:pPr>
      <w:r w:rsidRPr="001204D3">
        <w:rPr>
          <w:rStyle w:val="StyleUnderline"/>
        </w:rPr>
        <w:t>We do want more all the time</w:t>
      </w:r>
      <w:r w:rsidRPr="00EC2879">
        <w:rPr>
          <w:sz w:val="16"/>
        </w:rPr>
        <w:t xml:space="preserve">, </w:t>
      </w:r>
      <w:r w:rsidRPr="001204D3">
        <w:rPr>
          <w:rStyle w:val="StyleUnderline"/>
        </w:rPr>
        <w:t xml:space="preserve">but </w:t>
      </w:r>
      <w:r w:rsidRPr="001204D3">
        <w:rPr>
          <w:rStyle w:val="Emphasis"/>
        </w:rPr>
        <w:t>not more resources</w:t>
      </w:r>
      <w:r w:rsidRPr="00EC2879">
        <w:rPr>
          <w:sz w:val="16"/>
        </w:rPr>
        <w:t xml:space="preserve">. Alfred Marshall was right, but William Jevons was wrong. </w:t>
      </w:r>
      <w:r w:rsidRPr="001204D3">
        <w:rPr>
          <w:rStyle w:val="StyleUnderline"/>
        </w:rPr>
        <w:t>Our wants and desires keep growing</w:t>
      </w:r>
      <w:r w:rsidRPr="00EC2879">
        <w:rPr>
          <w:sz w:val="16"/>
        </w:rPr>
        <w:t xml:space="preserve">, evidently without end, and therefore so do our economies. But </w:t>
      </w:r>
      <w:r w:rsidRPr="001204D3">
        <w:rPr>
          <w:rStyle w:val="StyleUnderline"/>
        </w:rPr>
        <w:t xml:space="preserve">our use of the earth’s resources </w:t>
      </w:r>
      <w:r w:rsidRPr="001204D3">
        <w:rPr>
          <w:rStyle w:val="Emphasis"/>
        </w:rPr>
        <w:t>does not</w:t>
      </w:r>
      <w:r w:rsidRPr="00EC2879">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077DD098" w14:textId="77777777" w:rsidR="00011FA3" w:rsidRPr="00EC2879" w:rsidRDefault="00011FA3" w:rsidP="00011FA3">
      <w:pPr>
        <w:rPr>
          <w:sz w:val="16"/>
        </w:rPr>
      </w:pPr>
      <w:r w:rsidRPr="00EC2879">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887416">
        <w:rPr>
          <w:rStyle w:val="StyleUnderline"/>
          <w:highlight w:val="yellow"/>
        </w:rPr>
        <w:t>Elasticities of demand</w:t>
      </w:r>
      <w:r w:rsidRPr="00EC2879">
        <w:rPr>
          <w:sz w:val="16"/>
        </w:rPr>
        <w:t xml:space="preserve"> can </w:t>
      </w:r>
      <w:r w:rsidRPr="00887416">
        <w:rPr>
          <w:rStyle w:val="StyleUnderline"/>
          <w:highlight w:val="yellow"/>
        </w:rPr>
        <w:t>change</w:t>
      </w:r>
      <w:r w:rsidRPr="001204D3">
        <w:rPr>
          <w:rStyle w:val="StyleUnderline"/>
        </w:rPr>
        <w:t xml:space="preserve"> over </w:t>
      </w:r>
      <w:r w:rsidRPr="00EC2879">
        <w:rPr>
          <w:rStyle w:val="StyleUnderline"/>
        </w:rPr>
        <w:t xml:space="preserve">time </w:t>
      </w:r>
      <w:r w:rsidRPr="00887416">
        <w:rPr>
          <w:rStyle w:val="StyleUnderline"/>
          <w:highlight w:val="yellow"/>
        </w:rPr>
        <w:t>for</w:t>
      </w:r>
      <w:r w:rsidRPr="00EC2879">
        <w:rPr>
          <w:rStyle w:val="StyleUnderline"/>
        </w:rPr>
        <w:t xml:space="preserve"> several reasons</w:t>
      </w:r>
      <w:r w:rsidRPr="00EC2879">
        <w:rPr>
          <w:sz w:val="16"/>
        </w:rPr>
        <w:t xml:space="preserve">, </w:t>
      </w:r>
      <w:r w:rsidRPr="00EC2879">
        <w:rPr>
          <w:rStyle w:val="StyleUnderline"/>
        </w:rPr>
        <w:t>the most fundamental</w:t>
      </w:r>
      <w:r w:rsidRPr="001204D3">
        <w:rPr>
          <w:rStyle w:val="StyleUnderline"/>
        </w:rPr>
        <w:t xml:space="preserve"> of which is </w:t>
      </w:r>
      <w:r w:rsidRPr="00887416">
        <w:rPr>
          <w:rStyle w:val="Emphasis"/>
          <w:highlight w:val="yellow"/>
        </w:rPr>
        <w:t>technological change</w:t>
      </w:r>
      <w:r w:rsidRPr="00EC2879">
        <w:rPr>
          <w:sz w:val="16"/>
        </w:rPr>
        <w:t xml:space="preserve">. Coal provides a clear example of this. </w:t>
      </w:r>
      <w:r w:rsidRPr="001204D3">
        <w:rPr>
          <w:rStyle w:val="StyleUnderline"/>
        </w:rPr>
        <w:t>When fracking made</w:t>
      </w:r>
      <w:r w:rsidRPr="00EC2879">
        <w:rPr>
          <w:sz w:val="16"/>
        </w:rPr>
        <w:t xml:space="preserve"> natural </w:t>
      </w:r>
      <w:r w:rsidRPr="001204D3">
        <w:rPr>
          <w:rStyle w:val="StyleUnderline"/>
        </w:rPr>
        <w:t>gas</w:t>
      </w:r>
      <w:r w:rsidRPr="00EC2879">
        <w:rPr>
          <w:sz w:val="16"/>
        </w:rPr>
        <w:t xml:space="preserve"> much </w:t>
      </w:r>
      <w:r w:rsidRPr="001204D3">
        <w:rPr>
          <w:rStyle w:val="StyleUnderline"/>
        </w:rPr>
        <w:t>cheaper</w:t>
      </w:r>
      <w:r w:rsidRPr="00EC2879">
        <w:rPr>
          <w:sz w:val="16"/>
        </w:rPr>
        <w:t xml:space="preserve">, </w:t>
      </w:r>
      <w:r w:rsidRPr="001204D3">
        <w:rPr>
          <w:rStyle w:val="StyleUnderline"/>
        </w:rPr>
        <w:t xml:space="preserve">total </w:t>
      </w:r>
      <w:r w:rsidRPr="001204D3">
        <w:rPr>
          <w:rStyle w:val="Emphasis"/>
        </w:rPr>
        <w:t>demand</w:t>
      </w:r>
      <w:r w:rsidRPr="001204D3">
        <w:rPr>
          <w:rStyle w:val="StyleUnderline"/>
        </w:rPr>
        <w:t xml:space="preserve"> for coal in the United States </w:t>
      </w:r>
      <w:r w:rsidRPr="001204D3">
        <w:rPr>
          <w:rStyle w:val="Emphasis"/>
        </w:rPr>
        <w:t>went down</w:t>
      </w:r>
      <w:r w:rsidRPr="001204D3">
        <w:rPr>
          <w:rStyle w:val="StyleUnderline"/>
        </w:rPr>
        <w:t xml:space="preserve"> even though its price decreased</w:t>
      </w:r>
      <w:r w:rsidRPr="00EC2879">
        <w:rPr>
          <w:sz w:val="16"/>
        </w:rPr>
        <w:t>.</w:t>
      </w:r>
    </w:p>
    <w:p w14:paraId="00B8150A" w14:textId="77777777" w:rsidR="00011FA3" w:rsidRPr="00EC2879" w:rsidRDefault="00011FA3" w:rsidP="00011FA3">
      <w:pPr>
        <w:rPr>
          <w:sz w:val="16"/>
        </w:rPr>
      </w:pPr>
      <w:r w:rsidRPr="001204D3">
        <w:rPr>
          <w:rStyle w:val="StyleUnderline"/>
        </w:rPr>
        <w:t xml:space="preserve">With the help of </w:t>
      </w:r>
      <w:r w:rsidRPr="001204D3">
        <w:rPr>
          <w:rStyle w:val="Emphasis"/>
        </w:rPr>
        <w:t>innovation</w:t>
      </w:r>
      <w:r w:rsidRPr="001204D3">
        <w:rPr>
          <w:rStyle w:val="StyleUnderline"/>
        </w:rPr>
        <w:t xml:space="preserve"> and </w:t>
      </w:r>
      <w:r w:rsidRPr="001204D3">
        <w:rPr>
          <w:rStyle w:val="Emphasis"/>
        </w:rPr>
        <w:t>new technologies</w:t>
      </w:r>
      <w:r w:rsidRPr="00EC2879">
        <w:rPr>
          <w:sz w:val="16"/>
        </w:rPr>
        <w:t xml:space="preserve">, </w:t>
      </w:r>
      <w:r w:rsidRPr="00887416">
        <w:rPr>
          <w:rStyle w:val="StyleUnderline"/>
          <w:highlight w:val="yellow"/>
        </w:rPr>
        <w:t>economic growth</w:t>
      </w:r>
      <w:r w:rsidRPr="00EC2879">
        <w:rPr>
          <w:sz w:val="16"/>
        </w:rPr>
        <w:t xml:space="preserve"> in America and other rich countries—growth in </w:t>
      </w:r>
      <w:proofErr w:type="gramStart"/>
      <w:r w:rsidRPr="00EC2879">
        <w:rPr>
          <w:sz w:val="16"/>
        </w:rPr>
        <w:t>all of</w:t>
      </w:r>
      <w:proofErr w:type="gramEnd"/>
      <w:r w:rsidRPr="00EC2879">
        <w:rPr>
          <w:sz w:val="16"/>
        </w:rPr>
        <w:t xml:space="preserve"> the wants and needs that we spend money on—</w:t>
      </w:r>
      <w:r w:rsidRPr="00887416">
        <w:rPr>
          <w:rStyle w:val="StyleUnderline"/>
          <w:highlight w:val="yellow"/>
        </w:rPr>
        <w:t xml:space="preserve">has become </w:t>
      </w:r>
      <w:r w:rsidRPr="00887416">
        <w:rPr>
          <w:rStyle w:val="Emphasis"/>
          <w:highlight w:val="yellow"/>
        </w:rPr>
        <w:t>decoupled</w:t>
      </w:r>
      <w:r w:rsidRPr="00887416">
        <w:rPr>
          <w:rStyle w:val="StyleUnderline"/>
          <w:highlight w:val="yellow"/>
        </w:rPr>
        <w:t xml:space="preserve"> from</w:t>
      </w:r>
      <w:r w:rsidRPr="001204D3">
        <w:rPr>
          <w:rStyle w:val="StyleUnderline"/>
        </w:rPr>
        <w:t xml:space="preserve"> resource </w:t>
      </w:r>
      <w:r w:rsidRPr="00887416">
        <w:rPr>
          <w:rStyle w:val="Emphasis"/>
          <w:highlight w:val="yellow"/>
        </w:rPr>
        <w:t>consumption</w:t>
      </w:r>
      <w:r w:rsidRPr="00EC2879">
        <w:rPr>
          <w:sz w:val="16"/>
        </w:rPr>
        <w:t xml:space="preserve">. </w:t>
      </w:r>
      <w:r w:rsidRPr="001204D3">
        <w:rPr>
          <w:rStyle w:val="StyleUnderline"/>
        </w:rPr>
        <w:t xml:space="preserve">This is a recent development and a </w:t>
      </w:r>
      <w:r w:rsidRPr="001204D3">
        <w:rPr>
          <w:rStyle w:val="Emphasis"/>
        </w:rPr>
        <w:t>profound</w:t>
      </w:r>
      <w:r w:rsidRPr="001204D3">
        <w:rPr>
          <w:rStyle w:val="StyleUnderline"/>
        </w:rPr>
        <w:t xml:space="preserve"> one</w:t>
      </w:r>
      <w:r w:rsidRPr="00EC2879">
        <w:rPr>
          <w:sz w:val="16"/>
        </w:rPr>
        <w:t>.</w:t>
      </w:r>
    </w:p>
    <w:p w14:paraId="310BCE7D" w14:textId="77777777" w:rsidR="00011FA3" w:rsidRPr="00EC2879" w:rsidRDefault="00011FA3" w:rsidP="00011FA3">
      <w:pPr>
        <w:rPr>
          <w:sz w:val="16"/>
        </w:rPr>
      </w:pPr>
      <w:r w:rsidRPr="00EC2879">
        <w:rPr>
          <w:rStyle w:val="StyleUnderline"/>
        </w:rPr>
        <w:t>Materials cost money</w:t>
      </w:r>
      <w:r w:rsidRPr="00EC2879">
        <w:rPr>
          <w:sz w:val="16"/>
        </w:rPr>
        <w:t xml:space="preserve"> that </w:t>
      </w:r>
      <w:r w:rsidRPr="00EC2879">
        <w:rPr>
          <w:rStyle w:val="StyleUnderline"/>
        </w:rPr>
        <w:t xml:space="preserve">companies locked in competition would rather </w:t>
      </w:r>
      <w:r w:rsidRPr="00EC2879">
        <w:rPr>
          <w:rStyle w:val="Emphasis"/>
        </w:rPr>
        <w:t>not spend</w:t>
      </w:r>
      <w:r w:rsidRPr="00EC2879">
        <w:rPr>
          <w:sz w:val="16"/>
        </w:rPr>
        <w:t xml:space="preserve">. </w:t>
      </w:r>
      <w:r w:rsidRPr="00EC2879">
        <w:rPr>
          <w:rStyle w:val="StyleUnderline"/>
        </w:rPr>
        <w:t>The</w:t>
      </w:r>
      <w:r w:rsidRPr="001204D3">
        <w:rPr>
          <w:rStyle w:val="StyleUnderline"/>
        </w:rPr>
        <w:t xml:space="preserve"> root of </w:t>
      </w:r>
      <w:r w:rsidRPr="00887416">
        <w:rPr>
          <w:rStyle w:val="StyleUnderline"/>
          <w:highlight w:val="yellow"/>
        </w:rPr>
        <w:t>Jevons’s</w:t>
      </w:r>
      <w:r w:rsidRPr="001204D3">
        <w:rPr>
          <w:rStyle w:val="StyleUnderline"/>
        </w:rPr>
        <w:t xml:space="preserve"> mistake is</w:t>
      </w:r>
      <w:r w:rsidRPr="00EC2879">
        <w:rPr>
          <w:sz w:val="16"/>
        </w:rPr>
        <w:t xml:space="preserve"> simple and </w:t>
      </w:r>
      <w:r w:rsidRPr="001204D3">
        <w:rPr>
          <w:rStyle w:val="Emphasis"/>
        </w:rPr>
        <w:t>boring</w:t>
      </w:r>
      <w:r w:rsidRPr="00EC2879">
        <w:rPr>
          <w:sz w:val="16"/>
        </w:rPr>
        <w:t xml:space="preserve">: </w:t>
      </w:r>
      <w:r w:rsidRPr="001204D3">
        <w:rPr>
          <w:rStyle w:val="StyleUnderline"/>
        </w:rPr>
        <w:t xml:space="preserve">resources cost </w:t>
      </w:r>
      <w:r w:rsidRPr="001204D3">
        <w:rPr>
          <w:rStyle w:val="Emphasis"/>
        </w:rPr>
        <w:t>money</w:t>
      </w:r>
      <w:r w:rsidRPr="00EC2879">
        <w:rPr>
          <w:sz w:val="16"/>
        </w:rPr>
        <w:t xml:space="preserve">. He realized this, of course. </w:t>
      </w:r>
      <w:r w:rsidRPr="001204D3">
        <w:rPr>
          <w:rStyle w:val="StyleUnderline"/>
        </w:rPr>
        <w:t xml:space="preserve">What he </w:t>
      </w:r>
      <w:r w:rsidRPr="00887416">
        <w:rPr>
          <w:rStyle w:val="StyleUnderline"/>
          <w:highlight w:val="yellow"/>
        </w:rPr>
        <w:t>didn’t</w:t>
      </w:r>
      <w:r w:rsidRPr="001204D3">
        <w:rPr>
          <w:rStyle w:val="StyleUnderline"/>
        </w:rPr>
        <w:t xml:space="preserve"> sufficiently </w:t>
      </w:r>
      <w:r w:rsidRPr="00887416">
        <w:rPr>
          <w:rStyle w:val="StyleUnderline"/>
          <w:highlight w:val="yellow"/>
        </w:rPr>
        <w:t>realize</w:t>
      </w:r>
      <w:r w:rsidRPr="001204D3">
        <w:rPr>
          <w:rStyle w:val="StyleUnderline"/>
        </w:rPr>
        <w:t xml:space="preserve"> was </w:t>
      </w:r>
      <w:r w:rsidRPr="00887416">
        <w:rPr>
          <w:rStyle w:val="StyleUnderline"/>
          <w:highlight w:val="yellow"/>
        </w:rPr>
        <w:t xml:space="preserve">how strong the </w:t>
      </w:r>
      <w:r w:rsidRPr="00887416">
        <w:rPr>
          <w:rStyle w:val="Emphasis"/>
          <w:highlight w:val="yellow"/>
        </w:rPr>
        <w:t>incentive</w:t>
      </w:r>
      <w:r w:rsidRPr="00887416">
        <w:rPr>
          <w:sz w:val="16"/>
          <w:highlight w:val="yellow"/>
        </w:rPr>
        <w:t xml:space="preserve"> </w:t>
      </w:r>
      <w:r w:rsidRPr="00887416">
        <w:rPr>
          <w:rStyle w:val="StyleUnderline"/>
          <w:highlight w:val="yellow"/>
        </w:rPr>
        <w:t xml:space="preserve">is for a company in a contested market to </w:t>
      </w:r>
      <w:r w:rsidRPr="00887416">
        <w:rPr>
          <w:rStyle w:val="Emphasis"/>
          <w:highlight w:val="yellow"/>
        </w:rPr>
        <w:t>reduce</w:t>
      </w:r>
      <w:r w:rsidRPr="001204D3">
        <w:rPr>
          <w:rStyle w:val="StyleUnderline"/>
        </w:rPr>
        <w:t xml:space="preserve"> its </w:t>
      </w:r>
      <w:r w:rsidRPr="00887416">
        <w:rPr>
          <w:rStyle w:val="StyleUnderline"/>
          <w:highlight w:val="yellow"/>
        </w:rPr>
        <w:t xml:space="preserve">spending on </w:t>
      </w:r>
      <w:r w:rsidRPr="00887416">
        <w:rPr>
          <w:rStyle w:val="Emphasis"/>
          <w:highlight w:val="yellow"/>
        </w:rPr>
        <w:t>resources</w:t>
      </w:r>
      <w:r w:rsidRPr="00EC2879">
        <w:rPr>
          <w:sz w:val="16"/>
        </w:rPr>
        <w:t xml:space="preserve"> (or anything else) and so eke out a bit more profit. After all, a penny saved is a penny earned.</w:t>
      </w:r>
    </w:p>
    <w:p w14:paraId="2CFD718C" w14:textId="77777777" w:rsidR="00011FA3" w:rsidRPr="001204D3" w:rsidRDefault="00011FA3" w:rsidP="00011FA3">
      <w:pPr>
        <w:rPr>
          <w:rStyle w:val="StyleUnderline"/>
        </w:rPr>
      </w:pPr>
      <w:r w:rsidRPr="00EC2879">
        <w:rPr>
          <w:sz w:val="16"/>
        </w:rPr>
        <w:t xml:space="preserve">Monopolists can just pass costs on to their customers, but companies with a lot of competitors can’t. So </w:t>
      </w:r>
      <w:r w:rsidRPr="001204D3">
        <w:rPr>
          <w:rStyle w:val="StyleUnderline"/>
        </w:rPr>
        <w:t>American farmers</w:t>
      </w:r>
      <w:r w:rsidRPr="00EC2879">
        <w:rPr>
          <w:sz w:val="16"/>
        </w:rPr>
        <w:t xml:space="preserve"> who battle with each other (and increasingly with tough rivals in other countries) </w:t>
      </w:r>
      <w:r w:rsidRPr="001204D3">
        <w:rPr>
          <w:rStyle w:val="StyleUnderline"/>
        </w:rPr>
        <w:t>are eager to cut</w:t>
      </w:r>
      <w:r w:rsidRPr="00EC2879">
        <w:rPr>
          <w:sz w:val="16"/>
        </w:rPr>
        <w:t xml:space="preserve"> their </w:t>
      </w:r>
      <w:r w:rsidRPr="001204D3">
        <w:rPr>
          <w:rStyle w:val="StyleUnderline"/>
        </w:rPr>
        <w:t>spending</w:t>
      </w:r>
      <w:r w:rsidRPr="00EC2879">
        <w:rPr>
          <w:sz w:val="16"/>
        </w:rPr>
        <w:t xml:space="preserve"> on land, water, and fertilizer. </w:t>
      </w:r>
      <w:r w:rsidRPr="001204D3">
        <w:rPr>
          <w:rStyle w:val="StyleUnderline"/>
        </w:rPr>
        <w:t>Beer and soda companies want to minimize</w:t>
      </w:r>
      <w:r w:rsidRPr="00EC2879">
        <w:rPr>
          <w:sz w:val="16"/>
        </w:rPr>
        <w:t xml:space="preserve"> their </w:t>
      </w:r>
      <w:r w:rsidRPr="001204D3">
        <w:rPr>
          <w:rStyle w:val="StyleUnderline"/>
        </w:rPr>
        <w:t>aluminum</w:t>
      </w:r>
      <w:r w:rsidRPr="00EC2879">
        <w:rPr>
          <w:sz w:val="16"/>
        </w:rPr>
        <w:t xml:space="preserve"> purchases. Producers of magnets and high-tech gear run away from REE as soon as prices start to spike. In the United States, </w:t>
      </w:r>
      <w:r w:rsidRPr="001204D3">
        <w:rPr>
          <w:rStyle w:val="StyleUnderline"/>
        </w:rPr>
        <w:t>the</w:t>
      </w:r>
      <w:r w:rsidRPr="00EC2879">
        <w:rPr>
          <w:sz w:val="16"/>
        </w:rPr>
        <w:t xml:space="preserve"> 1980 </w:t>
      </w:r>
      <w:r w:rsidRPr="001204D3">
        <w:rPr>
          <w:rStyle w:val="StyleUnderline"/>
        </w:rPr>
        <w:t>Staggers Act removed</w:t>
      </w:r>
      <w:r w:rsidRPr="00EC2879">
        <w:rPr>
          <w:sz w:val="16"/>
        </w:rPr>
        <w:t xml:space="preserve"> government </w:t>
      </w:r>
      <w:r w:rsidRPr="001204D3">
        <w:rPr>
          <w:rStyle w:val="StyleUnderline"/>
        </w:rPr>
        <w:t>subsidies for freight-hauling railroads</w:t>
      </w:r>
      <w:r w:rsidRPr="00EC2879">
        <w:rPr>
          <w:sz w:val="16"/>
        </w:rPr>
        <w:t xml:space="preserve">, </w:t>
      </w:r>
      <w:r w:rsidRPr="001204D3">
        <w:rPr>
          <w:rStyle w:val="StyleUnderline"/>
        </w:rPr>
        <w:t xml:space="preserve">forcing them into </w:t>
      </w:r>
      <w:r w:rsidRPr="001204D3">
        <w:rPr>
          <w:rStyle w:val="Emphasis"/>
        </w:rPr>
        <w:t>competition</w:t>
      </w:r>
      <w:r w:rsidRPr="00EC2879">
        <w:rPr>
          <w:sz w:val="16"/>
        </w:rPr>
        <w:t xml:space="preserve"> </w:t>
      </w:r>
      <w:r w:rsidRPr="001204D3">
        <w:rPr>
          <w:rStyle w:val="StyleUnderline"/>
        </w:rPr>
        <w:t xml:space="preserve">and </w:t>
      </w:r>
      <w:r w:rsidRPr="001204D3">
        <w:rPr>
          <w:rStyle w:val="Emphasis"/>
        </w:rPr>
        <w:t>cost cutting</w:t>
      </w:r>
      <w:r w:rsidRPr="00EC2879">
        <w:rPr>
          <w:sz w:val="16"/>
        </w:rPr>
        <w:t xml:space="preserve"> and making them </w:t>
      </w:r>
      <w:proofErr w:type="gramStart"/>
      <w:r w:rsidRPr="00EC2879">
        <w:rPr>
          <w:sz w:val="16"/>
        </w:rPr>
        <w:t>all the more</w:t>
      </w:r>
      <w:proofErr w:type="gramEnd"/>
      <w:r w:rsidRPr="00EC2879">
        <w:rPr>
          <w:sz w:val="16"/>
        </w:rPr>
        <w:t xml:space="preserve"> eager to not have expensive railcars sit idle. </w:t>
      </w:r>
      <w:proofErr w:type="gramStart"/>
      <w:r w:rsidRPr="00EC2879">
        <w:rPr>
          <w:sz w:val="16"/>
        </w:rPr>
        <w:t>Again</w:t>
      </w:r>
      <w:proofErr w:type="gramEnd"/>
      <w:r w:rsidRPr="00EC2879">
        <w:rPr>
          <w:sz w:val="16"/>
        </w:rPr>
        <w:t xml:space="preserve"> and again, </w:t>
      </w:r>
      <w:r w:rsidRPr="001204D3">
        <w:rPr>
          <w:rStyle w:val="StyleUnderline"/>
        </w:rPr>
        <w:t xml:space="preserve">we see that </w:t>
      </w:r>
      <w:r w:rsidRPr="001204D3">
        <w:rPr>
          <w:rStyle w:val="Emphasis"/>
        </w:rPr>
        <w:t>competition</w:t>
      </w:r>
      <w:r w:rsidRPr="001204D3">
        <w:rPr>
          <w:rStyle w:val="StyleUnderline"/>
        </w:rPr>
        <w:t xml:space="preserve"> spurs </w:t>
      </w:r>
      <w:r w:rsidRPr="001204D3">
        <w:rPr>
          <w:rStyle w:val="Emphasis"/>
        </w:rPr>
        <w:t>dematerialization</w:t>
      </w:r>
      <w:r w:rsidRPr="001204D3">
        <w:rPr>
          <w:rStyle w:val="StyleUnderline"/>
        </w:rPr>
        <w:t>.</w:t>
      </w:r>
    </w:p>
    <w:p w14:paraId="11F9C890" w14:textId="77777777" w:rsidR="00011FA3" w:rsidRPr="00EC2879" w:rsidRDefault="00011FA3" w:rsidP="00011FA3">
      <w:pPr>
        <w:rPr>
          <w:sz w:val="16"/>
        </w:rPr>
      </w:pPr>
      <w:r w:rsidRPr="00EC2879">
        <w:rPr>
          <w:sz w:val="16"/>
        </w:rPr>
        <w:t xml:space="preserve">There are multiple paths to dematerialization. As </w:t>
      </w:r>
      <w:r w:rsidRPr="00887416">
        <w:rPr>
          <w:rStyle w:val="StyleUnderline"/>
          <w:highlight w:val="yellow"/>
        </w:rPr>
        <w:t>profit-hungry companies</w:t>
      </w:r>
      <w:r w:rsidRPr="00EC2879">
        <w:rPr>
          <w:sz w:val="16"/>
        </w:rPr>
        <w:t xml:space="preserve"> seek to use fewer resources, they can go down four main paths. First, they </w:t>
      </w:r>
      <w:r w:rsidRPr="00887416">
        <w:rPr>
          <w:rStyle w:val="StyleUnderline"/>
          <w:highlight w:val="yellow"/>
        </w:rPr>
        <w:t>can</w:t>
      </w:r>
      <w:r w:rsidRPr="001204D3">
        <w:rPr>
          <w:rStyle w:val="StyleUnderline"/>
        </w:rPr>
        <w:t xml:space="preserve"> simply </w:t>
      </w:r>
      <w:r w:rsidRPr="00887416">
        <w:rPr>
          <w:rStyle w:val="StyleUnderline"/>
          <w:highlight w:val="yellow"/>
        </w:rPr>
        <w:t xml:space="preserve">find ways to use </w:t>
      </w:r>
      <w:r w:rsidRPr="00887416">
        <w:rPr>
          <w:rStyle w:val="Emphasis"/>
          <w:highlight w:val="yellow"/>
        </w:rPr>
        <w:t>less</w:t>
      </w:r>
      <w:r w:rsidRPr="00887416">
        <w:rPr>
          <w:rStyle w:val="StyleUnderline"/>
          <w:highlight w:val="yellow"/>
        </w:rPr>
        <w:t xml:space="preserve"> of a </w:t>
      </w:r>
      <w:r w:rsidRPr="00887416">
        <w:rPr>
          <w:rStyle w:val="Emphasis"/>
          <w:highlight w:val="yellow"/>
        </w:rPr>
        <w:t>given material</w:t>
      </w:r>
      <w:r w:rsidRPr="00EC2879">
        <w:rPr>
          <w:sz w:val="16"/>
        </w:rPr>
        <w:t xml:space="preserve">. This is what happened as beverage companies and the companies that supply them with cans teamed up to use less aluminum. It’s also the story with American </w:t>
      </w:r>
      <w:r w:rsidRPr="001204D3">
        <w:rPr>
          <w:rStyle w:val="StyleUnderline"/>
        </w:rPr>
        <w:t>farmers</w:t>
      </w:r>
      <w:r w:rsidRPr="00EC2879">
        <w:rPr>
          <w:sz w:val="16"/>
        </w:rPr>
        <w:t xml:space="preserve">, who </w:t>
      </w:r>
      <w:r w:rsidRPr="001204D3">
        <w:rPr>
          <w:rStyle w:val="StyleUnderline"/>
        </w:rPr>
        <w:t>keep getting bigger harvests while using less land, water, and fertilizer</w:t>
      </w:r>
      <w:r w:rsidRPr="00EC2879">
        <w:rPr>
          <w:sz w:val="16"/>
        </w:rPr>
        <w:t>. Magnet makers found ways to use fewer rare earth metals when it looked as if China might cut off their supply.</w:t>
      </w:r>
    </w:p>
    <w:p w14:paraId="368FFD17" w14:textId="77777777" w:rsidR="00011FA3" w:rsidRPr="00EC2879" w:rsidRDefault="00011FA3" w:rsidP="00011FA3">
      <w:pPr>
        <w:rPr>
          <w:sz w:val="16"/>
        </w:rPr>
      </w:pPr>
      <w:r w:rsidRPr="00EC2879">
        <w:rPr>
          <w:sz w:val="16"/>
        </w:rPr>
        <w:t>Second</w:t>
      </w:r>
      <w:r w:rsidRPr="00CD08D9">
        <w:rPr>
          <w:sz w:val="16"/>
        </w:rPr>
        <w:t xml:space="preserve">, </w:t>
      </w:r>
      <w:r w:rsidRPr="00CD08D9">
        <w:rPr>
          <w:rStyle w:val="StyleUnderline"/>
        </w:rPr>
        <w:t xml:space="preserve">it often becomes possible to </w:t>
      </w:r>
      <w:r w:rsidRPr="00CD08D9">
        <w:rPr>
          <w:rStyle w:val="Emphasis"/>
        </w:rPr>
        <w:t>substitute</w:t>
      </w:r>
      <w:r w:rsidRPr="00CD08D9">
        <w:rPr>
          <w:rStyle w:val="StyleUnderline"/>
        </w:rPr>
        <w:t xml:space="preserve"> one resource for </w:t>
      </w:r>
      <w:r w:rsidRPr="00CD08D9">
        <w:rPr>
          <w:rStyle w:val="Emphasis"/>
        </w:rPr>
        <w:t>another</w:t>
      </w:r>
      <w:r w:rsidRPr="00CD08D9">
        <w:rPr>
          <w:sz w:val="16"/>
        </w:rPr>
        <w:t>. Total US coal consumption started to decrease after 2007 because fracking made natural gas more attractive to electricity generators. If</w:t>
      </w:r>
      <w:r w:rsidRPr="00EC2879">
        <w:rPr>
          <w:sz w:val="16"/>
        </w:rPr>
        <w:t xml:space="preserve">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4CED2319" w14:textId="77777777" w:rsidR="00011FA3" w:rsidRPr="00EC2879" w:rsidRDefault="00011FA3" w:rsidP="00011FA3">
      <w:pPr>
        <w:rPr>
          <w:sz w:val="16"/>
        </w:rPr>
      </w:pPr>
      <w:r w:rsidRPr="00EC2879">
        <w:rPr>
          <w:sz w:val="16"/>
        </w:rPr>
        <w:t xml:space="preserve">Third, </w:t>
      </w:r>
      <w:r w:rsidRPr="00887416">
        <w:rPr>
          <w:rStyle w:val="StyleUnderline"/>
          <w:highlight w:val="yellow"/>
        </w:rPr>
        <w:t xml:space="preserve">companies </w:t>
      </w:r>
      <w:r w:rsidRPr="00EC2879">
        <w:rPr>
          <w:rStyle w:val="StyleUnderline"/>
        </w:rPr>
        <w:t>can</w:t>
      </w:r>
      <w:r w:rsidRPr="001204D3">
        <w:rPr>
          <w:rStyle w:val="StyleUnderline"/>
        </w:rPr>
        <w:t xml:space="preserve"> </w:t>
      </w:r>
      <w:r w:rsidRPr="00887416">
        <w:rPr>
          <w:rStyle w:val="StyleUnderline"/>
          <w:highlight w:val="yellow"/>
        </w:rPr>
        <w:t xml:space="preserve">use </w:t>
      </w:r>
      <w:r w:rsidRPr="00887416">
        <w:rPr>
          <w:rStyle w:val="Emphasis"/>
          <w:highlight w:val="yellow"/>
        </w:rPr>
        <w:t>fewer molecules</w:t>
      </w:r>
      <w:r w:rsidRPr="00EC2879">
        <w:rPr>
          <w:sz w:val="16"/>
        </w:rPr>
        <w:t xml:space="preserve"> overall </w:t>
      </w:r>
      <w:r w:rsidRPr="00887416">
        <w:rPr>
          <w:rStyle w:val="StyleUnderline"/>
          <w:highlight w:val="yellow"/>
        </w:rPr>
        <w:t>by making better use of</w:t>
      </w:r>
      <w:r w:rsidRPr="001204D3">
        <w:rPr>
          <w:rStyle w:val="StyleUnderline"/>
        </w:rPr>
        <w:t xml:space="preserve"> the </w:t>
      </w:r>
      <w:r w:rsidRPr="00887416">
        <w:rPr>
          <w:rStyle w:val="StyleUnderline"/>
          <w:highlight w:val="yellow"/>
        </w:rPr>
        <w:t>materials they</w:t>
      </w:r>
      <w:r w:rsidRPr="001204D3">
        <w:rPr>
          <w:rStyle w:val="StyleUnderline"/>
        </w:rPr>
        <w:t xml:space="preserve"> </w:t>
      </w:r>
      <w:r w:rsidRPr="001204D3">
        <w:rPr>
          <w:rStyle w:val="Emphasis"/>
        </w:rPr>
        <w:t xml:space="preserve">already </w:t>
      </w:r>
      <w:r w:rsidRPr="00887416">
        <w:rPr>
          <w:rStyle w:val="Emphasis"/>
          <w:highlight w:val="yellow"/>
        </w:rPr>
        <w:t>own</w:t>
      </w:r>
      <w:r w:rsidRPr="00EC2879">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40686008" w14:textId="77777777" w:rsidR="00011FA3" w:rsidRPr="00EC2879" w:rsidRDefault="00011FA3" w:rsidP="00011FA3">
      <w:pPr>
        <w:rPr>
          <w:sz w:val="16"/>
        </w:rPr>
      </w:pPr>
      <w:r w:rsidRPr="00EC2879">
        <w:rPr>
          <w:sz w:val="16"/>
        </w:rPr>
        <w:t xml:space="preserve">Finally, </w:t>
      </w:r>
      <w:r w:rsidRPr="00887416">
        <w:rPr>
          <w:rStyle w:val="StyleUnderline"/>
          <w:highlight w:val="yellow"/>
        </w:rPr>
        <w:t>some</w:t>
      </w:r>
      <w:r w:rsidRPr="001204D3">
        <w:rPr>
          <w:rStyle w:val="StyleUnderline"/>
        </w:rPr>
        <w:t xml:space="preserve"> materials </w:t>
      </w:r>
      <w:r w:rsidRPr="00887416">
        <w:rPr>
          <w:rStyle w:val="StyleUnderline"/>
          <w:highlight w:val="yellow"/>
        </w:rPr>
        <w:t xml:space="preserve">get replaced by </w:t>
      </w:r>
      <w:r w:rsidRPr="00887416">
        <w:rPr>
          <w:rStyle w:val="Emphasis"/>
          <w:highlight w:val="yellow"/>
        </w:rPr>
        <w:t>nothing</w:t>
      </w:r>
      <w:r w:rsidRPr="001204D3">
        <w:rPr>
          <w:rStyle w:val="StyleUnderline"/>
        </w:rPr>
        <w:t xml:space="preserve"> at all</w:t>
      </w:r>
      <w:r w:rsidRPr="00EC2879">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7F38E699" w14:textId="77777777" w:rsidR="00011FA3" w:rsidRPr="001204D3" w:rsidRDefault="00011FA3" w:rsidP="00011FA3">
      <w:pPr>
        <w:rPr>
          <w:rStyle w:val="StyleUnderline"/>
        </w:rPr>
      </w:pPr>
      <w:r w:rsidRPr="001204D3">
        <w:rPr>
          <w:rStyle w:val="StyleUnderline"/>
        </w:rPr>
        <w:t>If we use more renewable energy</w:t>
      </w:r>
      <w:r w:rsidRPr="00EC2879">
        <w:rPr>
          <w:sz w:val="16"/>
        </w:rPr>
        <w:t xml:space="preserve">, </w:t>
      </w:r>
      <w:r w:rsidRPr="001204D3">
        <w:rPr>
          <w:rStyle w:val="StyleUnderline"/>
        </w:rPr>
        <w:t>we’ll be replacing coal</w:t>
      </w:r>
      <w:r w:rsidRPr="00EC2879">
        <w:rPr>
          <w:sz w:val="16"/>
        </w:rPr>
        <w:t xml:space="preserve">, </w:t>
      </w:r>
      <w:r w:rsidRPr="001204D3">
        <w:rPr>
          <w:rStyle w:val="StyleUnderline"/>
        </w:rPr>
        <w:t>gas</w:t>
      </w:r>
      <w:r w:rsidRPr="00EC2879">
        <w:rPr>
          <w:sz w:val="16"/>
        </w:rPr>
        <w:t xml:space="preserve">, </w:t>
      </w:r>
      <w:r w:rsidRPr="001204D3">
        <w:rPr>
          <w:rStyle w:val="StyleUnderline"/>
        </w:rPr>
        <w:t>oil</w:t>
      </w:r>
      <w:r w:rsidRPr="00EC2879">
        <w:rPr>
          <w:sz w:val="16"/>
        </w:rPr>
        <w:t xml:space="preserve">, </w:t>
      </w:r>
      <w:r w:rsidRPr="001204D3">
        <w:rPr>
          <w:rStyle w:val="StyleUnderline"/>
        </w:rPr>
        <w:t xml:space="preserve">and uranium with </w:t>
      </w:r>
      <w:r w:rsidRPr="00887416">
        <w:rPr>
          <w:rStyle w:val="Emphasis"/>
          <w:highlight w:val="yellow"/>
        </w:rPr>
        <w:t>photons</w:t>
      </w:r>
      <w:r w:rsidRPr="00887416">
        <w:rPr>
          <w:rStyle w:val="StyleUnderline"/>
          <w:highlight w:val="yellow"/>
        </w:rPr>
        <w:t xml:space="preserve"> from the </w:t>
      </w:r>
      <w:r w:rsidRPr="00887416">
        <w:rPr>
          <w:rStyle w:val="Emphasis"/>
          <w:highlight w:val="yellow"/>
        </w:rPr>
        <w:t>sun</w:t>
      </w:r>
      <w:r w:rsidRPr="00EC2879">
        <w:rPr>
          <w:sz w:val="16"/>
        </w:rPr>
        <w:t xml:space="preserve"> (solar power) </w:t>
      </w:r>
      <w:r w:rsidRPr="00887416">
        <w:rPr>
          <w:rStyle w:val="StyleUnderline"/>
          <w:highlight w:val="yellow"/>
        </w:rPr>
        <w:t>and</w:t>
      </w:r>
      <w:r w:rsidRPr="001204D3">
        <w:rPr>
          <w:rStyle w:val="StyleUnderline"/>
        </w:rPr>
        <w:t xml:space="preserve"> the </w:t>
      </w:r>
      <w:r w:rsidRPr="00887416">
        <w:rPr>
          <w:rStyle w:val="Emphasis"/>
          <w:highlight w:val="yellow"/>
        </w:rPr>
        <w:t>movement</w:t>
      </w:r>
      <w:r w:rsidRPr="00887416">
        <w:rPr>
          <w:rStyle w:val="StyleUnderline"/>
          <w:highlight w:val="yellow"/>
        </w:rPr>
        <w:t xml:space="preserve"> of </w:t>
      </w:r>
      <w:r w:rsidRPr="00887416">
        <w:rPr>
          <w:rStyle w:val="Emphasis"/>
          <w:highlight w:val="yellow"/>
        </w:rPr>
        <w:t>air</w:t>
      </w:r>
      <w:r w:rsidRPr="00EC2879">
        <w:rPr>
          <w:sz w:val="16"/>
        </w:rPr>
        <w:t xml:space="preserve"> (wind power) and water (hydroelectric power) on the earth. All three of </w:t>
      </w:r>
      <w:r w:rsidRPr="001204D3">
        <w:rPr>
          <w:rStyle w:val="StyleUnderline"/>
        </w:rPr>
        <w:t xml:space="preserve">these types of power </w:t>
      </w:r>
      <w:r w:rsidRPr="00887416">
        <w:rPr>
          <w:rStyle w:val="StyleUnderline"/>
          <w:highlight w:val="yellow"/>
        </w:rPr>
        <w:t>are</w:t>
      </w:r>
      <w:r w:rsidRPr="001204D3">
        <w:rPr>
          <w:rStyle w:val="StyleUnderline"/>
        </w:rPr>
        <w:t xml:space="preserve"> also among </w:t>
      </w:r>
      <w:r w:rsidRPr="00887416">
        <w:rPr>
          <w:rStyle w:val="StyleUnderline"/>
          <w:highlight w:val="yellow"/>
        </w:rPr>
        <w:t xml:space="preserve">dematerialization’s </w:t>
      </w:r>
      <w:proofErr w:type="gramStart"/>
      <w:r w:rsidRPr="00887416">
        <w:rPr>
          <w:rStyle w:val="Emphasis"/>
          <w:highlight w:val="yellow"/>
        </w:rPr>
        <w:t>champions</w:t>
      </w:r>
      <w:r w:rsidRPr="00EC2879">
        <w:rPr>
          <w:sz w:val="16"/>
        </w:rPr>
        <w:t xml:space="preserve">, </w:t>
      </w:r>
      <w:r w:rsidRPr="001204D3">
        <w:rPr>
          <w:rStyle w:val="StyleUnderline"/>
        </w:rPr>
        <w:t>since</w:t>
      </w:r>
      <w:proofErr w:type="gramEnd"/>
      <w:r w:rsidRPr="001204D3">
        <w:rPr>
          <w:rStyle w:val="StyleUnderline"/>
        </w:rPr>
        <w:t xml:space="preserve"> they use up essentially </w:t>
      </w:r>
      <w:r w:rsidRPr="001204D3">
        <w:rPr>
          <w:rStyle w:val="Emphasis"/>
        </w:rPr>
        <w:t>no resources</w:t>
      </w:r>
      <w:r w:rsidRPr="001204D3">
        <w:rPr>
          <w:rStyle w:val="StyleUnderline"/>
        </w:rPr>
        <w:t xml:space="preserve"> once they’re up and running.</w:t>
      </w:r>
    </w:p>
    <w:p w14:paraId="44F377AA" w14:textId="77777777" w:rsidR="00011FA3" w:rsidRPr="00EC2879" w:rsidRDefault="00011FA3" w:rsidP="00011FA3">
      <w:pPr>
        <w:rPr>
          <w:sz w:val="16"/>
          <w:szCs w:val="16"/>
        </w:rPr>
      </w:pPr>
      <w:r w:rsidRPr="00EC2879">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4B4286CE" w14:textId="77777777" w:rsidR="00011FA3" w:rsidRPr="00EC2879" w:rsidRDefault="00011FA3" w:rsidP="00011FA3">
      <w:pPr>
        <w:rPr>
          <w:sz w:val="16"/>
        </w:rPr>
      </w:pPr>
      <w:r w:rsidRPr="001204D3">
        <w:rPr>
          <w:rStyle w:val="StyleUnderline"/>
        </w:rPr>
        <w:t xml:space="preserve">Innovation is </w:t>
      </w:r>
      <w:r w:rsidRPr="001204D3">
        <w:rPr>
          <w:rStyle w:val="Emphasis"/>
        </w:rPr>
        <w:t>hard</w:t>
      </w:r>
      <w:r w:rsidRPr="001204D3">
        <w:rPr>
          <w:rStyle w:val="StyleUnderline"/>
        </w:rPr>
        <w:t xml:space="preserve"> to </w:t>
      </w:r>
      <w:r w:rsidRPr="001204D3">
        <w:rPr>
          <w:rStyle w:val="Emphasis"/>
        </w:rPr>
        <w:t>foresee</w:t>
      </w:r>
      <w:r w:rsidRPr="00EC2879">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523A62B4" w14:textId="77777777" w:rsidR="00011FA3" w:rsidRPr="00EC2879" w:rsidRDefault="00011FA3" w:rsidP="00011FA3">
      <w:pPr>
        <w:rPr>
          <w:sz w:val="16"/>
        </w:rPr>
      </w:pPr>
      <w:r w:rsidRPr="00887416">
        <w:rPr>
          <w:rStyle w:val="StyleUnderline"/>
          <w:highlight w:val="yellow"/>
        </w:rPr>
        <w:t>Innovation is</w:t>
      </w:r>
      <w:r w:rsidRPr="001204D3">
        <w:rPr>
          <w:rStyle w:val="StyleUnderline"/>
        </w:rPr>
        <w:t xml:space="preserve"> not </w:t>
      </w:r>
      <w:r w:rsidRPr="001204D3">
        <w:rPr>
          <w:rStyle w:val="Emphasis"/>
        </w:rPr>
        <w:t>steady</w:t>
      </w:r>
      <w:r w:rsidRPr="001204D3">
        <w:rPr>
          <w:rStyle w:val="StyleUnderline"/>
        </w:rPr>
        <w:t xml:space="preserve"> and </w:t>
      </w:r>
      <w:r w:rsidRPr="001204D3">
        <w:rPr>
          <w:rStyle w:val="Emphasis"/>
        </w:rPr>
        <w:t>predictable</w:t>
      </w:r>
      <w:r w:rsidRPr="00EC2879">
        <w:rPr>
          <w:sz w:val="16"/>
        </w:rPr>
        <w:t xml:space="preserve"> </w:t>
      </w:r>
      <w:r w:rsidRPr="001204D3">
        <w:rPr>
          <w:rStyle w:val="StyleUnderline"/>
        </w:rPr>
        <w:t>like the orbit of the Moon or</w:t>
      </w:r>
      <w:r w:rsidRPr="00EC2879">
        <w:rPr>
          <w:sz w:val="16"/>
        </w:rPr>
        <w:t xml:space="preserve"> the </w:t>
      </w:r>
      <w:r w:rsidRPr="001204D3">
        <w:rPr>
          <w:rStyle w:val="StyleUnderline"/>
        </w:rPr>
        <w:t>accumulation of interest on a certificate of deposit</w:t>
      </w:r>
      <w:r w:rsidRPr="00EC2879">
        <w:rPr>
          <w:sz w:val="16"/>
        </w:rPr>
        <w:t xml:space="preserve">. </w:t>
      </w:r>
      <w:r w:rsidRPr="001204D3">
        <w:rPr>
          <w:rStyle w:val="StyleUnderline"/>
        </w:rPr>
        <w:t xml:space="preserve">It’s instead inherently jumpy, uneven, and </w:t>
      </w:r>
      <w:r w:rsidRPr="001204D3">
        <w:rPr>
          <w:rStyle w:val="Emphasis"/>
        </w:rPr>
        <w:t>random</w:t>
      </w:r>
      <w:r w:rsidRPr="00EC2879">
        <w:rPr>
          <w:sz w:val="16"/>
        </w:rPr>
        <w:t xml:space="preserve">. </w:t>
      </w:r>
      <w:r w:rsidRPr="001204D3">
        <w:rPr>
          <w:rStyle w:val="StyleUnderline"/>
        </w:rPr>
        <w:t xml:space="preserve">It’s also </w:t>
      </w:r>
      <w:r w:rsidRPr="00887416">
        <w:rPr>
          <w:rStyle w:val="Emphasis"/>
          <w:highlight w:val="yellow"/>
        </w:rPr>
        <w:t>combinatorial</w:t>
      </w:r>
      <w:r w:rsidRPr="00EC2879">
        <w:rPr>
          <w:sz w:val="16"/>
        </w:rPr>
        <w:t xml:space="preserve">, as Erik Brynjolfsson and I discussed in our book The Second Machine Age. Most </w:t>
      </w:r>
      <w:r w:rsidRPr="001204D3">
        <w:rPr>
          <w:rStyle w:val="StyleUnderline"/>
        </w:rPr>
        <w:t>new technologies</w:t>
      </w:r>
      <w:r w:rsidRPr="00EC2879">
        <w:rPr>
          <w:sz w:val="16"/>
        </w:rPr>
        <w:t xml:space="preserve"> and other innovations, we argued, </w:t>
      </w:r>
      <w:r w:rsidRPr="001204D3">
        <w:rPr>
          <w:rStyle w:val="StyleUnderline"/>
        </w:rPr>
        <w:t>are</w:t>
      </w:r>
      <w:r w:rsidRPr="00EC2879">
        <w:rPr>
          <w:sz w:val="16"/>
        </w:rPr>
        <w:t xml:space="preserve"> combinations or </w:t>
      </w:r>
      <w:r w:rsidRPr="001204D3">
        <w:rPr>
          <w:rStyle w:val="StyleUnderline"/>
        </w:rPr>
        <w:t>recombinations of preexisting elements</w:t>
      </w:r>
      <w:r w:rsidRPr="00EC2879">
        <w:rPr>
          <w:sz w:val="16"/>
        </w:rPr>
        <w:t>.</w:t>
      </w:r>
    </w:p>
    <w:p w14:paraId="24E97360" w14:textId="77777777" w:rsidR="00011FA3" w:rsidRPr="00EC2879" w:rsidRDefault="00011FA3" w:rsidP="00011FA3">
      <w:pPr>
        <w:rPr>
          <w:sz w:val="16"/>
          <w:szCs w:val="16"/>
        </w:rPr>
      </w:pPr>
      <w:r w:rsidRPr="00EC2879">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2AFBF781" w14:textId="77777777" w:rsidR="00011FA3" w:rsidRPr="00EC2879" w:rsidRDefault="00011FA3" w:rsidP="00011FA3">
      <w:pPr>
        <w:rPr>
          <w:sz w:val="16"/>
        </w:rPr>
      </w:pPr>
      <w:r w:rsidRPr="001204D3">
        <w:rPr>
          <w:rStyle w:val="StyleUnderline"/>
        </w:rPr>
        <w:t>Erik and I described</w:t>
      </w:r>
      <w:r w:rsidRPr="00EC2879">
        <w:rPr>
          <w:sz w:val="16"/>
        </w:rPr>
        <w:t xml:space="preserve"> the set of </w:t>
      </w:r>
      <w:r w:rsidRPr="001204D3">
        <w:rPr>
          <w:rStyle w:val="StyleUnderline"/>
        </w:rPr>
        <w:t>innovations and technologies</w:t>
      </w:r>
      <w:r w:rsidRPr="00EC2879">
        <w:rPr>
          <w:sz w:val="16"/>
        </w:rPr>
        <w:t xml:space="preserve"> available at any time </w:t>
      </w:r>
      <w:r w:rsidRPr="001204D3">
        <w:rPr>
          <w:rStyle w:val="StyleUnderline"/>
        </w:rPr>
        <w:t xml:space="preserve">as </w:t>
      </w:r>
      <w:r w:rsidRPr="001204D3">
        <w:rPr>
          <w:rStyle w:val="Emphasis"/>
        </w:rPr>
        <w:t>building blocks</w:t>
      </w:r>
      <w:r w:rsidRPr="00EC2879">
        <w:rPr>
          <w:sz w:val="16"/>
        </w:rPr>
        <w:t xml:space="preserve"> that </w:t>
      </w:r>
      <w:r w:rsidRPr="001204D3">
        <w:rPr>
          <w:rStyle w:val="StyleUnderline"/>
        </w:rPr>
        <w:t>ingenious people could combine and recombine into</w:t>
      </w:r>
      <w:r w:rsidRPr="00EC2879">
        <w:rPr>
          <w:sz w:val="16"/>
        </w:rPr>
        <w:t xml:space="preserve"> useful </w:t>
      </w:r>
      <w:r w:rsidRPr="001204D3">
        <w:rPr>
          <w:rStyle w:val="StyleUnderline"/>
        </w:rPr>
        <w:t>new configurations</w:t>
      </w:r>
      <w:r w:rsidRPr="00EC2879">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w:t>
      </w:r>
      <w:r w:rsidRPr="00CD08D9">
        <w:rPr>
          <w:sz w:val="16"/>
        </w:rPr>
        <w:t xml:space="preserve">building blocks and innovators increases, </w:t>
      </w:r>
      <w:r w:rsidRPr="00CD08D9">
        <w:rPr>
          <w:rStyle w:val="StyleUnderline"/>
        </w:rPr>
        <w:t xml:space="preserve">we should have </w:t>
      </w:r>
      <w:r w:rsidRPr="00CD08D9">
        <w:rPr>
          <w:rStyle w:val="Emphasis"/>
        </w:rPr>
        <w:t>confidence</w:t>
      </w:r>
      <w:r w:rsidRPr="00CD08D9">
        <w:rPr>
          <w:sz w:val="16"/>
        </w:rPr>
        <w:t xml:space="preserve"> </w:t>
      </w:r>
      <w:r w:rsidRPr="00CD08D9">
        <w:rPr>
          <w:rStyle w:val="StyleUnderline"/>
        </w:rPr>
        <w:t>that more breakthroughs</w:t>
      </w:r>
      <w:r w:rsidRPr="00CD08D9">
        <w:rPr>
          <w:sz w:val="16"/>
        </w:rPr>
        <w:t xml:space="preserve"> such as fracking and smartphones </w:t>
      </w:r>
      <w:r w:rsidRPr="00CD08D9">
        <w:rPr>
          <w:rStyle w:val="StyleUnderline"/>
        </w:rPr>
        <w:t>are ahead</w:t>
      </w:r>
      <w:r w:rsidRPr="00CD08D9">
        <w:rPr>
          <w:sz w:val="16"/>
        </w:rPr>
        <w:t xml:space="preserve">. </w:t>
      </w:r>
      <w:r w:rsidRPr="00CD08D9">
        <w:rPr>
          <w:rStyle w:val="StyleUnderline"/>
        </w:rPr>
        <w:t>Innovation is highly decentralized and</w:t>
      </w:r>
      <w:r w:rsidRPr="00CD08D9">
        <w:rPr>
          <w:sz w:val="16"/>
        </w:rPr>
        <w:t xml:space="preserve"> largely </w:t>
      </w:r>
      <w:r w:rsidRPr="00CD08D9">
        <w:rPr>
          <w:rStyle w:val="StyleUnderline"/>
        </w:rPr>
        <w:t>uncoordinated</w:t>
      </w:r>
      <w:r w:rsidRPr="00CD08D9">
        <w:rPr>
          <w:sz w:val="16"/>
        </w:rPr>
        <w:t xml:space="preserve">, </w:t>
      </w:r>
      <w:r w:rsidRPr="00CD08D9">
        <w:rPr>
          <w:rStyle w:val="StyleUnderline"/>
        </w:rPr>
        <w:t xml:space="preserve">occurring as the result of </w:t>
      </w:r>
      <w:r w:rsidRPr="00CD08D9">
        <w:rPr>
          <w:rStyle w:val="Emphasis"/>
        </w:rPr>
        <w:t>interactions</w:t>
      </w:r>
      <w:r w:rsidRPr="00CD08D9">
        <w:rPr>
          <w:sz w:val="16"/>
        </w:rPr>
        <w:t xml:space="preserve"> </w:t>
      </w:r>
      <w:r w:rsidRPr="00CD08D9">
        <w:rPr>
          <w:rStyle w:val="StyleUnderline"/>
        </w:rPr>
        <w:t xml:space="preserve">among </w:t>
      </w:r>
      <w:r w:rsidRPr="00CD08D9">
        <w:rPr>
          <w:rStyle w:val="Emphasis"/>
        </w:rPr>
        <w:t>complex</w:t>
      </w:r>
      <w:r w:rsidRPr="00CD08D9">
        <w:rPr>
          <w:rStyle w:val="StyleUnderline"/>
        </w:rPr>
        <w:t xml:space="preserve"> and </w:t>
      </w:r>
      <w:r w:rsidRPr="00CD08D9">
        <w:rPr>
          <w:rStyle w:val="Emphasis"/>
        </w:rPr>
        <w:t>interlocking</w:t>
      </w:r>
      <w:r w:rsidRPr="00CD08D9">
        <w:rPr>
          <w:rStyle w:val="StyleUnderline"/>
        </w:rPr>
        <w:t xml:space="preserve"> social</w:t>
      </w:r>
      <w:r w:rsidRPr="00CD08D9">
        <w:rPr>
          <w:sz w:val="16"/>
        </w:rPr>
        <w:t xml:space="preserve">, </w:t>
      </w:r>
      <w:r w:rsidRPr="00CD08D9">
        <w:rPr>
          <w:rStyle w:val="StyleUnderline"/>
        </w:rPr>
        <w:t>technological</w:t>
      </w:r>
      <w:r w:rsidRPr="00CD08D9">
        <w:rPr>
          <w:sz w:val="16"/>
        </w:rPr>
        <w:t xml:space="preserve">, </w:t>
      </w:r>
      <w:r w:rsidRPr="00CD08D9">
        <w:rPr>
          <w:rStyle w:val="StyleUnderline"/>
        </w:rPr>
        <w:t xml:space="preserve">and </w:t>
      </w:r>
      <w:r w:rsidRPr="00CD08D9">
        <w:rPr>
          <w:sz w:val="16"/>
        </w:rPr>
        <w:t xml:space="preserve">economic systems. </w:t>
      </w:r>
      <w:proofErr w:type="gramStart"/>
      <w:r w:rsidRPr="00CD08D9">
        <w:rPr>
          <w:sz w:val="16"/>
        </w:rPr>
        <w:t>So</w:t>
      </w:r>
      <w:proofErr w:type="gramEnd"/>
      <w:r w:rsidRPr="00CD08D9">
        <w:rPr>
          <w:sz w:val="16"/>
        </w:rPr>
        <w:t xml:space="preserve"> it’s going</w:t>
      </w:r>
      <w:r w:rsidRPr="00EC2879">
        <w:rPr>
          <w:sz w:val="16"/>
        </w:rPr>
        <w:t xml:space="preserve"> to keep surprising us.</w:t>
      </w:r>
    </w:p>
    <w:p w14:paraId="1F52CA3C" w14:textId="77777777" w:rsidR="00011FA3" w:rsidRPr="001204D3" w:rsidRDefault="00011FA3" w:rsidP="00011FA3">
      <w:pPr>
        <w:rPr>
          <w:rStyle w:val="StyleUnderline"/>
        </w:rPr>
      </w:pPr>
      <w:r w:rsidRPr="001204D3">
        <w:rPr>
          <w:rStyle w:val="StyleUnderline"/>
        </w:rPr>
        <w:t>As the Second Machine Age progresses</w:t>
      </w:r>
      <w:r w:rsidRPr="00EC2879">
        <w:rPr>
          <w:sz w:val="16"/>
        </w:rPr>
        <w:t xml:space="preserve">, </w:t>
      </w:r>
      <w:r w:rsidRPr="001204D3">
        <w:rPr>
          <w:rStyle w:val="StyleUnderline"/>
        </w:rPr>
        <w:t xml:space="preserve">dematerialization </w:t>
      </w:r>
      <w:r w:rsidRPr="001204D3">
        <w:rPr>
          <w:rStyle w:val="Emphasis"/>
        </w:rPr>
        <w:t>accelerates</w:t>
      </w:r>
      <w:r w:rsidRPr="00EC2879">
        <w:rPr>
          <w:sz w:val="16"/>
        </w:rPr>
        <w:t xml:space="preserve">. Erik and I coined the phrase Second Machine Age to draw a contrast with the Industrial Era, which as we’ve seen transformed the planet by allowing us to overcome the limitations of muscle </w:t>
      </w:r>
      <w:r w:rsidRPr="00CD08D9">
        <w:rPr>
          <w:sz w:val="16"/>
        </w:rPr>
        <w:t xml:space="preserve">power. </w:t>
      </w:r>
      <w:r w:rsidRPr="00CD08D9">
        <w:rPr>
          <w:rStyle w:val="StyleUnderline"/>
        </w:rPr>
        <w:t>Our current time of</w:t>
      </w:r>
      <w:r w:rsidRPr="00CD08D9">
        <w:rPr>
          <w:sz w:val="16"/>
        </w:rPr>
        <w:t xml:space="preserve"> great </w:t>
      </w:r>
      <w:r w:rsidRPr="00CD08D9">
        <w:rPr>
          <w:rStyle w:val="StyleUnderline"/>
        </w:rPr>
        <w:t>progress with all things related</w:t>
      </w:r>
      <w:r w:rsidRPr="001204D3">
        <w:rPr>
          <w:rStyle w:val="StyleUnderline"/>
        </w:rPr>
        <w:t xml:space="preserve"> to </w:t>
      </w:r>
      <w:r w:rsidRPr="00887416">
        <w:rPr>
          <w:rStyle w:val="Emphasis"/>
          <w:highlight w:val="yellow"/>
        </w:rPr>
        <w:t>computing</w:t>
      </w:r>
      <w:r w:rsidRPr="00887416">
        <w:rPr>
          <w:sz w:val="16"/>
          <w:highlight w:val="yellow"/>
        </w:rPr>
        <w:t xml:space="preserve"> </w:t>
      </w:r>
      <w:r w:rsidRPr="00887416">
        <w:rPr>
          <w:rStyle w:val="StyleUnderline"/>
          <w:highlight w:val="yellow"/>
        </w:rPr>
        <w:t xml:space="preserve">is allowing us to </w:t>
      </w:r>
      <w:r w:rsidRPr="00887416">
        <w:rPr>
          <w:rStyle w:val="Emphasis"/>
          <w:highlight w:val="yellow"/>
        </w:rPr>
        <w:t>overcome</w:t>
      </w:r>
      <w:r w:rsidRPr="001204D3">
        <w:rPr>
          <w:rStyle w:val="StyleUnderline"/>
        </w:rPr>
        <w:t xml:space="preserve"> the </w:t>
      </w:r>
      <w:r w:rsidRPr="00887416">
        <w:rPr>
          <w:rStyle w:val="Emphasis"/>
          <w:highlight w:val="yellow"/>
        </w:rPr>
        <w:t>limitations</w:t>
      </w:r>
      <w:r w:rsidRPr="001204D3">
        <w:rPr>
          <w:rStyle w:val="StyleUnderline"/>
        </w:rPr>
        <w:t xml:space="preserve"> of our mental power </w:t>
      </w:r>
      <w:r w:rsidRPr="00887416">
        <w:rPr>
          <w:rStyle w:val="StyleUnderline"/>
          <w:highlight w:val="yellow"/>
        </w:rPr>
        <w:t xml:space="preserve">and is </w:t>
      </w:r>
      <w:r w:rsidRPr="00887416">
        <w:rPr>
          <w:rStyle w:val="Emphasis"/>
          <w:highlight w:val="yellow"/>
        </w:rPr>
        <w:t>transformative</w:t>
      </w:r>
      <w:r w:rsidRPr="001204D3">
        <w:rPr>
          <w:rStyle w:val="StyleUnderline"/>
        </w:rPr>
        <w:t xml:space="preserve"> in a different way</w:t>
      </w:r>
      <w:r w:rsidRPr="00EC2879">
        <w:rPr>
          <w:sz w:val="16"/>
        </w:rPr>
        <w:t xml:space="preserve">: </w:t>
      </w:r>
      <w:r w:rsidRPr="00887416">
        <w:rPr>
          <w:rStyle w:val="StyleUnderline"/>
          <w:highlight w:val="yellow"/>
        </w:rPr>
        <w:t xml:space="preserve">it’s allowing us to </w:t>
      </w:r>
      <w:r w:rsidRPr="00887416">
        <w:rPr>
          <w:rStyle w:val="Emphasis"/>
          <w:highlight w:val="yellow"/>
        </w:rPr>
        <w:t>reverse</w:t>
      </w:r>
      <w:r w:rsidRPr="00887416">
        <w:rPr>
          <w:sz w:val="16"/>
          <w:highlight w:val="yellow"/>
        </w:rPr>
        <w:t xml:space="preserve"> </w:t>
      </w:r>
      <w:r w:rsidRPr="00887416">
        <w:rPr>
          <w:rStyle w:val="StyleUnderline"/>
          <w:highlight w:val="yellow"/>
        </w:rPr>
        <w:t>the</w:t>
      </w:r>
      <w:r w:rsidRPr="001204D3">
        <w:rPr>
          <w:rStyle w:val="StyleUnderline"/>
        </w:rPr>
        <w:t xml:space="preserve"> Industrial Era’s</w:t>
      </w:r>
      <w:r w:rsidRPr="00EC2879">
        <w:rPr>
          <w:sz w:val="16"/>
        </w:rPr>
        <w:t xml:space="preserve"> bad </w:t>
      </w:r>
      <w:r w:rsidRPr="00887416">
        <w:rPr>
          <w:rStyle w:val="StyleUnderline"/>
          <w:highlight w:val="yellow"/>
        </w:rPr>
        <w:t>habit of taking</w:t>
      </w:r>
      <w:r w:rsidRPr="001204D3">
        <w:rPr>
          <w:rStyle w:val="StyleUnderline"/>
        </w:rPr>
        <w:t xml:space="preserve"> </w:t>
      </w:r>
      <w:r w:rsidRPr="001204D3">
        <w:rPr>
          <w:rStyle w:val="Emphasis"/>
        </w:rPr>
        <w:t>more</w:t>
      </w:r>
      <w:r w:rsidRPr="001204D3">
        <w:rPr>
          <w:rStyle w:val="StyleUnderline"/>
        </w:rPr>
        <w:t xml:space="preserve"> and </w:t>
      </w:r>
      <w:r w:rsidRPr="00887416">
        <w:rPr>
          <w:rStyle w:val="Emphasis"/>
          <w:highlight w:val="yellow"/>
        </w:rPr>
        <w:t>more</w:t>
      </w:r>
      <w:r w:rsidRPr="00887416">
        <w:rPr>
          <w:rStyle w:val="StyleUnderline"/>
          <w:highlight w:val="yellow"/>
        </w:rPr>
        <w:t xml:space="preserve"> from the earth</w:t>
      </w:r>
      <w:r w:rsidRPr="001204D3">
        <w:rPr>
          <w:rStyle w:val="StyleUnderline"/>
        </w:rPr>
        <w:t xml:space="preserve"> every year.</w:t>
      </w:r>
    </w:p>
    <w:p w14:paraId="19A7DF66" w14:textId="77777777" w:rsidR="00011FA3" w:rsidRPr="00011FA3" w:rsidRDefault="00011FA3" w:rsidP="00011FA3"/>
    <w:p w14:paraId="0DAE3894" w14:textId="2AD05300" w:rsidR="00437FCB" w:rsidRDefault="00011FA3" w:rsidP="00437FCB">
      <w:pPr>
        <w:pStyle w:val="Heading3"/>
      </w:pPr>
      <w:r>
        <w:t>AT: Logistics</w:t>
      </w:r>
    </w:p>
    <w:p w14:paraId="6FBD4E38" w14:textId="77777777" w:rsidR="00437FCB" w:rsidRPr="00F50A7A" w:rsidRDefault="00437FCB" w:rsidP="00437FCB">
      <w:pPr>
        <w:pStyle w:val="Heading4"/>
        <w:rPr>
          <w:rFonts w:cs="Arial"/>
          <w:sz w:val="28"/>
        </w:rPr>
      </w:pPr>
      <w:r w:rsidRPr="00F50A7A">
        <w:rPr>
          <w:rFonts w:cs="Arial"/>
          <w:sz w:val="28"/>
        </w:rPr>
        <w:t>There’s a double bind – either the system of logistics overaccumalates and collapses over its contradictions OR logistical expansion is inevitable – nation states, aid organizations, and social movements across the world are now embracing it – their attempts to resist logistics gets co-opted and only feeds into its power</w:t>
      </w:r>
    </w:p>
    <w:p w14:paraId="4C6EACFC" w14:textId="77777777" w:rsidR="00437FCB" w:rsidRPr="00F50A7A" w:rsidRDefault="00437FCB" w:rsidP="00437FCB">
      <w:pPr>
        <w:rPr>
          <w:sz w:val="14"/>
        </w:rPr>
      </w:pPr>
      <w:r w:rsidRPr="00F50A7A">
        <w:rPr>
          <w:rStyle w:val="Style13ptBold"/>
          <w:sz w:val="28"/>
        </w:rPr>
        <w:t>Chua et al. 18</w:t>
      </w:r>
      <w:r w:rsidRPr="00F50A7A">
        <w:rPr>
          <w:sz w:val="14"/>
        </w:rPr>
        <w:t xml:space="preserve"> (Charmaine Chua is Assistant Professor in the Department of Global Studies at the University of California, Santa Barbara. Her research and teaching interests are in technologies of globalization, global political economy, infrastructure studies, empire and imperialism, and ocean studies. Martin Danyluk is an Assistant Professor in the </w:t>
      </w:r>
      <w:r w:rsidRPr="00F50A7A">
        <w:rPr>
          <w:rFonts w:eastAsiaTheme="majorEastAsia"/>
          <w:sz w:val="14"/>
        </w:rPr>
        <w:t>Faculty of Social Sciences of the University of Nottingham.</w:t>
      </w:r>
      <w:r w:rsidRPr="00F50A7A">
        <w:rPr>
          <w:sz w:val="14"/>
        </w:rPr>
        <w:t xml:space="preserve"> He was a Social Sciences and Humanities Research Council of Canada (SSHRC) Postdoctoral Fellow at the University of British Columbia, completed his PhD (2017) in geography and MSc (2009) in urban planning at the University of Toronto. Deborah Cowen is an Associate Professor in the Department of Geography and Planning at the University of Toronto. Laleh Khalili is a Professor of International Politics at Queen Mary University of London. “Introduction: Turbulent Circulation: Building a Critical Engagement with Logistics, “Environment and Planning D: Society and Space,” Vol. 36(4), pgs 617–629. doi:10.1177/0263775818783101, </w:t>
      </w:r>
      <w:hyperlink r:id="rId12" w:history="1">
        <w:r w:rsidRPr="00F50A7A">
          <w:rPr>
            <w:rStyle w:val="Hyperlink"/>
            <w:rFonts w:eastAsiaTheme="majorEastAsia"/>
            <w:sz w:val="14"/>
          </w:rPr>
          <w:t>https://www.academia.edu/37193789/Introduction_Turbulent_Circulation_Building_a_Critical_Engagement_with_Logistics</w:t>
        </w:r>
      </w:hyperlink>
      <w:r w:rsidRPr="00F50A7A">
        <w:rPr>
          <w:sz w:val="14"/>
        </w:rPr>
        <w:t>) DIO</w:t>
      </w:r>
    </w:p>
    <w:p w14:paraId="4CEF1617" w14:textId="77777777" w:rsidR="00437FCB" w:rsidRDefault="00437FCB" w:rsidP="00437FCB">
      <w:pPr>
        <w:rPr>
          <w:sz w:val="16"/>
        </w:rPr>
      </w:pPr>
      <w:r w:rsidRPr="00FA2D6B">
        <w:rPr>
          <w:rStyle w:val="StyleUnderline"/>
          <w:highlight w:val="green"/>
        </w:rPr>
        <w:t xml:space="preserve">The state plays a crucial role in </w:t>
      </w:r>
      <w:r w:rsidRPr="002D12D9">
        <w:rPr>
          <w:rStyle w:val="StyleUnderline"/>
        </w:rPr>
        <w:t xml:space="preserve">processes of </w:t>
      </w:r>
      <w:r w:rsidRPr="00FA2D6B">
        <w:rPr>
          <w:rStyle w:val="StyleUnderline"/>
          <w:highlight w:val="green"/>
        </w:rPr>
        <w:t>logistical expansion</w:t>
      </w:r>
      <w:r w:rsidRPr="00A34392">
        <w:rPr>
          <w:sz w:val="16"/>
        </w:rPr>
        <w:t xml:space="preserve"> (see Orenstein, 2018). </w:t>
      </w:r>
      <w:r w:rsidRPr="002D12D9">
        <w:rPr>
          <w:rStyle w:val="StyleUnderline"/>
        </w:rPr>
        <w:t xml:space="preserve">Because both </w:t>
      </w:r>
      <w:r w:rsidRPr="00FA2D6B">
        <w:rPr>
          <w:rStyle w:val="StyleUnderline"/>
          <w:highlight w:val="green"/>
        </w:rPr>
        <w:t>accumulation and war occur in and through</w:t>
      </w:r>
      <w:r w:rsidRPr="00F50A7A">
        <w:rPr>
          <w:rStyle w:val="StyleUnderline"/>
        </w:rPr>
        <w:t xml:space="preserve"> space, </w:t>
      </w:r>
      <w:r w:rsidRPr="00FA2D6B">
        <w:rPr>
          <w:rStyle w:val="StyleUnderline"/>
          <w:highlight w:val="green"/>
        </w:rPr>
        <w:t xml:space="preserve">capitalist states </w:t>
      </w:r>
      <w:r w:rsidRPr="002D12D9">
        <w:rPr>
          <w:rStyle w:val="StyleUnderline"/>
        </w:rPr>
        <w:t>mobilize space as a productive</w:t>
      </w:r>
      <w:r w:rsidRPr="00F50A7A">
        <w:rPr>
          <w:rStyle w:val="StyleUnderline"/>
        </w:rPr>
        <w:t xml:space="preserve"> (or destructive) force </w:t>
      </w:r>
      <w:r w:rsidRPr="00FA2D6B">
        <w:rPr>
          <w:rStyle w:val="StyleUnderline"/>
          <w:highlight w:val="green"/>
        </w:rPr>
        <w:t xml:space="preserve">through strategies of </w:t>
      </w:r>
      <w:r w:rsidRPr="002D12D9">
        <w:rPr>
          <w:rStyle w:val="StyleUnderline"/>
        </w:rPr>
        <w:t xml:space="preserve">spatial </w:t>
      </w:r>
      <w:r w:rsidRPr="002D12D9">
        <w:rPr>
          <w:rStyle w:val="StyleUnderline"/>
          <w:highlight w:val="green"/>
        </w:rPr>
        <w:t>planning</w:t>
      </w:r>
      <w:r w:rsidRPr="00F50A7A">
        <w:rPr>
          <w:rStyle w:val="StyleUnderline"/>
        </w:rPr>
        <w:t xml:space="preserve">, infrastructural investment, and industrial policy. Nations and cities now compete </w:t>
      </w:r>
      <w:proofErr w:type="gramStart"/>
      <w:r w:rsidRPr="00F50A7A">
        <w:rPr>
          <w:rStyle w:val="StyleUnderline"/>
        </w:rPr>
        <w:t>on the basis of</w:t>
      </w:r>
      <w:proofErr w:type="gramEnd"/>
      <w:r w:rsidRPr="00F50A7A">
        <w:rPr>
          <w:rStyle w:val="StyleUnderline"/>
        </w:rPr>
        <w:t xml:space="preserve"> strategies to optimize logistics</w:t>
      </w:r>
      <w:r w:rsidRPr="00A34392">
        <w:rPr>
          <w:sz w:val="16"/>
        </w:rPr>
        <w:t xml:space="preserve"> and transportation performance</w:t>
      </w:r>
      <w:r w:rsidRPr="00F50A7A">
        <w:rPr>
          <w:rStyle w:val="StyleUnderline"/>
        </w:rPr>
        <w:t>, frequently subordinating democratic principles and the welfare of populations to the needs of supply-chain expansion</w:t>
      </w:r>
      <w:r w:rsidRPr="00A34392">
        <w:rPr>
          <w:sz w:val="16"/>
        </w:rPr>
        <w:t xml:space="preserve"> (see Ziadah, 2018). Danyluk, in this issue, notes how developments in logistics have served as a basis for large-scale state investment in transportation infrastructures, like ports, canals, and railways</w:t>
      </w:r>
      <w:r w:rsidRPr="00F50A7A">
        <w:rPr>
          <w:rStyle w:val="StyleUnderline"/>
        </w:rPr>
        <w:t xml:space="preserve">. </w:t>
      </w:r>
      <w:r w:rsidRPr="00FA2D6B">
        <w:rPr>
          <w:rStyle w:val="StyleUnderline"/>
          <w:highlight w:val="green"/>
        </w:rPr>
        <w:t xml:space="preserve">The rise of logistics has </w:t>
      </w:r>
      <w:r w:rsidRPr="002D12D9">
        <w:rPr>
          <w:rStyle w:val="StyleUnderline"/>
        </w:rPr>
        <w:t xml:space="preserve">also </w:t>
      </w:r>
      <w:r w:rsidRPr="00FA2D6B">
        <w:rPr>
          <w:rStyle w:val="StyleUnderline"/>
          <w:highlight w:val="green"/>
        </w:rPr>
        <w:t xml:space="preserve">reworked the international division of labor </w:t>
      </w:r>
      <w:r w:rsidRPr="002D12D9">
        <w:rPr>
          <w:rStyle w:val="StyleUnderline"/>
        </w:rPr>
        <w:t>and reframed questions of worker strategy</w:t>
      </w:r>
      <w:r w:rsidRPr="00F50A7A">
        <w:rPr>
          <w:rStyle w:val="StyleUnderline"/>
        </w:rPr>
        <w:t>. Cheap and rapid methods of commodity circulation have promoted the consolidation of new patterns of sociospatial inequality at the global scale.</w:t>
      </w:r>
      <w:r w:rsidRPr="00A34392">
        <w:rPr>
          <w:sz w:val="16"/>
        </w:rPr>
        <w:t xml:space="preserve"> As Tsing (2009) has argued, the development of integrated </w:t>
      </w:r>
      <w:r w:rsidRPr="00F50A7A">
        <w:rPr>
          <w:rStyle w:val="StyleUnderline"/>
        </w:rPr>
        <w:t>transnational supply chains has enabled capital to exploit differences among workforces in different parts of the world</w:t>
      </w:r>
      <w:r w:rsidRPr="00A34392">
        <w:rPr>
          <w:sz w:val="16"/>
        </w:rPr>
        <w:t xml:space="preserve">, creating new regimes of labor containment and fragmentation based on ostensibly noneconomic features of identity (race, ethnicity, nationality, citizenship status, etc.). For labor, confronting these challenges will require forging new coalitions and developing creative strategies for organizing across distance. Yet </w:t>
      </w:r>
      <w:r w:rsidRPr="00FA2D6B">
        <w:rPr>
          <w:rStyle w:val="StyleUnderline"/>
          <w:highlight w:val="green"/>
        </w:rPr>
        <w:t>logistical space is also riven with contradiction</w:t>
      </w:r>
      <w:r w:rsidRPr="00F50A7A">
        <w:rPr>
          <w:rStyle w:val="StyleUnderline"/>
        </w:rPr>
        <w:t xml:space="preserve">s and constantly </w:t>
      </w:r>
      <w:r w:rsidRPr="00FA2D6B">
        <w:rPr>
          <w:rStyle w:val="StyleUnderline"/>
          <w:highlight w:val="green"/>
        </w:rPr>
        <w:t>faced with the real and potential catastrophes</w:t>
      </w:r>
      <w:r w:rsidRPr="00F50A7A">
        <w:rPr>
          <w:rStyle w:val="StyleUnderline"/>
        </w:rPr>
        <w:t xml:space="preserve"> posed by “gigantic breakdowns and stoppages”</w:t>
      </w:r>
      <w:r w:rsidRPr="00A34392">
        <w:rPr>
          <w:sz w:val="16"/>
        </w:rPr>
        <w:t xml:space="preserve"> (Mumford, 1961: 544). As Rossiter, 2014 reminds us, the ambitions of logistics are ultimately “operational 622 Environment and Planning D: Society and Space 36(4) fantasies” (2014: 54) that rely on, even as they aim to contain, a recalcitrant polity through calculative forms of domination and repression. As such, we should be careful not to reify logistics as a seamless system of instantaneous flow and total functional integration. </w:t>
      </w:r>
      <w:r w:rsidRPr="00FA2D6B">
        <w:rPr>
          <w:rStyle w:val="StyleUnderline"/>
          <w:highlight w:val="green"/>
        </w:rPr>
        <w:t xml:space="preserve">By paying attention to the frictions and stoppages that are part </w:t>
      </w:r>
      <w:r w:rsidRPr="002D12D9">
        <w:rPr>
          <w:rStyle w:val="StyleUnderline"/>
        </w:rPr>
        <w:t xml:space="preserve">and parcel </w:t>
      </w:r>
      <w:r w:rsidRPr="00FA2D6B">
        <w:rPr>
          <w:rStyle w:val="StyleUnderline"/>
          <w:highlight w:val="green"/>
        </w:rPr>
        <w:t>of logistical proces</w:t>
      </w:r>
      <w:r w:rsidRPr="00F50A7A">
        <w:rPr>
          <w:rStyle w:val="StyleUnderline"/>
        </w:rPr>
        <w:t>ses</w:t>
      </w:r>
      <w:r w:rsidRPr="00A34392">
        <w:rPr>
          <w:sz w:val="16"/>
        </w:rPr>
        <w:t xml:space="preserve">, critical scholars have noted that </w:t>
      </w:r>
      <w:r w:rsidRPr="002D12D9">
        <w:rPr>
          <w:rStyle w:val="StyleUnderline"/>
        </w:rPr>
        <w:t xml:space="preserve">even </w:t>
      </w:r>
      <w:r w:rsidRPr="00FA2D6B">
        <w:rPr>
          <w:rStyle w:val="StyleUnderline"/>
          <w:highlight w:val="green"/>
        </w:rPr>
        <w:t>as logistics is taken up as a tool of imperial dispossession and capitalist power, it also produces new sites of vulnerability and potential emancipation</w:t>
      </w:r>
      <w:r w:rsidRPr="00F50A7A">
        <w:rPr>
          <w:rStyle w:val="StyleUnderline"/>
        </w:rPr>
        <w:t>.</w:t>
      </w:r>
      <w:r w:rsidRPr="00A34392">
        <w:rPr>
          <w:sz w:val="16"/>
        </w:rPr>
        <w:t xml:space="preserve"> To this end, </w:t>
      </w:r>
      <w:r w:rsidRPr="00F50A7A">
        <w:rPr>
          <w:rStyle w:val="StyleUnderline"/>
        </w:rPr>
        <w:t>logistics has become a growing force not only among states, corporations, military forces, and aid organizations but also within social movements and activist organizations that aim to challenge their practice</w:t>
      </w:r>
      <w:r w:rsidRPr="00A34392">
        <w:rPr>
          <w:sz w:val="16"/>
        </w:rPr>
        <w:t>. Beyond the accidental breakdowns and stoppages that threaten just-in-time supply chains are more deliberate efforts to interrupt the circulation of violence and remake environmentally and socially just forms of provisioning and sustaining</w:t>
      </w:r>
      <w:r w:rsidRPr="00A34392">
        <w:rPr>
          <w:b/>
          <w:bCs/>
          <w:sz w:val="16"/>
        </w:rPr>
        <w:t xml:space="preserve">. </w:t>
      </w:r>
      <w:r w:rsidRPr="00F50A7A">
        <w:rPr>
          <w:rStyle w:val="StyleUnderline"/>
        </w:rPr>
        <w:t xml:space="preserve">A </w:t>
      </w:r>
      <w:r w:rsidRPr="00FA2D6B">
        <w:rPr>
          <w:rStyle w:val="StyleUnderline"/>
          <w:highlight w:val="green"/>
        </w:rPr>
        <w:t xml:space="preserve">critical engagement with logistics is </w:t>
      </w:r>
      <w:r w:rsidRPr="00FA2D6B">
        <w:rPr>
          <w:rStyle w:val="StyleUnderline"/>
        </w:rPr>
        <w:t xml:space="preserve">a feature </w:t>
      </w:r>
      <w:r w:rsidRPr="00FA2D6B">
        <w:rPr>
          <w:rStyle w:val="StyleUnderline"/>
          <w:highlight w:val="green"/>
        </w:rPr>
        <w:t>not simply of academic</w:t>
      </w:r>
      <w:r w:rsidRPr="00F50A7A">
        <w:rPr>
          <w:rStyle w:val="StyleUnderline"/>
        </w:rPr>
        <w:t xml:space="preserve"> practice </w:t>
      </w:r>
      <w:r w:rsidRPr="00FA2D6B">
        <w:rPr>
          <w:rStyle w:val="StyleUnderline"/>
          <w:highlight w:val="green"/>
        </w:rPr>
        <w:t>but of intellectual, political, and practica</w:t>
      </w:r>
      <w:r w:rsidRPr="00F50A7A">
        <w:rPr>
          <w:rStyle w:val="StyleUnderline"/>
        </w:rPr>
        <w:t>l organizing across various sectors of work and arenas of contestation.</w:t>
      </w:r>
      <w:r w:rsidRPr="00A34392">
        <w:rPr>
          <w:sz w:val="16"/>
        </w:rPr>
        <w:t xml:space="preserve"> These efforts are clearly not brand new—not only in the transportation sector, where workers have long struggled over their conditions of work, but </w:t>
      </w:r>
      <w:r w:rsidRPr="00FA2D6B">
        <w:rPr>
          <w:rStyle w:val="StyleUnderline"/>
        </w:rPr>
        <w:t xml:space="preserve">in </w:t>
      </w:r>
      <w:r w:rsidRPr="00FA2D6B">
        <w:rPr>
          <w:rStyle w:val="StyleUnderline"/>
          <w:highlight w:val="green"/>
        </w:rPr>
        <w:t>myriad</w:t>
      </w:r>
      <w:r w:rsidRPr="00FA2D6B">
        <w:rPr>
          <w:rStyle w:val="StyleUnderline"/>
        </w:rPr>
        <w:t xml:space="preserve"> </w:t>
      </w:r>
      <w:r w:rsidRPr="00FA2D6B">
        <w:rPr>
          <w:rStyle w:val="StyleUnderline"/>
          <w:highlight w:val="green"/>
        </w:rPr>
        <w:t>movements that have worked to sustain themselves</w:t>
      </w:r>
      <w:r w:rsidRPr="00F50A7A">
        <w:rPr>
          <w:rStyle w:val="StyleUnderline"/>
        </w:rPr>
        <w:t xml:space="preserve"> over time, including through uprisings, occupations, and revolutions. </w:t>
      </w:r>
      <w:r w:rsidRPr="00A34392">
        <w:rPr>
          <w:sz w:val="16"/>
        </w:rPr>
        <w:t xml:space="preserve">As logistics has ascended to a place of prominence in the organization of war and trade globally, it has also become subject to new frequencies and forms of contestation. Alberto Toscano (2014) highlights this shift when he asks, </w:t>
      </w:r>
      <w:r w:rsidRPr="00F50A7A">
        <w:rPr>
          <w:rStyle w:val="StyleUnderline"/>
        </w:rPr>
        <w:t>“</w:t>
      </w:r>
      <w:r w:rsidRPr="002D12D9">
        <w:rPr>
          <w:rStyle w:val="StyleUnderline"/>
          <w:highlight w:val="green"/>
        </w:rPr>
        <w:t>Can we define</w:t>
      </w:r>
      <w:r w:rsidRPr="002D12D9">
        <w:rPr>
          <w:rStyle w:val="StyleUnderline"/>
        </w:rPr>
        <w:t xml:space="preserve"> or declare </w:t>
      </w:r>
      <w:r w:rsidRPr="002D12D9">
        <w:rPr>
          <w:rStyle w:val="StyleUnderline"/>
          <w:highlight w:val="green"/>
        </w:rPr>
        <w:t>a relocation of political and class conflict,</w:t>
      </w:r>
      <w:r w:rsidRPr="002D12D9">
        <w:rPr>
          <w:rStyle w:val="StyleUnderline"/>
        </w:rPr>
        <w:t xml:space="preserve"> in</w:t>
      </w:r>
      <w:r w:rsidRPr="00F50A7A">
        <w:rPr>
          <w:rStyle w:val="StyleUnderline"/>
        </w:rPr>
        <w:t xml:space="preserve"> the overdeveloped de-industrializing countries of the ‘Global North,’ from the point of production to the chokepoints of circulation?” Such an approach centers sites of physical circulation as pressure points where mass movements can contest the violence of state and capital, signaling a shift in tactics from the withdrawal of productive labor power to disruptive blockades and sabotage along the arteries of trade</w:t>
      </w:r>
      <w:r w:rsidRPr="00A34392">
        <w:rPr>
          <w:sz w:val="16"/>
        </w:rPr>
        <w:t xml:space="preserve"> (Clover, 2016; Degenerate Communism, 2014; Oakland Commune, 2011). A scholarly discourse has emerged </w:t>
      </w:r>
      <w:r w:rsidRPr="00FA2D6B">
        <w:rPr>
          <w:rStyle w:val="StyleUnderline"/>
          <w:highlight w:val="green"/>
        </w:rPr>
        <w:t xml:space="preserve">under the banner of “counterlogistics” </w:t>
      </w:r>
      <w:r w:rsidRPr="002D12D9">
        <w:rPr>
          <w:rStyle w:val="StyleUnderline"/>
        </w:rPr>
        <w:t>that engages labor, anticolonial, and antiracist struggles</w:t>
      </w:r>
      <w:r w:rsidRPr="00A34392">
        <w:rPr>
          <w:sz w:val="16"/>
        </w:rPr>
        <w:t xml:space="preserve"> (Bernes, 2013; Chua et al., 2016; Fox-Hodess, 2017). </w:t>
      </w:r>
      <w:r w:rsidRPr="00FA2D6B">
        <w:rPr>
          <w:rStyle w:val="StyleUnderline"/>
          <w:highlight w:val="green"/>
        </w:rPr>
        <w:t>We</w:t>
      </w:r>
      <w:r w:rsidRPr="00F50A7A">
        <w:rPr>
          <w:rStyle w:val="StyleUnderline"/>
        </w:rPr>
        <w:t xml:space="preserve"> </w:t>
      </w:r>
      <w:r w:rsidRPr="00A34392">
        <w:rPr>
          <w:sz w:val="16"/>
        </w:rPr>
        <w:t xml:space="preserve">might also </w:t>
      </w:r>
      <w:r w:rsidRPr="00FA2D6B">
        <w:rPr>
          <w:rStyle w:val="StyleUnderline"/>
          <w:highlight w:val="green"/>
        </w:rPr>
        <w:t xml:space="preserve">trace a </w:t>
      </w:r>
      <w:r w:rsidRPr="002D12D9">
        <w:rPr>
          <w:rStyle w:val="StyleUnderline"/>
        </w:rPr>
        <w:t xml:space="preserve">growing </w:t>
      </w:r>
      <w:r w:rsidRPr="00FA2D6B">
        <w:rPr>
          <w:rStyle w:val="StyleUnderline"/>
          <w:highlight w:val="green"/>
        </w:rPr>
        <w:t>reliance on a critical practice tha</w:t>
      </w:r>
      <w:r w:rsidRPr="00F50A7A">
        <w:rPr>
          <w:rStyle w:val="StyleUnderline"/>
        </w:rPr>
        <w:t>t</w:t>
      </w:r>
      <w:r w:rsidRPr="00A34392">
        <w:rPr>
          <w:sz w:val="16"/>
        </w:rPr>
        <w:t xml:space="preserve"> explicitly names the field: </w:t>
      </w:r>
      <w:r w:rsidRPr="00FA2D6B">
        <w:rPr>
          <w:rStyle w:val="StyleUnderline"/>
          <w:highlight w:val="green"/>
        </w:rPr>
        <w:t xml:space="preserve">logistics groups, </w:t>
      </w:r>
      <w:r w:rsidRPr="002D12D9">
        <w:rPr>
          <w:rStyle w:val="StyleUnderline"/>
        </w:rPr>
        <w:t>tents, and committees</w:t>
      </w:r>
      <w:r w:rsidRPr="00FA2D6B">
        <w:rPr>
          <w:rStyle w:val="StyleUnderline"/>
          <w:highlight w:val="green"/>
        </w:rPr>
        <w:t xml:space="preserve"> are </w:t>
      </w:r>
      <w:r w:rsidRPr="002D12D9">
        <w:rPr>
          <w:rStyle w:val="StyleUnderline"/>
        </w:rPr>
        <w:t xml:space="preserve">now </w:t>
      </w:r>
      <w:r w:rsidRPr="00FA2D6B">
        <w:rPr>
          <w:rStyle w:val="StyleUnderline"/>
          <w:highlight w:val="green"/>
        </w:rPr>
        <w:t xml:space="preserve">a mainstay of radical organizing, pointing to the possible repurposing of logistical models as sources of care </w:t>
      </w:r>
      <w:r w:rsidRPr="002D12D9">
        <w:rPr>
          <w:rStyle w:val="StyleUnderline"/>
        </w:rPr>
        <w:t>and social reproduction</w:t>
      </w:r>
      <w:r w:rsidRPr="00A34392">
        <w:rPr>
          <w:sz w:val="16"/>
        </w:rPr>
        <w:t xml:space="preserve"> (Armstrong, 2015; Cowen, 2014; Crashnburn, 2014). As Attewell (2018) argues in this issue, initiatives like the US Agency for International Development’s Commodity Export Program “</w:t>
      </w:r>
      <w:r w:rsidRPr="00F50A7A">
        <w:rPr>
          <w:rStyle w:val="StyleUnderline"/>
        </w:rPr>
        <w:t>contain within them the germ of a different kind of logistics: one that preserves its will to care, while dispensing with its necropolitical baggage”</w:t>
      </w:r>
      <w:r w:rsidRPr="00A34392">
        <w:rPr>
          <w:sz w:val="16"/>
        </w:rPr>
        <w:t xml:space="preserve"> (735). In this vein, one fertile arena for future research is to examine more expansive possibilities for counterlogistics—asking, following Toscano (2014), “What happens then if we consider the question of circulation less literally? And </w:t>
      </w:r>
      <w:r w:rsidRPr="00FA2D6B">
        <w:rPr>
          <w:rStyle w:val="StyleUnderline"/>
          <w:highlight w:val="green"/>
        </w:rPr>
        <w:t xml:space="preserve">what would it mean to struggle </w:t>
      </w:r>
      <w:r w:rsidRPr="002D12D9">
        <w:rPr>
          <w:rStyle w:val="StyleUnderline"/>
          <w:highlight w:val="green"/>
        </w:rPr>
        <w:t>not</w:t>
      </w:r>
      <w:r w:rsidRPr="002D12D9">
        <w:rPr>
          <w:rStyle w:val="StyleUnderline"/>
        </w:rPr>
        <w:t xml:space="preserve"> simply against material flows</w:t>
      </w:r>
      <w:r w:rsidRPr="00FA2D6B">
        <w:rPr>
          <w:rStyle w:val="StyleUnderline"/>
          <w:highlight w:val="green"/>
        </w:rPr>
        <w:t xml:space="preserve"> </w:t>
      </w:r>
      <w:r w:rsidRPr="002D12D9">
        <w:rPr>
          <w:rStyle w:val="StyleUnderline"/>
        </w:rPr>
        <w:t xml:space="preserve">but </w:t>
      </w:r>
      <w:r w:rsidRPr="00FA2D6B">
        <w:rPr>
          <w:rStyle w:val="StyleUnderline"/>
          <w:highlight w:val="green"/>
        </w:rPr>
        <w:t>against the social forms that channel them</w:t>
      </w:r>
      <w:r w:rsidRPr="00F50A7A">
        <w:rPr>
          <w:rStyle w:val="StyleUnderline"/>
        </w:rPr>
        <w:t xml:space="preserve">?” By </w:t>
      </w:r>
      <w:r w:rsidRPr="00FA2D6B">
        <w:rPr>
          <w:rStyle w:val="StyleUnderline"/>
          <w:highlight w:val="green"/>
        </w:rPr>
        <w:t>focusing on the social relations that underpin logistical processes,</w:t>
      </w:r>
      <w:r w:rsidRPr="00F50A7A">
        <w:rPr>
          <w:rStyle w:val="StyleUnderline"/>
        </w:rPr>
        <w:t xml:space="preserve"> critical engagements with logistics </w:t>
      </w:r>
      <w:r w:rsidRPr="00FA2D6B">
        <w:rPr>
          <w:rStyle w:val="StyleUnderline"/>
          <w:highlight w:val="green"/>
        </w:rPr>
        <w:t>might be productively nudged towards more emancipatory political</w:t>
      </w:r>
      <w:r w:rsidRPr="00F50A7A">
        <w:rPr>
          <w:rStyle w:val="StyleUnderline"/>
        </w:rPr>
        <w:t xml:space="preserve"> ends</w:t>
      </w:r>
      <w:r w:rsidRPr="00A34392">
        <w:rPr>
          <w:sz w:val="16"/>
        </w:rPr>
        <w:t xml:space="preserve"> by </w:t>
      </w:r>
      <w:r w:rsidRPr="00FA2D6B">
        <w:rPr>
          <w:sz w:val="16"/>
        </w:rPr>
        <w:t>exploring</w:t>
      </w:r>
      <w:r w:rsidRPr="00A34392">
        <w:rPr>
          <w:sz w:val="16"/>
        </w:rPr>
        <w:t xml:space="preserve"> how counterlogistical contestation is being waged not only in the sectors we might immediately associate with goods circulation but so too in the broader social relations of logistical society. </w:t>
      </w:r>
      <w:r w:rsidRPr="00F50A7A">
        <w:rPr>
          <w:rStyle w:val="StyleUnderline"/>
        </w:rPr>
        <w:t xml:space="preserve">Yet </w:t>
      </w:r>
      <w:r w:rsidRPr="00FA2D6B">
        <w:rPr>
          <w:rStyle w:val="StyleUnderline"/>
          <w:highlight w:val="green"/>
        </w:rPr>
        <w:t>we should</w:t>
      </w:r>
      <w:r w:rsidRPr="00F50A7A">
        <w:rPr>
          <w:rStyle w:val="StyleUnderline"/>
        </w:rPr>
        <w:t xml:space="preserve"> be careful </w:t>
      </w:r>
      <w:r w:rsidRPr="00FA2D6B">
        <w:rPr>
          <w:rStyle w:val="StyleUnderline"/>
          <w:highlight w:val="green"/>
        </w:rPr>
        <w:t>not</w:t>
      </w:r>
      <w:r w:rsidRPr="00F50A7A">
        <w:rPr>
          <w:rStyle w:val="StyleUnderline"/>
        </w:rPr>
        <w:t xml:space="preserve"> to </w:t>
      </w:r>
      <w:r w:rsidRPr="00FA2D6B">
        <w:rPr>
          <w:rStyle w:val="StyleUnderline"/>
          <w:highlight w:val="green"/>
        </w:rPr>
        <w:t>fetishize counterlogistical projects</w:t>
      </w:r>
      <w:r w:rsidRPr="00F50A7A">
        <w:rPr>
          <w:rStyle w:val="StyleUnderline"/>
        </w:rPr>
        <w:t xml:space="preserve"> </w:t>
      </w:r>
      <w:r w:rsidRPr="00FA2D6B">
        <w:rPr>
          <w:rStyle w:val="StyleUnderline"/>
          <w:highlight w:val="green"/>
        </w:rPr>
        <w:t>without a firm grasp on how the state and capital are invested in controlling the spaces of</w:t>
      </w:r>
      <w:r w:rsidRPr="00A34392">
        <w:rPr>
          <w:sz w:val="16"/>
        </w:rPr>
        <w:t xml:space="preserve"> stocks and </w:t>
      </w:r>
      <w:r w:rsidRPr="00FA2D6B">
        <w:rPr>
          <w:rStyle w:val="StyleUnderline"/>
          <w:highlight w:val="green"/>
        </w:rPr>
        <w:t>flows</w:t>
      </w:r>
      <w:r w:rsidRPr="00F50A7A">
        <w:rPr>
          <w:rStyle w:val="StyleUnderline"/>
        </w:rPr>
        <w:t xml:space="preserve">. </w:t>
      </w:r>
      <w:r w:rsidRPr="00FA2D6B">
        <w:rPr>
          <w:rStyle w:val="StyleUnderline"/>
          <w:highlight w:val="green"/>
        </w:rPr>
        <w:t>Attempts at resisting</w:t>
      </w:r>
      <w:r w:rsidRPr="00F50A7A">
        <w:rPr>
          <w:rStyle w:val="StyleUnderline"/>
        </w:rPr>
        <w:t xml:space="preserve"> or disrupting circulation </w:t>
      </w:r>
      <w:r w:rsidRPr="00FA2D6B">
        <w:rPr>
          <w:rStyle w:val="StyleUnderline"/>
          <w:highlight w:val="green"/>
        </w:rPr>
        <w:t>can be co-opted,</w:t>
      </w:r>
      <w:r w:rsidRPr="00F50A7A">
        <w:rPr>
          <w:rStyle w:val="StyleUnderline"/>
        </w:rPr>
        <w:t xml:space="preserve"> contained, or absorbed—</w:t>
      </w:r>
      <w:r w:rsidRPr="002D12D9">
        <w:rPr>
          <w:rStyle w:val="StyleUnderline"/>
        </w:rPr>
        <w:t>in the construction of redundant container shipping networks,</w:t>
      </w:r>
      <w:r w:rsidRPr="00FA2D6B">
        <w:rPr>
          <w:rStyle w:val="StyleUnderline"/>
          <w:highlight w:val="green"/>
        </w:rPr>
        <w:t xml:space="preserve"> </w:t>
      </w:r>
      <w:r w:rsidRPr="00FA2D6B">
        <w:rPr>
          <w:rStyle w:val="StyleUnderline"/>
        </w:rPr>
        <w:t>for example, which give corporations multiple options for rerouting cargo around traffic bottlenecks or restive labor forces.</w:t>
      </w:r>
      <w:r w:rsidRPr="00FA2D6B">
        <w:rPr>
          <w:sz w:val="16"/>
        </w:rPr>
        <w:t xml:space="preserve"> Further, as Timothy Mitchell (2011: chap. 1</w:t>
      </w:r>
      <w:r w:rsidRPr="00A34392">
        <w:rPr>
          <w:sz w:val="16"/>
        </w:rPr>
        <w:t>) and Dara Orenstein (2018) have Chua et al. 623 shown,</w:t>
      </w:r>
      <w:r w:rsidRPr="00F50A7A">
        <w:rPr>
          <w:rStyle w:val="StyleUnderline"/>
        </w:rPr>
        <w:t xml:space="preserve"> </w:t>
      </w:r>
      <w:r w:rsidRPr="00FA2D6B">
        <w:rPr>
          <w:rStyle w:val="StyleUnderline"/>
          <w:highlight w:val="green"/>
        </w:rPr>
        <w:t>tactics of sabotage and disruption have themselves become integral to processes of value realization</w:t>
      </w:r>
      <w:r w:rsidRPr="00F50A7A">
        <w:rPr>
          <w:rStyle w:val="StyleUnderline"/>
        </w:rPr>
        <w:t xml:space="preserve">, where </w:t>
      </w:r>
      <w:r w:rsidRPr="00FA2D6B">
        <w:rPr>
          <w:rStyle w:val="StyleUnderline"/>
          <w:highlight w:val="green"/>
        </w:rPr>
        <w:t>capital’s power rests</w:t>
      </w:r>
      <w:r w:rsidRPr="00FA2D6B">
        <w:rPr>
          <w:rStyle w:val="StyleUnderline"/>
        </w:rPr>
        <w:t xml:space="preserve"> not only in speeding up circulation but also </w:t>
      </w:r>
      <w:r w:rsidRPr="00FA2D6B">
        <w:rPr>
          <w:rStyle w:val="StyleUnderline"/>
          <w:highlight w:val="green"/>
        </w:rPr>
        <w:t>in the capacity to slow it down</w:t>
      </w:r>
      <w:r w:rsidRPr="00FA2D6B">
        <w:rPr>
          <w:sz w:val="16"/>
          <w:highlight w:val="green"/>
        </w:rPr>
        <w:t xml:space="preserve">. </w:t>
      </w:r>
      <w:r w:rsidRPr="00FA2D6B">
        <w:rPr>
          <w:sz w:val="16"/>
        </w:rPr>
        <w:t xml:space="preserve">More broadly, while the growing prominence of </w:t>
      </w:r>
      <w:r w:rsidRPr="00FA2D6B">
        <w:rPr>
          <w:rStyle w:val="StyleUnderline"/>
        </w:rPr>
        <w:t>“circulation struggles</w:t>
      </w:r>
      <w:r w:rsidRPr="00FA2D6B">
        <w:rPr>
          <w:sz w:val="16"/>
        </w:rPr>
        <w:t xml:space="preserve">” (Clover, 2016) </w:t>
      </w:r>
      <w:r w:rsidRPr="00FA2D6B">
        <w:rPr>
          <w:rStyle w:val="StyleUnderline"/>
        </w:rPr>
        <w:t>presents rich ground for</w:t>
      </w:r>
      <w:r w:rsidRPr="00FA2D6B">
        <w:rPr>
          <w:sz w:val="16"/>
        </w:rPr>
        <w:t xml:space="preserve"> scholarly exploration and </w:t>
      </w:r>
      <w:r w:rsidRPr="00FA2D6B">
        <w:rPr>
          <w:rStyle w:val="StyleUnderline"/>
        </w:rPr>
        <w:t>political organizing, there is a danger</w:t>
      </w:r>
      <w:r w:rsidRPr="00F50A7A">
        <w:rPr>
          <w:rStyle w:val="StyleUnderline"/>
        </w:rPr>
        <w:t xml:space="preserve"> in fetishizing the tactics of material interruption</w:t>
      </w:r>
      <w:r w:rsidRPr="00A34392">
        <w:rPr>
          <w:sz w:val="16"/>
        </w:rPr>
        <w:t xml:space="preserve"> per se. </w:t>
      </w:r>
      <w:r w:rsidRPr="00F50A7A">
        <w:rPr>
          <w:rStyle w:val="StyleUnderline"/>
        </w:rPr>
        <w:t xml:space="preserve">More important than </w:t>
      </w:r>
      <w:r w:rsidRPr="00FA2D6B">
        <w:rPr>
          <w:rStyle w:val="StyleUnderline"/>
          <w:highlight w:val="green"/>
        </w:rPr>
        <w:t>the form of political resistance are its contents</w:t>
      </w:r>
      <w:r w:rsidRPr="00F50A7A">
        <w:rPr>
          <w:rStyle w:val="StyleUnderline"/>
        </w:rPr>
        <w:t xml:space="preserve">, </w:t>
      </w:r>
      <w:r w:rsidRPr="002D12D9">
        <w:rPr>
          <w:rStyle w:val="StyleUnderline"/>
          <w:highlight w:val="green"/>
        </w:rPr>
        <w:t>the</w:t>
      </w:r>
      <w:r w:rsidRPr="002D12D9">
        <w:rPr>
          <w:rStyle w:val="StyleUnderline"/>
        </w:rPr>
        <w:t xml:space="preserve"> concrete </w:t>
      </w:r>
      <w:r w:rsidRPr="00FA2D6B">
        <w:rPr>
          <w:rStyle w:val="StyleUnderline"/>
          <w:highlight w:val="green"/>
        </w:rPr>
        <w:t>social relations in which it is embedded and that it seeks to transform</w:t>
      </w:r>
      <w:r w:rsidRPr="00F50A7A">
        <w:rPr>
          <w:rStyle w:val="StyleUnderline"/>
        </w:rPr>
        <w:t>.</w:t>
      </w:r>
      <w:r w:rsidRPr="00A34392">
        <w:rPr>
          <w:sz w:val="16"/>
        </w:rPr>
        <w:t xml:space="preserve"> As Chua (2017: 165) argues, </w:t>
      </w:r>
      <w:r w:rsidRPr="00F50A7A">
        <w:rPr>
          <w:rStyle w:val="StyleUnderline"/>
        </w:rPr>
        <w:t>“</w:t>
      </w:r>
      <w:r w:rsidRPr="00FA2D6B">
        <w:rPr>
          <w:rStyle w:val="StyleUnderline"/>
          <w:highlight w:val="green"/>
        </w:rPr>
        <w:t>even if material structures are constitutive of the extant political order</w:t>
      </w:r>
      <w:r w:rsidRPr="00F50A7A">
        <w:rPr>
          <w:rStyle w:val="StyleUnderline"/>
        </w:rPr>
        <w:t xml:space="preserve">,” </w:t>
      </w:r>
      <w:r w:rsidRPr="00FA2D6B">
        <w:rPr>
          <w:rStyle w:val="StyleUnderline"/>
          <w:highlight w:val="green"/>
        </w:rPr>
        <w:t xml:space="preserve">the act of </w:t>
      </w:r>
      <w:r w:rsidRPr="002D12D9">
        <w:rPr>
          <w:rStyle w:val="StyleUnderline"/>
        </w:rPr>
        <w:t xml:space="preserve">disrupting or </w:t>
      </w:r>
      <w:r w:rsidRPr="00FA2D6B">
        <w:rPr>
          <w:rStyle w:val="StyleUnderline"/>
          <w:highlight w:val="green"/>
        </w:rPr>
        <w:t>sabotaging material flows alone is not enough to reconfigure logistics:</w:t>
      </w:r>
      <w:r w:rsidRPr="00F50A7A">
        <w:rPr>
          <w:rStyle w:val="StyleUnderline"/>
        </w:rPr>
        <w:t xml:space="preserve"> “circulation struggles can only have revolutionary potential if collective power is politically mobilized across the supply chain.”</w:t>
      </w:r>
      <w:r w:rsidRPr="00A34392">
        <w:rPr>
          <w:sz w:val="16"/>
        </w:rPr>
        <w:t xml:space="preserve"> Logistical systems increasingly encroach on everyday life under the justification that rapid, efficient circulation is necessary to the welfare of the economy, the state, and its people. Yet, as both a calculative rationality and a practice of spatial ordering, mainstream iterations of logistics work to promote the accumulation of capital and state power in ways that exacerbate existing inequalities and produce new dispositions of life and death (see Attewell, 2018). The articles collected in this issue point to the myriad ways these apparatuses also distribute inequality, immiseration, and “vulnerability to premature death” (Gilmore, 2007: 28). At the same time</w:t>
      </w:r>
      <w:r w:rsidRPr="00F50A7A">
        <w:rPr>
          <w:rStyle w:val="StyleUnderline"/>
        </w:rPr>
        <w:t xml:space="preserve">, </w:t>
      </w:r>
      <w:r w:rsidRPr="00FA2D6B">
        <w:rPr>
          <w:rStyle w:val="StyleUnderline"/>
        </w:rPr>
        <w:t xml:space="preserve">the gap between </w:t>
      </w:r>
      <w:r w:rsidRPr="00FA2D6B">
        <w:rPr>
          <w:rStyle w:val="StyleUnderline"/>
          <w:highlight w:val="green"/>
        </w:rPr>
        <w:t xml:space="preserve">the </w:t>
      </w:r>
      <w:r w:rsidRPr="00DA783B">
        <w:rPr>
          <w:rStyle w:val="StyleUnderline"/>
        </w:rPr>
        <w:t xml:space="preserve">idealized </w:t>
      </w:r>
      <w:r w:rsidRPr="00FA2D6B">
        <w:rPr>
          <w:rStyle w:val="StyleUnderline"/>
          <w:highlight w:val="green"/>
        </w:rPr>
        <w:t>imagination of logistics and its messy implementation</w:t>
      </w:r>
      <w:r w:rsidRPr="00FA2D6B">
        <w:rPr>
          <w:rStyle w:val="StyleUnderline"/>
        </w:rPr>
        <w:t xml:space="preserve"> </w:t>
      </w:r>
      <w:r w:rsidRPr="00FA2D6B">
        <w:rPr>
          <w:rStyle w:val="StyleUnderline"/>
          <w:highlight w:val="green"/>
        </w:rPr>
        <w:t>reveals</w:t>
      </w:r>
      <w:r w:rsidRPr="00FA2D6B">
        <w:rPr>
          <w:rStyle w:val="StyleUnderline"/>
        </w:rPr>
        <w:t xml:space="preserve"> </w:t>
      </w:r>
      <w:r w:rsidRPr="00FA2D6B">
        <w:rPr>
          <w:rStyle w:val="StyleUnderline"/>
          <w:highlight w:val="green"/>
        </w:rPr>
        <w:t>that the project</w:t>
      </w:r>
      <w:r w:rsidRPr="00FA2D6B">
        <w:rPr>
          <w:rStyle w:val="StyleUnderline"/>
        </w:rPr>
        <w:t xml:space="preserve"> of making the world safe for circulation </w:t>
      </w:r>
      <w:r w:rsidRPr="00FA2D6B">
        <w:rPr>
          <w:rStyle w:val="StyleUnderline"/>
          <w:highlight w:val="green"/>
        </w:rPr>
        <w:t>is always incomplete</w:t>
      </w:r>
      <w:r w:rsidRPr="00F50A7A">
        <w:rPr>
          <w:rStyle w:val="StyleUnderline"/>
        </w:rPr>
        <w:t>.</w:t>
      </w:r>
      <w:r w:rsidRPr="00A34392">
        <w:rPr>
          <w:sz w:val="16"/>
        </w:rPr>
        <w:t xml:space="preserve"> A critical engagement with logistics attends to the struggles, social conflicts, and tensions that can never be excised from global flows. This liveliness of logistics is one aspect that comes to the fore in this theme issue. Interrogating the multiple, varied, and contested lives of logistics brings into focus the violence committed in its name, the vulnerabilities of its networks, and the political possibilities latent in its present-day forms.</w:t>
      </w:r>
    </w:p>
    <w:p w14:paraId="0B2F4255" w14:textId="77777777" w:rsidR="00437FCB" w:rsidRPr="00C85CD1" w:rsidRDefault="00437FCB" w:rsidP="00437FCB"/>
    <w:p w14:paraId="2229499D" w14:textId="77777777" w:rsidR="00437FCB" w:rsidRPr="00F72EC4" w:rsidRDefault="00437FCB" w:rsidP="00437FCB">
      <w:pPr>
        <w:pStyle w:val="Heading4"/>
        <w:rPr>
          <w:rStyle w:val="Style13ptBold"/>
          <w:rFonts w:cs="Arial"/>
          <w:b/>
          <w:bCs w:val="0"/>
        </w:rPr>
      </w:pPr>
      <w:r w:rsidRPr="00F72EC4">
        <w:rPr>
          <w:rStyle w:val="Style13ptBold"/>
          <w:rFonts w:cs="Arial"/>
        </w:rPr>
        <w:t xml:space="preserve">Beller concludes their hashtag politics of edgy dissent link just as much, but the only example in their evidence is Banksy – we’ll include yellow for context </w:t>
      </w:r>
    </w:p>
    <w:p w14:paraId="24F9D94A" w14:textId="77777777" w:rsidR="00437FCB" w:rsidRPr="00F72EC4" w:rsidRDefault="00437FCB" w:rsidP="00437FCB">
      <w:r w:rsidRPr="00F72EC4">
        <w:rPr>
          <w:rStyle w:val="Style13ptBold"/>
        </w:rPr>
        <w:t>Beller, 21</w:t>
      </w:r>
      <w:r w:rsidRPr="00F72EC4">
        <w:t xml:space="preserve"> (Jonathan Beller, Professor of Humanities and Media Studies and Critical and Visual Studies @ Pratt Institute, has written extensively on the Philippines, computation, political economy, and the attention economy. “Introduction:  The Social Difference Engine and the World Computer,” in </w:t>
      </w:r>
      <w:r w:rsidRPr="00F72EC4">
        <w:rPr>
          <w:i/>
          <w:iCs/>
        </w:rPr>
        <w:t>The World Computer: Derivative Conditions of Racial Capitalism</w:t>
      </w:r>
      <w:r w:rsidRPr="00F72EC4">
        <w:t>, Duke University Press, 2021.)</w:t>
      </w:r>
    </w:p>
    <w:p w14:paraId="2011A9C7" w14:textId="77777777" w:rsidR="00437FCB" w:rsidRPr="00043E2A" w:rsidRDefault="00437FCB" w:rsidP="00437FCB">
      <w:pPr>
        <w:rPr>
          <w:u w:val="single"/>
        </w:rPr>
      </w:pPr>
      <w:r w:rsidRPr="00F72EC4">
        <w:rPr>
          <w:rStyle w:val="StyleUnderline"/>
          <w:highlight w:val="cyan"/>
        </w:rPr>
        <w:t>Given the</w:t>
      </w:r>
      <w:r w:rsidRPr="00F72EC4">
        <w:rPr>
          <w:rStyle w:val="StyleUnderline"/>
        </w:rPr>
        <w:t xml:space="preserve"> sea </w:t>
      </w:r>
      <w:r w:rsidRPr="00F72EC4">
        <w:rPr>
          <w:rStyle w:val="StyleUnderline"/>
          <w:highlight w:val="cyan"/>
        </w:rPr>
        <w:t>change in the nature of languages and images</w:t>
      </w:r>
      <w:r w:rsidRPr="00F72EC4">
        <w:rPr>
          <w:rStyle w:val="StyleUnderline"/>
        </w:rPr>
        <w:t xml:space="preserve"> themselves—their wholesale transposition and transformation </w:t>
      </w:r>
      <w:r w:rsidRPr="00F72EC4">
        <w:rPr>
          <w:rStyle w:val="StyleUnderline"/>
          <w:highlight w:val="cyan"/>
        </w:rPr>
        <w:t>from a means of representation to a means of production</w:t>
      </w:r>
      <w:r w:rsidRPr="00F72EC4">
        <w:rPr>
          <w:rStyle w:val="StyleUnderline"/>
        </w:rPr>
        <w:t xml:space="preserve">— the difficulty here is both with the substrate of communication (its bits) and with the us-versus-them </w:t>
      </w:r>
      <w:proofErr w:type="gramStart"/>
      <w:r w:rsidRPr="00F72EC4">
        <w:rPr>
          <w:rStyle w:val="StyleUnderline"/>
        </w:rPr>
        <w:t>perspective:,</w:t>
      </w:r>
      <w:proofErr w:type="gramEnd"/>
      <w:r w:rsidRPr="00F72EC4">
        <w:rPr>
          <w:rStyle w:val="StyleUnderline"/>
        </w:rPr>
        <w:t xml:space="preserve"> we want to ban advertisers but today we must also confront the disturbing possibility that we are them. Remember, </w:t>
      </w:r>
      <w:r w:rsidRPr="00F72EC4">
        <w:rPr>
          <w:rStyle w:val="StyleUnderline"/>
          <w:highlight w:val="cyan"/>
        </w:rPr>
        <w:t xml:space="preserve">“they” program </w:t>
      </w:r>
      <w:r w:rsidRPr="00F72EC4">
        <w:rPr>
          <w:rStyle w:val="StyleUnderline"/>
        </w:rPr>
        <w:t xml:space="preserve">“our” language and </w:t>
      </w:r>
      <w:r w:rsidRPr="00F72EC4">
        <w:rPr>
          <w:rStyle w:val="StyleUnderline"/>
          <w:highlight w:val="cyan"/>
        </w:rPr>
        <w:t>“our” imagination, “we” speak “their” thought</w:t>
      </w:r>
      <w:r w:rsidRPr="00F72EC4">
        <w:rPr>
          <w:rStyle w:val="StyleUnderline"/>
        </w:rPr>
        <w:t>—indeed, that is our work, or rather our labor. What to do with the fact that “we have seen the enemy and he is us?”</w:t>
      </w:r>
      <w:r w:rsidRPr="00F72EC4">
        <w:rPr>
          <w:sz w:val="10"/>
        </w:rPr>
        <w:t xml:space="preserve"> One </w:t>
      </w:r>
      <w:r w:rsidRPr="00F72EC4">
        <w:rPr>
          <w:rStyle w:val="StyleUnderline"/>
          <w:highlight w:val="yellow"/>
        </w:rPr>
        <w:t xml:space="preserve">could say, one could want to say, “I don’t care who you are: if you live in the first world, if you live in the Global North, then </w:t>
      </w:r>
      <w:proofErr w:type="gramStart"/>
      <w:r w:rsidRPr="00F72EC4">
        <w:rPr>
          <w:rStyle w:val="StyleUnderline"/>
          <w:highlight w:val="yellow"/>
        </w:rPr>
        <w:t>fuck</w:t>
      </w:r>
      <w:proofErr w:type="gramEnd"/>
      <w:r w:rsidRPr="00F72EC4">
        <w:rPr>
          <w:rStyle w:val="StyleUnderline"/>
          <w:highlight w:val="yellow"/>
        </w:rPr>
        <w:t xml:space="preserve"> you!</w:t>
      </w:r>
      <w:r w:rsidRPr="00F72EC4">
        <w:rPr>
          <w:sz w:val="10"/>
        </w:rPr>
        <w:t xml:space="preserve"> </w:t>
      </w:r>
      <w:r w:rsidRPr="00F72EC4">
        <w:rPr>
          <w:rStyle w:val="Emphasis"/>
          <w:highlight w:val="yellow"/>
        </w:rPr>
        <w:t>You ain’t no victim, even if you’re sick</w:t>
      </w:r>
      <w:r w:rsidRPr="00F72EC4">
        <w:rPr>
          <w:sz w:val="10"/>
        </w:rPr>
        <w:t xml:space="preserve">.” But </w:t>
      </w:r>
      <w:r w:rsidRPr="00F72EC4">
        <w:rPr>
          <w:rStyle w:val="Emphasis"/>
          <w:highlight w:val="yellow"/>
        </w:rPr>
        <w:t>who would be saying</w:t>
      </w:r>
      <w:r w:rsidRPr="00F72EC4">
        <w:rPr>
          <w:rStyle w:val="Emphasis"/>
        </w:rPr>
        <w:t xml:space="preserve"> that?</w:t>
      </w:r>
      <w:r w:rsidRPr="00F72EC4">
        <w:rPr>
          <w:sz w:val="10"/>
        </w:rPr>
        <w:t xml:space="preserve"> Probably </w:t>
      </w:r>
      <w:r w:rsidRPr="00F72EC4">
        <w:rPr>
          <w:rStyle w:val="Emphasis"/>
          <w:highlight w:val="yellow"/>
        </w:rPr>
        <w:t>some other Northerner,</w:t>
      </w:r>
      <w:r w:rsidRPr="00F72EC4">
        <w:rPr>
          <w:sz w:val="10"/>
        </w:rPr>
        <w:t xml:space="preserve"> </w:t>
      </w:r>
      <w:r w:rsidRPr="00F72EC4">
        <w:rPr>
          <w:rStyle w:val="StyleUnderline"/>
          <w:highlight w:val="yellow"/>
        </w:rPr>
        <w:t>writing about how culture</w:t>
      </w:r>
      <w:r w:rsidRPr="00F72EC4">
        <w:rPr>
          <w:sz w:val="10"/>
        </w:rPr>
        <w:t xml:space="preserve"> or the Venice Biennale, as if it were, </w:t>
      </w:r>
      <w:r w:rsidRPr="00F72EC4">
        <w:rPr>
          <w:rStyle w:val="Emphasis"/>
          <w:highlight w:val="yellow"/>
        </w:rPr>
        <w:t>could or should be more than a lavish spectacle of global suffering staged for a cosmopolitan elite</w:t>
      </w:r>
      <w:r w:rsidRPr="00F72EC4">
        <w:rPr>
          <w:sz w:val="10"/>
        </w:rPr>
        <w:t xml:space="preserv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F72EC4">
        <w:rPr>
          <w:rStyle w:val="StyleUnderline"/>
        </w:rPr>
        <w:t xml:space="preserve">“We” do it to ourselves, and </w:t>
      </w:r>
      <w:r w:rsidRPr="00F72EC4">
        <w:rPr>
          <w:rStyle w:val="StyleUnderline"/>
          <w:highlight w:val="cyan"/>
        </w:rPr>
        <w:t xml:space="preserve">our representations </w:t>
      </w:r>
      <w:r w:rsidRPr="00F72EC4">
        <w:rPr>
          <w:rStyle w:val="StyleUnderline"/>
        </w:rPr>
        <w:t xml:space="preserve">of self and other </w:t>
      </w:r>
      <w:r w:rsidRPr="00F72EC4">
        <w:rPr>
          <w:rStyle w:val="StyleUnderline"/>
          <w:highlight w:val="cyan"/>
        </w:rPr>
        <w:t>are designed to sell a version of ourselves back to ourselves so that we can perform further work</w:t>
      </w:r>
      <w:r w:rsidRPr="00F72EC4">
        <w:rPr>
          <w:rStyle w:val="StyleUnderline"/>
        </w:rPr>
        <w:t xml:space="preserve"> on what is now the raw material for the next iteration of images. </w:t>
      </w:r>
      <w:r w:rsidRPr="00F72EC4">
        <w:rPr>
          <w:rStyle w:val="StyleUnderline"/>
          <w:highlight w:val="cyan"/>
        </w:rPr>
        <w:t>Therein lies</w:t>
      </w:r>
      <w:r w:rsidRPr="00F72EC4">
        <w:rPr>
          <w:rStyle w:val="StyleUnderline"/>
        </w:rPr>
        <w:t xml:space="preserve"> our ontological lack, </w:t>
      </w:r>
      <w:r w:rsidRPr="00F72EC4">
        <w:rPr>
          <w:rStyle w:val="StyleUnderline"/>
          <w:highlight w:val="cyan"/>
        </w:rPr>
        <w:t>an ontological lack of solidarity</w:t>
      </w:r>
      <w:r w:rsidRPr="00F72EC4">
        <w:rPr>
          <w:rStyle w:val="StyleUnderline"/>
        </w:rPr>
        <w:t xml:space="preserve"> and of even the possibility for solidarity. </w:t>
      </w:r>
      <w:r w:rsidRPr="00F72EC4">
        <w:rPr>
          <w:rStyle w:val="StyleUnderline"/>
          <w:highlight w:val="cyan"/>
        </w:rPr>
        <w:t>Therein lies the desire</w:t>
      </w:r>
      <w:r w:rsidRPr="00F72EC4">
        <w:rPr>
          <w:rStyle w:val="StyleUnderline"/>
        </w:rPr>
        <w:t xml:space="preserve"> for and indeed necessity </w:t>
      </w:r>
      <w:r w:rsidRPr="00F72EC4">
        <w:rPr>
          <w:rStyle w:val="StyleUnderline"/>
          <w:highlight w:val="cyan"/>
        </w:rPr>
        <w:t>to become a plantation manager</w:t>
      </w:r>
      <w:r w:rsidRPr="00F72EC4">
        <w:rPr>
          <w:rStyle w:val="StyleUnderline"/>
        </w:rPr>
        <w:t>—the word is overseer.</w:t>
      </w:r>
      <w:r w:rsidRPr="00F72EC4">
        <w:rPr>
          <w:sz w:val="10"/>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 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w:t>
      </w:r>
      <w:r w:rsidRPr="00F72EC4">
        <w:rPr>
          <w:rStyle w:val="StyleUnderline"/>
        </w:rPr>
        <w:t xml:space="preserve"> </w:t>
      </w:r>
      <w:r w:rsidRPr="00F72EC4">
        <w:rPr>
          <w:rStyle w:val="StyleUnderline"/>
          <w:highlight w:val="cyan"/>
        </w:rPr>
        <w:t>Those within the circuit of these discussions have</w:t>
      </w:r>
      <w:r w:rsidRPr="00F72EC4">
        <w:rPr>
          <w:rStyle w:val="StyleUnderline"/>
        </w:rPr>
        <w:t xml:space="preserve"> already </w:t>
      </w:r>
      <w:r w:rsidRPr="00F72EC4">
        <w:rPr>
          <w:rStyle w:val="StyleUnderline"/>
          <w:highlight w:val="cyan"/>
        </w:rPr>
        <w:t xml:space="preserve">passed through a homogenization process which programs them in compatible systems languages. Without submitting ourselves </w:t>
      </w:r>
      <w:r w:rsidRPr="00F72EC4">
        <w:rPr>
          <w:rStyle w:val="StyleUnderline"/>
        </w:rPr>
        <w:t xml:space="preserve">and our own aspirations </w:t>
      </w:r>
      <w:r w:rsidRPr="00F72EC4">
        <w:rPr>
          <w:rStyle w:val="StyleUnderline"/>
          <w:highlight w:val="cyan"/>
        </w:rPr>
        <w:t>to radical critique,</w:t>
      </w:r>
      <w:r w:rsidRPr="00F72EC4">
        <w:rPr>
          <w:rStyle w:val="StyleUnderline"/>
        </w:rPr>
        <w:t xml:space="preserve"> without conducting a Gramscian inventory of our ostensibly internal constitutions, </w:t>
      </w:r>
      <w:r w:rsidRPr="00F72EC4">
        <w:rPr>
          <w:rStyle w:val="StyleUnderline"/>
          <w:highlight w:val="cyan"/>
        </w:rPr>
        <w:t>we run the risk of</w:t>
      </w:r>
      <w:r w:rsidRPr="00F72EC4">
        <w:rPr>
          <w:rStyle w:val="StyleUnderline"/>
        </w:rPr>
        <w:t xml:space="preserve"> merely </w:t>
      </w:r>
      <w:r w:rsidRPr="00F72EC4">
        <w:rPr>
          <w:rStyle w:val="StyleUnderline"/>
          <w:highlight w:val="cyan"/>
        </w:rPr>
        <w:t>trying to set up a competing corporation with a new business model.</w:t>
      </w:r>
      <w:r w:rsidRPr="00F72EC4">
        <w:rPr>
          <w:rStyle w:val="StyleUnderline"/>
        </w:rPr>
        <w:t xml:space="preserve"> The revolution will not be televised; decolonization will not be a brand. </w:t>
      </w:r>
      <w:r w:rsidRPr="00F72EC4">
        <w:rPr>
          <w:rStyle w:val="StyleUnderline"/>
          <w:highlight w:val="cyan"/>
        </w:rPr>
        <w:t>Any would-be anticapitalist “we” runs this risk of coopting and cooptation</w:t>
      </w:r>
      <w:r w:rsidRPr="00F72EC4">
        <w:rPr>
          <w:rStyle w:val="StyleUnderline"/>
        </w:rPr>
        <w:t xml:space="preserve"> from the get-go, particularly </w:t>
      </w:r>
      <w:r w:rsidRPr="00F72EC4">
        <w:rPr>
          <w:rStyle w:val="StyleUnderline"/>
          <w:highlight w:val="cyan"/>
        </w:rPr>
        <w:t>if it does not think about the materiality of social production</w:t>
      </w:r>
      <w:r w:rsidRPr="00F72EC4">
        <w:rPr>
          <w:rStyle w:val="StyleUnderline"/>
        </w:rPr>
        <w:t xml:space="preserve"> from top to bottom: class, yes, but also race, nation, gender, sexuality, ability, geolocation, historical stratification.</w:t>
      </w:r>
      <w:r w:rsidRPr="00F72EC4">
        <w:rPr>
          <w:sz w:val="10"/>
        </w:rPr>
        <w:t xml:space="preserve"> The world’s postmodern poor, the two billion–plus living on two dollars a day, also labor to survive in the material landscape organized by the post-Fordist social factory its anti-Blackness, its Islamophobia, its endless and mutating </w:t>
      </w:r>
      <w:proofErr w:type="gramStart"/>
      <w:r w:rsidRPr="00F72EC4">
        <w:rPr>
          <w:sz w:val="10"/>
        </w:rPr>
        <w:t>racism</w:t>
      </w:r>
      <w:proofErr w:type="gramEnd"/>
      <w:r w:rsidRPr="00F72EC4">
        <w:rPr>
          <w:sz w:val="10"/>
        </w:rPr>
        <w:t xml:space="preserve"> and imperialism. However, 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 </w:t>
      </w:r>
      <w:r w:rsidRPr="00F72EC4">
        <w:rPr>
          <w:rStyle w:val="StyleUnderline"/>
          <w:highlight w:val="yellow"/>
        </w:rPr>
        <w:t xml:space="preserve">Forgive me, but I’d wager that no one </w:t>
      </w:r>
      <w:r w:rsidRPr="00F72EC4">
        <w:rPr>
          <w:rStyle w:val="Emphasis"/>
          <w:highlight w:val="yellow"/>
        </w:rPr>
        <w:t>capable of understanding these words</w:t>
      </w:r>
      <w:r w:rsidRPr="00F72EC4">
        <w:rPr>
          <w:sz w:val="10"/>
        </w:rPr>
        <w:t xml:space="preserve"> </w:t>
      </w:r>
      <w:r w:rsidRPr="00F72EC4">
        <w:rPr>
          <w:rStyle w:val="StyleUnderline"/>
          <w:highlight w:val="yellow"/>
        </w:rPr>
        <w:t>can claim full exemption from the indictment they issue regarding</w:t>
      </w:r>
      <w:r w:rsidRPr="00F72EC4">
        <w:rPr>
          <w:sz w:val="10"/>
          <w:highlight w:val="yellow"/>
        </w:rPr>
        <w:t xml:space="preserve"> </w:t>
      </w:r>
      <w:r w:rsidRPr="00F72EC4">
        <w:rPr>
          <w:rStyle w:val="Emphasis"/>
          <w:highlight w:val="yellow"/>
        </w:rPr>
        <w:t>structural complicity</w:t>
      </w:r>
      <w:r w:rsidRPr="00F72EC4">
        <w:rPr>
          <w:sz w:val="10"/>
          <w:highlight w:val="yellow"/>
        </w:rPr>
        <w:t xml:space="preserve"> </w:t>
      </w:r>
      <w:r w:rsidRPr="00F72EC4">
        <w:rPr>
          <w:rStyle w:val="StyleUnderline"/>
          <w:highlight w:val="yellow"/>
        </w:rPr>
        <w:t>with the</w:t>
      </w:r>
      <w:r w:rsidRPr="00F72EC4">
        <w:rPr>
          <w:sz w:val="10"/>
          <w:highlight w:val="yellow"/>
        </w:rPr>
        <w:t xml:space="preserve"> </w:t>
      </w:r>
      <w:r w:rsidRPr="00F72EC4">
        <w:rPr>
          <w:rStyle w:val="Emphasis"/>
          <w:highlight w:val="yellow"/>
        </w:rPr>
        <w:t>production and reproduction of everyday life</w:t>
      </w:r>
      <w:r w:rsidRPr="00F72EC4">
        <w:rPr>
          <w:sz w:val="10"/>
        </w:rPr>
        <w:t xml:space="preserv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advertisarial—run through every sector and register of planetary life. </w:t>
      </w:r>
      <w:r w:rsidRPr="00F72EC4">
        <w:rPr>
          <w:rStyle w:val="StyleUnderline"/>
          <w:highlight w:val="cyan"/>
        </w:rPr>
        <w:t>The internet,</w:t>
      </w:r>
      <w:r w:rsidRPr="00F72EC4">
        <w:rPr>
          <w:rStyle w:val="StyleUnderline"/>
        </w:rPr>
        <w:t xml:space="preserve"> while recognizable as an effect and a cause of the current form of planetary production and reproduction, </w:t>
      </w:r>
      <w:r w:rsidRPr="00F72EC4">
        <w:rPr>
          <w:rStyle w:val="StyleUnderline"/>
          <w:highlight w:val="cyan"/>
        </w:rPr>
        <w:t>cannot be considered in isolation as a merely technical platform</w:t>
      </w:r>
      <w:r w:rsidRPr="00F72EC4">
        <w:rPr>
          <w:rStyle w:val="StyleUnderline"/>
        </w:rPr>
        <w:t xml:space="preserve"> or set of platforms if its historical role is to be properly understood. To </w:t>
      </w:r>
      <w:r w:rsidRPr="00F72EC4">
        <w:rPr>
          <w:rStyle w:val="StyleUnderline"/>
          <w:highlight w:val="cyan"/>
        </w:rPr>
        <w:t xml:space="preserve">take the internet as an autonomous technological force results in </w:t>
      </w:r>
      <w:r w:rsidRPr="00F72EC4">
        <w:rPr>
          <w:rStyle w:val="StyleUnderline"/>
        </w:rPr>
        <w:t xml:space="preserve">a species of </w:t>
      </w:r>
      <w:r w:rsidRPr="00F72EC4">
        <w:rPr>
          <w:rStyle w:val="StyleUnderline"/>
          <w:highlight w:val="cyan"/>
        </w:rPr>
        <w:t>platform fetishism that disavows</w:t>
      </w:r>
      <w:r w:rsidRPr="00F72EC4">
        <w:rPr>
          <w:rStyle w:val="StyleUnderline"/>
        </w:rPr>
        <w:t xml:space="preserve"> both </w:t>
      </w:r>
      <w:r w:rsidRPr="00F72EC4">
        <w:rPr>
          <w:rStyle w:val="StyleUnderline"/>
          <w:highlight w:val="cyan"/>
        </w:rPr>
        <w:t>the histories and material conditions of its emergence</w:t>
      </w:r>
      <w:r w:rsidRPr="00F72EC4">
        <w:rPr>
          <w:rStyle w:val="StyleUnderline"/>
        </w:rPr>
        <w:t>, conditions that are, in short, those of screen culture and racial capitalism; this is to say that it, the internet, is the very means by which the capitalist suppression of global democracy (which is emphatically, economic democracy as well) has been accomplished and continues.</w:t>
      </w:r>
      <w:r w:rsidRPr="00F72EC4">
        <w:rPr>
          <w:sz w:val="10"/>
        </w:rPr>
        <w:t xml:space="preserve"> If the internet is autonomous, it is because it expresses the autonomization of the value form. </w:t>
      </w:r>
      <w:r w:rsidRPr="00F72EC4">
        <w:rPr>
          <w:rStyle w:val="StyleUnderline"/>
        </w:rPr>
        <w:t xml:space="preserve">As noted previously, with the hijacking of communications and semiotic infrastructures by racial capitalism, the medium is the </w:t>
      </w:r>
      <w:proofErr w:type="gramStart"/>
      <w:r w:rsidRPr="00F72EC4">
        <w:rPr>
          <w:rStyle w:val="StyleUnderline"/>
        </w:rPr>
        <w:t>message</w:t>
      </w:r>
      <w:proofErr w:type="gramEnd"/>
      <w:r w:rsidRPr="00F72EC4">
        <w:rPr>
          <w:rStyle w:val="StyleUnderline"/>
        </w:rPr>
        <w:t xml:space="preserve"> and the message is murder.</w:t>
      </w:r>
      <w:r w:rsidRPr="00F72EC4">
        <w:rPr>
          <w:sz w:val="10"/>
        </w:rPr>
        <w:t xml:space="preserve"> To </w:t>
      </w:r>
      <w:r w:rsidRPr="00F72EC4">
        <w:rPr>
          <w:rStyle w:val="Emphasis"/>
          <w:highlight w:val="yellow"/>
        </w:rPr>
        <w:t>ban advertising on the internet would be a good start —but what if the whole thing is advertising?</w:t>
      </w:r>
      <w:r w:rsidRPr="00F72EC4">
        <w:rPr>
          <w:sz w:val="10"/>
        </w:rPr>
        <w:t xml:space="preserve"> </w:t>
      </w:r>
      <w:r w:rsidRPr="00F72EC4">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t>
      </w:r>
      <w:r w:rsidRPr="00F72EC4">
        <w:rPr>
          <w:rStyle w:val="StyleUnderline"/>
          <w:highlight w:val="cyan"/>
        </w:rPr>
        <w:t>We “want” to cooperate productively, our desire</w:t>
      </w:r>
      <w:r w:rsidRPr="00F72EC4">
        <w:rPr>
          <w:rStyle w:val="StyleUnderline"/>
        </w:rPr>
        <w:t>—which, from the dispossession of even language and mind constitutes ourselves as subjects in the media ecology of the capitalist technical image, that is, in and through the organization of digital information—</w:t>
      </w:r>
      <w:r w:rsidRPr="00F72EC4">
        <w:rPr>
          <w:rStyle w:val="StyleUnderline"/>
          <w:highlight w:val="cyan"/>
        </w:rPr>
        <w:t>is itself an iteration of capital</w:t>
      </w:r>
      <w:r w:rsidRPr="00F72EC4">
        <w:rPr>
          <w:rStyle w:val="StyleUnderline"/>
        </w:rPr>
        <w:t>, a script of becoming predestined to become capital.</w:t>
      </w:r>
      <w:r w:rsidRPr="00F72EC4">
        <w:rPr>
          <w:sz w:val="10"/>
        </w:rPr>
        <w:t xml:space="preserve"> The old language scored by the new image machines and their extractive algorithms locally organizes cooperative subjects who want to cooperate with vectoral capitalization. We want to provide content </w:t>
      </w:r>
      <w:proofErr w:type="gramStart"/>
      <w:r w:rsidRPr="00F72EC4">
        <w:rPr>
          <w:sz w:val="10"/>
        </w:rPr>
        <w:t>in order to</w:t>
      </w:r>
      <w:proofErr w:type="gramEnd"/>
      <w:r w:rsidRPr="00F72EC4">
        <w:rPr>
          <w:sz w:val="10"/>
        </w:rPr>
        <w:t xml:space="preserve"> derive currency and survive. </w:t>
      </w:r>
      <w:r w:rsidRPr="00F72EC4">
        <w:rPr>
          <w:rStyle w:val="Emphasis"/>
          <w:highlight w:val="yellow"/>
        </w:rPr>
        <w:t>Our solidarity on the internet produces more internet.</w:t>
      </w:r>
      <w:r w:rsidRPr="00F72EC4">
        <w:rPr>
          <w:sz w:val="10"/>
        </w:rPr>
        <w:t xml:space="preserve"> </w:t>
      </w:r>
      <w:r w:rsidRPr="00F72EC4">
        <w:rPr>
          <w:rStyle w:val="StyleUnderline"/>
          <w:highlight w:val="yellow"/>
        </w:rPr>
        <w:t xml:space="preserve">Thus, in a certain way—and particularly since we no longer properly have any thoughts of our own—we all collaborate in a world organized by images and screens, thereby participating </w:t>
      </w:r>
      <w:proofErr w:type="gramStart"/>
      <w:r w:rsidRPr="00F72EC4">
        <w:rPr>
          <w:rStyle w:val="StyleUnderline"/>
          <w:highlight w:val="yellow"/>
        </w:rPr>
        <w:t>more or less mindlessly</w:t>
      </w:r>
      <w:proofErr w:type="gramEnd"/>
      <w:r w:rsidRPr="00F72EC4">
        <w:rPr>
          <w:rStyle w:val="StyleUnderline"/>
          <w:highlight w:val="yellow"/>
        </w:rPr>
        <w:t xml:space="preserve"> in the seamless realization and triumphant apotheosis of the programming business</w:t>
      </w:r>
      <w:r w:rsidRPr="00F72EC4">
        <w:rPr>
          <w:sz w:val="2"/>
          <w:szCs w:val="2"/>
        </w:rPr>
        <w:t xml:space="preserve">. However, I am sorry to have to report that the dystopian vision here is not quite as bucolic as even this already dreary picture of unwitting and irredeemable pulverization and servitude. While I do see that representation and semiotics have been increasingly flattened à 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F72EC4">
        <w:rPr>
          <w:rStyle w:val="StyleUnderline"/>
          <w:sz w:val="2"/>
          <w:szCs w:val="2"/>
          <w:highlight w:val="cyan"/>
        </w:rPr>
        <w:t>The thinking runs thus: capital is nature, capital is eternal, capital is information is nature.</w:t>
      </w:r>
      <w:r w:rsidRPr="00F72EC4">
        <w:rPr>
          <w:rStyle w:val="StyleUnderline"/>
          <w:sz w:val="2"/>
          <w:szCs w:val="2"/>
        </w:rPr>
        <w:t xml:space="preserve"> Or, in a more pedestrian mode: human beings are naturally acquisitive and competitive, economic growth and technological advancement mean progress, this tech provides, or almost provides, a color-, gender-, and religion-blind society, and so on—and one must advance one’s place in it by any (crypto- or not-so-cryptofascist) means necessary.</w:t>
      </w:r>
      <w:r w:rsidRPr="00F72EC4">
        <w:rPr>
          <w:sz w:val="2"/>
          <w:szCs w:val="2"/>
        </w:rPr>
        <w:t xml:space="preserve"> Of course, there exists better thinking out there. Mia Mingus: “As organizers, we need to think of access with an understanding of disability justice, moving away from an </w:t>
      </w:r>
      <w:proofErr w:type="gramStart"/>
      <w:r w:rsidRPr="00F72EC4">
        <w:rPr>
          <w:sz w:val="2"/>
          <w:szCs w:val="2"/>
        </w:rPr>
        <w:t>equality based</w:t>
      </w:r>
      <w:proofErr w:type="gramEnd"/>
      <w:r w:rsidRPr="00F72EC4">
        <w:rPr>
          <w:sz w:val="2"/>
          <w:szCs w:val="2"/>
        </w:rPr>
        <w:t xml:space="preserve"> model of sameness and ‘we are just like you’ to a model of disability that embraces difference, confronts privilege and challenges what is considered ‘normal’ on every front. We don’t want to simply join the ranks of the privileged; we want to dismantle those ranks and the systems that maintain them”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 —</w:t>
      </w:r>
      <w:proofErr w:type="gramStart"/>
      <w:r w:rsidRPr="00F72EC4">
        <w:rPr>
          <w:sz w:val="2"/>
          <w:szCs w:val="2"/>
        </w:rPr>
        <w:t>at the same time that</w:t>
      </w:r>
      <w:proofErr w:type="gramEnd"/>
      <w:r w:rsidRPr="00F72EC4">
        <w:rPr>
          <w:sz w:val="2"/>
          <w:szCs w:val="2"/>
        </w:rPr>
        <w:t xml:space="preserve">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create.3 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F72EC4">
        <w:rPr>
          <w:rStyle w:val="StyleUnderline"/>
          <w:sz w:val="2"/>
          <w:szCs w:val="2"/>
          <w:highlight w:val="cyan"/>
        </w:rPr>
        <w:t>This situation represents</w:t>
      </w:r>
      <w:r w:rsidRPr="00F72EC4">
        <w:rPr>
          <w:rStyle w:val="StyleUnderline"/>
          <w:sz w:val="2"/>
          <w:szCs w:val="2"/>
        </w:rPr>
        <w:t>—indeed imposes—</w:t>
      </w:r>
      <w:r w:rsidRPr="00F72EC4">
        <w:rPr>
          <w:rStyle w:val="StyleUnderline"/>
          <w:sz w:val="2"/>
          <w:szCs w:val="2"/>
          <w:highlight w:val="cyan"/>
        </w:rPr>
        <w:t>a derivative logic</w:t>
      </w:r>
      <w:r w:rsidRPr="00F72EC4">
        <w:rPr>
          <w:rStyle w:val="StyleUnderline"/>
          <w:sz w:val="2"/>
          <w:szCs w:val="2"/>
        </w:rPr>
        <w:t xml:space="preserve">, a logic </w:t>
      </w:r>
      <w:r w:rsidRPr="00F72EC4">
        <w:rPr>
          <w:rStyle w:val="StyleUnderline"/>
          <w:sz w:val="2"/>
          <w:szCs w:val="2"/>
          <w:highlight w:val="cyan"/>
        </w:rPr>
        <w:t>in which every action is a hedge,</w:t>
      </w:r>
      <w:r w:rsidRPr="00F72EC4">
        <w:rPr>
          <w:rStyle w:val="StyleUnderline"/>
          <w:sz w:val="2"/>
          <w:szCs w:val="2"/>
        </w:rPr>
        <w:t xml:space="preserve"> a kind of risk management devoted to </w:t>
      </w:r>
      <w:proofErr w:type="gramStart"/>
      <w:r w:rsidRPr="00F72EC4">
        <w:rPr>
          <w:rStyle w:val="StyleUnderline"/>
          <w:sz w:val="2"/>
          <w:szCs w:val="2"/>
        </w:rPr>
        <w:t>maximize</w:t>
      </w:r>
      <w:proofErr w:type="gramEnd"/>
      <w:r w:rsidRPr="00F72EC4">
        <w:rPr>
          <w:rStyle w:val="StyleUnderline"/>
          <w:sz w:val="2"/>
          <w:szCs w:val="2"/>
        </w:rPr>
        <w:t xml:space="preserve"> a return.</w:t>
      </w:r>
      <w:r w:rsidRPr="00F72EC4">
        <w:rPr>
          <w:sz w:val="2"/>
          <w:szCs w:val="2"/>
        </w:rPr>
        <w:t xml:space="preserve"> In addition to the fractalization of fascism, in which agency is manifest as a profile that has aggregated the attention of others, advertising has worked its way into the sign itself, into the image, and into data visualization, and it has generated the advertisign.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w:t>
      </w:r>
      <w:proofErr w:type="gramStart"/>
      <w:r w:rsidRPr="00F72EC4">
        <w:rPr>
          <w:sz w:val="2"/>
          <w:szCs w:val="2"/>
        </w:rPr>
        <w:t>in order to</w:t>
      </w:r>
      <w:proofErr w:type="gramEnd"/>
      <w:r w:rsidRPr="00F72EC4">
        <w:rPr>
          <w:sz w:val="2"/>
          <w:szCs w:val="2"/>
        </w:rPr>
        <w:t xml:space="preserve">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 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w:t>
      </w:r>
      <w:proofErr w:type="gramStart"/>
      <w:r w:rsidRPr="00F72EC4">
        <w:rPr>
          <w:sz w:val="2"/>
          <w:szCs w:val="2"/>
        </w:rPr>
        <w:t>means also</w:t>
      </w:r>
      <w:proofErr w:type="gramEnd"/>
      <w:r w:rsidRPr="00F72EC4">
        <w:rPr>
          <w:sz w:val="2"/>
          <w:szCs w:val="2"/>
        </w:rPr>
        <w:t xml:space="preserve">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F72EC4">
        <w:rPr>
          <w:rStyle w:val="StyleUnderline"/>
          <w:sz w:val="2"/>
          <w:szCs w:val="2"/>
        </w:rPr>
        <w:t xml:space="preserve">If, as was already becoming true in the cinematic mode of production, the dominant means of representation have become the dominant means of production, the questions of and </w:t>
      </w:r>
      <w:r w:rsidRPr="00F72EC4">
        <w:rPr>
          <w:rStyle w:val="StyleUnderline"/>
          <w:sz w:val="2"/>
          <w:szCs w:val="2"/>
          <w:highlight w:val="cyan"/>
        </w:rPr>
        <w:t>models for political agency are radically transformed, and the urgent need to decolonize communication</w:t>
      </w:r>
      <w:r w:rsidRPr="00F72EC4">
        <w:rPr>
          <w:rStyle w:val="StyleUnderline"/>
          <w:sz w:val="2"/>
          <w:szCs w:val="2"/>
        </w:rPr>
        <w:t xml:space="preserve"> and decolonize finance </w:t>
      </w:r>
      <w:r w:rsidRPr="00F72EC4">
        <w:rPr>
          <w:rStyle w:val="StyleUnderline"/>
          <w:sz w:val="2"/>
          <w:szCs w:val="2"/>
          <w:highlight w:val="cyan"/>
        </w:rPr>
        <w:t xml:space="preserve">presents itself. </w:t>
      </w:r>
      <w:r w:rsidRPr="00F72EC4">
        <w:rPr>
          <w:rStyle w:val="StyleUnderline"/>
          <w:sz w:val="2"/>
          <w:szCs w:val="2"/>
        </w:rPr>
        <w:t xml:space="preserve">Future communication will require a cybernetic approach, and, as we shall argue, this cybernetic approach will necessarily be financial, though it will be reaching toward a different order and different mode of production. Like communism, because it will need to be communist, </w:t>
      </w:r>
      <w:r w:rsidRPr="00F72EC4">
        <w:rPr>
          <w:rStyle w:val="StyleUnderline"/>
          <w:sz w:val="2"/>
          <w:szCs w:val="2"/>
          <w:highlight w:val="cyan"/>
        </w:rPr>
        <w:t xml:space="preserve">it will see economic transformation of the material relations of production and reproduction as essential to the revolution. It will draw on the </w:t>
      </w:r>
      <w:r w:rsidRPr="00F72EC4">
        <w:rPr>
          <w:rStyle w:val="StyleUnderline"/>
          <w:sz w:val="2"/>
          <w:szCs w:val="2"/>
        </w:rPr>
        <w:t xml:space="preserve">repressed and extracted </w:t>
      </w:r>
      <w:r w:rsidRPr="00F72EC4">
        <w:rPr>
          <w:rStyle w:val="StyleUnderline"/>
          <w:sz w:val="2"/>
          <w:szCs w:val="2"/>
          <w:highlight w:val="cyan"/>
        </w:rPr>
        <w:t xml:space="preserve">cognitive-linguistic resource of the racialized and </w:t>
      </w:r>
      <w:r w:rsidRPr="00F72EC4">
        <w:rPr>
          <w:rStyle w:val="StyleUnderline"/>
          <w:sz w:val="2"/>
          <w:szCs w:val="2"/>
        </w:rPr>
        <w:t xml:space="preserve">otherwise </w:t>
      </w:r>
      <w:r w:rsidRPr="00F72EC4">
        <w:rPr>
          <w:rStyle w:val="StyleUnderline"/>
          <w:sz w:val="2"/>
          <w:szCs w:val="2"/>
          <w:highlight w:val="cyan"/>
        </w:rPr>
        <w:t xml:space="preserve">marginalized and configure ways to make our voices matter both as meaning and as tools for </w:t>
      </w:r>
      <w:r w:rsidRPr="00F72EC4">
        <w:rPr>
          <w:rStyle w:val="StyleUnderline"/>
          <w:sz w:val="2"/>
          <w:szCs w:val="2"/>
        </w:rPr>
        <w:t xml:space="preserve">the </w:t>
      </w:r>
      <w:r w:rsidRPr="00F72EC4">
        <w:rPr>
          <w:rStyle w:val="StyleUnderline"/>
          <w:sz w:val="2"/>
          <w:szCs w:val="2"/>
          <w:highlight w:val="cyan"/>
        </w:rPr>
        <w:t xml:space="preserve">reorganization </w:t>
      </w:r>
      <w:r w:rsidRPr="00F72EC4">
        <w:rPr>
          <w:rStyle w:val="StyleUnderline"/>
          <w:sz w:val="2"/>
          <w:szCs w:val="2"/>
        </w:rPr>
        <w:t>of the material world and the social relations therein prescribed.</w:t>
      </w:r>
      <w:r w:rsidRPr="00F72EC4">
        <w:rPr>
          <w:sz w:val="2"/>
          <w:szCs w:val="2"/>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This expropriation of the media commons is precisely the precondition of the real subsumption of society by capital. It is an extension of the ongoing expropriation begun by primitive accumulation and money as capital, and it has been accomplished through the financialization of media as platforms of extraction. The ramification of mediation by computation and information has resulted in its convergence into formats offering derivative exposure to underliers that are the expressive vitality and futurity of our communication. We therefore no longer have any organic relation to the materials for thought itself (sincerity has become a myth, at least in the medium-term of most circles)—the words, images, and machines we require to think, to express ourselves, to interact, and to know have been ripped from the species and privatized via the longue durée of dissymmetrical exchange. We work on the words and images, but as numbers they belong to someone else. The media themselves have become forms 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w:t>
      </w:r>
      <w:proofErr w:type="gramStart"/>
      <w:r w:rsidRPr="00F72EC4">
        <w:rPr>
          <w:sz w:val="2"/>
          <w:szCs w:val="2"/>
        </w:rPr>
        <w:t>just not</w:t>
      </w:r>
      <w:proofErr w:type="gramEnd"/>
      <w:r w:rsidRPr="00F72EC4">
        <w:rPr>
          <w:sz w:val="2"/>
          <w:szCs w:val="2"/>
        </w:rPr>
        <w:t xml:space="preserve"> belong to me because it is shared, but in a discourse that is increasingly the property of a set of institutions— 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F72EC4">
        <w:rPr>
          <w:rStyle w:val="StyleUnderline"/>
          <w:sz w:val="2"/>
          <w:szCs w:val="2"/>
          <w:highlight w:val="cyan"/>
        </w:rPr>
        <w:t>We need strategies that will seize the means of production and create a reverse subsumption of affect, intellect, knowledge, capability, communication, and community.</w:t>
      </w:r>
      <w:r w:rsidRPr="00F72EC4">
        <w:rPr>
          <w:sz w:val="2"/>
          <w:szCs w:val="2"/>
        </w:rPr>
        <w:t xml:space="preserve"> When all media have converged as economic media, it is economic media that must be re- 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 becoming, is being strip-mined so that extraction machines may continue their furious innovation to further discount people. I write this book aware of the pressure to think it just right, to at once extend thinking </w:t>
      </w:r>
      <w:proofErr w:type="gramStart"/>
      <w:r w:rsidRPr="00F72EC4">
        <w:rPr>
          <w:sz w:val="2"/>
          <w:szCs w:val="2"/>
        </w:rPr>
        <w:t>in order to</w:t>
      </w:r>
      <w:proofErr w:type="gramEnd"/>
      <w:r w:rsidRPr="00F72EC4">
        <w:rPr>
          <w:sz w:val="2"/>
          <w:szCs w:val="2"/>
        </w:rPr>
        <w:t xml:space="preserve">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w:t>
      </w:r>
      <w:proofErr w:type="gramStart"/>
      <w:r w:rsidRPr="00F72EC4">
        <w:rPr>
          <w:sz w:val="2"/>
          <w:szCs w:val="2"/>
        </w:rPr>
        <w:t>bullshit</w:t>
      </w:r>
      <w:proofErr w:type="gramEnd"/>
      <w:r w:rsidRPr="00F72EC4">
        <w:rPr>
          <w:sz w:val="2"/>
          <w:szCs w:val="2"/>
        </w:rPr>
        <w:t xml:space="preserve"> is the best part. </w:t>
      </w:r>
      <w:r w:rsidRPr="00F72EC4">
        <w:rPr>
          <w:rStyle w:val="StyleUnderline"/>
          <w:sz w:val="2"/>
          <w:szCs w:val="2"/>
          <w:highlight w:val="cyan"/>
        </w:rPr>
        <w:t>From a historical perspective,</w:t>
      </w:r>
      <w:r w:rsidRPr="00F72EC4">
        <w:rPr>
          <w:rStyle w:val="StyleUnderline"/>
          <w:sz w:val="2"/>
          <w:szCs w:val="2"/>
        </w:rPr>
        <w:t xml:space="preserve"> this encroachment on the means of representation—that Banksy and I and a billion others join the silenced majority in opposing—indicates that </w:t>
      </w:r>
      <w:r w:rsidRPr="00F72EC4">
        <w:rPr>
          <w:rStyle w:val="StyleUnderline"/>
          <w:sz w:val="2"/>
          <w:szCs w:val="2"/>
          <w:highlight w:val="cyan"/>
        </w:rPr>
        <w:t>the individual subjective agent,</w:t>
      </w:r>
      <w:r w:rsidRPr="00F72EC4">
        <w:rPr>
          <w:rStyle w:val="StyleUnderline"/>
          <w:sz w:val="2"/>
          <w:szCs w:val="2"/>
        </w:rPr>
        <w:t xml:space="preserve"> itself a platform for sociality that developed with the rise of capitalism (as the subject who relates to other subjects in the market, the bearer of the commodity and thus its thought), </w:t>
      </w:r>
      <w:r w:rsidRPr="00F72EC4">
        <w:rPr>
          <w:rStyle w:val="StyleUnderline"/>
          <w:sz w:val="2"/>
          <w:szCs w:val="2"/>
          <w:highlight w:val="cyan"/>
        </w:rPr>
        <w:t>is nearly defunct.</w:t>
      </w:r>
      <w:r w:rsidRPr="00F72EC4">
        <w:rPr>
          <w:rStyle w:val="StyleUnderline"/>
          <w:sz w:val="2"/>
          <w:szCs w:val="2"/>
        </w:rPr>
        <w:t xml:space="preserve"> </w:t>
      </w:r>
      <w:r w:rsidRPr="00F72EC4">
        <w:rPr>
          <w:sz w:val="2"/>
          <w:szCs w:val="2"/>
        </w:rPr>
        <w:t xml:space="preserve">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dividual purpose of providing a sense of familiarity and orientation. </w:t>
      </w:r>
      <w:r w:rsidRPr="00F72EC4">
        <w:rPr>
          <w:rStyle w:val="StyleUnderline"/>
          <w:sz w:val="2"/>
          <w:szCs w:val="2"/>
        </w:rPr>
        <w:t>While palliative for some in small doses, such individuality is no longer a viable (which is to say, sustainable) fantasy.</w:t>
      </w:r>
      <w:r w:rsidRPr="00F72EC4">
        <w:rPr>
          <w:sz w:val="2"/>
          <w:szCs w:val="2"/>
        </w:rPr>
        <w:t xml:space="preserve"> The real thought is that of the infrastructure, of the AI that codes our meat and scripts our sheets. </w:t>
      </w:r>
      <w:proofErr w:type="gramStart"/>
      <w:r w:rsidRPr="00F72EC4">
        <w:rPr>
          <w:sz w:val="2"/>
          <w:szCs w:val="2"/>
        </w:rPr>
        <w:t>Sure</w:t>
      </w:r>
      <w:proofErr w:type="gramEnd"/>
      <w:r w:rsidRPr="00F72EC4">
        <w:rPr>
          <w:sz w:val="2"/>
          <w:szCs w:val="2"/>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w:t>
      </w:r>
      <w:proofErr w:type="gramStart"/>
      <w:r w:rsidRPr="00F72EC4">
        <w:rPr>
          <w:sz w:val="2"/>
          <w:szCs w:val="2"/>
        </w:rPr>
        <w:t>shit</w:t>
      </w:r>
      <w:proofErr w:type="gramEnd"/>
      <w:r w:rsidRPr="00F72EC4">
        <w:rPr>
          <w:sz w:val="2"/>
          <w:szCs w:val="2"/>
        </w:rPr>
        <w:t xml:space="preserve">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F72EC4">
        <w:rPr>
          <w:rStyle w:val="StyleUnderline"/>
          <w:sz w:val="2"/>
          <w:szCs w:val="2"/>
        </w:rPr>
        <w:t>Instead,</w:t>
      </w:r>
      <w:r w:rsidRPr="00F72EC4">
        <w:rPr>
          <w:rStyle w:val="StyleUnderline"/>
          <w:sz w:val="2"/>
          <w:szCs w:val="2"/>
          <w:highlight w:val="cyan"/>
        </w:rPr>
        <w:t xml:space="preserve"> there is the effort to overturn, to be or at least to live something beyond being the scribe of the world computer,</w:t>
      </w:r>
      <w:r w:rsidRPr="00F72EC4">
        <w:rPr>
          <w:rStyle w:val="StyleUnderline"/>
          <w:sz w:val="2"/>
          <w:szCs w:val="2"/>
        </w:rPr>
        <w:t xml:space="preserve"> to at once witness the drama of the emergence of the intelligence of commodification, testify to its outrage, and intimate the possibility of its overthrow. </w:t>
      </w:r>
      <w:r w:rsidRPr="00F72EC4">
        <w:rPr>
          <w:sz w:val="2"/>
          <w:szCs w:val="2"/>
        </w:rPr>
        <w:t xml:space="preserve">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F72EC4">
        <w:rPr>
          <w:sz w:val="2"/>
          <w:szCs w:val="2"/>
        </w:rPr>
        <w:t>it</w:t>
      </w:r>
      <w:proofErr w:type="gramEnd"/>
      <w:r w:rsidRPr="00F72EC4">
        <w:rPr>
          <w:sz w:val="2"/>
          <w:szCs w:val="2"/>
        </w:rPr>
        <w:t xml:space="preserve"> radical marginalization by visuality, by Lacan—is not necessarily a cause for lament, despite the increasingly intense fading of its incalculable beauty, its sad reduction to cliché. </w:t>
      </w:r>
      <w:r w:rsidRPr="00F72EC4">
        <w:rPr>
          <w:rStyle w:val="StyleUnderline"/>
          <w:sz w:val="2"/>
          <w:szCs w:val="2"/>
        </w:rPr>
        <w:t>From a political perspective, it means that within each concrete individual body the presumed continuity of the individual is riddled with contradictory and indeed unassimilable indicators; it means also that there exists in differing quantities and qualities capitalist and noncapitalist striations or sectors.</w:t>
      </w:r>
      <w:r w:rsidRPr="00F72EC4">
        <w:rPr>
          <w:sz w:val="2"/>
          <w:szCs w:val="2"/>
        </w:rPr>
        <w:t xml:space="preserve"> Hallways of emptiness, but also hallways of love. Like bundled assets, the mind-body is tranched by executable logics organized by a calculus of risk available to investors. </w:t>
      </w:r>
      <w:r w:rsidRPr="00F72EC4">
        <w:rPr>
          <w:rStyle w:val="StyleUnderline"/>
          <w:sz w:val="2"/>
          <w:szCs w:val="2"/>
          <w:highlight w:val="cyan"/>
        </w:rPr>
        <w:t>There are,</w:t>
      </w:r>
      <w:r w:rsidRPr="00F72EC4">
        <w:rPr>
          <w:rStyle w:val="StyleUnderline"/>
          <w:sz w:val="2"/>
          <w:szCs w:val="2"/>
        </w:rPr>
        <w:t xml:space="preserve"> to be a bit simplistic, </w:t>
      </w:r>
      <w:r w:rsidRPr="00F72EC4">
        <w:rPr>
          <w:rStyle w:val="StyleUnderline"/>
          <w:sz w:val="2"/>
          <w:szCs w:val="2"/>
          <w:highlight w:val="cyan"/>
        </w:rPr>
        <w:t>aspects of desire that are programmed</w:t>
      </w:r>
      <w:r w:rsidRPr="00F72EC4">
        <w:rPr>
          <w:rStyle w:val="StyleUnderline"/>
          <w:sz w:val="2"/>
          <w:szCs w:val="2"/>
        </w:rPr>
        <w:t xml:space="preserve"> (indeed farmed) </w:t>
      </w:r>
      <w:r w:rsidRPr="00F72EC4">
        <w:rPr>
          <w:rStyle w:val="StyleUnderline"/>
          <w:sz w:val="2"/>
          <w:szCs w:val="2"/>
          <w:highlight w:val="cyan"/>
        </w:rPr>
        <w:t>to produce practices</w:t>
      </w:r>
      <w:r w:rsidRPr="00F72EC4">
        <w:rPr>
          <w:rStyle w:val="StyleUnderline"/>
          <w:sz w:val="2"/>
          <w:szCs w:val="2"/>
        </w:rPr>
        <w:t xml:space="preserve"> that function </w:t>
      </w:r>
      <w:r w:rsidRPr="00F72EC4">
        <w:rPr>
          <w:rStyle w:val="StyleUnderline"/>
          <w:sz w:val="2"/>
          <w:szCs w:val="2"/>
          <w:highlight w:val="cyan"/>
        </w:rPr>
        <w:t>in</w:t>
      </w:r>
      <w:r w:rsidRPr="00F72EC4">
        <w:rPr>
          <w:rStyle w:val="StyleUnderline"/>
          <w:sz w:val="2"/>
          <w:szCs w:val="2"/>
        </w:rPr>
        <w:t xml:space="preserve"> perfect </w:t>
      </w:r>
      <w:r w:rsidRPr="00F72EC4">
        <w:rPr>
          <w:rStyle w:val="StyleUnderline"/>
          <w:sz w:val="2"/>
          <w:szCs w:val="2"/>
          <w:highlight w:val="cyan"/>
        </w:rPr>
        <w:t>accord with capitalist accumulation</w:t>
      </w:r>
      <w:r w:rsidRPr="00F72EC4">
        <w:rPr>
          <w:rStyle w:val="StyleUnderline"/>
          <w:sz w:val="2"/>
          <w:szCs w:val="2"/>
        </w:rPr>
        <w:t xml:space="preserve"> strategies (individualizing or schizoid) </w:t>
      </w:r>
      <w:r w:rsidRPr="00F72EC4">
        <w:rPr>
          <w:rStyle w:val="StyleUnderline"/>
          <w:sz w:val="2"/>
          <w:szCs w:val="2"/>
          <w:highlight w:val="cyan"/>
        </w:rPr>
        <w:t>and aspects of desire that are</w:t>
      </w:r>
      <w:r w:rsidRPr="00F72EC4">
        <w:rPr>
          <w:rStyle w:val="StyleUnderline"/>
          <w:sz w:val="2"/>
          <w:szCs w:val="2"/>
        </w:rPr>
        <w:t xml:space="preserve"> atavistic or </w:t>
      </w:r>
      <w:r w:rsidRPr="00F72EC4">
        <w:rPr>
          <w:rStyle w:val="StyleUnderline"/>
          <w:sz w:val="2"/>
          <w:szCs w:val="2"/>
          <w:highlight w:val="cyan"/>
        </w:rPr>
        <w:t>collectivist</w:t>
      </w:r>
      <w:r w:rsidRPr="00F72EC4">
        <w:rPr>
          <w:rStyle w:val="StyleUnderline"/>
          <w:sz w:val="2"/>
          <w:szCs w:val="2"/>
        </w:rPr>
        <w:t xml:space="preserve">, utopian, communist, or maybe even just plain lonely, </w:t>
      </w:r>
      <w:r w:rsidRPr="00F72EC4">
        <w:rPr>
          <w:rStyle w:val="StyleUnderline"/>
          <w:sz w:val="2"/>
          <w:szCs w:val="2"/>
          <w:highlight w:val="cyan"/>
        </w:rPr>
        <w:t>and</w:t>
      </w:r>
      <w:r w:rsidRPr="00F72EC4">
        <w:rPr>
          <w:rStyle w:val="StyleUnderline"/>
          <w:sz w:val="2"/>
          <w:szCs w:val="2"/>
        </w:rPr>
        <w:t xml:space="preserve">, in short, </w:t>
      </w:r>
      <w:r w:rsidRPr="00F72EC4">
        <w:rPr>
          <w:rStyle w:val="StyleUnderline"/>
          <w:sz w:val="2"/>
          <w:szCs w:val="2"/>
          <w:highlight w:val="cyan"/>
        </w:rPr>
        <w:t>subprime</w:t>
      </w:r>
      <w:r w:rsidRPr="00F72EC4">
        <w:rPr>
          <w:rStyle w:val="StyleUnderline"/>
          <w:sz w:val="2"/>
          <w:szCs w:val="2"/>
        </w:rPr>
        <w:t>.</w:t>
      </w:r>
      <w:r w:rsidRPr="00F72EC4">
        <w:rPr>
          <w:sz w:val="2"/>
          <w:szCs w:val="2"/>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F72EC4">
        <w:rPr>
          <w:sz w:val="2"/>
          <w:szCs w:val="2"/>
        </w:rPr>
        <w:t>intersubjectivity”(</w:t>
      </w:r>
      <w:proofErr w:type="gramEnd"/>
      <w:r w:rsidRPr="00F72EC4">
        <w:rPr>
          <w:sz w:val="2"/>
          <w:szCs w:val="2"/>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w:t>
      </w:r>
      <w:proofErr w:type="gramStart"/>
      <w:r w:rsidRPr="00F72EC4">
        <w:rPr>
          <w:sz w:val="2"/>
          <w:szCs w:val="2"/>
        </w:rPr>
        <w:t>’ ”</w:t>
      </w:r>
      <w:proofErr w:type="gramEnd"/>
      <w:r w:rsidRPr="00F72EC4">
        <w:rPr>
          <w:sz w:val="2"/>
          <w:szCs w:val="2"/>
        </w:rPr>
        <w:t xml:space="preserve">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w:t>
      </w:r>
      <w:proofErr w:type="gramStart"/>
      <w:r w:rsidRPr="00F72EC4">
        <w:rPr>
          <w:sz w:val="2"/>
          <w:szCs w:val="2"/>
        </w:rPr>
        <w:t>intellectually</w:t>
      </w:r>
      <w:proofErr w:type="gramEnd"/>
      <w:r w:rsidRPr="00F72EC4">
        <w:rPr>
          <w:sz w:val="2"/>
          <w:szCs w:val="2"/>
        </w:rPr>
        <w:t xml:space="preserve">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w:t>
      </w:r>
      <w:proofErr w:type="gramStart"/>
      <w:r w:rsidRPr="00F72EC4">
        <w:rPr>
          <w:sz w:val="2"/>
          <w:szCs w:val="2"/>
        </w:rPr>
        <w:t>Of course</w:t>
      </w:r>
      <w:proofErr w:type="gramEnd"/>
      <w:r w:rsidRPr="00F72EC4">
        <w:rPr>
          <w:sz w:val="2"/>
          <w:szCs w:val="2"/>
        </w:rPr>
        <w:t xml:space="preserve"> this is still somewhat simplistic and also class-specific, as many (billions even) never get to participate as an enfranchised global citizen in any aspect or moment of life, even if the lived experience of these same billions is radically overdetermined by the class(es) from which they are excluded.4 The gilded poverty of the enfranchised, as opposed to the mere poverty of the rest, is now a measure of connectivity. A more complete view is that we are the product of the world system and thus everything we are has been produced vis-à-vis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w:t>
      </w:r>
      <w:r w:rsidRPr="00F72EC4">
        <w:rPr>
          <w:rStyle w:val="StyleUnderline"/>
          <w:sz w:val="2"/>
          <w:szCs w:val="2"/>
        </w:rPr>
        <w:t xml:space="preserve"> </w:t>
      </w:r>
      <w:r w:rsidRPr="00F72EC4">
        <w:rPr>
          <w:rStyle w:val="StyleUnderline"/>
          <w:sz w:val="2"/>
          <w:szCs w:val="2"/>
          <w:highlight w:val="cyan"/>
        </w:rPr>
        <w:t xml:space="preserve">Global inequality is internal to our being. </w:t>
      </w:r>
      <w:r w:rsidRPr="00F72EC4">
        <w:rPr>
          <w:rStyle w:val="StyleUnderline"/>
          <w:sz w:val="2"/>
          <w:szCs w:val="2"/>
        </w:rPr>
        <w:t xml:space="preserve">It is us. How then does one (such a one who is relatively enfranchised by the derivative language of texts such as this one) inventory those relations and produce them as formations of solidarity rather than as disavowed residuum? </w:t>
      </w:r>
      <w:r w:rsidRPr="00F72EC4">
        <w:rPr>
          <w:sz w:val="2"/>
          <w:szCs w:val="2"/>
        </w:rPr>
        <w:t xml:space="preserve">Is there another data-sphere, a communist one? </w:t>
      </w:r>
      <w:r w:rsidRPr="00F72EC4">
        <w:rPr>
          <w:rStyle w:val="StyleUnderline"/>
          <w:sz w:val="2"/>
          <w:szCs w:val="2"/>
        </w:rPr>
        <w:t xml:space="preserve">Can we build communist interfaces, networks, and finance? </w:t>
      </w:r>
      <w:r w:rsidRPr="00F72EC4">
        <w:rPr>
          <w:rStyle w:val="StyleUnderline"/>
          <w:sz w:val="2"/>
          <w:szCs w:val="2"/>
          <w:highlight w:val="cyan"/>
        </w:rPr>
        <w:t>How would we register, track, amplify, and render actionable the communitarian affinities, solidarities, obligations, and debts,</w:t>
      </w:r>
      <w:r w:rsidRPr="00F72EC4">
        <w:rPr>
          <w:rStyle w:val="StyleUnderline"/>
          <w:sz w:val="2"/>
          <w:szCs w:val="2"/>
        </w:rPr>
        <w:t xml:space="preserve"> the resources in the wake of too many genocides to count, that in actual practice underpin the official economy, collective life, and whatever authentic hope is left to our species? Perhaps we have arrived at a question worthy of theory: Is there, </w:t>
      </w:r>
      <w:r w:rsidRPr="00F72EC4">
        <w:rPr>
          <w:rStyle w:val="StyleUnderline"/>
          <w:sz w:val="2"/>
          <w:szCs w:val="2"/>
          <w:highlight w:val="cyan"/>
        </w:rPr>
        <w:t xml:space="preserve">could there be communist algorithms? </w:t>
      </w:r>
      <w:r w:rsidRPr="00F72EC4">
        <w:rPr>
          <w:rStyle w:val="StyleUnderline"/>
          <w:sz w:val="2"/>
          <w:szCs w:val="2"/>
        </w:rPr>
        <w:t xml:space="preserve">Communist derivatives? Derivative communism? </w:t>
      </w:r>
      <w:r w:rsidRPr="00F72EC4">
        <w:rPr>
          <w:rStyle w:val="StyleUnderline"/>
          <w:sz w:val="2"/>
          <w:szCs w:val="2"/>
          <w:highlight w:val="cyan"/>
        </w:rPr>
        <w:t>We are looking for that path.</w:t>
      </w:r>
      <w:r w:rsidRPr="00F72EC4">
        <w:rPr>
          <w:rStyle w:val="StyleUnderline"/>
          <w:sz w:val="2"/>
          <w:szCs w:val="2"/>
        </w:rPr>
        <w:t xml:space="preserve"> </w:t>
      </w:r>
      <w:r w:rsidRPr="00F72EC4">
        <w:rPr>
          <w:sz w:val="2"/>
          <w:szCs w:val="2"/>
        </w:rPr>
        <w:t xml:space="preserve">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F72EC4">
        <w:rPr>
          <w:rStyle w:val="StyleUnderline"/>
          <w:sz w:val="2"/>
          <w:szCs w:val="2"/>
          <w:highlight w:val="cyan"/>
        </w:rPr>
        <w:t xml:space="preserve">A political intervention in the </w:t>
      </w:r>
      <w:r w:rsidRPr="00F72EC4">
        <w:rPr>
          <w:rStyle w:val="StyleUnderline"/>
          <w:sz w:val="2"/>
          <w:szCs w:val="2"/>
        </w:rPr>
        <w:t xml:space="preserve">advertisarial </w:t>
      </w:r>
      <w:r w:rsidRPr="00F72EC4">
        <w:rPr>
          <w:rStyle w:val="StyleUnderline"/>
          <w:sz w:val="2"/>
          <w:szCs w:val="2"/>
          <w:highlight w:val="cyan"/>
        </w:rPr>
        <w:t>relations that have this planet heading toward environmental doomsday requires</w:t>
      </w:r>
      <w:r w:rsidRPr="00F72EC4">
        <w:rPr>
          <w:rStyle w:val="StyleUnderline"/>
          <w:sz w:val="2"/>
          <w:szCs w:val="2"/>
        </w:rPr>
        <w:t xml:space="preserve"> not only revolutionary policy but </w:t>
      </w:r>
      <w:r w:rsidRPr="00F72EC4">
        <w:rPr>
          <w:rStyle w:val="StyleUnderline"/>
          <w:sz w:val="2"/>
          <w:szCs w:val="2"/>
          <w:highlight w:val="cyan"/>
        </w:rPr>
        <w:t>revolutionary culture</w:t>
      </w:r>
      <w:r w:rsidRPr="00F72EC4">
        <w:rPr>
          <w:rStyle w:val="StyleUnderline"/>
          <w:sz w:val="2"/>
          <w:szCs w:val="2"/>
        </w:rPr>
        <w:t xml:space="preserve">. (I defer further discussion of a third requirement, revolutionary finance, to the final chapter.) </w:t>
      </w:r>
      <w:r w:rsidRPr="00F72EC4">
        <w:rPr>
          <w:rStyle w:val="StyleUnderline"/>
          <w:sz w:val="2"/>
          <w:szCs w:val="2"/>
          <w:highlight w:val="cyan"/>
        </w:rPr>
        <w:t xml:space="preserve">This culture must </w:t>
      </w:r>
      <w:proofErr w:type="gramStart"/>
      <w:r w:rsidRPr="00F72EC4">
        <w:rPr>
          <w:rStyle w:val="StyleUnderline"/>
          <w:sz w:val="2"/>
          <w:szCs w:val="2"/>
          <w:highlight w:val="cyan"/>
        </w:rPr>
        <w:t>take into account</w:t>
      </w:r>
      <w:proofErr w:type="gramEnd"/>
      <w:r w:rsidRPr="00F72EC4">
        <w:rPr>
          <w:rStyle w:val="StyleUnderline"/>
          <w:sz w:val="2"/>
          <w:szCs w:val="2"/>
          <w:highlight w:val="cyan"/>
        </w:rPr>
        <w:t xml:space="preserve"> that,</w:t>
      </w:r>
      <w:r w:rsidRPr="00F72EC4">
        <w:rPr>
          <w:rStyle w:val="StyleUnderline"/>
          <w:sz w:val="2"/>
          <w:szCs w:val="2"/>
        </w:rPr>
        <w:t xml:space="preserve"> for many on this planet, </w:t>
      </w:r>
      <w:r w:rsidRPr="00F72EC4">
        <w:rPr>
          <w:rStyle w:val="StyleUnderline"/>
          <w:sz w:val="2"/>
          <w:szCs w:val="2"/>
          <w:highlight w:val="cyan"/>
        </w:rPr>
        <w:t>Armageddon is not the future but an ongoing constant. My call here (which</w:t>
      </w:r>
      <w:r w:rsidRPr="00F72EC4">
        <w:rPr>
          <w:rStyle w:val="StyleUnderline"/>
          <w:sz w:val="2"/>
          <w:szCs w:val="2"/>
        </w:rPr>
        <w:t xml:space="preserve"> should not be entirely unfamiliar, as it </w:t>
      </w:r>
      <w:r w:rsidRPr="00F72EC4">
        <w:rPr>
          <w:rStyle w:val="StyleUnderline"/>
          <w:sz w:val="2"/>
          <w:szCs w:val="2"/>
          <w:highlight w:val="cyan"/>
        </w:rPr>
        <w:t>gives petit bourgeois intellectuals something important to do) is to (re)politicize semiotic and affective structures and practices,</w:t>
      </w:r>
      <w:r w:rsidRPr="00F72EC4">
        <w:rPr>
          <w:rStyle w:val="StyleUnderline"/>
          <w:sz w:val="2"/>
          <w:szCs w:val="2"/>
        </w:rPr>
        <w:t xml:space="preserve"> including and perhaps especially those we might control, for example </w:t>
      </w:r>
      <w:r w:rsidRPr="00F72EC4">
        <w:rPr>
          <w:rStyle w:val="StyleUnderline"/>
          <w:sz w:val="2"/>
          <w:szCs w:val="2"/>
          <w:highlight w:val="cyan"/>
        </w:rPr>
        <w:t>our own utterances</w:t>
      </w:r>
      <w:r w:rsidRPr="00F72EC4">
        <w:rPr>
          <w:rStyle w:val="StyleUnderline"/>
          <w:sz w:val="2"/>
          <w:szCs w:val="2"/>
        </w:rPr>
        <w:t xml:space="preserve">—our expression. </w:t>
      </w:r>
      <w:r w:rsidRPr="00F72EC4">
        <w:rPr>
          <w:sz w:val="2"/>
          <w:szCs w:val="2"/>
        </w:rPr>
        <w:t xml:space="preserve">Of course, to call them “our own” seems to contradict what I’ve said about the expropriation of the cognitive- linguistic and the intensification of aphanisis by visual, verbal, and digital media derivatives, but it is here precisely that we confront one of the significant material contradictions of our time: who or what speaks in us? </w:t>
      </w:r>
      <w:r w:rsidRPr="00F72EC4">
        <w:rPr>
          <w:rStyle w:val="StyleUnderline"/>
          <w:sz w:val="2"/>
          <w:szCs w:val="2"/>
        </w:rPr>
        <w:t xml:space="preserve">This question, which I shorthand using the phrase the politics of the utterance and which you can experience palpably right now (as you endeavor to think), seems to me to insist that </w:t>
      </w:r>
      <w:r w:rsidRPr="00F72EC4">
        <w:rPr>
          <w:rStyle w:val="StyleUnderline"/>
          <w:sz w:val="2"/>
          <w:szCs w:val="2"/>
          <w:highlight w:val="cyan"/>
        </w:rPr>
        <w:t>our idea-making must actively produce its solidarity with the dispossessed</w:t>
      </w:r>
      <w:r w:rsidRPr="00F72EC4">
        <w:rPr>
          <w:rStyle w:val="StyleUnderline"/>
          <w:sz w:val="2"/>
          <w:szCs w:val="2"/>
        </w:rPr>
        <w:t>.</w:t>
      </w:r>
      <w:r w:rsidRPr="00F72EC4">
        <w:rPr>
          <w:sz w:val="10"/>
        </w:rPr>
        <w:t xml:space="preserve"> </w:t>
      </w:r>
      <w:r w:rsidRPr="00F72EC4">
        <w:rPr>
          <w:rStyle w:val="Emphasis"/>
          <w:highlight w:val="yellow"/>
        </w:rPr>
        <w:t>We must struggle for the radical constellation</w:t>
      </w:r>
      <w:r w:rsidRPr="00F72EC4">
        <w:rPr>
          <w:sz w:val="10"/>
        </w:rPr>
        <w:t xml:space="preserve">. </w:t>
      </w:r>
      <w:r w:rsidRPr="00F72EC4">
        <w:rPr>
          <w:rStyle w:val="StyleUnderline"/>
          <w:highlight w:val="yellow"/>
        </w:rPr>
        <w:t xml:space="preserve">The question concerning the politics of the </w:t>
      </w:r>
      <w:r w:rsidRPr="00F72EC4">
        <w:rPr>
          <w:rStyle w:val="Emphasis"/>
          <w:highlight w:val="yellow"/>
        </w:rPr>
        <w:t>utterance</w:t>
      </w:r>
      <w:r w:rsidRPr="00F72EC4">
        <w:rPr>
          <w:rStyle w:val="StyleUnderline"/>
          <w:highlight w:val="yellow"/>
        </w:rPr>
        <w:t xml:space="preserve">, asked here in a strange passage of this </w:t>
      </w:r>
      <w:r w:rsidRPr="00F72EC4">
        <w:rPr>
          <w:rStyle w:val="Emphasis"/>
          <w:highlight w:val="yellow"/>
        </w:rPr>
        <w:t>text</w:t>
      </w:r>
      <w:r w:rsidRPr="00F72EC4">
        <w:rPr>
          <w:rStyle w:val="StyleUnderline"/>
          <w:highlight w:val="yellow"/>
        </w:rPr>
        <w:t xml:space="preserve"> through a </w:t>
      </w:r>
      <w:r w:rsidRPr="00F72EC4">
        <w:rPr>
          <w:rStyle w:val="Emphasis"/>
          <w:highlight w:val="yellow"/>
        </w:rPr>
        <w:t>beyond-academic terrain</w:t>
      </w:r>
      <w:r w:rsidRPr="00F72EC4">
        <w:rPr>
          <w:rStyle w:val="StyleUnderline"/>
        </w:rPr>
        <w:t xml:space="preserve">, a moonless forest the traversal of which may or may not at this point lead us back to the plot, also </w:t>
      </w:r>
      <w:r w:rsidRPr="00F72EC4">
        <w:rPr>
          <w:rStyle w:val="StyleUnderline"/>
          <w:highlight w:val="yellow"/>
        </w:rPr>
        <w:t>raises the question of becoming, a</w:t>
      </w:r>
      <w:r w:rsidRPr="00F72EC4">
        <w:rPr>
          <w:rStyle w:val="StyleUnderline"/>
        </w:rPr>
        <w:t xml:space="preserve">s well as the questions of agency and of action within the capitalist image— programmable images, racializing and racist images that, in the terms we have set out, are functionally omnipresent. </w:t>
      </w:r>
      <w:r w:rsidRPr="00F72EC4">
        <w:rPr>
          <w:rStyle w:val="StyleUnderline"/>
          <w:highlight w:val="yellow"/>
        </w:rPr>
        <w:t xml:space="preserve">Continuous media throughput has generated a </w:t>
      </w:r>
      <w:r w:rsidRPr="00F72EC4">
        <w:rPr>
          <w:rStyle w:val="StyleUnderline"/>
        </w:rPr>
        <w:t xml:space="preserve">capitalist </w:t>
      </w:r>
      <w:r w:rsidRPr="00F72EC4">
        <w:rPr>
          <w:rStyle w:val="StyleUnderline"/>
          <w:highlight w:val="yellow"/>
        </w:rPr>
        <w:t xml:space="preserve">imaginary structuring both language function and imaging processes, coordinated at scales and by </w:t>
      </w:r>
      <w:r w:rsidRPr="00F72EC4">
        <w:rPr>
          <w:rStyle w:val="Emphasis"/>
          <w:highlight w:val="yellow"/>
        </w:rPr>
        <w:t>calculative logics</w:t>
      </w:r>
      <w:r w:rsidRPr="00F72EC4">
        <w:rPr>
          <w:rStyle w:val="StyleUnderline"/>
          <w:highlight w:val="yellow"/>
        </w:rPr>
        <w:t xml:space="preserve"> that exceed individual comprehension</w:t>
      </w:r>
      <w:r w:rsidRPr="00F72EC4">
        <w:rPr>
          <w:sz w:val="10"/>
        </w:rPr>
        <w:t xml:space="preserve">. </w:t>
      </w:r>
      <w:r w:rsidRPr="00F72EC4">
        <w:rPr>
          <w:rStyle w:val="StyleUnderline"/>
          <w:highlight w:val="cyan"/>
        </w:rPr>
        <w:t>Though the occasion is upon us, we must struggle for space and time to think. We must open a spread on which to bet against the dominant order.</w:t>
      </w:r>
      <w:r w:rsidRPr="00F72EC4">
        <w:rPr>
          <w:rStyle w:val="StyleUnderline"/>
        </w:rPr>
        <w:t xml:space="preserve"> We glimpse, and we feel, that </w:t>
      </w:r>
      <w:r w:rsidRPr="00F72EC4">
        <w:rPr>
          <w:rStyle w:val="StyleUnderline"/>
          <w:highlight w:val="cyan"/>
        </w:rPr>
        <w:t>to insist upon</w:t>
      </w:r>
      <w:r w:rsidRPr="00F72EC4">
        <w:rPr>
          <w:rStyle w:val="StyleUnderline"/>
        </w:rPr>
        <w:t xml:space="preserve"> the unremitting relevance of both </w:t>
      </w:r>
      <w:r w:rsidRPr="00F72EC4">
        <w:rPr>
          <w:rStyle w:val="StyleUnderline"/>
          <w:highlight w:val="cyan"/>
        </w:rPr>
        <w:t>culture-making and of cross-cultural transnational solidarity helps to avoid platform fetishism because it sees the internet</w:t>
      </w:r>
      <w:r w:rsidRPr="00F72EC4">
        <w:rPr>
          <w:rStyle w:val="StyleUnderline"/>
        </w:rPr>
        <w:t xml:space="preserve"> and its machines not as a set or collection of autonomous technologies but </w:t>
      </w:r>
      <w:r w:rsidRPr="00F72EC4">
        <w:rPr>
          <w:rStyle w:val="StyleUnderline"/>
          <w:highlight w:val="cyan"/>
        </w:rPr>
        <w:t xml:space="preserve">as a historically emergent system </w:t>
      </w:r>
      <w:r w:rsidRPr="00F72EC4">
        <w:rPr>
          <w:rStyle w:val="StyleUnderline"/>
        </w:rPr>
        <w:t xml:space="preserve">of value-expropriative communication and organization, </w:t>
      </w:r>
      <w:r w:rsidRPr="00F72EC4">
        <w:rPr>
          <w:rStyle w:val="StyleUnderline"/>
          <w:highlight w:val="cyan"/>
        </w:rPr>
        <w:t>built directly upon</w:t>
      </w:r>
      <w:r w:rsidRPr="00F72EC4">
        <w:rPr>
          <w:rStyle w:val="StyleUnderline"/>
        </w:rPr>
        <w:t xml:space="preserve"> older but nonetheless contemporaneous forms of inequality, including but not limited to historically emergent </w:t>
      </w:r>
      <w:r w:rsidRPr="00F72EC4">
        <w:rPr>
          <w:rStyle w:val="StyleUnderline"/>
          <w:highlight w:val="cyan"/>
        </w:rPr>
        <w:t>techniques of gendering, racialization, and imperialism</w:t>
      </w:r>
      <w:r w:rsidRPr="00F72EC4">
        <w:rPr>
          <w:rStyle w:val="StyleUnderline"/>
        </w:rPr>
        <w:t>, and embedded in the living flesh of the world</w:t>
      </w:r>
      <w:r w:rsidRPr="00F72EC4">
        <w:rPr>
          <w:sz w:val="10"/>
        </w:rPr>
        <w:t xml:space="preserve">. </w:t>
      </w:r>
      <w:proofErr w:type="gramStart"/>
      <w:r w:rsidRPr="00F72EC4">
        <w:rPr>
          <w:rStyle w:val="Emphasis"/>
          <w:highlight w:val="yellow"/>
        </w:rPr>
        <w:t>All of</w:t>
      </w:r>
      <w:proofErr w:type="gramEnd"/>
      <w:r w:rsidRPr="00F72EC4">
        <w:rPr>
          <w:rStyle w:val="Emphasis"/>
          <w:highlight w:val="yellow"/>
        </w:rPr>
        <w:t xml:space="preserve"> this calculative interconnectivity</w:t>
      </w:r>
      <w:r w:rsidRPr="00F72EC4">
        <w:rPr>
          <w:sz w:val="10"/>
        </w:rPr>
        <w:t xml:space="preserve"> and networked agency </w:t>
      </w:r>
      <w:r w:rsidRPr="00F72EC4">
        <w:rPr>
          <w:rStyle w:val="StyleUnderline"/>
          <w:highlight w:val="yellow"/>
        </w:rPr>
        <w:t>implies</w:t>
      </w:r>
      <w:r w:rsidRPr="00F72EC4">
        <w:rPr>
          <w:sz w:val="10"/>
        </w:rPr>
        <w:t xml:space="preserve">, contradictorily, in fact, that the internet is not all advertising—but neither is advertising all advertising. </w:t>
      </w:r>
      <w:r w:rsidRPr="00F72EC4">
        <w:rPr>
          <w:rStyle w:val="Emphasis"/>
          <w:highlight w:val="yellow"/>
        </w:rPr>
        <w:t>It is also murder and struggle</w:t>
      </w:r>
      <w:r w:rsidRPr="00F72EC4">
        <w:rPr>
          <w:sz w:val="10"/>
        </w:rPr>
        <w:t xml:space="preserve">. </w:t>
      </w:r>
      <w:r w:rsidRPr="00F72EC4">
        <w:rPr>
          <w:rStyle w:val="Emphasis"/>
          <w:highlight w:val="yellow"/>
        </w:rPr>
        <w:t>Banksy knows that</w:t>
      </w:r>
      <w:r w:rsidRPr="00F72EC4">
        <w:rPr>
          <w:sz w:val="10"/>
        </w:rPr>
        <w:t xml:space="preserve">.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w:t>
      </w:r>
      <w:r w:rsidRPr="00F72EC4">
        <w:rPr>
          <w:rStyle w:val="StyleUnderline"/>
          <w:highlight w:val="yellow"/>
        </w:rPr>
        <w:t>Marx himself saw capitalism as vampiric, and today’s processes of capitalization are even more totalitarian, more widely distributed, and more blood-, life-, and indeed soul-sucking</w:t>
      </w:r>
      <w:r w:rsidRPr="00F72EC4">
        <w:rPr>
          <w:sz w:val="10"/>
        </w:rPr>
        <w:t xml:space="preserve"> than even in prior eras—though such comparisons don’t do those killed by past iterations of capitalism any good. </w:t>
      </w:r>
      <w:r w:rsidRPr="00F72EC4">
        <w:rPr>
          <w:rStyle w:val="StyleUnderline"/>
        </w:rPr>
        <w:t xml:space="preserve">Despite the disavowals to the contrary, we recognize that capital needs labor, needs metabolic time more desperately and more voraciously than ever before (what else is biopolitics?) and, furthermore, that it wages war on </w:t>
      </w:r>
      <w:proofErr w:type="gramStart"/>
      <w:r w:rsidRPr="00F72EC4">
        <w:rPr>
          <w:rStyle w:val="StyleUnderline"/>
        </w:rPr>
        <w:t>life-time</w:t>
      </w:r>
      <w:proofErr w:type="gramEnd"/>
      <w:r w:rsidRPr="00F72EC4">
        <w:rPr>
          <w:rStyle w:val="StyleUnderline"/>
        </w:rPr>
        <w:t xml:space="preserve"> on all fronts, in order to secure labor power, its product and basis, at a discount.</w:t>
      </w:r>
      <w:r w:rsidRPr="00F72EC4">
        <w:rPr>
          <w:sz w:val="10"/>
        </w:rPr>
        <w:t xml:space="preserve"> The pyramids of inequality become internal fractals, and even as the base broadens, the tip with the all-seeing eye (that is not a subject) ascends ever higher. </w:t>
      </w:r>
      <w:r w:rsidRPr="00F72EC4">
        <w:rPr>
          <w:rStyle w:val="Emphasis"/>
          <w:highlight w:val="yellow"/>
        </w:rPr>
        <w:t>We do not yet know what can be destroyed or indeed built</w:t>
      </w:r>
      <w:r w:rsidRPr="00F72EC4">
        <w:rPr>
          <w:rStyle w:val="StyleUnderline"/>
        </w:rPr>
        <w:t xml:space="preserve"> with the massive appropriation of Banksy’s rocks, </w:t>
      </w:r>
      <w:r w:rsidRPr="00F72EC4">
        <w:rPr>
          <w:rStyle w:val="StyleUnderline"/>
          <w:highlight w:val="cyan"/>
        </w:rPr>
        <w:t>but we do know that</w:t>
      </w:r>
      <w:r w:rsidRPr="00F72EC4">
        <w:rPr>
          <w:rStyle w:val="StyleUnderline"/>
        </w:rPr>
        <w:t xml:space="preserve"> at present </w:t>
      </w:r>
      <w:r w:rsidRPr="00F72EC4">
        <w:rPr>
          <w:rStyle w:val="StyleUnderline"/>
          <w:highlight w:val="cyan"/>
        </w:rPr>
        <w:t xml:space="preserve">there is total war against </w:t>
      </w:r>
      <w:r w:rsidRPr="00F72EC4">
        <w:rPr>
          <w:rStyle w:val="StyleUnderline"/>
        </w:rPr>
        <w:t xml:space="preserve">our using them to build </w:t>
      </w:r>
      <w:r w:rsidRPr="00F72EC4">
        <w:rPr>
          <w:rStyle w:val="StyleUnderline"/>
          <w:highlight w:val="cyan"/>
        </w:rPr>
        <w:t>anticapitalist, nonhierarchical,</w:t>
      </w:r>
      <w:r w:rsidRPr="00F72EC4">
        <w:rPr>
          <w:rStyle w:val="StyleUnderline"/>
        </w:rPr>
        <w:t xml:space="preserve"> horizontal, solidary </w:t>
      </w:r>
      <w:r w:rsidRPr="00F72EC4">
        <w:rPr>
          <w:rStyle w:val="StyleUnderline"/>
          <w:highlight w:val="cyan"/>
        </w:rPr>
        <w:t xml:space="preserve">sociality. The refusal </w:t>
      </w:r>
      <w:r w:rsidRPr="00F72EC4">
        <w:rPr>
          <w:rStyle w:val="StyleUnderline"/>
        </w:rPr>
        <w:t xml:space="preserve">or détournement </w:t>
      </w:r>
      <w:r w:rsidRPr="00F72EC4">
        <w:rPr>
          <w:rStyle w:val="StyleUnderline"/>
          <w:highlight w:val="cyan"/>
        </w:rPr>
        <w:t>of capital’s encroachment is itself a creative act. Perhaps we have only begun to glimpse what a total refusal might achieve.</w:t>
      </w:r>
    </w:p>
    <w:p w14:paraId="60AAEC1E" w14:textId="77777777" w:rsidR="00437FCB" w:rsidRPr="007F2BE4" w:rsidRDefault="00437FCB" w:rsidP="00437FCB">
      <w:pPr>
        <w:pStyle w:val="Heading4"/>
      </w:pPr>
      <w:bookmarkStart w:id="0" w:name="_Hlk85415527"/>
      <w:r w:rsidRPr="007F2BE4">
        <w:t xml:space="preserve">“Feeling others, feeling through you” is a taxonomy of sentimentality mired and confirmed by a logic of biological racism. The 1AC’s investment in hapticality as sociality is also an investment in </w:t>
      </w:r>
      <w:proofErr w:type="gramStart"/>
      <w:r w:rsidRPr="007F2BE4">
        <w:t>a  sympathy</w:t>
      </w:r>
      <w:proofErr w:type="gramEnd"/>
      <w:r w:rsidRPr="007F2BE4">
        <w:t xml:space="preserve"> that calcifies the superiority of whites against the sympathy</w:t>
      </w:r>
      <w:r w:rsidRPr="007F2BE4">
        <w:rPr>
          <w:rStyle w:val="Heading3Char"/>
          <w:b/>
          <w:sz w:val="26"/>
          <w:szCs w:val="22"/>
          <w:u w:val="none"/>
        </w:rPr>
        <w:t> </w:t>
      </w:r>
      <w:r w:rsidRPr="007F2BE4">
        <w:t>of the colonized –</w:t>
      </w:r>
      <w:r w:rsidRPr="007F2BE4">
        <w:rPr>
          <w:rStyle w:val="Heading3Char"/>
          <w:b/>
          <w:sz w:val="26"/>
          <w:szCs w:val="22"/>
          <w:u w:val="none"/>
        </w:rPr>
        <w:t xml:space="preserve"> </w:t>
      </w:r>
      <w:r w:rsidRPr="007F2BE4">
        <w:t>that evokes moral feelings of social good for the sake of liberal</w:t>
      </w:r>
      <w:r w:rsidRPr="007F2BE4">
        <w:rPr>
          <w:rStyle w:val="Heading3Char"/>
          <w:b/>
          <w:sz w:val="26"/>
          <w:szCs w:val="22"/>
          <w:u w:val="none"/>
        </w:rPr>
        <w:t> </w:t>
      </w:r>
      <w:r w:rsidRPr="007F2BE4">
        <w:t>individualist</w:t>
      </w:r>
      <w:r w:rsidRPr="007F2BE4">
        <w:rPr>
          <w:rStyle w:val="Heading3Char"/>
          <w:b/>
          <w:sz w:val="26"/>
          <w:szCs w:val="22"/>
          <w:u w:val="none"/>
        </w:rPr>
        <w:t> </w:t>
      </w:r>
      <w:r w:rsidRPr="007F2BE4">
        <w:t>subjectivity – turns the AFF’s project. </w:t>
      </w:r>
    </w:p>
    <w:bookmarkEnd w:id="0"/>
    <w:p w14:paraId="183116EA" w14:textId="77777777" w:rsidR="00437FCB" w:rsidRPr="009E3585" w:rsidRDefault="00437FCB" w:rsidP="00437FCB">
      <w:r w:rsidRPr="009E3585">
        <w:rPr>
          <w:rStyle w:val="Style13ptBold"/>
          <w:rFonts w:asciiTheme="minorHAnsi" w:hAnsiTheme="minorHAnsi" w:cstheme="minorHAnsi"/>
        </w:rPr>
        <w:t>Schuller 18</w:t>
      </w:r>
      <w:r w:rsidRPr="009E3585">
        <w:t> (Kyla, Associate Professor and Women's Global Health Leadership (WGHL) Certificate Faculty Director of Women's and Gender Studies at Rutgers University, New Brunswick. She investigates the intersections between race, gender, sexuality, and the sciences. “The Biopolitics of Feeling; Race, Sex, and Science in the Nineteenth Century. Duke University Press, December 2017) ipartman</w:t>
      </w:r>
    </w:p>
    <w:p w14:paraId="2E48C495" w14:textId="77777777" w:rsidR="00437FCB" w:rsidRPr="009E3585" w:rsidRDefault="00437FCB" w:rsidP="00437FCB">
      <w:pPr>
        <w:rPr>
          <w:rFonts w:asciiTheme="minorHAnsi" w:hAnsiTheme="minorHAnsi" w:cstheme="minorHAnsi"/>
          <w:color w:val="000000"/>
        </w:rPr>
      </w:pPr>
      <w:r w:rsidRPr="009E3585">
        <w:rPr>
          <w:rFonts w:asciiTheme="minorHAnsi" w:hAnsiTheme="minorHAnsi" w:cstheme="minorHAnsi"/>
          <w:b/>
          <w:bCs/>
          <w:color w:val="000000"/>
          <w:u w:val="single"/>
        </w:rPr>
        <w:t>The volatility of the impressible body</w:t>
      </w:r>
      <w:r w:rsidRPr="009E3585">
        <w:rPr>
          <w:rFonts w:asciiTheme="minorHAnsi" w:hAnsiTheme="minorHAnsi" w:cstheme="minorHAnsi"/>
          <w:color w:val="000000"/>
          <w:sz w:val="16"/>
          <w:szCs w:val="16"/>
        </w:rPr>
        <w:t>, which </w:t>
      </w:r>
      <w:r w:rsidRPr="009E3585">
        <w:rPr>
          <w:rFonts w:asciiTheme="minorHAnsi" w:hAnsiTheme="minorHAnsi" w:cstheme="minorHAnsi"/>
          <w:color w:val="000000"/>
          <w:u w:val="single"/>
        </w:rPr>
        <w:t>depended on its impressions from the external world for its own development</w:t>
      </w:r>
      <w:r w:rsidRPr="009E3585">
        <w:rPr>
          <w:rFonts w:asciiTheme="minorHAnsi" w:hAnsiTheme="minorHAnsi" w:cstheme="minorHAnsi"/>
          <w:color w:val="000000"/>
          <w:sz w:val="16"/>
          <w:szCs w:val="16"/>
        </w:rPr>
        <w:t>, </w:t>
      </w:r>
      <w:r w:rsidRPr="009E3585">
        <w:rPr>
          <w:rFonts w:asciiTheme="minorHAnsi" w:hAnsiTheme="minorHAnsi" w:cstheme="minorHAnsi"/>
          <w:color w:val="000000"/>
          <w:u w:val="single"/>
        </w:rPr>
        <w:t>required</w:t>
      </w:r>
      <w:r w:rsidRPr="009E3585">
        <w:rPr>
          <w:rFonts w:asciiTheme="minorHAnsi" w:hAnsiTheme="minorHAnsi" w:cstheme="minorHAnsi"/>
          <w:color w:val="000000"/>
          <w:sz w:val="16"/>
          <w:szCs w:val="16"/>
        </w:rPr>
        <w:t>a strict disciplinary technology. </w:t>
      </w:r>
      <w:r w:rsidRPr="009E3585">
        <w:rPr>
          <w:rFonts w:asciiTheme="minorHAnsi" w:hAnsiTheme="minorHAnsi" w:cstheme="minorHAnsi"/>
          <w:b/>
          <w:bCs/>
          <w:color w:val="000000"/>
          <w:u w:val="single"/>
        </w:rPr>
        <w:t>Sentiment</w:t>
      </w:r>
      <w:r w:rsidRPr="009E3585">
        <w:rPr>
          <w:rFonts w:asciiTheme="minorHAnsi" w:hAnsiTheme="minorHAnsi" w:cstheme="minorHAnsi"/>
          <w:color w:val="000000"/>
          <w:sz w:val="16"/>
          <w:szCs w:val="16"/>
        </w:rPr>
        <w:t>was enlisted for this purpose. </w:t>
      </w:r>
      <w:r w:rsidRPr="009E3585">
        <w:rPr>
          <w:rFonts w:asciiTheme="minorHAnsi" w:hAnsiTheme="minorHAnsi" w:cstheme="minorHAnsi"/>
          <w:color w:val="000000"/>
          <w:u w:val="single"/>
        </w:rPr>
        <w:t>The</w:t>
      </w:r>
      <w:r w:rsidRPr="009E3585">
        <w:rPr>
          <w:rFonts w:asciiTheme="minorHAnsi" w:hAnsiTheme="minorHAnsi" w:cstheme="minorHAnsi"/>
          <w:color w:val="000000"/>
          <w:sz w:val="16"/>
          <w:szCs w:val="16"/>
        </w:rPr>
        <w:t>alleged supple </w:t>
      </w:r>
      <w:r w:rsidRPr="009E3585">
        <w:rPr>
          <w:rFonts w:asciiTheme="minorHAnsi" w:hAnsiTheme="minorHAnsi" w:cstheme="minorHAnsi"/>
          <w:b/>
          <w:bCs/>
          <w:color w:val="000000"/>
          <w:u w:val="single"/>
        </w:rPr>
        <w:t>impressibility</w:t>
      </w:r>
      <w:r w:rsidRPr="009E3585">
        <w:rPr>
          <w:rFonts w:asciiTheme="minorHAnsi" w:hAnsiTheme="minorHAnsi" w:cstheme="minorHAnsi"/>
          <w:color w:val="000000"/>
          <w:u w:val="single"/>
        </w:rPr>
        <w:t xml:space="preserve">of the civilized races ensured that they continuously developed new, hopefully advantageous, </w:t>
      </w:r>
      <w:proofErr w:type="gramStart"/>
      <w:r w:rsidRPr="009E3585">
        <w:rPr>
          <w:rFonts w:asciiTheme="minorHAnsi" w:hAnsiTheme="minorHAnsi" w:cstheme="minorHAnsi"/>
          <w:color w:val="000000"/>
          <w:u w:val="single"/>
        </w:rPr>
        <w:t>physical</w:t>
      </w:r>
      <w:proofErr w:type="gramEnd"/>
      <w:r w:rsidRPr="009E3585">
        <w:rPr>
          <w:rFonts w:asciiTheme="minorHAnsi" w:hAnsiTheme="minorHAnsi" w:cstheme="minorHAnsi"/>
          <w:color w:val="000000"/>
          <w:u w:val="single"/>
        </w:rPr>
        <w:t xml:space="preserve"> and mental characteristics</w:t>
      </w:r>
      <w:r w:rsidRPr="009E3585">
        <w:rPr>
          <w:rFonts w:asciiTheme="minorHAnsi" w:hAnsiTheme="minorHAnsi" w:cstheme="minorHAnsi"/>
          <w:color w:val="000000"/>
          <w:sz w:val="16"/>
          <w:szCs w:val="16"/>
        </w:rPr>
        <w:t xml:space="preserve">. Most important among these was the capacity for sentiment. Cope argued that the advanced “social life and the family relation” of civilization “have developed the benevolent sentiments and the affections,” as the effects of evolution became the stimuli themselves. </w:t>
      </w:r>
      <w:r w:rsidRPr="009E3585">
        <w:rPr>
          <w:rFonts w:asciiTheme="minorHAnsi" w:hAnsiTheme="minorHAnsi" w:cstheme="minorHAnsi"/>
          <w:b/>
          <w:bCs/>
          <w:color w:val="000000"/>
          <w:u w:val="single"/>
          <w:bdr w:val="single" w:sz="12" w:space="0" w:color="auto" w:frame="1"/>
          <w:shd w:val="clear" w:color="auto" w:fill="00FF00"/>
        </w:rPr>
        <w:t>Sentiment</w:t>
      </w:r>
      <w:r w:rsidRPr="009E3585">
        <w:rPr>
          <w:rFonts w:asciiTheme="minorHAnsi" w:hAnsiTheme="minorHAnsi" w:cstheme="minorHAnsi"/>
          <w:color w:val="000000"/>
          <w:sz w:val="16"/>
          <w:szCs w:val="16"/>
        </w:rPr>
        <w:t>, in these scientists’ work, </w:t>
      </w:r>
      <w:r w:rsidRPr="009E3585">
        <w:rPr>
          <w:rFonts w:asciiTheme="minorHAnsi" w:hAnsiTheme="minorHAnsi" w:cstheme="minorHAnsi"/>
          <w:color w:val="000000"/>
          <w:u w:val="single"/>
          <w:shd w:val="clear" w:color="auto" w:fill="00FF00"/>
        </w:rPr>
        <w:t xml:space="preserve">involves </w:t>
      </w:r>
      <w:r w:rsidRPr="007F3013">
        <w:rPr>
          <w:rFonts w:asciiTheme="minorHAnsi" w:hAnsiTheme="minorHAnsi" w:cstheme="minorHAnsi"/>
          <w:color w:val="000000"/>
          <w:u w:val="single"/>
        </w:rPr>
        <w:t>the ability to make an</w:t>
      </w:r>
      <w:r w:rsidRPr="009E3585">
        <w:rPr>
          <w:rFonts w:asciiTheme="minorHAnsi" w:hAnsiTheme="minorHAnsi" w:cstheme="minorHAnsi"/>
          <w:color w:val="000000"/>
          <w:u w:val="single"/>
        </w:rPr>
        <w:t xml:space="preserve"> appropriate and </w:t>
      </w:r>
      <w:r w:rsidRPr="009E3585">
        <w:rPr>
          <w:rFonts w:asciiTheme="minorHAnsi" w:hAnsiTheme="minorHAnsi" w:cstheme="minorHAnsi"/>
          <w:b/>
          <w:bCs/>
          <w:color w:val="000000"/>
          <w:u w:val="single"/>
          <w:bdr w:val="single" w:sz="12" w:space="0" w:color="auto" w:frame="1"/>
          <w:shd w:val="clear" w:color="auto" w:fill="00FF00"/>
        </w:rPr>
        <w:t xml:space="preserve">sympathetic reaction </w:t>
      </w:r>
      <w:r w:rsidRPr="007F3013">
        <w:rPr>
          <w:rFonts w:asciiTheme="minorHAnsi" w:hAnsiTheme="minorHAnsi" w:cstheme="minorHAnsi"/>
          <w:b/>
          <w:bCs/>
          <w:color w:val="000000"/>
          <w:u w:val="single"/>
          <w:bdr w:val="single" w:sz="12" w:space="0" w:color="auto" w:frame="1"/>
        </w:rPr>
        <w:t>to an impression</w:t>
      </w:r>
      <w:r w:rsidRPr="007F3013">
        <w:rPr>
          <w:rFonts w:asciiTheme="minorHAnsi" w:hAnsiTheme="minorHAnsi" w:cstheme="minorHAnsi"/>
          <w:color w:val="000000"/>
          <w:sz w:val="16"/>
          <w:szCs w:val="16"/>
        </w:rPr>
        <w:t>, rather</w:t>
      </w:r>
      <w:r w:rsidRPr="009E3585">
        <w:rPr>
          <w:rFonts w:asciiTheme="minorHAnsi" w:hAnsiTheme="minorHAnsi" w:cstheme="minorHAnsi"/>
          <w:color w:val="000000"/>
          <w:sz w:val="16"/>
          <w:szCs w:val="16"/>
        </w:rPr>
        <w:t xml:space="preserve"> than an impulsive and self-serving one. Cope and his cohort posited that </w:t>
      </w:r>
      <w:r w:rsidRPr="007F3013">
        <w:rPr>
          <w:rFonts w:asciiTheme="minorHAnsi" w:hAnsiTheme="minorHAnsi" w:cstheme="minorHAnsi"/>
          <w:b/>
          <w:bCs/>
          <w:color w:val="000000"/>
          <w:u w:val="single"/>
          <w:bdr w:val="single" w:sz="12" w:space="0" w:color="auto" w:frame="1"/>
        </w:rPr>
        <w:t>racial</w:t>
      </w:r>
      <w:r w:rsidRPr="009E3585">
        <w:rPr>
          <w:rFonts w:asciiTheme="minorHAnsi" w:hAnsiTheme="minorHAnsi" w:cstheme="minorHAnsi"/>
          <w:b/>
          <w:bCs/>
          <w:color w:val="000000"/>
          <w:u w:val="single"/>
          <w:bdr w:val="single" w:sz="12" w:space="0" w:color="auto" w:frame="1"/>
          <w:shd w:val="clear" w:color="auto" w:fill="00FF00"/>
        </w:rPr>
        <w:t xml:space="preserve"> progress </w:t>
      </w:r>
      <w:r w:rsidRPr="009E3585">
        <w:rPr>
          <w:rFonts w:asciiTheme="minorHAnsi" w:hAnsiTheme="minorHAnsi" w:cstheme="minorHAnsi"/>
          <w:color w:val="000000"/>
          <w:u w:val="single"/>
          <w:shd w:val="clear" w:color="auto" w:fill="00FF00"/>
        </w:rPr>
        <w:t xml:space="preserve">stems from </w:t>
      </w:r>
      <w:r w:rsidRPr="007F3013">
        <w:rPr>
          <w:rFonts w:asciiTheme="minorHAnsi" w:hAnsiTheme="minorHAnsi" w:cstheme="minorHAnsi"/>
          <w:color w:val="000000"/>
          <w:u w:val="single"/>
        </w:rPr>
        <w:t>the ability of the</w:t>
      </w:r>
      <w:r w:rsidRPr="009E3585">
        <w:rPr>
          <w:rFonts w:asciiTheme="minorHAnsi" w:hAnsiTheme="minorHAnsi" w:cstheme="minorHAnsi"/>
          <w:color w:val="000000"/>
          <w:u w:val="single"/>
          <w:shd w:val="clear" w:color="auto" w:fill="00FF00"/>
        </w:rPr>
        <w:t xml:space="preserve"> civilized to control </w:t>
      </w:r>
      <w:r w:rsidRPr="00BA460D">
        <w:rPr>
          <w:rFonts w:asciiTheme="minorHAnsi" w:hAnsiTheme="minorHAnsi" w:cstheme="minorHAnsi"/>
          <w:color w:val="000000"/>
          <w:u w:val="single"/>
        </w:rPr>
        <w:t>the impulses of their body through</w:t>
      </w:r>
      <w:r w:rsidRPr="009E3585">
        <w:rPr>
          <w:rFonts w:asciiTheme="minorHAnsi" w:hAnsiTheme="minorHAnsi" w:cstheme="minorHAnsi"/>
          <w:color w:val="000000"/>
          <w:u w:val="single"/>
          <w:shd w:val="clear" w:color="auto" w:fill="00FF00"/>
        </w:rPr>
        <w:t> </w:t>
      </w:r>
      <w:r w:rsidRPr="009E3585">
        <w:rPr>
          <w:rFonts w:asciiTheme="minorHAnsi" w:hAnsiTheme="minorHAnsi" w:cstheme="minorHAnsi"/>
          <w:b/>
          <w:bCs/>
          <w:color w:val="000000"/>
          <w:u w:val="single"/>
          <w:bdr w:val="single" w:sz="12" w:space="0" w:color="auto" w:frame="1"/>
          <w:shd w:val="clear" w:color="auto" w:fill="00FF00"/>
        </w:rPr>
        <w:t>the faculty of sentiment</w:t>
      </w:r>
      <w:r w:rsidRPr="009E3585">
        <w:rPr>
          <w:rFonts w:asciiTheme="minorHAnsi" w:hAnsiTheme="minorHAnsi" w:cstheme="minorHAnsi"/>
          <w:color w:val="000000"/>
          <w:u w:val="single"/>
        </w:rPr>
        <w:t>.</w:t>
      </w:r>
      <w:r w:rsidRPr="009E3585">
        <w:rPr>
          <w:rFonts w:asciiTheme="minorHAnsi" w:hAnsiTheme="minorHAnsi" w:cstheme="minorHAnsi"/>
          <w:color w:val="000000"/>
          <w:sz w:val="16"/>
          <w:szCs w:val="16"/>
        </w:rPr>
        <w:t>Le Conte surmised that </w:t>
      </w:r>
      <w:r w:rsidRPr="009E3585">
        <w:rPr>
          <w:rFonts w:asciiTheme="minorHAnsi" w:hAnsiTheme="minorHAnsi" w:cstheme="minorHAnsi"/>
          <w:color w:val="000000"/>
          <w:u w:val="single"/>
        </w:rPr>
        <w:t>“sympathy, pity, [and] love” thus drive species change among the most advanced races, freeing them from the indignity of struggle</w:t>
      </w:r>
      <w:r w:rsidRPr="009E3585">
        <w:rPr>
          <w:rFonts w:asciiTheme="minorHAnsi" w:hAnsiTheme="minorHAnsi" w:cstheme="minorHAnsi"/>
          <w:color w:val="000000"/>
          <w:sz w:val="16"/>
          <w:szCs w:val="16"/>
        </w:rPr>
        <w:t>.Hence for Cope “evolution is . . . the long process of learning how to bring matter into subserviency to the uses of mind,” or the sublimation of the body to “self-control, from the material as well as from the mental standpoint.”</w:t>
      </w:r>
      <w:r w:rsidRPr="009E3585">
        <w:rPr>
          <w:rFonts w:asciiTheme="minorHAnsi" w:hAnsiTheme="minorHAnsi" w:cstheme="minorHAnsi"/>
          <w:b/>
          <w:bCs/>
          <w:color w:val="000000"/>
          <w:u w:val="single"/>
          <w:bdr w:val="single" w:sz="12" w:space="0" w:color="auto" w:frame="1"/>
          <w:shd w:val="clear" w:color="auto" w:fill="00FF00"/>
        </w:rPr>
        <w:t>Sentiment</w:t>
      </w:r>
      <w:r w:rsidRPr="009E3585">
        <w:rPr>
          <w:rFonts w:asciiTheme="minorHAnsi" w:hAnsiTheme="minorHAnsi" w:cstheme="minorHAnsi"/>
          <w:color w:val="000000"/>
          <w:sz w:val="16"/>
          <w:szCs w:val="16"/>
        </w:rPr>
        <w:t>thus </w:t>
      </w:r>
      <w:r w:rsidRPr="009E3585">
        <w:rPr>
          <w:rFonts w:asciiTheme="minorHAnsi" w:hAnsiTheme="minorHAnsi" w:cstheme="minorHAnsi"/>
          <w:b/>
          <w:bCs/>
          <w:color w:val="000000"/>
          <w:u w:val="single"/>
          <w:bdr w:val="single" w:sz="12" w:space="0" w:color="auto" w:frame="1"/>
          <w:shd w:val="clear" w:color="auto" w:fill="00FF00"/>
        </w:rPr>
        <w:t>functions as</w:t>
      </w:r>
      <w:r w:rsidRPr="009E3585">
        <w:rPr>
          <w:rFonts w:asciiTheme="minorHAnsi" w:hAnsiTheme="minorHAnsi" w:cstheme="minorHAnsi"/>
          <w:b/>
          <w:bCs/>
          <w:color w:val="000000"/>
          <w:u w:val="single"/>
          <w:bdr w:val="single" w:sz="12" w:space="0" w:color="auto" w:frame="1"/>
        </w:rPr>
        <w:t>an epistemology</w:t>
      </w:r>
      <w:r w:rsidRPr="009E3585">
        <w:rPr>
          <w:rFonts w:asciiTheme="minorHAnsi" w:hAnsiTheme="minorHAnsi" w:cstheme="minorHAnsi"/>
          <w:color w:val="000000"/>
          <w:sz w:val="16"/>
          <w:szCs w:val="16"/>
        </w:rPr>
        <w:t>, an ontology, and </w:t>
      </w:r>
      <w:r w:rsidRPr="009E3585">
        <w:rPr>
          <w:rFonts w:asciiTheme="minorHAnsi" w:hAnsiTheme="minorHAnsi" w:cstheme="minorHAnsi"/>
          <w:b/>
          <w:bCs/>
          <w:color w:val="000000"/>
          <w:u w:val="single"/>
          <w:bdr w:val="single" w:sz="12" w:space="0" w:color="auto" w:frame="1"/>
          <w:shd w:val="clear" w:color="auto" w:fill="00FF00"/>
        </w:rPr>
        <w:t>a discipline</w:t>
      </w:r>
      <w:r w:rsidRPr="009E3585">
        <w:rPr>
          <w:rFonts w:asciiTheme="minorHAnsi" w:hAnsiTheme="minorHAnsi" w:cstheme="minorHAnsi"/>
          <w:color w:val="000000"/>
          <w:u w:val="single"/>
        </w:rPr>
        <w:t>. Scientific articulations of sentimentalism clarify that </w:t>
      </w:r>
      <w:r w:rsidRPr="009E3585">
        <w:rPr>
          <w:rFonts w:asciiTheme="minorHAnsi" w:hAnsiTheme="minorHAnsi" w:cstheme="minorHAnsi"/>
          <w:color w:val="000000"/>
          <w:u w:val="single"/>
          <w:shd w:val="clear" w:color="auto" w:fill="00FF00"/>
        </w:rPr>
        <w:t>sympathy</w:t>
      </w:r>
      <w:r w:rsidRPr="009E3585">
        <w:rPr>
          <w:rFonts w:asciiTheme="minorHAnsi" w:hAnsiTheme="minorHAnsi" w:cstheme="minorHAnsi"/>
          <w:color w:val="000000"/>
          <w:u w:val="single"/>
        </w:rPr>
        <w:t>has an intercessory and teleological function</w:t>
      </w:r>
      <w:r w:rsidRPr="009E3585">
        <w:rPr>
          <w:rFonts w:asciiTheme="minorHAnsi" w:hAnsiTheme="minorHAnsi" w:cstheme="minorHAnsi"/>
          <w:color w:val="000000"/>
          <w:sz w:val="16"/>
          <w:szCs w:val="16"/>
        </w:rPr>
        <w:t>, in that</w:t>
      </w:r>
      <w:r w:rsidRPr="009E3585">
        <w:rPr>
          <w:rFonts w:asciiTheme="minorHAnsi" w:hAnsiTheme="minorHAnsi" w:cstheme="minorHAnsi"/>
          <w:color w:val="000000"/>
          <w:u w:val="single"/>
        </w:rPr>
        <w:t>it </w:t>
      </w:r>
      <w:r w:rsidRPr="009E3585">
        <w:rPr>
          <w:rFonts w:asciiTheme="minorHAnsi" w:hAnsiTheme="minorHAnsi" w:cstheme="minorHAnsi"/>
          <w:color w:val="000000"/>
          <w:u w:val="single"/>
          <w:shd w:val="clear" w:color="auto" w:fill="00FF00"/>
        </w:rPr>
        <w:t xml:space="preserve">ensures </w:t>
      </w:r>
      <w:r w:rsidRPr="007F3013">
        <w:rPr>
          <w:rFonts w:asciiTheme="minorHAnsi" w:hAnsiTheme="minorHAnsi" w:cstheme="minorHAnsi"/>
          <w:color w:val="000000"/>
          <w:u w:val="single"/>
        </w:rPr>
        <w:t>that civilized</w:t>
      </w:r>
      <w:r w:rsidRPr="009E3585">
        <w:rPr>
          <w:rFonts w:asciiTheme="minorHAnsi" w:hAnsiTheme="minorHAnsi" w:cstheme="minorHAnsi"/>
          <w:color w:val="000000"/>
          <w:u w:val="single"/>
          <w:shd w:val="clear" w:color="auto" w:fill="00FF00"/>
        </w:rPr>
        <w:t xml:space="preserve"> responses to stimuli benefit racial progress</w:t>
      </w:r>
      <w:r w:rsidRPr="009E3585">
        <w:rPr>
          <w:rFonts w:asciiTheme="minorHAnsi" w:hAnsiTheme="minorHAnsi" w:cstheme="minorHAnsi"/>
          <w:color w:val="000000"/>
          <w:sz w:val="16"/>
          <w:szCs w:val="16"/>
        </w:rPr>
        <w:t>. In her recent analysis of the role of sympathy in late nineteenth-century sciences of the mind, Susan Lanzoni argues that late nineteenth-century psychologists and philosophers believed sympathy to increase with evolutionary advance. For Herbert Spencer, </w:t>
      </w:r>
      <w:r w:rsidRPr="009E3585">
        <w:rPr>
          <w:rFonts w:asciiTheme="minorHAnsi" w:hAnsiTheme="minorHAnsi" w:cstheme="minorHAnsi"/>
          <w:b/>
          <w:bCs/>
          <w:color w:val="000000"/>
          <w:u w:val="single"/>
          <w:bdr w:val="single" w:sz="12" w:space="0" w:color="auto" w:frame="1"/>
        </w:rPr>
        <w:t>sympathy</w:t>
      </w:r>
      <w:r w:rsidRPr="009E3585">
        <w:rPr>
          <w:rFonts w:asciiTheme="minorHAnsi" w:hAnsiTheme="minorHAnsi" w:cstheme="minorHAnsi"/>
          <w:color w:val="000000"/>
          <w:u w:val="single"/>
        </w:rPr>
        <w:t>is the “</w:t>
      </w:r>
      <w:r w:rsidRPr="009E3585">
        <w:rPr>
          <w:rFonts w:asciiTheme="minorHAnsi" w:hAnsiTheme="minorHAnsi" w:cstheme="minorHAnsi"/>
          <w:b/>
          <w:bCs/>
          <w:color w:val="000000"/>
          <w:u w:val="single"/>
          <w:bdr w:val="single" w:sz="12" w:space="0" w:color="auto" w:frame="1"/>
        </w:rPr>
        <w:t>awareness of consequences</w:t>
      </w:r>
      <w:r w:rsidRPr="009E3585">
        <w:rPr>
          <w:rFonts w:asciiTheme="minorHAnsi" w:hAnsiTheme="minorHAnsi" w:cstheme="minorHAnsi"/>
          <w:color w:val="000000"/>
          <w:sz w:val="16"/>
          <w:szCs w:val="16"/>
        </w:rPr>
        <w:t xml:space="preserve">,” or an access to the future as opposed to the primitive “impulsivity” of “reflex-oriented” </w:t>
      </w:r>
      <w:proofErr w:type="gramStart"/>
      <w:r w:rsidRPr="009E3585">
        <w:rPr>
          <w:rFonts w:asciiTheme="minorHAnsi" w:hAnsiTheme="minorHAnsi" w:cstheme="minorHAnsi"/>
          <w:color w:val="000000"/>
          <w:sz w:val="16"/>
          <w:szCs w:val="16"/>
        </w:rPr>
        <w:t>responses,which</w:t>
      </w:r>
      <w:proofErr w:type="gramEnd"/>
      <w:r w:rsidRPr="009E3585">
        <w:rPr>
          <w:rFonts w:asciiTheme="minorHAnsi" w:hAnsiTheme="minorHAnsi" w:cstheme="minorHAnsi"/>
          <w:color w:val="000000"/>
          <w:sz w:val="16"/>
          <w:szCs w:val="16"/>
        </w:rPr>
        <w:t xml:space="preserve"> are </w:t>
      </w:r>
      <w:r w:rsidRPr="009E3585">
        <w:rPr>
          <w:rFonts w:asciiTheme="minorHAnsi" w:hAnsiTheme="minorHAnsi" w:cstheme="minorHAnsi"/>
          <w:b/>
          <w:bCs/>
          <w:color w:val="000000"/>
          <w:u w:val="single"/>
        </w:rPr>
        <w:t>mired in the eternal present</w:t>
      </w:r>
      <w:r w:rsidRPr="009E3585">
        <w:rPr>
          <w:rFonts w:asciiTheme="minorHAnsi" w:hAnsiTheme="minorHAnsi" w:cstheme="minorHAnsi"/>
          <w:color w:val="000000"/>
          <w:sz w:val="16"/>
          <w:szCs w:val="16"/>
        </w:rPr>
        <w:t>.</w:t>
      </w:r>
      <w:r w:rsidRPr="009E3585">
        <w:rPr>
          <w:rFonts w:asciiTheme="minorHAnsi" w:hAnsiTheme="minorHAnsi" w:cstheme="minorHAnsi"/>
          <w:color w:val="000000"/>
          <w:u w:val="single"/>
          <w:shd w:val="clear" w:color="auto" w:fill="00FF00"/>
        </w:rPr>
        <w:t>Primitive bodies</w:t>
      </w:r>
      <w:r w:rsidRPr="009E3585">
        <w:rPr>
          <w:rFonts w:asciiTheme="minorHAnsi" w:hAnsiTheme="minorHAnsi" w:cstheme="minorHAnsi"/>
          <w:color w:val="000000"/>
          <w:sz w:val="16"/>
          <w:szCs w:val="16"/>
        </w:rPr>
        <w:t>, Spencer maintained, </w:t>
      </w:r>
      <w:r w:rsidRPr="009E3585">
        <w:rPr>
          <w:rFonts w:asciiTheme="minorHAnsi" w:hAnsiTheme="minorHAnsi" w:cstheme="minorHAnsi"/>
          <w:color w:val="000000"/>
          <w:u w:val="single"/>
          <w:shd w:val="clear" w:color="auto" w:fill="00FF00"/>
        </w:rPr>
        <w:t xml:space="preserve">were capable </w:t>
      </w:r>
      <w:r w:rsidRPr="007F3013">
        <w:rPr>
          <w:rFonts w:asciiTheme="minorHAnsi" w:hAnsiTheme="minorHAnsi" w:cstheme="minorHAnsi"/>
          <w:color w:val="000000"/>
          <w:u w:val="single"/>
        </w:rPr>
        <w:t>only of reflexes,</w:t>
      </w:r>
      <w:r w:rsidRPr="009E3585">
        <w:rPr>
          <w:rFonts w:asciiTheme="minorHAnsi" w:hAnsiTheme="minorHAnsi" w:cstheme="minorHAnsi"/>
          <w:color w:val="000000"/>
          <w:u w:val="single"/>
          <w:shd w:val="clear" w:color="auto" w:fill="00FF00"/>
        </w:rPr>
        <w:t xml:space="preserve"> not of reflection</w:t>
      </w:r>
      <w:r w:rsidRPr="009E3585">
        <w:rPr>
          <w:rFonts w:asciiTheme="minorHAnsi" w:hAnsiTheme="minorHAnsi" w:cstheme="minorHAnsi"/>
          <w:color w:val="000000"/>
          <w:sz w:val="16"/>
          <w:szCs w:val="16"/>
        </w:rPr>
        <w:t>; they kicked experience off rather than absorbing it over time. In his view, </w:t>
      </w:r>
      <w:r w:rsidRPr="007F3013">
        <w:rPr>
          <w:rFonts w:asciiTheme="minorHAnsi" w:hAnsiTheme="minorHAnsi" w:cstheme="minorHAnsi"/>
          <w:color w:val="000000"/>
          <w:u w:val="single"/>
        </w:rPr>
        <w:t>social</w:t>
      </w:r>
      <w:r w:rsidRPr="009E3585">
        <w:rPr>
          <w:rFonts w:asciiTheme="minorHAnsi" w:hAnsiTheme="minorHAnsi" w:cstheme="minorHAnsi"/>
          <w:color w:val="000000"/>
          <w:u w:val="single"/>
          <w:shd w:val="clear" w:color="auto" w:fill="00FF00"/>
        </w:rPr>
        <w:t xml:space="preserve"> experience reverberates off black bodies </w:t>
      </w:r>
      <w:r w:rsidRPr="009E3585">
        <w:rPr>
          <w:rFonts w:asciiTheme="minorHAnsi" w:hAnsiTheme="minorHAnsi" w:cstheme="minorHAnsi"/>
          <w:color w:val="000000"/>
          <w:sz w:val="16"/>
          <w:szCs w:val="16"/>
        </w:rPr>
        <w:t xml:space="preserve">in artful </w:t>
      </w:r>
      <w:r w:rsidRPr="007F3013">
        <w:rPr>
          <w:rFonts w:asciiTheme="minorHAnsi" w:hAnsiTheme="minorHAnsi" w:cstheme="minorHAnsi"/>
          <w:color w:val="000000"/>
          <w:sz w:val="16"/>
          <w:szCs w:val="16"/>
        </w:rPr>
        <w:t>mimicry </w:t>
      </w:r>
      <w:r w:rsidRPr="007F3013">
        <w:rPr>
          <w:rFonts w:asciiTheme="minorHAnsi" w:hAnsiTheme="minorHAnsi" w:cstheme="minorHAnsi"/>
          <w:color w:val="000000"/>
          <w:u w:val="single"/>
        </w:rPr>
        <w:t>entertaining to their racial superiors</w:t>
      </w:r>
      <w:r w:rsidRPr="007F3013">
        <w:rPr>
          <w:rFonts w:asciiTheme="minorHAnsi" w:hAnsiTheme="minorHAnsi" w:cstheme="minorHAnsi"/>
          <w:color w:val="000000"/>
          <w:sz w:val="16"/>
          <w:szCs w:val="16"/>
        </w:rPr>
        <w:t>, but arguably useless to themselves. Other</w:t>
      </w:r>
      <w:r w:rsidRPr="007F3013">
        <w:rPr>
          <w:rFonts w:asciiTheme="minorHAnsi" w:hAnsiTheme="minorHAnsi" w:cstheme="minorHAnsi"/>
          <w:color w:val="000000"/>
          <w:u w:val="single"/>
        </w:rPr>
        <w:t>scientists proposed that a “savage would throw a crying baby to the ground because of </w:t>
      </w:r>
      <w:r w:rsidRPr="007F3013">
        <w:rPr>
          <w:rFonts w:asciiTheme="minorHAnsi" w:hAnsiTheme="minorHAnsi" w:cstheme="minorHAnsi"/>
          <w:b/>
          <w:bCs/>
          <w:color w:val="000000"/>
          <w:u w:val="single"/>
          <w:bdr w:val="single" w:sz="12" w:space="0" w:color="auto" w:frame="1"/>
        </w:rPr>
        <w:t>‘torpid sympathy</w:t>
      </w:r>
      <w:r w:rsidRPr="007F3013">
        <w:rPr>
          <w:rFonts w:asciiTheme="minorHAnsi" w:hAnsiTheme="minorHAnsi" w:cstheme="minorHAnsi"/>
          <w:color w:val="000000"/>
          <w:u w:val="single"/>
        </w:rPr>
        <w:t>.</w:t>
      </w:r>
      <w:proofErr w:type="gramStart"/>
      <w:r w:rsidRPr="007F3013">
        <w:rPr>
          <w:rFonts w:asciiTheme="minorHAnsi" w:hAnsiTheme="minorHAnsi" w:cstheme="minorHAnsi"/>
          <w:color w:val="000000"/>
        </w:rPr>
        <w:t>’</w:t>
      </w:r>
      <w:r w:rsidRPr="007F3013">
        <w:rPr>
          <w:rFonts w:asciiTheme="minorHAnsi" w:hAnsiTheme="minorHAnsi" w:cstheme="minorHAnsi"/>
          <w:color w:val="000000"/>
          <w:sz w:val="16"/>
          <w:szCs w:val="16"/>
        </w:rPr>
        <w:t>”For</w:t>
      </w:r>
      <w:proofErr w:type="gramEnd"/>
      <w:r w:rsidRPr="007F3013">
        <w:rPr>
          <w:rFonts w:asciiTheme="minorHAnsi" w:hAnsiTheme="minorHAnsi" w:cstheme="minorHAnsi"/>
          <w:color w:val="000000"/>
          <w:sz w:val="16"/>
          <w:szCs w:val="16"/>
        </w:rPr>
        <w:t xml:space="preserve"> Cope, </w:t>
      </w:r>
      <w:r w:rsidRPr="007F3013">
        <w:rPr>
          <w:rFonts w:asciiTheme="minorHAnsi" w:hAnsiTheme="minorHAnsi" w:cstheme="minorHAnsi"/>
          <w:color w:val="000000"/>
          <w:u w:val="single"/>
        </w:rPr>
        <w:t>sympathy enables the civilized to transform basic impulses of pleasure or pain into a moral feeling that considers the social good</w:t>
      </w:r>
      <w:r w:rsidRPr="007F3013">
        <w:rPr>
          <w:rFonts w:asciiTheme="minorHAnsi" w:hAnsiTheme="minorHAnsi" w:cstheme="minorHAnsi"/>
          <w:color w:val="000000"/>
          <w:sz w:val="16"/>
          <w:szCs w:val="16"/>
        </w:rPr>
        <w:t>, </w:t>
      </w:r>
      <w:r w:rsidRPr="007F3013">
        <w:rPr>
          <w:rFonts w:asciiTheme="minorHAnsi" w:hAnsiTheme="minorHAnsi" w:cstheme="minorHAnsi"/>
          <w:color w:val="000000"/>
          <w:u w:val="single"/>
        </w:rPr>
        <w:t>yet</w:t>
      </w:r>
      <w:r w:rsidRPr="007F3013">
        <w:rPr>
          <w:rFonts w:asciiTheme="minorHAnsi" w:hAnsiTheme="minorHAnsi" w:cstheme="minorHAnsi"/>
          <w:color w:val="000000"/>
          <w:sz w:val="16"/>
          <w:szCs w:val="16"/>
        </w:rPr>
        <w:t>still</w:t>
      </w:r>
      <w:r w:rsidRPr="007F3013">
        <w:rPr>
          <w:rFonts w:asciiTheme="minorHAnsi" w:hAnsiTheme="minorHAnsi" w:cstheme="minorHAnsi"/>
          <w:color w:val="000000"/>
          <w:u w:val="single"/>
        </w:rPr>
        <w:t>ensures </w:t>
      </w:r>
      <w:r w:rsidRPr="007F3013">
        <w:rPr>
          <w:rFonts w:asciiTheme="minorHAnsi" w:hAnsiTheme="minorHAnsi" w:cstheme="minorHAnsi"/>
          <w:b/>
          <w:bCs/>
          <w:color w:val="000000"/>
          <w:u w:val="single"/>
          <w:bdr w:val="single" w:sz="12" w:space="0" w:color="auto" w:frame="1"/>
        </w:rPr>
        <w:t>individual development</w:t>
      </w:r>
      <w:r w:rsidRPr="007F3013">
        <w:rPr>
          <w:rFonts w:asciiTheme="minorHAnsi" w:hAnsiTheme="minorHAnsi" w:cstheme="minorHAnsi"/>
          <w:color w:val="000000"/>
          <w:sz w:val="16"/>
          <w:szCs w:val="16"/>
        </w:rPr>
        <w:t>. Cope characterized sympathy as an advanced faculty evolving from sentiment that acts as a gatekeeper between the impressible civilized body—especially the more delicate female constitution—and its environment. This mediating capacity ensures that those who possessed it could overcome the threats inherent to the impressible body, for </w:t>
      </w:r>
      <w:r w:rsidRPr="007F3013">
        <w:rPr>
          <w:rFonts w:asciiTheme="minorHAnsi" w:hAnsiTheme="minorHAnsi" w:cstheme="minorHAnsi"/>
          <w:color w:val="000000"/>
          <w:u w:val="single"/>
        </w:rPr>
        <w:t>sympathy allowed them to transform others’ suffering into opportunities for personal growth rather than for degeneration</w:t>
      </w:r>
      <w:r w:rsidRPr="007F3013">
        <w:rPr>
          <w:rFonts w:asciiTheme="minorHAnsi" w:hAnsiTheme="minorHAnsi" w:cstheme="minorHAnsi"/>
          <w:color w:val="000000"/>
          <w:sz w:val="16"/>
          <w:szCs w:val="16"/>
        </w:rPr>
        <w:t>. On account of its developmental function, </w:t>
      </w:r>
      <w:r w:rsidRPr="007F3013">
        <w:rPr>
          <w:rFonts w:asciiTheme="minorHAnsi" w:hAnsiTheme="minorHAnsi" w:cstheme="minorHAnsi"/>
          <w:color w:val="000000"/>
          <w:u w:val="single"/>
        </w:rPr>
        <w:t>Cope declared thatsympathy is ultimately in one’s own self-interest:</w:t>
      </w:r>
      <w:r w:rsidRPr="007F3013">
        <w:rPr>
          <w:rFonts w:asciiTheme="minorHAnsi" w:hAnsiTheme="minorHAnsi" w:cstheme="minorHAnsi"/>
          <w:color w:val="000000"/>
          <w:sz w:val="16"/>
          <w:szCs w:val="16"/>
        </w:rPr>
        <w:t>“ The affections or sympathies should be developed sufficiently to produce a desire for the happiness of others, through the pleasure the happiness of others gives us.”Presenting the formula of the domestic novel as evolutionary doctrine—that </w:t>
      </w:r>
      <w:r w:rsidRPr="007F3013">
        <w:rPr>
          <w:rFonts w:asciiTheme="minorHAnsi" w:hAnsiTheme="minorHAnsi" w:cstheme="minorHAnsi"/>
          <w:color w:val="000000"/>
          <w:u w:val="single"/>
        </w:rPr>
        <w:t>making others feel good, especially those beneath you in social stature, </w:t>
      </w:r>
      <w:r w:rsidRPr="007F3013">
        <w:rPr>
          <w:rFonts w:asciiTheme="minorHAnsi" w:hAnsiTheme="minorHAnsi" w:cstheme="minorHAnsi"/>
          <w:b/>
          <w:bCs/>
          <w:color w:val="000000"/>
          <w:u w:val="single"/>
          <w:bdr w:val="single" w:sz="12" w:space="0" w:color="auto" w:frame="1"/>
        </w:rPr>
        <w:t>brings its own reward</w:t>
      </w:r>
      <w:r w:rsidRPr="007F3013">
        <w:rPr>
          <w:rFonts w:asciiTheme="minorHAnsi" w:hAnsiTheme="minorHAnsi" w:cstheme="minorHAnsi"/>
          <w:color w:val="000000"/>
          <w:sz w:val="16"/>
          <w:szCs w:val="16"/>
        </w:rPr>
        <w:t>—Cope lays bare the function of sympathy as building the actor’s body and character. Cope’s emphasis on the asymmetrical relations of sympathy illustrates the aptness</w:t>
      </w:r>
      <w:r w:rsidRPr="00BA460D">
        <w:rPr>
          <w:rFonts w:asciiTheme="minorHAnsi" w:hAnsiTheme="minorHAnsi" w:cstheme="minorHAnsi"/>
          <w:color w:val="000000"/>
          <w:sz w:val="16"/>
          <w:szCs w:val="16"/>
        </w:rPr>
        <w:t xml:space="preserve"> of Glenn Hendler and Elizabeth Barnes’s analysis that sentimental sympathy functions as an “act of imagining oneself in another’s position” that ultimately works to constitute the </w:t>
      </w:r>
      <w:proofErr w:type="gramStart"/>
      <w:r w:rsidRPr="00BA460D">
        <w:rPr>
          <w:rFonts w:asciiTheme="minorHAnsi" w:hAnsiTheme="minorHAnsi" w:cstheme="minorHAnsi"/>
          <w:color w:val="000000"/>
          <w:sz w:val="16"/>
          <w:szCs w:val="16"/>
        </w:rPr>
        <w:t>self.</w:t>
      </w:r>
      <w:r w:rsidRPr="00BA460D">
        <w:rPr>
          <w:rFonts w:asciiTheme="minorHAnsi" w:hAnsiTheme="minorHAnsi" w:cstheme="minorHAnsi"/>
          <w:b/>
          <w:bCs/>
          <w:color w:val="000000"/>
          <w:u w:val="single"/>
        </w:rPr>
        <w:t>Sympathy</w:t>
      </w:r>
      <w:r w:rsidRPr="00BA460D">
        <w:rPr>
          <w:rFonts w:asciiTheme="minorHAnsi" w:hAnsiTheme="minorHAnsi" w:cstheme="minorHAnsi"/>
          <w:color w:val="000000"/>
          <w:sz w:val="16"/>
          <w:szCs w:val="16"/>
        </w:rPr>
        <w:t>both</w:t>
      </w:r>
      <w:r w:rsidRPr="00BA460D">
        <w:rPr>
          <w:rFonts w:asciiTheme="minorHAnsi" w:hAnsiTheme="minorHAnsi" w:cstheme="minorHAnsi"/>
          <w:color w:val="000000"/>
          <w:u w:val="single"/>
        </w:rPr>
        <w:t>increases</w:t>
      </w:r>
      <w:proofErr w:type="gramEnd"/>
      <w:r w:rsidRPr="00BA460D">
        <w:rPr>
          <w:rFonts w:asciiTheme="minorHAnsi" w:hAnsiTheme="minorHAnsi" w:cstheme="minorHAnsi"/>
          <w:color w:val="000000"/>
          <w:u w:val="single"/>
        </w:rPr>
        <w:t xml:space="preserve"> and regulates the body’s affective </w:t>
      </w:r>
      <w:r w:rsidRPr="007F3013">
        <w:rPr>
          <w:rFonts w:asciiTheme="minorHAnsi" w:hAnsiTheme="minorHAnsi" w:cstheme="minorHAnsi"/>
          <w:color w:val="000000"/>
          <w:u w:val="single"/>
        </w:rPr>
        <w:t>experiences</w:t>
      </w:r>
      <w:r w:rsidRPr="007F3013">
        <w:rPr>
          <w:rFonts w:asciiTheme="minorHAnsi" w:hAnsiTheme="minorHAnsi" w:cstheme="minorHAnsi"/>
          <w:color w:val="000000"/>
          <w:sz w:val="16"/>
          <w:szCs w:val="16"/>
        </w:rPr>
        <w:t>. </w:t>
      </w:r>
      <w:r w:rsidRPr="007F3013">
        <w:rPr>
          <w:rFonts w:asciiTheme="minorHAnsi" w:hAnsiTheme="minorHAnsi" w:cstheme="minorHAnsi"/>
          <w:b/>
          <w:bCs/>
          <w:color w:val="000000"/>
          <w:u w:val="single"/>
        </w:rPr>
        <w:t>Abolitionists famously drew on the sentimental discourse of shared feeling</w:t>
      </w:r>
      <w:r w:rsidRPr="007F3013">
        <w:rPr>
          <w:rFonts w:asciiTheme="minorHAnsi" w:hAnsiTheme="minorHAnsi" w:cstheme="minorHAnsi"/>
          <w:color w:val="000000"/>
          <w:sz w:val="16"/>
          <w:szCs w:val="16"/>
        </w:rPr>
        <w:t xml:space="preserve">. Yet </w:t>
      </w:r>
      <w:r w:rsidRPr="007F3013">
        <w:rPr>
          <w:rFonts w:asciiTheme="minorHAnsi" w:hAnsiTheme="minorHAnsi" w:cstheme="minorHAnsi"/>
          <w:b/>
          <w:bCs/>
          <w:color w:val="000000"/>
          <w:u w:val="single"/>
          <w:bdr w:val="single" w:sz="12" w:space="0" w:color="auto" w:frame="1"/>
        </w:rPr>
        <w:t>sentimental taxonomies of feeling</w:t>
      </w:r>
      <w:r w:rsidRPr="007F3013">
        <w:rPr>
          <w:rFonts w:asciiTheme="minorHAnsi" w:hAnsiTheme="minorHAnsi" w:cstheme="minorHAnsi"/>
          <w:color w:val="000000"/>
          <w:u w:val="single"/>
        </w:rPr>
        <w:t>broadly denied a common intensity of feelingand self-possession</w:t>
      </w:r>
      <w:r w:rsidRPr="007F3013">
        <w:rPr>
          <w:rFonts w:asciiTheme="minorHAnsi" w:hAnsiTheme="minorHAnsi" w:cstheme="minorHAnsi"/>
          <w:color w:val="000000"/>
          <w:sz w:val="16"/>
          <w:szCs w:val="16"/>
        </w:rPr>
        <w:t>. As </w:t>
      </w:r>
      <w:r w:rsidRPr="007F3013">
        <w:rPr>
          <w:rFonts w:asciiTheme="minorHAnsi" w:hAnsiTheme="minorHAnsi" w:cstheme="minorHAnsi"/>
          <w:color w:val="000000"/>
          <w:u w:val="single"/>
        </w:rPr>
        <w:t>Saidiya</w:t>
      </w:r>
      <w:r w:rsidRPr="009E3585">
        <w:rPr>
          <w:rFonts w:asciiTheme="minorHAnsi" w:hAnsiTheme="minorHAnsi" w:cstheme="minorHAnsi"/>
          <w:color w:val="000000"/>
          <w:u w:val="single"/>
        </w:rPr>
        <w:t> </w:t>
      </w:r>
      <w:r w:rsidRPr="009E3585">
        <w:rPr>
          <w:rFonts w:asciiTheme="minorHAnsi" w:hAnsiTheme="minorHAnsi" w:cstheme="minorHAnsi"/>
          <w:color w:val="000000"/>
          <w:u w:val="single"/>
          <w:shd w:val="clear" w:color="auto" w:fill="00FF00"/>
        </w:rPr>
        <w:t>Hartman</w:t>
      </w:r>
      <w:r w:rsidRPr="009E3585">
        <w:rPr>
          <w:rFonts w:asciiTheme="minorHAnsi" w:hAnsiTheme="minorHAnsi" w:cstheme="minorHAnsi"/>
          <w:color w:val="000000"/>
          <w:sz w:val="16"/>
          <w:szCs w:val="16"/>
        </w:rPr>
        <w:t>has </w:t>
      </w:r>
      <w:r w:rsidRPr="009E3585">
        <w:rPr>
          <w:rFonts w:asciiTheme="minorHAnsi" w:hAnsiTheme="minorHAnsi" w:cstheme="minorHAnsi"/>
          <w:color w:val="000000"/>
          <w:u w:val="single"/>
          <w:shd w:val="clear" w:color="auto" w:fill="00FF00"/>
        </w:rPr>
        <w:t>argued</w:t>
      </w:r>
      <w:r w:rsidRPr="009E3585">
        <w:rPr>
          <w:rFonts w:asciiTheme="minorHAnsi" w:hAnsiTheme="minorHAnsi" w:cstheme="minorHAnsi"/>
          <w:color w:val="000000"/>
          <w:sz w:val="16"/>
          <w:szCs w:val="16"/>
          <w:shd w:val="clear" w:color="auto" w:fill="00FF00"/>
        </w:rPr>
        <w:t>,</w:t>
      </w:r>
      <w:r w:rsidRPr="009E3585">
        <w:rPr>
          <w:rFonts w:asciiTheme="minorHAnsi" w:hAnsiTheme="minorHAnsi" w:cstheme="minorHAnsi"/>
          <w:color w:val="000000"/>
          <w:u w:val="single"/>
        </w:rPr>
        <w:t>the sentimental principle that </w:t>
      </w:r>
      <w:r w:rsidRPr="009E3585">
        <w:rPr>
          <w:rFonts w:asciiTheme="minorHAnsi" w:hAnsiTheme="minorHAnsi" w:cstheme="minorHAnsi"/>
          <w:b/>
          <w:bCs/>
          <w:color w:val="000000"/>
          <w:u w:val="single"/>
          <w:bdr w:val="single" w:sz="12" w:space="0" w:color="auto" w:frame="1"/>
          <w:shd w:val="clear" w:color="auto" w:fill="00FF00"/>
        </w:rPr>
        <w:t xml:space="preserve">a shared capacity for pain renders all life worthy of political recognition </w:t>
      </w:r>
      <w:r w:rsidRPr="009E3585">
        <w:rPr>
          <w:rFonts w:asciiTheme="minorHAnsi" w:hAnsiTheme="minorHAnsi" w:cstheme="minorHAnsi"/>
          <w:color w:val="000000"/>
          <w:u w:val="single"/>
        </w:rPr>
        <w:t>was </w:t>
      </w:r>
      <w:r w:rsidRPr="009E3585">
        <w:rPr>
          <w:rFonts w:asciiTheme="minorHAnsi" w:hAnsiTheme="minorHAnsi" w:cstheme="minorHAnsi"/>
          <w:color w:val="000000"/>
          <w:u w:val="single"/>
          <w:shd w:val="clear" w:color="auto" w:fill="00FF00"/>
        </w:rPr>
        <w:t xml:space="preserve">a process that </w:t>
      </w:r>
      <w:r w:rsidRPr="009E3585">
        <w:rPr>
          <w:rFonts w:asciiTheme="minorHAnsi" w:hAnsiTheme="minorHAnsi" w:cstheme="minorHAnsi"/>
          <w:color w:val="000000"/>
          <w:u w:val="single"/>
        </w:rPr>
        <w:t>cut two ways, one that </w:t>
      </w:r>
      <w:r w:rsidRPr="009E3585">
        <w:rPr>
          <w:rFonts w:asciiTheme="minorHAnsi" w:hAnsiTheme="minorHAnsi" w:cstheme="minorHAnsi"/>
          <w:color w:val="000000"/>
          <w:u w:val="single"/>
          <w:shd w:val="clear" w:color="auto" w:fill="00FF00"/>
        </w:rPr>
        <w:t>subjected </w:t>
      </w:r>
      <w:r w:rsidRPr="009E3585">
        <w:rPr>
          <w:rFonts w:asciiTheme="minorHAnsi" w:hAnsiTheme="minorHAnsi" w:cstheme="minorHAnsi"/>
          <w:b/>
          <w:bCs/>
          <w:color w:val="000000"/>
          <w:u w:val="single"/>
          <w:shd w:val="clear" w:color="auto" w:fill="00FF00"/>
        </w:rPr>
        <w:t xml:space="preserve">blacks </w:t>
      </w:r>
      <w:r w:rsidRPr="009E3585">
        <w:rPr>
          <w:rFonts w:asciiTheme="minorHAnsi" w:hAnsiTheme="minorHAnsi" w:cstheme="minorHAnsi"/>
          <w:i/>
          <w:iCs/>
          <w:color w:val="000000"/>
          <w:u w:val="single"/>
          <w:shd w:val="clear" w:color="auto" w:fill="00FF00"/>
        </w:rPr>
        <w:t>to </w:t>
      </w:r>
      <w:r w:rsidRPr="00CC3290">
        <w:rPr>
          <w:rFonts w:asciiTheme="minorHAnsi" w:hAnsiTheme="minorHAnsi" w:cstheme="minorHAnsi"/>
          <w:b/>
          <w:bCs/>
          <w:color w:val="000000"/>
          <w:u w:val="single"/>
        </w:rPr>
        <w:t xml:space="preserve">power </w:t>
      </w:r>
      <w:r w:rsidRPr="00CC3290">
        <w:rPr>
          <w:rFonts w:asciiTheme="minorHAnsi" w:hAnsiTheme="minorHAnsi" w:cstheme="minorHAnsi"/>
          <w:color w:val="000000"/>
          <w:u w:val="single"/>
        </w:rPr>
        <w:t>far more than it granted liberal individualist subjectivity to</w:t>
      </w:r>
      <w:r w:rsidRPr="009E3585">
        <w:rPr>
          <w:rFonts w:asciiTheme="minorHAnsi" w:hAnsiTheme="minorHAnsi" w:cstheme="minorHAnsi"/>
          <w:color w:val="000000"/>
          <w:u w:val="single"/>
          <w:shd w:val="clear" w:color="auto" w:fill="00FF00"/>
        </w:rPr>
        <w:t xml:space="preserve"> the enslaved</w:t>
      </w:r>
      <w:r w:rsidRPr="009E3585">
        <w:rPr>
          <w:rFonts w:asciiTheme="minorHAnsi" w:hAnsiTheme="minorHAnsi" w:cstheme="minorHAnsi"/>
          <w:color w:val="000000"/>
          <w:u w:val="single"/>
        </w:rPr>
        <w:t>.</w:t>
      </w:r>
      <w:r w:rsidRPr="009E3585">
        <w:rPr>
          <w:rFonts w:asciiTheme="minorHAnsi" w:hAnsiTheme="minorHAnsi" w:cstheme="minorHAnsi"/>
          <w:color w:val="000000"/>
          <w:sz w:val="16"/>
          <w:szCs w:val="16"/>
        </w:rPr>
        <w:t>The American School’s emphasis on the reflective quality of sentiment, as opposed to the immediate and impulsive acts of sensation, suggests a final way in which these scientists drew on sentimentalism in their account of species change. As Dana Luciano has argued, nineteenth-century U.S</w:t>
      </w:r>
      <w:r w:rsidRPr="00BA460D">
        <w:rPr>
          <w:rFonts w:asciiTheme="minorHAnsi" w:hAnsiTheme="minorHAnsi" w:cstheme="minorHAnsi"/>
          <w:color w:val="000000"/>
          <w:sz w:val="16"/>
          <w:szCs w:val="16"/>
        </w:rPr>
        <w:t>. </w:t>
      </w:r>
      <w:r w:rsidRPr="00BA460D">
        <w:rPr>
          <w:rFonts w:asciiTheme="minorHAnsi" w:hAnsiTheme="minorHAnsi" w:cstheme="minorHAnsi"/>
          <w:color w:val="000000"/>
          <w:u w:val="single"/>
        </w:rPr>
        <w:t xml:space="preserve">sentimentalism marks “a way of using deployments of mixed </w:t>
      </w:r>
      <w:proofErr w:type="gramStart"/>
      <w:r w:rsidRPr="00BA460D">
        <w:rPr>
          <w:rFonts w:asciiTheme="minorHAnsi" w:hAnsiTheme="minorHAnsi" w:cstheme="minorHAnsi"/>
          <w:color w:val="000000"/>
          <w:u w:val="single"/>
        </w:rPr>
        <w:t>feeling</w:t>
      </w:r>
      <w:r w:rsidRPr="00BA460D">
        <w:rPr>
          <w:rFonts w:asciiTheme="minorHAnsi" w:hAnsiTheme="minorHAnsi" w:cstheme="minorHAnsi"/>
          <w:color w:val="000000"/>
          <w:sz w:val="16"/>
          <w:szCs w:val="16"/>
        </w:rPr>
        <w:t>(</w:t>
      </w:r>
      <w:proofErr w:type="gramEnd"/>
      <w:r w:rsidRPr="00BA460D">
        <w:rPr>
          <w:rFonts w:asciiTheme="minorHAnsi" w:hAnsiTheme="minorHAnsi" w:cstheme="minorHAnsi"/>
          <w:color w:val="000000"/>
          <w:u w:val="single"/>
        </w:rPr>
        <w:t>pleasure and pain</w:t>
      </w:r>
      <w:r w:rsidRPr="00BA460D">
        <w:rPr>
          <w:rFonts w:asciiTheme="minorHAnsi" w:hAnsiTheme="minorHAnsi" w:cstheme="minorHAnsi"/>
          <w:color w:val="000000"/>
          <w:sz w:val="16"/>
          <w:szCs w:val="16"/>
        </w:rPr>
        <w:t>) </w:t>
      </w:r>
      <w:r w:rsidRPr="00BA460D">
        <w:rPr>
          <w:rFonts w:asciiTheme="minorHAnsi" w:hAnsiTheme="minorHAnsi" w:cstheme="minorHAnsi"/>
          <w:color w:val="000000"/>
          <w:u w:val="single"/>
        </w:rPr>
        <w:t>to negotiate problems in time.</w:t>
      </w:r>
      <w:r w:rsidRPr="00BA460D">
        <w:rPr>
          <w:rFonts w:asciiTheme="minorHAnsi" w:hAnsiTheme="minorHAnsi" w:cstheme="minorHAnsi"/>
          <w:color w:val="000000"/>
          <w:sz w:val="16"/>
          <w:szCs w:val="16"/>
        </w:rPr>
        <w:t>”For these evolutionists, fundamentally concerned with the narration of temporality, sentimentalism proved a rich resource through which to challenge Darwin’s account of evolutionary time as a ruthless, senseless process. In the first half of the century, Luciano argues, a wide variety of writers and lecturers understood </w:t>
      </w:r>
      <w:r w:rsidRPr="00BA460D">
        <w:rPr>
          <w:rFonts w:asciiTheme="minorHAnsi" w:hAnsiTheme="minorHAnsi" w:cstheme="minorHAnsi"/>
          <w:color w:val="000000"/>
          <w:u w:val="single"/>
        </w:rPr>
        <w:t>grief as</w:t>
      </w:r>
      <w:r w:rsidRPr="00BA460D">
        <w:rPr>
          <w:rFonts w:asciiTheme="minorHAnsi" w:hAnsiTheme="minorHAnsi" w:cstheme="minorHAnsi"/>
          <w:color w:val="000000"/>
          <w:sz w:val="16"/>
          <w:szCs w:val="16"/>
        </w:rPr>
        <w:t xml:space="preserve">away to access </w:t>
      </w:r>
      <w:proofErr w:type="gramStart"/>
      <w:r w:rsidRPr="00BA460D">
        <w:rPr>
          <w:rFonts w:asciiTheme="minorHAnsi" w:hAnsiTheme="minorHAnsi" w:cstheme="minorHAnsi"/>
          <w:color w:val="000000"/>
          <w:sz w:val="16"/>
          <w:szCs w:val="16"/>
        </w:rPr>
        <w:t>sacred,</w:t>
      </w:r>
      <w:r w:rsidRPr="00BA460D">
        <w:rPr>
          <w:rFonts w:asciiTheme="minorHAnsi" w:hAnsiTheme="minorHAnsi" w:cstheme="minorHAnsi"/>
          <w:color w:val="000000"/>
          <w:u w:val="single"/>
        </w:rPr>
        <w:t>a</w:t>
      </w:r>
      <w:proofErr w:type="gramEnd"/>
      <w:r w:rsidRPr="00BA460D">
        <w:rPr>
          <w:rFonts w:asciiTheme="minorHAnsi" w:hAnsiTheme="minorHAnsi" w:cstheme="minorHAnsi"/>
          <w:color w:val="000000"/>
          <w:u w:val="single"/>
        </w:rPr>
        <w:t xml:space="preserve"> reflective time that connected the grieving subject to the repetitive cycles of the organic and to offer protection</w:t>
      </w:r>
      <w:r w:rsidRPr="009E3585">
        <w:rPr>
          <w:rFonts w:asciiTheme="minorHAnsi" w:hAnsiTheme="minorHAnsi" w:cstheme="minorHAnsi"/>
          <w:color w:val="000000"/>
          <w:u w:val="single"/>
        </w:rPr>
        <w:t xml:space="preserve"> from the linear, relentless, forward-moving temporality of national progress as well as from the impetuousness of sensation. </w:t>
      </w:r>
      <w:r w:rsidRPr="009E3585">
        <w:rPr>
          <w:rFonts w:asciiTheme="minorHAnsi" w:hAnsiTheme="minorHAnsi" w:cstheme="minorHAnsi"/>
          <w:color w:val="000000"/>
          <w:u w:val="single"/>
          <w:shd w:val="clear" w:color="auto" w:fill="00FF00"/>
        </w:rPr>
        <w:t>Sensation</w:t>
      </w:r>
      <w:r w:rsidRPr="009E3585">
        <w:rPr>
          <w:rFonts w:asciiTheme="minorHAnsi" w:hAnsiTheme="minorHAnsi" w:cstheme="minorHAnsi"/>
          <w:color w:val="000000"/>
          <w:u w:val="single"/>
        </w:rPr>
        <w:t>“</w:t>
      </w:r>
      <w:r w:rsidRPr="009E3585">
        <w:rPr>
          <w:rFonts w:asciiTheme="minorHAnsi" w:hAnsiTheme="minorHAnsi" w:cstheme="minorHAnsi"/>
          <w:b/>
          <w:bCs/>
          <w:color w:val="000000"/>
          <w:u w:val="single"/>
          <w:shd w:val="clear" w:color="auto" w:fill="00FF00"/>
        </w:rPr>
        <w:t>signals a mode of intensified embodiment in which all times but the present fall away</w:t>
      </w:r>
      <w:r w:rsidRPr="009E3585">
        <w:rPr>
          <w:rFonts w:asciiTheme="minorHAnsi" w:hAnsiTheme="minorHAnsi" w:cstheme="minorHAnsi"/>
          <w:b/>
          <w:bCs/>
          <w:color w:val="000000"/>
          <w:u w:val="single"/>
        </w:rPr>
        <w:t>—a condition simultaneously desired, in its recollection of the infantile state, and feared, in its negation of social agency</w:t>
      </w:r>
      <w:r w:rsidRPr="009E3585">
        <w:rPr>
          <w:rFonts w:asciiTheme="minorHAnsi" w:hAnsiTheme="minorHAnsi" w:cstheme="minorHAnsi"/>
          <w:color w:val="000000"/>
          <w:u w:val="single"/>
        </w:rPr>
        <w:t>”</w:t>
      </w:r>
      <w:r w:rsidRPr="009E3585">
        <w:rPr>
          <w:rFonts w:asciiTheme="minorHAnsi" w:hAnsiTheme="minorHAnsi" w:cstheme="minorHAnsi"/>
          <w:color w:val="000000"/>
          <w:sz w:val="16"/>
          <w:szCs w:val="16"/>
        </w:rPr>
        <w:t>; by contrast, </w:t>
      </w:r>
      <w:r w:rsidRPr="009E3585">
        <w:rPr>
          <w:rFonts w:asciiTheme="minorHAnsi" w:hAnsiTheme="minorHAnsi" w:cstheme="minorHAnsi"/>
          <w:color w:val="000000"/>
          <w:u w:val="single"/>
        </w:rPr>
        <w:t>“a morally regulated sentimentality,” manifested particularly in the capacity of reflection, “properly disperses feeling across time</w:t>
      </w:r>
      <w:r w:rsidRPr="009E3585">
        <w:rPr>
          <w:rFonts w:asciiTheme="minorHAnsi" w:hAnsiTheme="minorHAnsi" w:cstheme="minorHAnsi"/>
          <w:color w:val="000000"/>
          <w:sz w:val="16"/>
          <w:szCs w:val="16"/>
        </w:rPr>
        <w:t xml:space="preserve">.”Cope and the American School adapted sentimentalism’s function as a </w:t>
      </w:r>
      <w:r w:rsidRPr="00BA460D">
        <w:rPr>
          <w:rFonts w:asciiTheme="minorHAnsi" w:hAnsiTheme="minorHAnsi" w:cstheme="minorHAnsi"/>
          <w:color w:val="000000"/>
          <w:sz w:val="16"/>
          <w:szCs w:val="16"/>
        </w:rPr>
        <w:t>measured, </w:t>
      </w:r>
      <w:r w:rsidRPr="00BA460D">
        <w:rPr>
          <w:rFonts w:asciiTheme="minorHAnsi" w:hAnsiTheme="minorHAnsi" w:cstheme="minorHAnsi"/>
          <w:color w:val="000000"/>
          <w:u w:val="single"/>
        </w:rPr>
        <w:t>reflective orientation of the civilized subject</w:t>
      </w:r>
      <w:r w:rsidRPr="00BA460D">
        <w:rPr>
          <w:rFonts w:asciiTheme="minorHAnsi" w:hAnsiTheme="minorHAnsi" w:cstheme="minorHAnsi"/>
          <w:color w:val="000000"/>
          <w:sz w:val="16"/>
          <w:szCs w:val="16"/>
        </w:rPr>
        <w:t>in time into an evolutionary discourse that </w:t>
      </w:r>
      <w:r w:rsidRPr="00BA460D">
        <w:rPr>
          <w:rFonts w:asciiTheme="minorHAnsi" w:hAnsiTheme="minorHAnsi" w:cstheme="minorHAnsi"/>
          <w:color w:val="000000"/>
          <w:u w:val="single"/>
        </w:rPr>
        <w:t>gave the civilized the ability to manage the future development of the race</w:t>
      </w:r>
      <w:r w:rsidRPr="00BA460D">
        <w:rPr>
          <w:rFonts w:asciiTheme="minorHAnsi" w:hAnsiTheme="minorHAnsi" w:cstheme="minorHAnsi"/>
          <w:color w:val="000000"/>
          <w:sz w:val="16"/>
          <w:szCs w:val="16"/>
        </w:rPr>
        <w:t>. In keeping with their political paradigm, </w:t>
      </w:r>
      <w:r w:rsidRPr="00BA460D">
        <w:rPr>
          <w:rFonts w:asciiTheme="minorHAnsi" w:hAnsiTheme="minorHAnsi" w:cstheme="minorHAnsi"/>
          <w:color w:val="000000"/>
          <w:u w:val="single"/>
        </w:rPr>
        <w:t>this entailed reworking affective feeling as a sacred time </w:t>
      </w:r>
      <w:r w:rsidRPr="00BA460D">
        <w:rPr>
          <w:rFonts w:asciiTheme="minorHAnsi" w:hAnsiTheme="minorHAnsi" w:cstheme="minorHAnsi"/>
          <w:i/>
          <w:iCs/>
          <w:color w:val="000000"/>
          <w:u w:val="single"/>
        </w:rPr>
        <w:t>outside </w:t>
      </w:r>
      <w:r w:rsidRPr="00BA460D">
        <w:rPr>
          <w:rFonts w:asciiTheme="minorHAnsi" w:hAnsiTheme="minorHAnsi" w:cstheme="minorHAnsi"/>
          <w:color w:val="000000"/>
          <w:u w:val="single"/>
        </w:rPr>
        <w:t xml:space="preserve">the linear </w:t>
      </w:r>
      <w:proofErr w:type="gramStart"/>
      <w:r w:rsidRPr="00BA460D">
        <w:rPr>
          <w:rFonts w:asciiTheme="minorHAnsi" w:hAnsiTheme="minorHAnsi" w:cstheme="minorHAnsi"/>
          <w:color w:val="000000"/>
          <w:u w:val="single"/>
        </w:rPr>
        <w:t>time line</w:t>
      </w:r>
      <w:proofErr w:type="gramEnd"/>
      <w:r w:rsidRPr="00BA460D">
        <w:rPr>
          <w:rFonts w:asciiTheme="minorHAnsi" w:hAnsiTheme="minorHAnsi" w:cstheme="minorHAnsi"/>
          <w:color w:val="000000"/>
          <w:u w:val="single"/>
        </w:rPr>
        <w:t xml:space="preserve"> of national development into the means by whichthe organic body could be brought in synchrony with national and imperial progress</w:t>
      </w:r>
      <w:r w:rsidRPr="00BA460D">
        <w:rPr>
          <w:rFonts w:asciiTheme="minorHAnsi" w:hAnsiTheme="minorHAnsi" w:cstheme="minorHAnsi"/>
          <w:color w:val="000000"/>
          <w:sz w:val="16"/>
          <w:szCs w:val="16"/>
        </w:rPr>
        <w:t>. The American School drew on sentimentalism to assert Anglo-Saxons’ capacity to subjugate the recursive rhythms of organic time to the service of the linear progress of national development. In the post-Darwinian context, </w:t>
      </w:r>
      <w:r w:rsidRPr="00BA460D">
        <w:rPr>
          <w:rFonts w:asciiTheme="minorHAnsi" w:hAnsiTheme="minorHAnsi" w:cstheme="minorHAnsi"/>
          <w:color w:val="000000"/>
          <w:u w:val="single"/>
        </w:rPr>
        <w:t xml:space="preserve">the sentimental premise that refined feeling enables the transcendence of the physical body promised Anglo-Saxons a correlated control over natural time both cyclical and </w:t>
      </w:r>
      <w:proofErr w:type="gramStart"/>
      <w:r w:rsidRPr="00BA460D">
        <w:rPr>
          <w:rFonts w:asciiTheme="minorHAnsi" w:hAnsiTheme="minorHAnsi" w:cstheme="minorHAnsi"/>
          <w:color w:val="000000"/>
          <w:u w:val="single"/>
        </w:rPr>
        <w:t>linear</w:t>
      </w:r>
      <w:r w:rsidRPr="00BA460D">
        <w:rPr>
          <w:rFonts w:asciiTheme="minorHAnsi" w:hAnsiTheme="minorHAnsi" w:cstheme="minorHAnsi"/>
          <w:color w:val="000000"/>
          <w:sz w:val="16"/>
          <w:szCs w:val="16"/>
        </w:rPr>
        <w:t>.Denied</w:t>
      </w:r>
      <w:proofErr w:type="gramEnd"/>
      <w:r w:rsidRPr="00BA460D">
        <w:rPr>
          <w:rFonts w:asciiTheme="minorHAnsi" w:hAnsiTheme="minorHAnsi" w:cstheme="minorHAnsi"/>
          <w:color w:val="000000"/>
          <w:sz w:val="16"/>
          <w:szCs w:val="16"/>
        </w:rPr>
        <w:t xml:space="preserve"> the status of fellow subjects of the nineteenth century, racialized peoples were understood to be animated fossils of the evolutionary past. </w:t>
      </w:r>
      <w:proofErr w:type="gramStart"/>
      <w:r w:rsidRPr="00BA460D">
        <w:rPr>
          <w:rFonts w:asciiTheme="minorHAnsi" w:hAnsiTheme="minorHAnsi" w:cstheme="minorHAnsi"/>
          <w:color w:val="000000"/>
          <w:u w:val="single"/>
        </w:rPr>
        <w:t>The</w:t>
      </w:r>
      <w:r w:rsidRPr="00BA460D">
        <w:rPr>
          <w:rFonts w:asciiTheme="minorHAnsi" w:hAnsiTheme="minorHAnsi" w:cstheme="minorHAnsi"/>
          <w:color w:val="000000"/>
          <w:sz w:val="16"/>
          <w:szCs w:val="16"/>
          <w:u w:val="single"/>
        </w:rPr>
        <w:t>“</w:t>
      </w:r>
      <w:proofErr w:type="gramEnd"/>
      <w:r w:rsidRPr="00BA460D">
        <w:rPr>
          <w:rFonts w:asciiTheme="minorHAnsi" w:hAnsiTheme="minorHAnsi" w:cstheme="minorHAnsi"/>
          <w:b/>
          <w:bCs/>
          <w:color w:val="000000"/>
          <w:u w:val="single"/>
          <w:bdr w:val="single" w:sz="12" w:space="0" w:color="auto" w:frame="1"/>
        </w:rPr>
        <w:t>great chain of feeling,</w:t>
      </w:r>
      <w:r w:rsidRPr="00BA460D">
        <w:rPr>
          <w:rFonts w:asciiTheme="minorHAnsi" w:hAnsiTheme="minorHAnsi" w:cstheme="minorHAnsi"/>
          <w:color w:val="000000"/>
          <w:sz w:val="16"/>
          <w:szCs w:val="16"/>
        </w:rPr>
        <w:t>” in historian Martin Pernick’s apt phrase, </w:t>
      </w:r>
      <w:r w:rsidRPr="00BA460D">
        <w:rPr>
          <w:rFonts w:asciiTheme="minorHAnsi" w:hAnsiTheme="minorHAnsi" w:cstheme="minorHAnsi"/>
          <w:color w:val="000000"/>
          <w:u w:val="single"/>
        </w:rPr>
        <w:t>hierarchized human groups on the basis of their assumed sensibility and extendedspatially to the expanding borders of the nationand temporally from the past to the future yet to come.</w:t>
      </w:r>
      <w:r w:rsidRPr="00BA460D">
        <w:rPr>
          <w:rFonts w:asciiTheme="minorHAnsi" w:hAnsiTheme="minorHAnsi" w:cstheme="minorHAnsi"/>
          <w:color w:val="000000"/>
          <w:sz w:val="16"/>
          <w:szCs w:val="16"/>
        </w:rPr>
        <w:t>The American School championed the cyclical theory of recapitulation, in which fetuses literally retrace the development of their ancestors in the womb, only fully reaching the evolutionary plane of their parents at puberty. Recapitulationists rearranged the spatial distinctions that polygenesis, as articulated by Agassiz and others in the American School of Ethnology, relied on to conceive of racial difference. Cope and Hyatt interpreted their collections of fossilized dinosaurs and cephalopods as evidence that different species exhibit parallel development, such that evolutionary change is best depicted not as a branching tree but as a common trunk that divides into multiple parallel lines of differing length. </w:t>
      </w:r>
      <w:r w:rsidRPr="00BA460D">
        <w:rPr>
          <w:rFonts w:asciiTheme="minorHAnsi" w:hAnsiTheme="minorHAnsi" w:cstheme="minorHAnsi"/>
          <w:color w:val="000000"/>
          <w:u w:val="single"/>
        </w:rPr>
        <w:t>Frozen somewhere near the dawn of civilization, blacks, Native Americans, Asians, and other racial groups formed different stages of “the infancy of civilized man,” which nonetheless persisted into the present</w:t>
      </w:r>
      <w:r w:rsidRPr="00BA460D">
        <w:rPr>
          <w:rFonts w:asciiTheme="minorHAnsi" w:hAnsiTheme="minorHAnsi" w:cstheme="minorHAnsi"/>
          <w:color w:val="000000"/>
          <w:sz w:val="16"/>
          <w:szCs w:val="16"/>
        </w:rPr>
        <w:t>.</w:t>
      </w:r>
      <w:r w:rsidRPr="00BA460D">
        <w:rPr>
          <w:rFonts w:asciiTheme="minorHAnsi" w:hAnsiTheme="minorHAnsi" w:cstheme="minorHAnsi"/>
          <w:color w:val="000000"/>
          <w:u w:val="single"/>
        </w:rPr>
        <w:t>They were the roots of humanity, the base from which the civilized had branched off and surpassed</w:t>
      </w:r>
      <w:r w:rsidRPr="00BA460D">
        <w:rPr>
          <w:rFonts w:asciiTheme="minorHAnsi" w:hAnsiTheme="minorHAnsi" w:cstheme="minorHAnsi"/>
          <w:color w:val="000000"/>
          <w:sz w:val="16"/>
          <w:szCs w:val="16"/>
        </w:rPr>
        <w:t>.The primitive would retrace the evolution of lizards and other animals in the womb: they would become human at birth but remain frozen</w:t>
      </w:r>
      <w:r w:rsidRPr="009E3585">
        <w:rPr>
          <w:rFonts w:asciiTheme="minorHAnsi" w:hAnsiTheme="minorHAnsi" w:cstheme="minorHAnsi"/>
          <w:color w:val="000000"/>
          <w:sz w:val="16"/>
          <w:szCs w:val="16"/>
        </w:rPr>
        <w:t xml:space="preserve"> in the same developmental state as their parents, even as their body seemingly matured. </w:t>
      </w:r>
      <w:r w:rsidRPr="009E3585">
        <w:rPr>
          <w:rFonts w:asciiTheme="minorHAnsi" w:hAnsiTheme="minorHAnsi" w:cstheme="minorHAnsi"/>
          <w:color w:val="000000"/>
          <w:u w:val="single"/>
          <w:shd w:val="clear" w:color="auto" w:fill="00FF00"/>
        </w:rPr>
        <w:t>Biopolitics entails </w:t>
      </w:r>
      <w:r w:rsidRPr="009E3585">
        <w:rPr>
          <w:rFonts w:asciiTheme="minorHAnsi" w:hAnsiTheme="minorHAnsi" w:cstheme="minorHAnsi"/>
          <w:b/>
          <w:bCs/>
          <w:color w:val="000000"/>
          <w:u w:val="single"/>
          <w:bdr w:val="single" w:sz="12" w:space="0" w:color="auto" w:frame="1"/>
          <w:shd w:val="clear" w:color="auto" w:fill="00FF00"/>
        </w:rPr>
        <w:t>the racialization of temporality</w:t>
      </w:r>
      <w:r w:rsidRPr="009E3585">
        <w:rPr>
          <w:rFonts w:asciiTheme="minorHAnsi" w:hAnsiTheme="minorHAnsi" w:cstheme="minorHAnsi"/>
          <w:color w:val="000000"/>
          <w:sz w:val="16"/>
          <w:szCs w:val="16"/>
        </w:rPr>
        <w:t>. In Foucault’s words, </w:t>
      </w:r>
      <w:r w:rsidRPr="009E3585">
        <w:rPr>
          <w:rFonts w:asciiTheme="minorHAnsi" w:hAnsiTheme="minorHAnsi" w:cstheme="minorHAnsi"/>
          <w:color w:val="000000"/>
          <w:u w:val="single"/>
          <w:shd w:val="clear" w:color="auto" w:fill="00FF00"/>
        </w:rPr>
        <w:t>itis the</w:t>
      </w:r>
      <w:r w:rsidRPr="009E3585">
        <w:rPr>
          <w:rFonts w:asciiTheme="minorHAnsi" w:hAnsiTheme="minorHAnsi" w:cstheme="minorHAnsi"/>
          <w:color w:val="000000"/>
          <w:sz w:val="16"/>
          <w:szCs w:val="16"/>
        </w:rPr>
        <w:t>nineteenth-century “</w:t>
      </w:r>
      <w:r w:rsidRPr="009E3585">
        <w:rPr>
          <w:rFonts w:asciiTheme="minorHAnsi" w:hAnsiTheme="minorHAnsi" w:cstheme="minorHAnsi"/>
          <w:color w:val="000000"/>
          <w:u w:val="single"/>
          <w:shd w:val="clear" w:color="auto" w:fill="00FF00"/>
        </w:rPr>
        <w:t>recasting of</w:t>
      </w:r>
      <w:r w:rsidRPr="009E3585">
        <w:rPr>
          <w:rFonts w:asciiTheme="minorHAnsi" w:hAnsiTheme="minorHAnsi" w:cstheme="minorHAnsi"/>
          <w:color w:val="000000"/>
          <w:u w:val="single"/>
        </w:rPr>
        <w:t>the theme of </w:t>
      </w:r>
      <w:r w:rsidRPr="009E3585">
        <w:rPr>
          <w:rFonts w:asciiTheme="minorHAnsi" w:hAnsiTheme="minorHAnsi" w:cstheme="minorHAnsi"/>
          <w:color w:val="000000"/>
          <w:u w:val="single"/>
          <w:shd w:val="clear" w:color="auto" w:fill="00FF00"/>
        </w:rPr>
        <w:t>racial confrontations</w:t>
      </w:r>
      <w:r w:rsidRPr="009E3585">
        <w:rPr>
          <w:rFonts w:asciiTheme="minorHAnsi" w:hAnsiTheme="minorHAnsi" w:cstheme="minorHAnsi"/>
          <w:color w:val="000000"/>
          <w:sz w:val="16"/>
          <w:szCs w:val="16"/>
        </w:rPr>
        <w:t>. . . </w:t>
      </w:r>
      <w:r w:rsidRPr="009E3585">
        <w:rPr>
          <w:rFonts w:asciiTheme="minorHAnsi" w:hAnsiTheme="minorHAnsi" w:cstheme="minorHAnsi"/>
          <w:color w:val="000000"/>
          <w:u w:val="single"/>
        </w:rPr>
        <w:t>[within] the theory of evolutionism and the struggle for existence,” </w:t>
      </w:r>
      <w:r w:rsidRPr="009E3585">
        <w:rPr>
          <w:rFonts w:asciiTheme="minorHAnsi" w:hAnsiTheme="minorHAnsi" w:cstheme="minorHAnsi"/>
          <w:color w:val="000000"/>
          <w:u w:val="single"/>
          <w:shd w:val="clear" w:color="auto" w:fill="00FF00"/>
        </w:rPr>
        <w:t>in whichsome</w:t>
      </w:r>
      <w:r w:rsidRPr="009E3585">
        <w:rPr>
          <w:rFonts w:asciiTheme="minorHAnsi" w:hAnsiTheme="minorHAnsi" w:cstheme="minorHAnsi"/>
          <w:color w:val="000000"/>
          <w:u w:val="single"/>
        </w:rPr>
        <w:t>peoples </w:t>
      </w:r>
      <w:r w:rsidRPr="009E3585">
        <w:rPr>
          <w:rFonts w:asciiTheme="minorHAnsi" w:hAnsiTheme="minorHAnsi" w:cstheme="minorHAnsi"/>
          <w:color w:val="000000"/>
          <w:u w:val="single"/>
          <w:shd w:val="clear" w:color="auto" w:fill="00FF00"/>
        </w:rPr>
        <w:t xml:space="preserve">now represent “the past of [the] </w:t>
      </w:r>
      <w:proofErr w:type="gramStart"/>
      <w:r w:rsidRPr="009E3585">
        <w:rPr>
          <w:rFonts w:asciiTheme="minorHAnsi" w:hAnsiTheme="minorHAnsi" w:cstheme="minorHAnsi"/>
          <w:color w:val="000000"/>
          <w:u w:val="single"/>
          <w:shd w:val="clear" w:color="auto" w:fill="00FF00"/>
        </w:rPr>
        <w:t>race”that</w:t>
      </w:r>
      <w:proofErr w:type="gramEnd"/>
      <w:r w:rsidRPr="009E3585">
        <w:rPr>
          <w:rFonts w:asciiTheme="minorHAnsi" w:hAnsiTheme="minorHAnsi" w:cstheme="minorHAnsi"/>
          <w:color w:val="000000"/>
          <w:u w:val="single"/>
          <w:shd w:val="clear" w:color="auto" w:fill="00FF00"/>
        </w:rPr>
        <w:t xml:space="preserve"> consolidates modern</w:t>
      </w:r>
      <w:r w:rsidRPr="009E3585">
        <w:rPr>
          <w:rFonts w:asciiTheme="minorHAnsi" w:hAnsiTheme="minorHAnsi" w:cstheme="minorHAnsi"/>
          <w:color w:val="000000"/>
          <w:u w:val="single"/>
        </w:rPr>
        <w:t>“</w:t>
      </w:r>
      <w:r w:rsidRPr="009E3585">
        <w:rPr>
          <w:rFonts w:asciiTheme="minorHAnsi" w:hAnsiTheme="minorHAnsi" w:cstheme="minorHAnsi"/>
          <w:b/>
          <w:bCs/>
          <w:color w:val="000000"/>
          <w:u w:val="single"/>
          <w:bdr w:val="single" w:sz="12" w:space="0" w:color="auto" w:frame="1"/>
          <w:shd w:val="clear" w:color="auto" w:fill="00FF00"/>
        </w:rPr>
        <w:t>biologico-social racism</w:t>
      </w:r>
    </w:p>
    <w:p w14:paraId="2339D6A3" w14:textId="77777777" w:rsidR="00437FCB" w:rsidRPr="00437FCB" w:rsidRDefault="00437FCB" w:rsidP="00437FCB"/>
    <w:p w14:paraId="035520F5" w14:textId="77777777" w:rsidR="00437FCB" w:rsidRPr="00204479" w:rsidRDefault="00437FCB" w:rsidP="00437FCB">
      <w:pPr>
        <w:pStyle w:val="Heading4"/>
      </w:pPr>
      <w:r>
        <w:t xml:space="preserve">Logistics is not built on black flesh or ontologically rigid – their heuristic cements nihilism and destroys the possibility for political participation, which cements the worse excesses of racial violence </w:t>
      </w:r>
    </w:p>
    <w:p w14:paraId="73DE0EF9" w14:textId="77777777" w:rsidR="00437FCB" w:rsidRPr="003B49B2" w:rsidRDefault="00437FCB" w:rsidP="00437FCB">
      <w:r w:rsidRPr="003B49B2">
        <w:rPr>
          <w:rStyle w:val="Style13ptBold"/>
        </w:rPr>
        <w:t>Spillers 18</w:t>
      </w:r>
      <w:r w:rsidRPr="003B49B2">
        <w:t xml:space="preserve"> [Hortense J. Spillers is the Gertrude Conaway Vanderbilt Professor of English at Vanderbilt University. Since receiving her Ph.D. from Brandeis, she has taught at Wellesley College, Haverford College, Emory, and Cornell Universities. She has also served as a guest professor in the Program in Literature at Duke University during academic year 2002-03 and for two consecutive years during tri-semester terms at the John F. Kennedy Center for North American Studies at the Free University in Berlin, Germany, 2000 and 2001. 8/30. "Or Else…" https://alinejournal.com/convergence/or-else/]</w:t>
      </w:r>
    </w:p>
    <w:p w14:paraId="28F15A9A" w14:textId="77777777" w:rsidR="00437FCB" w:rsidRPr="00C36A3D" w:rsidRDefault="00437FCB" w:rsidP="00437FCB">
      <w:pPr>
        <w:rPr>
          <w:sz w:val="14"/>
        </w:rPr>
      </w:pPr>
      <w:r w:rsidRPr="003B49B2">
        <w:rPr>
          <w:rStyle w:val="StyleUnderline"/>
        </w:rPr>
        <w:t>Ironically</w:t>
      </w:r>
      <w:r w:rsidRPr="00C36A3D">
        <w:rPr>
          <w:sz w:val="14"/>
        </w:rPr>
        <w:t xml:space="preserve">, however twisted a standard of measure, </w:t>
      </w:r>
      <w:r w:rsidRPr="00884AAE">
        <w:rPr>
          <w:rStyle w:val="StyleUnderline"/>
          <w:highlight w:val="green"/>
        </w:rPr>
        <w:t>we</w:t>
      </w:r>
      <w:r w:rsidRPr="003B49B2">
        <w:rPr>
          <w:rStyle w:val="StyleUnderline"/>
        </w:rPr>
        <w:t xml:space="preserve"> might </w:t>
      </w:r>
      <w:r w:rsidRPr="00884AAE">
        <w:rPr>
          <w:rStyle w:val="StyleUnderline"/>
          <w:highlight w:val="green"/>
        </w:rPr>
        <w:t xml:space="preserve">gauge </w:t>
      </w:r>
      <w:r w:rsidRPr="00884AAE">
        <w:rPr>
          <w:rStyle w:val="Emphasis"/>
          <w:highlight w:val="green"/>
        </w:rPr>
        <w:t>how far we’ve come</w:t>
      </w:r>
      <w:r w:rsidRPr="00884AAE">
        <w:rPr>
          <w:rStyle w:val="StyleUnderline"/>
          <w:highlight w:val="green"/>
        </w:rPr>
        <w:t xml:space="preserve"> by</w:t>
      </w:r>
      <w:r w:rsidRPr="003B49B2">
        <w:rPr>
          <w:rStyle w:val="StyleUnderline"/>
        </w:rPr>
        <w:t xml:space="preserve"> the degree of </w:t>
      </w:r>
      <w:r w:rsidRPr="00884AAE">
        <w:rPr>
          <w:rStyle w:val="Emphasis"/>
          <w:highlight w:val="green"/>
        </w:rPr>
        <w:t>doubt</w:t>
      </w:r>
      <w:r w:rsidRPr="003B49B2">
        <w:rPr>
          <w:rStyle w:val="StyleUnderline"/>
        </w:rPr>
        <w:t xml:space="preserve"> expressible </w:t>
      </w:r>
      <w:r w:rsidRPr="00884AAE">
        <w:rPr>
          <w:rStyle w:val="StyleUnderline"/>
          <w:highlight w:val="green"/>
        </w:rPr>
        <w:t>toward</w:t>
      </w:r>
      <w:r w:rsidRPr="003B49B2">
        <w:rPr>
          <w:rStyle w:val="StyleUnderline"/>
        </w:rPr>
        <w:t xml:space="preserve"> the</w:t>
      </w:r>
      <w:r w:rsidRPr="00C36A3D">
        <w:rPr>
          <w:sz w:val="14"/>
        </w:rPr>
        <w:t xml:space="preserve"> </w:t>
      </w:r>
      <w:r w:rsidRPr="00884AAE">
        <w:rPr>
          <w:rStyle w:val="Emphasis"/>
          <w:highlight w:val="green"/>
        </w:rPr>
        <w:t>efficacy of</w:t>
      </w:r>
      <w:r w:rsidRPr="003B49B2">
        <w:rPr>
          <w:rStyle w:val="Emphasis"/>
        </w:rPr>
        <w:t xml:space="preserve"> voter registration</w:t>
      </w:r>
      <w:r w:rsidRPr="00C36A3D">
        <w:rPr>
          <w:sz w:val="14"/>
        </w:rPr>
        <w:t xml:space="preserve"> </w:t>
      </w:r>
      <w:r w:rsidRPr="003B49B2">
        <w:rPr>
          <w:rStyle w:val="StyleUnderline"/>
        </w:rPr>
        <w:t xml:space="preserve">and </w:t>
      </w:r>
      <w:r w:rsidRPr="00884AAE">
        <w:rPr>
          <w:rStyle w:val="Emphasis"/>
          <w:highlight w:val="green"/>
        </w:rPr>
        <w:t>electoral politics</w:t>
      </w:r>
      <w:r w:rsidRPr="003B49B2">
        <w:rPr>
          <w:rStyle w:val="StyleUnderline"/>
        </w:rPr>
        <w:t>, as have a couple of my fellow writers in this issue</w:t>
      </w:r>
      <w:r w:rsidRPr="00C36A3D">
        <w:rPr>
          <w:sz w:val="14"/>
        </w:rPr>
        <w:t xml:space="preserve">. Even though </w:t>
      </w:r>
      <w:r w:rsidRPr="00884AAE">
        <w:rPr>
          <w:rStyle w:val="StyleUnderline"/>
          <w:highlight w:val="green"/>
        </w:rPr>
        <w:t>I regard this</w:t>
      </w:r>
      <w:r w:rsidRPr="003B49B2">
        <w:rPr>
          <w:rStyle w:val="StyleUnderline"/>
        </w:rPr>
        <w:t xml:space="preserve"> argumentative </w:t>
      </w:r>
      <w:r w:rsidRPr="00884AAE">
        <w:rPr>
          <w:rStyle w:val="Emphasis"/>
          <w:highlight w:val="green"/>
        </w:rPr>
        <w:t>posture</w:t>
      </w:r>
      <w:r w:rsidRPr="00C36A3D">
        <w:rPr>
          <w:sz w:val="14"/>
          <w:highlight w:val="green"/>
        </w:rPr>
        <w:t xml:space="preserve"> </w:t>
      </w:r>
      <w:r w:rsidRPr="00884AAE">
        <w:rPr>
          <w:rStyle w:val="StyleUnderline"/>
          <w:highlight w:val="green"/>
        </w:rPr>
        <w:t xml:space="preserve">as a </w:t>
      </w:r>
      <w:r w:rsidRPr="00884AAE">
        <w:rPr>
          <w:rStyle w:val="Emphasis"/>
          <w:highlight w:val="green"/>
        </w:rPr>
        <w:t>strategic error</w:t>
      </w:r>
      <w:r w:rsidRPr="00884AAE">
        <w:rPr>
          <w:rStyle w:val="StyleUnderline"/>
          <w:highlight w:val="green"/>
        </w:rPr>
        <w:t xml:space="preserve"> of</w:t>
      </w:r>
      <w:r w:rsidRPr="003B49B2">
        <w:rPr>
          <w:rStyle w:val="StyleUnderline"/>
        </w:rPr>
        <w:t xml:space="preserve"> </w:t>
      </w:r>
      <w:r w:rsidRPr="003B49B2">
        <w:rPr>
          <w:rStyle w:val="Emphasis"/>
        </w:rPr>
        <w:t>near-</w:t>
      </w:r>
      <w:r w:rsidRPr="00884AAE">
        <w:rPr>
          <w:rStyle w:val="Emphasis"/>
          <w:highlight w:val="green"/>
        </w:rPr>
        <w:t>fatal proportions</w:t>
      </w:r>
      <w:r w:rsidRPr="00C36A3D">
        <w:rPr>
          <w:sz w:val="14"/>
        </w:rPr>
        <w:t xml:space="preserve">, I think I understand how we got here: basically, there are two related, but contrastive, founding propositions on black life and thought in modernity that critics have consistently elaborated since “time immemorial,” and by that, I mean the time that the student of history marks down as the beginning of her sense of crisis that initiates “blackness” in the Western context; as I understand it, </w:t>
      </w:r>
      <w:r w:rsidRPr="003B49B2">
        <w:rPr>
          <w:rStyle w:val="StyleUnderline"/>
        </w:rPr>
        <w:t xml:space="preserve">Afrocentric views, for instance, elide “blackness” and Africanity which concept is driven back into the ancient world so that transatlantic slavery—relatively recent in light of an ancient human past—is not the origin—or more precisely, the prime time— of black personality’s historical </w:t>
      </w:r>
      <w:r w:rsidRPr="003B49B2">
        <w:rPr>
          <w:rStyle w:val="Emphasis"/>
        </w:rPr>
        <w:t>identity</w:t>
      </w:r>
      <w:r w:rsidRPr="003B49B2">
        <w:rPr>
          <w:rStyle w:val="StyleUnderline"/>
        </w:rPr>
        <w:t xml:space="preserve">, but, rather, an </w:t>
      </w:r>
      <w:r w:rsidRPr="003B49B2">
        <w:rPr>
          <w:rStyle w:val="Emphasis"/>
        </w:rPr>
        <w:t>interruption of it</w:t>
      </w:r>
      <w:r w:rsidRPr="00C36A3D">
        <w:rPr>
          <w:sz w:val="14"/>
        </w:rPr>
        <w:t xml:space="preserve">. </w:t>
      </w:r>
      <w:r w:rsidRPr="003B49B2">
        <w:rPr>
          <w:rStyle w:val="StyleUnderline"/>
        </w:rPr>
        <w:t xml:space="preserve">The </w:t>
      </w:r>
      <w:r w:rsidRPr="003B49B2">
        <w:rPr>
          <w:rStyle w:val="Emphasis"/>
        </w:rPr>
        <w:t>diasporic</w:t>
      </w:r>
      <w:r w:rsidRPr="003B49B2">
        <w:rPr>
          <w:rStyle w:val="StyleUnderline"/>
        </w:rPr>
        <w:t>, or</w:t>
      </w:r>
      <w:r w:rsidRPr="00C36A3D">
        <w:rPr>
          <w:sz w:val="14"/>
        </w:rPr>
        <w:t xml:space="preserve"> (for lack of a better word) </w:t>
      </w:r>
      <w:r w:rsidRPr="003B49B2">
        <w:rPr>
          <w:rStyle w:val="StyleUnderline"/>
        </w:rPr>
        <w:t>creolized reading of blackness lends weight to the term itself, insofar as blackness on this view defines a new historical apprenticeship</w:t>
      </w:r>
      <w:r w:rsidRPr="00C36A3D">
        <w:rPr>
          <w:sz w:val="14"/>
        </w:rPr>
        <w:t xml:space="preserve">, kin to Africanness, </w:t>
      </w:r>
      <w:r w:rsidRPr="003B49B2">
        <w:rPr>
          <w:rStyle w:val="StyleUnderline"/>
        </w:rPr>
        <w:t>but distinct from it in its particular and stressful formation, instaurated by the trade</w:t>
      </w:r>
      <w:r w:rsidRPr="00C36A3D">
        <w:rPr>
          <w:sz w:val="14"/>
        </w:rPr>
        <w:t xml:space="preserve">. </w:t>
      </w:r>
      <w:r w:rsidRPr="003B49B2">
        <w:rPr>
          <w:rStyle w:val="StyleUnderline"/>
        </w:rPr>
        <w:t>One “</w:t>
      </w:r>
      <w:r w:rsidRPr="003B49B2">
        <w:rPr>
          <w:rStyle w:val="Emphasis"/>
        </w:rPr>
        <w:t>becomes” black</w:t>
      </w:r>
      <w:r w:rsidRPr="00C36A3D">
        <w:rPr>
          <w:sz w:val="14"/>
        </w:rPr>
        <w:t xml:space="preserve"> –neither a phylogeny nor an ontogeny—</w:t>
      </w:r>
      <w:r w:rsidRPr="003B49B2">
        <w:rPr>
          <w:rStyle w:val="StyleUnderline"/>
        </w:rPr>
        <w:t xml:space="preserve">by virtue of his/her </w:t>
      </w:r>
      <w:r w:rsidRPr="003B49B2">
        <w:rPr>
          <w:rStyle w:val="Emphasis"/>
        </w:rPr>
        <w:t>interpellation</w:t>
      </w:r>
      <w:r w:rsidRPr="003B49B2">
        <w:rPr>
          <w:rStyle w:val="StyleUnderline"/>
        </w:rPr>
        <w:t xml:space="preserve"> in total </w:t>
      </w:r>
      <w:r w:rsidRPr="003B49B2">
        <w:rPr>
          <w:rStyle w:val="Emphasis"/>
        </w:rPr>
        <w:t>Western Economy</w:t>
      </w:r>
      <w:r w:rsidRPr="00C36A3D">
        <w:rPr>
          <w:sz w:val="14"/>
        </w:rPr>
        <w:t xml:space="preserve">. </w:t>
      </w:r>
      <w:r w:rsidRPr="003B49B2">
        <w:rPr>
          <w:rStyle w:val="StyleUnderline"/>
        </w:rPr>
        <w:t>These portions of discursive content imply discrete spatiotemporal registers, as the putative subjects of each overlap, but are not entirely conformable</w:t>
      </w:r>
      <w:r w:rsidRPr="00C36A3D">
        <w:rPr>
          <w:sz w:val="14"/>
        </w:rPr>
        <w:t xml:space="preserve"> (even if they look exactly alike), </w:t>
      </w:r>
      <w:r w:rsidRPr="003B49B2">
        <w:rPr>
          <w:rStyle w:val="StyleUnderline"/>
        </w:rPr>
        <w:t xml:space="preserve">and </w:t>
      </w:r>
      <w:r w:rsidRPr="003B49B2">
        <w:rPr>
          <w:rStyle w:val="Emphasis"/>
        </w:rPr>
        <w:t>there’s the rub.</w:t>
      </w:r>
    </w:p>
    <w:p w14:paraId="4E2D7EF7" w14:textId="77777777" w:rsidR="00437FCB" w:rsidRPr="00C36A3D" w:rsidRDefault="00437FCB" w:rsidP="00437FCB">
      <w:pPr>
        <w:rPr>
          <w:sz w:val="14"/>
        </w:rPr>
      </w:pPr>
      <w:r w:rsidRPr="00C36A3D">
        <w:rPr>
          <w:sz w:val="14"/>
        </w:rPr>
        <w:t xml:space="preserve">In the former instance, </w:t>
      </w:r>
      <w:r w:rsidRPr="003B49B2">
        <w:rPr>
          <w:rStyle w:val="StyleUnderline"/>
        </w:rPr>
        <w:t xml:space="preserve">one discovers as </w:t>
      </w:r>
      <w:r w:rsidRPr="003B49B2">
        <w:rPr>
          <w:rStyle w:val="Emphasis"/>
        </w:rPr>
        <w:t>many occasions</w:t>
      </w:r>
      <w:r w:rsidRPr="003B49B2">
        <w:rPr>
          <w:rStyle w:val="StyleUnderline"/>
        </w:rPr>
        <w:t xml:space="preserve"> as possible to establish and sustain </w:t>
      </w:r>
      <w:r w:rsidRPr="003B49B2">
        <w:rPr>
          <w:rStyle w:val="Emphasis"/>
        </w:rPr>
        <w:t>symbolic contact</w:t>
      </w:r>
      <w:r w:rsidRPr="00C36A3D">
        <w:rPr>
          <w:sz w:val="14"/>
        </w:rPr>
        <w:t xml:space="preserve"> </w:t>
      </w:r>
      <w:r w:rsidRPr="003B49B2">
        <w:rPr>
          <w:rStyle w:val="StyleUnderline"/>
        </w:rPr>
        <w:t>with an imagined past, long receded, so that emphasis comes to rest on the power and porosity of myth and its ceremonial/ritualistic determinations wherever possible</w:t>
      </w:r>
      <w:r w:rsidRPr="00C36A3D">
        <w:rPr>
          <w:sz w:val="14"/>
        </w:rPr>
        <w:t xml:space="preserve">. Whether </w:t>
      </w:r>
      <w:r w:rsidRPr="00884AAE">
        <w:rPr>
          <w:rStyle w:val="StyleUnderline"/>
          <w:highlight w:val="green"/>
        </w:rPr>
        <w:t>the Afrocentric sense</w:t>
      </w:r>
      <w:r w:rsidRPr="003B49B2">
        <w:rPr>
          <w:rStyle w:val="StyleUnderline"/>
        </w:rPr>
        <w:t xml:space="preserve"> eventuates in a vision of strategic movement</w:t>
      </w:r>
      <w:r w:rsidRPr="00C36A3D">
        <w:rPr>
          <w:sz w:val="14"/>
        </w:rPr>
        <w:t xml:space="preserve"> toward a putative origin (as in “return” narratives/actualities of black politics of the Nineteenth and Twentieth Centuries), or of ideological movement toward it (“ancestral” ceremonies, ritual celebrations), </w:t>
      </w:r>
      <w:r w:rsidRPr="003B49B2">
        <w:rPr>
          <w:rStyle w:val="StyleUnderline"/>
        </w:rPr>
        <w:t xml:space="preserve">this reading seems to engender a politics that is cultural, that </w:t>
      </w:r>
      <w:r w:rsidRPr="00884AAE">
        <w:rPr>
          <w:rStyle w:val="StyleUnderline"/>
          <w:highlight w:val="green"/>
        </w:rPr>
        <w:t>looks “</w:t>
      </w:r>
      <w:r w:rsidRPr="00884AAE">
        <w:rPr>
          <w:rStyle w:val="Emphasis"/>
          <w:highlight w:val="green"/>
        </w:rPr>
        <w:t>otherworldly</w:t>
      </w:r>
      <w:r w:rsidRPr="00C36A3D">
        <w:rPr>
          <w:sz w:val="14"/>
        </w:rPr>
        <w:t>”—</w:t>
      </w:r>
      <w:r w:rsidRPr="003B49B2">
        <w:rPr>
          <w:rStyle w:val="StyleUnderline"/>
        </w:rPr>
        <w:t xml:space="preserve">the place of the </w:t>
      </w:r>
      <w:r w:rsidRPr="003B49B2">
        <w:rPr>
          <w:rStyle w:val="Emphasis"/>
        </w:rPr>
        <w:t>ego-ideal</w:t>
      </w:r>
      <w:r w:rsidRPr="00C36A3D">
        <w:rPr>
          <w:sz w:val="14"/>
        </w:rPr>
        <w:t xml:space="preserve">—in its valorized reference to an imagined ancestral field. </w:t>
      </w:r>
      <w:r w:rsidRPr="006B7824">
        <w:rPr>
          <w:rStyle w:val="StyleUnderline"/>
        </w:rPr>
        <w:t>We would anticipate that</w:t>
      </w:r>
      <w:r w:rsidRPr="003B49B2">
        <w:rPr>
          <w:rStyle w:val="StyleUnderline"/>
        </w:rPr>
        <w:t xml:space="preserve"> </w:t>
      </w:r>
      <w:r w:rsidRPr="00884AAE">
        <w:rPr>
          <w:rStyle w:val="Emphasis"/>
          <w:highlight w:val="green"/>
        </w:rPr>
        <w:t>electoral politics</w:t>
      </w:r>
      <w:r w:rsidRPr="003B49B2">
        <w:rPr>
          <w:rStyle w:val="StyleUnderline"/>
        </w:rPr>
        <w:t xml:space="preserve"> in its </w:t>
      </w:r>
      <w:r w:rsidRPr="003B49B2">
        <w:rPr>
          <w:rStyle w:val="Emphasis"/>
        </w:rPr>
        <w:t>uninspirational mundaneness</w:t>
      </w:r>
      <w:r w:rsidRPr="00C36A3D">
        <w:rPr>
          <w:sz w:val="14"/>
        </w:rPr>
        <w:t xml:space="preserve"> </w:t>
      </w:r>
      <w:r w:rsidRPr="00884AAE">
        <w:rPr>
          <w:rStyle w:val="StyleUnderline"/>
          <w:highlight w:val="green"/>
        </w:rPr>
        <w:t>might</w:t>
      </w:r>
      <w:r w:rsidRPr="003B49B2">
        <w:rPr>
          <w:rStyle w:val="StyleUnderline"/>
        </w:rPr>
        <w:t xml:space="preserve"> </w:t>
      </w:r>
      <w:proofErr w:type="gramStart"/>
      <w:r w:rsidRPr="003B49B2">
        <w:rPr>
          <w:rStyle w:val="StyleUnderline"/>
        </w:rPr>
        <w:t xml:space="preserve">actually </w:t>
      </w:r>
      <w:r w:rsidRPr="00884AAE">
        <w:rPr>
          <w:rStyle w:val="StyleUnderline"/>
          <w:highlight w:val="green"/>
        </w:rPr>
        <w:t>be</w:t>
      </w:r>
      <w:proofErr w:type="gramEnd"/>
      <w:r w:rsidRPr="00884AAE">
        <w:rPr>
          <w:rStyle w:val="StyleUnderline"/>
          <w:highlight w:val="green"/>
        </w:rPr>
        <w:t xml:space="preserve"> </w:t>
      </w:r>
      <w:r w:rsidRPr="00884AAE">
        <w:rPr>
          <w:rStyle w:val="Emphasis"/>
          <w:highlight w:val="green"/>
        </w:rPr>
        <w:t>beneath it</w:t>
      </w:r>
      <w:r w:rsidRPr="003B49B2">
        <w:rPr>
          <w:rStyle w:val="Emphasis"/>
        </w:rPr>
        <w:t>.</w:t>
      </w:r>
      <w:r w:rsidRPr="00C36A3D">
        <w:rPr>
          <w:sz w:val="14"/>
        </w:rPr>
        <w:t xml:space="preserve"> </w:t>
      </w:r>
      <w:r w:rsidRPr="003B49B2">
        <w:rPr>
          <w:rStyle w:val="StyleUnderline"/>
        </w:rPr>
        <w:t xml:space="preserve">In the latter instance, focus comes to rest on the </w:t>
      </w:r>
      <w:r w:rsidRPr="003B49B2">
        <w:rPr>
          <w:rStyle w:val="Emphasis"/>
        </w:rPr>
        <w:t>conditions</w:t>
      </w:r>
      <w:r w:rsidRPr="00C36A3D">
        <w:rPr>
          <w:sz w:val="14"/>
        </w:rPr>
        <w:t xml:space="preserve"> </w:t>
      </w:r>
      <w:r w:rsidRPr="003B49B2">
        <w:rPr>
          <w:rStyle w:val="StyleUnderline"/>
        </w:rPr>
        <w:t>that make</w:t>
      </w:r>
      <w:r w:rsidRPr="00C36A3D">
        <w:rPr>
          <w:sz w:val="14"/>
        </w:rPr>
        <w:t xml:space="preserve"> </w:t>
      </w:r>
      <w:r w:rsidRPr="003B49B2">
        <w:rPr>
          <w:rStyle w:val="Emphasis"/>
        </w:rPr>
        <w:t>blackness possible</w:t>
      </w:r>
      <w:r w:rsidRPr="00C36A3D">
        <w:rPr>
          <w:sz w:val="14"/>
        </w:rPr>
        <w:t xml:space="preserve"> in the first place and what several diasporic thinkers, Frantz </w:t>
      </w:r>
      <w:r w:rsidRPr="00884AAE">
        <w:rPr>
          <w:rStyle w:val="Emphasis"/>
          <w:highlight w:val="green"/>
        </w:rPr>
        <w:t>Fanon</w:t>
      </w:r>
      <w:r w:rsidRPr="00C36A3D">
        <w:rPr>
          <w:sz w:val="14"/>
        </w:rPr>
        <w:t xml:space="preserve">, </w:t>
      </w:r>
      <w:r w:rsidRPr="003B49B2">
        <w:rPr>
          <w:rStyle w:val="StyleUnderline"/>
        </w:rPr>
        <w:t xml:space="preserve">prominent among them, </w:t>
      </w:r>
      <w:r w:rsidRPr="00884AAE">
        <w:rPr>
          <w:rStyle w:val="StyleUnderline"/>
          <w:highlight w:val="green"/>
        </w:rPr>
        <w:t>describe</w:t>
      </w:r>
      <w:r w:rsidRPr="003B49B2">
        <w:rPr>
          <w:rStyle w:val="StyleUnderline"/>
        </w:rPr>
        <w:t xml:space="preserve"> as “</w:t>
      </w:r>
      <w:r w:rsidRPr="00884AAE">
        <w:rPr>
          <w:rStyle w:val="Emphasis"/>
          <w:highlight w:val="green"/>
        </w:rPr>
        <w:t>disalienation</w:t>
      </w:r>
      <w:r w:rsidRPr="00C36A3D">
        <w:rPr>
          <w:sz w:val="14"/>
        </w:rPr>
        <w:t xml:space="preserve">,” or </w:t>
      </w:r>
      <w:r w:rsidRPr="003B49B2">
        <w:rPr>
          <w:rStyle w:val="StyleUnderline"/>
        </w:rPr>
        <w:t>the process of undoing the deleterious effects of slavery and colonization; because the diasporic view installs the latter as efficient cause of historic black movement</w:t>
      </w:r>
      <w:r w:rsidRPr="00C36A3D">
        <w:rPr>
          <w:sz w:val="14"/>
        </w:rPr>
        <w:t>, its political projects are charged with a sense of urgency as they resonate the era of their appearance with unmistakable identitarian markings. David Walker’s, Anna Julia Cooper’s, and W.E.</w:t>
      </w:r>
      <w:proofErr w:type="gramStart"/>
      <w:r w:rsidRPr="00C36A3D">
        <w:rPr>
          <w:sz w:val="14"/>
        </w:rPr>
        <w:t>B.Du</w:t>
      </w:r>
      <w:proofErr w:type="gramEnd"/>
      <w:r w:rsidRPr="00C36A3D">
        <w:rPr>
          <w:sz w:val="14"/>
        </w:rPr>
        <w:t xml:space="preserve"> Bois’s respective discourse, for example, could never be mistaken for a different time/cultural period, which means that such discourses are organically linked to their own “now.” </w:t>
      </w:r>
      <w:r w:rsidRPr="003B49B2">
        <w:rPr>
          <w:rStyle w:val="StyleUnderline"/>
        </w:rPr>
        <w:t xml:space="preserve">Consequently, </w:t>
      </w:r>
      <w:r w:rsidRPr="00884AAE">
        <w:rPr>
          <w:rStyle w:val="StyleUnderline"/>
          <w:highlight w:val="green"/>
        </w:rPr>
        <w:t>the political protocols</w:t>
      </w:r>
      <w:r w:rsidRPr="003B49B2">
        <w:rPr>
          <w:rStyle w:val="StyleUnderline"/>
        </w:rPr>
        <w:t xml:space="preserve"> of a diasporic commitment tend to </w:t>
      </w:r>
      <w:r w:rsidRPr="00884AAE">
        <w:rPr>
          <w:rStyle w:val="StyleUnderline"/>
          <w:highlight w:val="green"/>
        </w:rPr>
        <w:t>reflect</w:t>
      </w:r>
      <w:r w:rsidRPr="003B49B2">
        <w:rPr>
          <w:rStyle w:val="StyleUnderline"/>
        </w:rPr>
        <w:t xml:space="preserve"> </w:t>
      </w:r>
      <w:r w:rsidRPr="00884AAE">
        <w:rPr>
          <w:rStyle w:val="StyleUnderline"/>
          <w:highlight w:val="green"/>
        </w:rPr>
        <w:t>the</w:t>
      </w:r>
      <w:r w:rsidRPr="003B49B2">
        <w:rPr>
          <w:rStyle w:val="StyleUnderline"/>
        </w:rPr>
        <w:t xml:space="preserve"> sense of </w:t>
      </w:r>
      <w:r w:rsidRPr="00884AAE">
        <w:rPr>
          <w:rStyle w:val="Emphasis"/>
          <w:highlight w:val="green"/>
        </w:rPr>
        <w:t>crisis</w:t>
      </w:r>
      <w:r w:rsidRPr="00884AAE">
        <w:rPr>
          <w:rStyle w:val="StyleUnderline"/>
          <w:highlight w:val="green"/>
        </w:rPr>
        <w:t xml:space="preserve"> that characterizes</w:t>
      </w:r>
      <w:r w:rsidRPr="003B49B2">
        <w:rPr>
          <w:rStyle w:val="StyleUnderline"/>
        </w:rPr>
        <w:t xml:space="preserve"> blackness as an emergent category of </w:t>
      </w:r>
      <w:r w:rsidRPr="00884AAE">
        <w:rPr>
          <w:rStyle w:val="Emphasis"/>
          <w:highlight w:val="green"/>
        </w:rPr>
        <w:t>human possibility</w:t>
      </w:r>
      <w:r w:rsidRPr="00C36A3D">
        <w:rPr>
          <w:sz w:val="14"/>
        </w:rPr>
        <w:t xml:space="preserve">. </w:t>
      </w:r>
      <w:r w:rsidRPr="003B49B2">
        <w:rPr>
          <w:rStyle w:val="StyleUnderline"/>
        </w:rPr>
        <w:t xml:space="preserve">Because </w:t>
      </w:r>
      <w:r w:rsidRPr="00884AAE">
        <w:rPr>
          <w:rStyle w:val="StyleUnderline"/>
          <w:highlight w:val="green"/>
        </w:rPr>
        <w:t>blackness</w:t>
      </w:r>
      <w:r w:rsidRPr="003B49B2">
        <w:rPr>
          <w:rStyle w:val="StyleUnderline"/>
        </w:rPr>
        <w:t xml:space="preserve"> in the diasporic reading </w:t>
      </w:r>
      <w:r w:rsidRPr="00884AAE">
        <w:rPr>
          <w:rStyle w:val="StyleUnderline"/>
          <w:highlight w:val="green"/>
        </w:rPr>
        <w:t>runs parallel to modernity</w:t>
      </w:r>
      <w:r w:rsidRPr="003B49B2">
        <w:rPr>
          <w:rStyle w:val="StyleUnderline"/>
        </w:rPr>
        <w:t>, blackness is cut away from the idea of Africa</w:t>
      </w:r>
      <w:r w:rsidRPr="00C36A3D">
        <w:rPr>
          <w:sz w:val="14"/>
        </w:rPr>
        <w:t xml:space="preserve">—perhaps we could say more precisely that the idea of Africa is bracketed in this ideological outline, rather than jettisoned as it might have been a century ago—as </w:t>
      </w:r>
      <w:r w:rsidRPr="003B49B2">
        <w:rPr>
          <w:rStyle w:val="StyleUnderline"/>
        </w:rPr>
        <w:t xml:space="preserve">the idea of blackness itself assumes the name of a virtually </w:t>
      </w:r>
      <w:r w:rsidRPr="003B49B2">
        <w:rPr>
          <w:rStyle w:val="Emphasis"/>
        </w:rPr>
        <w:t>absolute origin</w:t>
      </w:r>
      <w:r w:rsidRPr="00C36A3D">
        <w:rPr>
          <w:sz w:val="14"/>
        </w:rPr>
        <w:t>. If we think of these concurrent strands of ideas as postures, then we realize the extent to which they determine not only how one stands, but where, as well as why.</w:t>
      </w:r>
    </w:p>
    <w:p w14:paraId="426CAC56" w14:textId="77777777" w:rsidR="00437FCB" w:rsidRPr="00C36A3D" w:rsidRDefault="00437FCB" w:rsidP="00437FCB">
      <w:pPr>
        <w:rPr>
          <w:sz w:val="14"/>
        </w:rPr>
      </w:pPr>
      <w:r w:rsidRPr="00C36A3D">
        <w:rPr>
          <w:sz w:val="14"/>
        </w:rPr>
        <w:t xml:space="preserve">This enormous conceptual legacy, one way or another, accounts, I believe, for </w:t>
      </w:r>
      <w:r w:rsidRPr="003B49B2">
        <w:rPr>
          <w:rStyle w:val="StyleUnderline"/>
        </w:rPr>
        <w:t xml:space="preserve">the lion’s share of </w:t>
      </w:r>
      <w:proofErr w:type="gramStart"/>
      <w:r w:rsidRPr="003B49B2">
        <w:rPr>
          <w:rStyle w:val="Emphasis"/>
        </w:rPr>
        <w:t>African-American</w:t>
      </w:r>
      <w:proofErr w:type="gramEnd"/>
      <w:r w:rsidRPr="003B49B2">
        <w:rPr>
          <w:rStyle w:val="Emphasis"/>
        </w:rPr>
        <w:t xml:space="preserve"> theoretical production</w:t>
      </w:r>
      <w:r w:rsidRPr="00C36A3D">
        <w:rPr>
          <w:sz w:val="14"/>
        </w:rPr>
        <w:t xml:space="preserve"> </w:t>
      </w:r>
      <w:r w:rsidRPr="003B49B2">
        <w:rPr>
          <w:rStyle w:val="StyleUnderline"/>
        </w:rPr>
        <w:t xml:space="preserve">and might be said to proffer a rich example of the problem of </w:t>
      </w:r>
      <w:r w:rsidRPr="003B49B2">
        <w:rPr>
          <w:rStyle w:val="Emphasis"/>
        </w:rPr>
        <w:t>being/becoming</w:t>
      </w:r>
      <w:r w:rsidRPr="003B49B2">
        <w:rPr>
          <w:rStyle w:val="StyleUnderline"/>
        </w:rPr>
        <w:t xml:space="preserve"> and </w:t>
      </w:r>
      <w:r w:rsidRPr="003B49B2">
        <w:rPr>
          <w:rStyle w:val="Emphasis"/>
        </w:rPr>
        <w:t>time</w:t>
      </w:r>
      <w:r w:rsidRPr="00C36A3D">
        <w:rPr>
          <w:sz w:val="14"/>
        </w:rPr>
        <w:t xml:space="preserve">. In its impressive variations and combinations, </w:t>
      </w:r>
      <w:r w:rsidRPr="003B49B2">
        <w:rPr>
          <w:rStyle w:val="StyleUnderline"/>
        </w:rPr>
        <w:t xml:space="preserve">recombinations and iterations, black theory-making has engendered its fullest efflorescence in my view in the post-sixties period </w:t>
      </w:r>
      <w:proofErr w:type="gramStart"/>
      <w:r w:rsidRPr="003B49B2">
        <w:rPr>
          <w:rStyle w:val="StyleUnderline"/>
        </w:rPr>
        <w:t>with regard to</w:t>
      </w:r>
      <w:proofErr w:type="gramEnd"/>
      <w:r w:rsidRPr="003B49B2">
        <w:rPr>
          <w:rStyle w:val="StyleUnderline"/>
        </w:rPr>
        <w:t xml:space="preserve"> both thematic variedness and complexity and the democratic and demographic distribution of its practitioners; it is also true that any one of these postures and/or variations on it might evince at any given moment a kind of intellectual sclerosis which would induce in turn a conservative politics</w:t>
      </w:r>
      <w:r w:rsidRPr="00C36A3D">
        <w:rPr>
          <w:sz w:val="14"/>
        </w:rPr>
        <w:t xml:space="preserve">. If, for example, </w:t>
      </w:r>
      <w:r w:rsidRPr="003B49B2">
        <w:rPr>
          <w:rStyle w:val="StyleUnderline"/>
        </w:rPr>
        <w:t xml:space="preserve">a theory governed by </w:t>
      </w:r>
      <w:r w:rsidRPr="006B7824">
        <w:rPr>
          <w:rStyle w:val="StyleUnderline"/>
          <w:highlight w:val="green"/>
        </w:rPr>
        <w:t xml:space="preserve">a </w:t>
      </w:r>
      <w:r w:rsidRPr="006B7824">
        <w:rPr>
          <w:rStyle w:val="Emphasis"/>
          <w:highlight w:val="green"/>
        </w:rPr>
        <w:t xml:space="preserve">diasporic </w:t>
      </w:r>
      <w:r w:rsidRPr="00884AAE">
        <w:rPr>
          <w:rStyle w:val="Emphasis"/>
          <w:highlight w:val="green"/>
        </w:rPr>
        <w:t>view</w:t>
      </w:r>
      <w:r w:rsidRPr="003B49B2">
        <w:rPr>
          <w:rStyle w:val="StyleUnderline"/>
        </w:rPr>
        <w:t xml:space="preserve"> of black history from which to commence its </w:t>
      </w:r>
      <w:r w:rsidRPr="003B49B2">
        <w:rPr>
          <w:rStyle w:val="Emphasis"/>
        </w:rPr>
        <w:t xml:space="preserve">narrative </w:t>
      </w:r>
      <w:r w:rsidRPr="00884AAE">
        <w:rPr>
          <w:rStyle w:val="Emphasis"/>
          <w:highlight w:val="green"/>
        </w:rPr>
        <w:t>reifies slavery</w:t>
      </w:r>
      <w:r w:rsidRPr="00C36A3D">
        <w:rPr>
          <w:sz w:val="14"/>
          <w:highlight w:val="green"/>
        </w:rPr>
        <w:t xml:space="preserve"> </w:t>
      </w:r>
      <w:r w:rsidRPr="00884AAE">
        <w:rPr>
          <w:rStyle w:val="StyleUnderline"/>
          <w:highlight w:val="green"/>
        </w:rPr>
        <w:t>and</w:t>
      </w:r>
      <w:r w:rsidRPr="00C36A3D">
        <w:rPr>
          <w:sz w:val="14"/>
          <w:highlight w:val="green"/>
        </w:rPr>
        <w:t xml:space="preserve"> </w:t>
      </w:r>
      <w:r w:rsidRPr="00884AAE">
        <w:rPr>
          <w:rStyle w:val="Emphasis"/>
          <w:highlight w:val="green"/>
        </w:rPr>
        <w:t>colonization</w:t>
      </w:r>
      <w:r w:rsidRPr="00C36A3D">
        <w:rPr>
          <w:sz w:val="14"/>
          <w:highlight w:val="green"/>
        </w:rPr>
        <w:t xml:space="preserve"> </w:t>
      </w:r>
      <w:r w:rsidRPr="00884AAE">
        <w:rPr>
          <w:rStyle w:val="StyleUnderline"/>
          <w:highlight w:val="green"/>
        </w:rPr>
        <w:t>as</w:t>
      </w:r>
      <w:r w:rsidRPr="00C36A3D">
        <w:rPr>
          <w:sz w:val="14"/>
          <w:highlight w:val="green"/>
        </w:rPr>
        <w:t xml:space="preserve"> </w:t>
      </w:r>
      <w:r w:rsidRPr="00884AAE">
        <w:rPr>
          <w:rStyle w:val="Emphasis"/>
          <w:highlight w:val="green"/>
        </w:rPr>
        <w:t xml:space="preserve">inherent </w:t>
      </w:r>
      <w:r w:rsidRPr="003B49B2">
        <w:rPr>
          <w:rStyle w:val="Emphasis"/>
        </w:rPr>
        <w:t xml:space="preserve">properties </w:t>
      </w:r>
      <w:r w:rsidRPr="006B7824">
        <w:rPr>
          <w:rStyle w:val="Emphasis"/>
        </w:rPr>
        <w:t>in a subject</w:t>
      </w:r>
      <w:r w:rsidRPr="003B49B2">
        <w:rPr>
          <w:rStyle w:val="StyleUnderline"/>
        </w:rPr>
        <w:t xml:space="preserve">, then </w:t>
      </w:r>
      <w:r w:rsidRPr="00884AAE">
        <w:rPr>
          <w:rStyle w:val="StyleUnderline"/>
          <w:highlight w:val="green"/>
        </w:rPr>
        <w:t>the</w:t>
      </w:r>
      <w:r w:rsidRPr="003B49B2">
        <w:rPr>
          <w:rStyle w:val="StyleUnderline"/>
        </w:rPr>
        <w:t xml:space="preserve"> theoretical </w:t>
      </w:r>
      <w:r w:rsidRPr="00884AAE">
        <w:rPr>
          <w:rStyle w:val="StyleUnderline"/>
          <w:highlight w:val="green"/>
        </w:rPr>
        <w:t>posture</w:t>
      </w:r>
      <w:r w:rsidRPr="003B49B2">
        <w:rPr>
          <w:rStyle w:val="StyleUnderline"/>
        </w:rPr>
        <w:t xml:space="preserve"> </w:t>
      </w:r>
      <w:r w:rsidRPr="00884AAE">
        <w:rPr>
          <w:rStyle w:val="StyleUnderline"/>
          <w:highlight w:val="green"/>
        </w:rPr>
        <w:t xml:space="preserve">no longer serves as </w:t>
      </w:r>
      <w:r w:rsidRPr="006B7824">
        <w:rPr>
          <w:rStyle w:val="StyleUnderline"/>
        </w:rPr>
        <w:t>an</w:t>
      </w:r>
      <w:r w:rsidRPr="003B49B2">
        <w:rPr>
          <w:rStyle w:val="StyleUnderline"/>
        </w:rPr>
        <w:t xml:space="preserve"> </w:t>
      </w:r>
      <w:r w:rsidRPr="003B49B2">
        <w:rPr>
          <w:rStyle w:val="Emphasis"/>
        </w:rPr>
        <w:t>intellectual technology</w:t>
      </w:r>
      <w:r w:rsidRPr="00C36A3D">
        <w:rPr>
          <w:sz w:val="14"/>
        </w:rPr>
        <w:t xml:space="preserve">, </w:t>
      </w:r>
      <w:r w:rsidRPr="003B49B2">
        <w:rPr>
          <w:rStyle w:val="StyleUnderline"/>
        </w:rPr>
        <w:t xml:space="preserve">or a </w:t>
      </w:r>
      <w:r w:rsidRPr="00884AAE">
        <w:rPr>
          <w:rStyle w:val="Emphasis"/>
          <w:highlight w:val="green"/>
        </w:rPr>
        <w:t>heuristic</w:t>
      </w:r>
      <w:r w:rsidRPr="003B49B2">
        <w:rPr>
          <w:rStyle w:val="Emphasis"/>
        </w:rPr>
        <w:t xml:space="preserve"> device</w:t>
      </w:r>
      <w:r w:rsidRPr="00C36A3D">
        <w:rPr>
          <w:sz w:val="14"/>
        </w:rPr>
        <w:t xml:space="preserve">, </w:t>
      </w:r>
      <w:r w:rsidRPr="00884AAE">
        <w:rPr>
          <w:rStyle w:val="StyleUnderline"/>
          <w:highlight w:val="green"/>
        </w:rPr>
        <w:t>but, rather</w:t>
      </w:r>
      <w:r w:rsidRPr="003B49B2">
        <w:rPr>
          <w:rStyle w:val="StyleUnderline"/>
        </w:rPr>
        <w:t xml:space="preserve">, comes </w:t>
      </w:r>
      <w:r w:rsidRPr="00884AAE">
        <w:rPr>
          <w:rStyle w:val="StyleUnderline"/>
          <w:highlight w:val="green"/>
        </w:rPr>
        <w:t>to advance</w:t>
      </w:r>
      <w:r w:rsidRPr="003B49B2">
        <w:rPr>
          <w:rStyle w:val="StyleUnderline"/>
        </w:rPr>
        <w:t xml:space="preserve"> an </w:t>
      </w:r>
      <w:r w:rsidRPr="00884AAE">
        <w:rPr>
          <w:rStyle w:val="Emphasis"/>
          <w:highlight w:val="green"/>
        </w:rPr>
        <w:t>ontological valence</w:t>
      </w:r>
      <w:r w:rsidRPr="00C36A3D">
        <w:rPr>
          <w:sz w:val="14"/>
        </w:rPr>
        <w:t xml:space="preserve">. In my own work, for instance, I attempt to advance a theory of flesh/body as a strategy to differentiate historical positionalities in confrontation with the modern world. But </w:t>
      </w:r>
      <w:r w:rsidRPr="003B49B2">
        <w:rPr>
          <w:rStyle w:val="StyleUnderline"/>
        </w:rPr>
        <w:t xml:space="preserve">if this idea has any usefulness, it proposes the theory as an opening into a closure; a </w:t>
      </w:r>
      <w:r w:rsidRPr="003B49B2">
        <w:rPr>
          <w:rStyle w:val="Emphasis"/>
        </w:rPr>
        <w:t>torque</w:t>
      </w:r>
      <w:r w:rsidRPr="003B49B2">
        <w:rPr>
          <w:rStyle w:val="StyleUnderline"/>
        </w:rPr>
        <w:t xml:space="preserve"> that </w:t>
      </w:r>
      <w:r w:rsidRPr="003B49B2">
        <w:rPr>
          <w:rStyle w:val="Emphasis"/>
        </w:rPr>
        <w:t>kicks off movement</w:t>
      </w:r>
      <w:r w:rsidRPr="003B49B2">
        <w:rPr>
          <w:rStyle w:val="StyleUnderline"/>
        </w:rPr>
        <w:t xml:space="preserve"> or rotation in static properties</w:t>
      </w:r>
      <w:r w:rsidRPr="00C36A3D">
        <w:rPr>
          <w:sz w:val="14"/>
        </w:rPr>
        <w:t xml:space="preserve">. But </w:t>
      </w:r>
      <w:r w:rsidRPr="00884AAE">
        <w:rPr>
          <w:rStyle w:val="StyleUnderline"/>
          <w:highlight w:val="green"/>
        </w:rPr>
        <w:t>I</w:t>
      </w:r>
      <w:r w:rsidRPr="006B7824">
        <w:rPr>
          <w:rStyle w:val="StyleUnderline"/>
        </w:rPr>
        <w:t xml:space="preserve"> </w:t>
      </w:r>
      <w:r w:rsidRPr="003B49B2">
        <w:rPr>
          <w:rStyle w:val="StyleUnderline"/>
        </w:rPr>
        <w:t xml:space="preserve">should </w:t>
      </w:r>
      <w:r w:rsidRPr="00884AAE">
        <w:rPr>
          <w:rStyle w:val="StyleUnderline"/>
          <w:highlight w:val="green"/>
        </w:rPr>
        <w:t xml:space="preserve">hope not to lose sight of the </w:t>
      </w:r>
      <w:r w:rsidRPr="003B49B2">
        <w:rPr>
          <w:rStyle w:val="Emphasis"/>
        </w:rPr>
        <w:t xml:space="preserve">human </w:t>
      </w:r>
      <w:r w:rsidRPr="00884AAE">
        <w:rPr>
          <w:rStyle w:val="Emphasis"/>
          <w:highlight w:val="green"/>
        </w:rPr>
        <w:t>potential</w:t>
      </w:r>
      <w:r w:rsidRPr="00C36A3D">
        <w:rPr>
          <w:sz w:val="14"/>
        </w:rPr>
        <w:t xml:space="preserve"> </w:t>
      </w:r>
      <w:r w:rsidRPr="003B49B2">
        <w:rPr>
          <w:rStyle w:val="StyleUnderline"/>
        </w:rPr>
        <w:t xml:space="preserve">that the subject of </w:t>
      </w:r>
      <w:r w:rsidRPr="00884AAE">
        <w:rPr>
          <w:rStyle w:val="StyleUnderline"/>
          <w:highlight w:val="green"/>
        </w:rPr>
        <w:t xml:space="preserve">the </w:t>
      </w:r>
      <w:r w:rsidRPr="00884AAE">
        <w:rPr>
          <w:rStyle w:val="Emphasis"/>
          <w:highlight w:val="green"/>
        </w:rPr>
        <w:t>flesh embodies</w:t>
      </w:r>
      <w:r w:rsidRPr="003B49B2">
        <w:rPr>
          <w:rStyle w:val="StyleUnderline"/>
        </w:rPr>
        <w:t xml:space="preserve">; perhaps another way to say this is that the enfleshed subject inscribes an </w:t>
      </w:r>
      <w:r w:rsidRPr="003B49B2">
        <w:rPr>
          <w:rStyle w:val="Emphasis"/>
        </w:rPr>
        <w:t>opening</w:t>
      </w:r>
      <w:r w:rsidRPr="003B49B2">
        <w:rPr>
          <w:rStyle w:val="StyleUnderline"/>
        </w:rPr>
        <w:t xml:space="preserve"> in </w:t>
      </w:r>
      <w:r w:rsidRPr="00884AAE">
        <w:rPr>
          <w:rStyle w:val="StyleUnderline"/>
          <w:highlight w:val="green"/>
        </w:rPr>
        <w:t xml:space="preserve">a </w:t>
      </w:r>
      <w:r w:rsidRPr="00884AAE">
        <w:rPr>
          <w:rStyle w:val="Emphasis"/>
          <w:highlight w:val="green"/>
        </w:rPr>
        <w:t>chain of necessity</w:t>
      </w:r>
      <w:r w:rsidRPr="00884AAE">
        <w:rPr>
          <w:rStyle w:val="StyleUnderline"/>
          <w:highlight w:val="green"/>
        </w:rPr>
        <w:t xml:space="preserve"> rather</w:t>
      </w:r>
      <w:r w:rsidRPr="003B49B2">
        <w:rPr>
          <w:rStyle w:val="StyleUnderline"/>
        </w:rPr>
        <w:t xml:space="preserve"> than a </w:t>
      </w:r>
      <w:r w:rsidRPr="00884AAE">
        <w:rPr>
          <w:rStyle w:val="Emphasis"/>
          <w:highlight w:val="green"/>
        </w:rPr>
        <w:t>last word</w:t>
      </w:r>
      <w:r w:rsidRPr="003B49B2">
        <w:rPr>
          <w:rStyle w:val="StyleUnderline"/>
        </w:rPr>
        <w:t>.</w:t>
      </w:r>
      <w:r w:rsidRPr="00C36A3D">
        <w:rPr>
          <w:sz w:val="14"/>
        </w:rPr>
        <w:t xml:space="preserve"> The theory does not exhaust the subject that it would </w:t>
      </w:r>
      <w:proofErr w:type="gramStart"/>
      <w:r w:rsidRPr="00C36A3D">
        <w:rPr>
          <w:sz w:val="14"/>
        </w:rPr>
        <w:t>address, but</w:t>
      </w:r>
      <w:proofErr w:type="gramEnd"/>
      <w:r w:rsidRPr="00C36A3D">
        <w:rPr>
          <w:sz w:val="14"/>
        </w:rPr>
        <w:t xml:space="preserve"> attempts to highlight it. </w:t>
      </w:r>
      <w:r w:rsidRPr="00884AAE">
        <w:rPr>
          <w:rStyle w:val="StyleUnderline"/>
          <w:highlight w:val="green"/>
        </w:rPr>
        <w:t>To hold to the view</w:t>
      </w:r>
      <w:r w:rsidRPr="003B49B2">
        <w:rPr>
          <w:rStyle w:val="StyleUnderline"/>
        </w:rPr>
        <w:t xml:space="preserve"> that </w:t>
      </w:r>
      <w:r w:rsidRPr="00884AAE">
        <w:rPr>
          <w:rStyle w:val="StyleUnderline"/>
          <w:highlight w:val="green"/>
        </w:rPr>
        <w:t>the</w:t>
      </w:r>
      <w:r w:rsidRPr="003B49B2">
        <w:rPr>
          <w:rStyle w:val="StyleUnderline"/>
        </w:rPr>
        <w:t xml:space="preserve"> enfleshed </w:t>
      </w:r>
      <w:r w:rsidRPr="00884AAE">
        <w:rPr>
          <w:rStyle w:val="StyleUnderline"/>
          <w:highlight w:val="green"/>
        </w:rPr>
        <w:t xml:space="preserve">subject is </w:t>
      </w:r>
      <w:proofErr w:type="gramStart"/>
      <w:r w:rsidRPr="00884AAE">
        <w:rPr>
          <w:rStyle w:val="Emphasis"/>
          <w:highlight w:val="green"/>
        </w:rPr>
        <w:t>actually chattel</w:t>
      </w:r>
      <w:proofErr w:type="gramEnd"/>
      <w:r w:rsidRPr="003B49B2">
        <w:rPr>
          <w:rStyle w:val="Emphasis"/>
        </w:rPr>
        <w:t xml:space="preserve"> or property</w:t>
      </w:r>
      <w:r w:rsidRPr="00C36A3D">
        <w:rPr>
          <w:sz w:val="14"/>
        </w:rPr>
        <w:t>—which we cannot say, insofar as we have merely established a subject possibility in this case—</w:t>
      </w:r>
      <w:r w:rsidRPr="00884AAE">
        <w:rPr>
          <w:rStyle w:val="Emphasis"/>
          <w:highlight w:val="green"/>
        </w:rPr>
        <w:t>defeats the purpose</w:t>
      </w:r>
      <w:r w:rsidRPr="003B49B2">
        <w:rPr>
          <w:rStyle w:val="StyleUnderline"/>
        </w:rPr>
        <w:t xml:space="preserve"> of discriminating in the first place between a conceptual device on the one hand and a speaking (even if barred) subject on the other</w:t>
      </w:r>
      <w:r w:rsidRPr="00C36A3D">
        <w:rPr>
          <w:sz w:val="14"/>
        </w:rPr>
        <w:t>.</w:t>
      </w:r>
    </w:p>
    <w:p w14:paraId="5E1C3A94" w14:textId="77777777" w:rsidR="00437FCB" w:rsidRPr="003B49B2" w:rsidRDefault="00437FCB" w:rsidP="00437FCB">
      <w:pPr>
        <w:rPr>
          <w:rStyle w:val="StyleUnderline"/>
        </w:rPr>
      </w:pPr>
      <w:r w:rsidRPr="00C36A3D">
        <w:rPr>
          <w:sz w:val="14"/>
        </w:rPr>
        <w:t xml:space="preserve">I have taken, then, the long way around </w:t>
      </w:r>
      <w:proofErr w:type="gramStart"/>
      <w:r w:rsidRPr="00C36A3D">
        <w:rPr>
          <w:sz w:val="14"/>
        </w:rPr>
        <w:t>in order to</w:t>
      </w:r>
      <w:proofErr w:type="gramEnd"/>
      <w:r w:rsidRPr="00C36A3D">
        <w:rPr>
          <w:sz w:val="14"/>
        </w:rPr>
        <w:t xml:space="preserve"> say that </w:t>
      </w:r>
      <w:r w:rsidRPr="00884AAE">
        <w:rPr>
          <w:rStyle w:val="StyleUnderline"/>
          <w:highlight w:val="green"/>
        </w:rPr>
        <w:t xml:space="preserve">the ballot does not </w:t>
      </w:r>
      <w:r w:rsidRPr="00884AAE">
        <w:rPr>
          <w:rStyle w:val="Emphasis"/>
          <w:highlight w:val="green"/>
        </w:rPr>
        <w:t>lose efficacy</w:t>
      </w:r>
      <w:r w:rsidRPr="00C36A3D">
        <w:rPr>
          <w:sz w:val="14"/>
        </w:rPr>
        <w:t xml:space="preserve"> </w:t>
      </w:r>
      <w:r w:rsidRPr="003B49B2">
        <w:rPr>
          <w:rStyle w:val="StyleUnderline"/>
        </w:rPr>
        <w:t xml:space="preserve">when it is wielded by </w:t>
      </w:r>
      <w:r w:rsidRPr="003B49B2">
        <w:rPr>
          <w:rStyle w:val="Emphasis"/>
        </w:rPr>
        <w:t>black personality</w:t>
      </w:r>
      <w:r w:rsidRPr="00C36A3D">
        <w:rPr>
          <w:sz w:val="14"/>
        </w:rPr>
        <w:t xml:space="preserve"> </w:t>
      </w:r>
      <w:r w:rsidRPr="00884AAE">
        <w:rPr>
          <w:rStyle w:val="StyleUnderline"/>
          <w:highlight w:val="green"/>
        </w:rPr>
        <w:t>because the latter was once</w:t>
      </w:r>
      <w:r w:rsidRPr="003B49B2">
        <w:rPr>
          <w:rStyle w:val="StyleUnderline"/>
        </w:rPr>
        <w:t xml:space="preserve"> </w:t>
      </w:r>
      <w:r w:rsidRPr="003B49B2">
        <w:rPr>
          <w:rStyle w:val="Emphasis"/>
        </w:rPr>
        <w:t xml:space="preserve">defined as </w:t>
      </w:r>
      <w:r w:rsidRPr="00C36A3D">
        <w:rPr>
          <w:sz w:val="14"/>
        </w:rPr>
        <w:t xml:space="preserve">anomie, as </w:t>
      </w:r>
      <w:r w:rsidRPr="00884AAE">
        <w:rPr>
          <w:rStyle w:val="Emphasis"/>
          <w:highlight w:val="green"/>
        </w:rPr>
        <w:t>chattel</w:t>
      </w:r>
      <w:r w:rsidRPr="00C36A3D">
        <w:rPr>
          <w:sz w:val="14"/>
        </w:rPr>
        <w:t xml:space="preserve">. In other words, </w:t>
      </w:r>
      <w:r w:rsidRPr="00884AAE">
        <w:rPr>
          <w:rStyle w:val="StyleUnderline"/>
          <w:highlight w:val="green"/>
        </w:rPr>
        <w:t>to premise</w:t>
      </w:r>
      <w:r w:rsidRPr="003B49B2">
        <w:rPr>
          <w:rStyle w:val="StyleUnderline"/>
        </w:rPr>
        <w:t xml:space="preserve"> </w:t>
      </w:r>
      <w:r w:rsidRPr="00884AAE">
        <w:rPr>
          <w:rStyle w:val="StyleUnderline"/>
          <w:highlight w:val="green"/>
        </w:rPr>
        <w:t xml:space="preserve">the </w:t>
      </w:r>
      <w:r w:rsidRPr="00884AAE">
        <w:rPr>
          <w:rStyle w:val="Emphasis"/>
          <w:highlight w:val="green"/>
        </w:rPr>
        <w:t>future of blackness</w:t>
      </w:r>
      <w:r w:rsidRPr="00884AAE">
        <w:rPr>
          <w:rStyle w:val="StyleUnderline"/>
          <w:highlight w:val="green"/>
        </w:rPr>
        <w:t xml:space="preserve"> </w:t>
      </w:r>
      <w:r w:rsidRPr="00884AAE">
        <w:rPr>
          <w:rStyle w:val="Emphasis"/>
          <w:highlight w:val="green"/>
        </w:rPr>
        <w:t>on its past</w:t>
      </w:r>
      <w:r w:rsidRPr="00C36A3D">
        <w:rPr>
          <w:sz w:val="14"/>
          <w:highlight w:val="green"/>
        </w:rPr>
        <w:t xml:space="preserve"> </w:t>
      </w:r>
      <w:r w:rsidRPr="00884AAE">
        <w:rPr>
          <w:rStyle w:val="StyleUnderline"/>
          <w:highlight w:val="green"/>
        </w:rPr>
        <w:t>is</w:t>
      </w:r>
      <w:r w:rsidRPr="003B49B2">
        <w:rPr>
          <w:rStyle w:val="StyleUnderline"/>
        </w:rPr>
        <w:t xml:space="preserve"> to be mired in </w:t>
      </w:r>
      <w:r w:rsidRPr="00884AAE">
        <w:rPr>
          <w:rStyle w:val="Emphasis"/>
          <w:highlight w:val="green"/>
        </w:rPr>
        <w:t>timelessness</w:t>
      </w:r>
      <w:r w:rsidRPr="00C36A3D">
        <w:rPr>
          <w:sz w:val="14"/>
        </w:rPr>
        <w:t xml:space="preserve">, which is precisely to be bereft of historicity, of differentiation, of progression. But moreover, </w:t>
      </w:r>
      <w:r w:rsidRPr="00884AAE">
        <w:rPr>
          <w:rStyle w:val="StyleUnderline"/>
          <w:highlight w:val="green"/>
        </w:rPr>
        <w:t xml:space="preserve">it confuses </w:t>
      </w:r>
      <w:r w:rsidRPr="006B7824">
        <w:rPr>
          <w:rStyle w:val="StyleUnderline"/>
        </w:rPr>
        <w:t xml:space="preserve">a </w:t>
      </w:r>
      <w:r w:rsidRPr="00884AAE">
        <w:rPr>
          <w:rStyle w:val="Emphasis"/>
          <w:highlight w:val="green"/>
        </w:rPr>
        <w:t xml:space="preserve">conceptual </w:t>
      </w:r>
      <w:r w:rsidRPr="006B7824">
        <w:rPr>
          <w:rStyle w:val="Emphasis"/>
        </w:rPr>
        <w:t>narrative</w:t>
      </w:r>
      <w:r w:rsidRPr="00C36A3D">
        <w:rPr>
          <w:sz w:val="14"/>
        </w:rPr>
        <w:t xml:space="preserve">, or a position in discourse, </w:t>
      </w:r>
      <w:r w:rsidRPr="00884AAE">
        <w:rPr>
          <w:rStyle w:val="StyleUnderline"/>
          <w:highlight w:val="green"/>
        </w:rPr>
        <w:t xml:space="preserve">with </w:t>
      </w:r>
      <w:r w:rsidRPr="006B7824">
        <w:rPr>
          <w:rStyle w:val="StyleUnderline"/>
        </w:rPr>
        <w:t xml:space="preserve">an </w:t>
      </w:r>
      <w:r w:rsidRPr="00884AAE">
        <w:rPr>
          <w:rStyle w:val="Emphasis"/>
          <w:highlight w:val="green"/>
        </w:rPr>
        <w:t xml:space="preserve">actual </w:t>
      </w:r>
      <w:r w:rsidRPr="006B7824">
        <w:rPr>
          <w:rStyle w:val="Emphasis"/>
        </w:rPr>
        <w:t>narrative</w:t>
      </w:r>
      <w:r w:rsidRPr="006B7824">
        <w:rPr>
          <w:rStyle w:val="StyleUnderline"/>
        </w:rPr>
        <w:t xml:space="preserve"> </w:t>
      </w:r>
      <w:r w:rsidRPr="003B49B2">
        <w:rPr>
          <w:rStyle w:val="StyleUnderline"/>
        </w:rPr>
        <w:t xml:space="preserve">that will always </w:t>
      </w:r>
      <w:r w:rsidRPr="003B49B2">
        <w:rPr>
          <w:rStyle w:val="Emphasis"/>
        </w:rPr>
        <w:t>exceed it.</w:t>
      </w:r>
      <w:r w:rsidRPr="00C36A3D">
        <w:rPr>
          <w:sz w:val="14"/>
        </w:rPr>
        <w:t xml:space="preserve"> </w:t>
      </w:r>
      <w:r w:rsidRPr="00884AAE">
        <w:rPr>
          <w:rStyle w:val="StyleUnderline"/>
          <w:highlight w:val="green"/>
        </w:rPr>
        <w:t xml:space="preserve">To </w:t>
      </w:r>
      <w:r w:rsidRPr="00884AAE">
        <w:rPr>
          <w:rStyle w:val="Emphasis"/>
          <w:highlight w:val="green"/>
        </w:rPr>
        <w:t>disparage the black vote</w:t>
      </w:r>
      <w:r w:rsidRPr="00884AAE">
        <w:rPr>
          <w:rStyle w:val="StyleUnderline"/>
          <w:highlight w:val="green"/>
        </w:rPr>
        <w:t xml:space="preserve"> </w:t>
      </w:r>
      <w:r w:rsidRPr="003B49B2">
        <w:rPr>
          <w:rStyle w:val="StyleUnderline"/>
        </w:rPr>
        <w:t xml:space="preserve">is not a </w:t>
      </w:r>
      <w:r w:rsidRPr="003B49B2">
        <w:rPr>
          <w:rStyle w:val="Emphasis"/>
        </w:rPr>
        <w:t>sophisticated</w:t>
      </w:r>
      <w:r w:rsidRPr="00C36A3D">
        <w:rPr>
          <w:sz w:val="14"/>
        </w:rPr>
        <w:t xml:space="preserve">, </w:t>
      </w:r>
      <w:r w:rsidRPr="003B49B2">
        <w:rPr>
          <w:rStyle w:val="StyleUnderline"/>
        </w:rPr>
        <w:t xml:space="preserve">or radical, response to anything, but </w:t>
      </w:r>
      <w:r w:rsidRPr="00884AAE">
        <w:rPr>
          <w:rStyle w:val="Emphasis"/>
          <w:highlight w:val="green"/>
        </w:rPr>
        <w:t>reverberates</w:t>
      </w:r>
      <w:r w:rsidRPr="003B49B2">
        <w:rPr>
          <w:rStyle w:val="StyleUnderline"/>
        </w:rPr>
        <w:t xml:space="preserve"> instead, without meaning to, we might suppose, a </w:t>
      </w:r>
      <w:r w:rsidRPr="003B49B2">
        <w:rPr>
          <w:rStyle w:val="Emphasis"/>
        </w:rPr>
        <w:t xml:space="preserve">long-standing </w:t>
      </w:r>
      <w:r w:rsidRPr="00884AAE">
        <w:rPr>
          <w:rStyle w:val="Emphasis"/>
          <w:highlight w:val="green"/>
        </w:rPr>
        <w:t xml:space="preserve">hatred </w:t>
      </w:r>
      <w:r w:rsidRPr="006B7824">
        <w:rPr>
          <w:rStyle w:val="Emphasis"/>
        </w:rPr>
        <w:t xml:space="preserve">of black people </w:t>
      </w:r>
      <w:r w:rsidRPr="003B49B2">
        <w:rPr>
          <w:rStyle w:val="Emphasis"/>
        </w:rPr>
        <w:t>and their aspirations</w:t>
      </w:r>
      <w:r w:rsidRPr="00C36A3D">
        <w:rPr>
          <w:sz w:val="14"/>
        </w:rPr>
        <w:t xml:space="preserve">. </w:t>
      </w:r>
      <w:r w:rsidRPr="003B49B2">
        <w:rPr>
          <w:rStyle w:val="StyleUnderline"/>
        </w:rPr>
        <w:t xml:space="preserve">To express doubt about the vote, </w:t>
      </w:r>
      <w:r w:rsidRPr="00884AAE">
        <w:rPr>
          <w:rStyle w:val="StyleUnderline"/>
          <w:highlight w:val="green"/>
        </w:rPr>
        <w:t xml:space="preserve">especially </w:t>
      </w:r>
      <w:r w:rsidRPr="00884AAE">
        <w:rPr>
          <w:rStyle w:val="Emphasis"/>
          <w:highlight w:val="green"/>
        </w:rPr>
        <w:t xml:space="preserve">this election </w:t>
      </w:r>
      <w:r w:rsidRPr="003B49B2">
        <w:rPr>
          <w:rStyle w:val="Emphasis"/>
        </w:rPr>
        <w:t>season</w:t>
      </w:r>
      <w:r w:rsidRPr="00C36A3D">
        <w:rPr>
          <w:sz w:val="14"/>
        </w:rPr>
        <w:t xml:space="preserve">, </w:t>
      </w:r>
      <w:proofErr w:type="gramStart"/>
      <w:r w:rsidRPr="003B49B2">
        <w:rPr>
          <w:rStyle w:val="StyleUnderline"/>
        </w:rPr>
        <w:t>in light of</w:t>
      </w:r>
      <w:proofErr w:type="gramEnd"/>
      <w:r w:rsidRPr="003B49B2">
        <w:rPr>
          <w:rStyle w:val="StyleUnderline"/>
        </w:rPr>
        <w:t xml:space="preserve"> what we face now</w:t>
      </w:r>
      <w:r w:rsidRPr="00C36A3D">
        <w:rPr>
          <w:sz w:val="14"/>
        </w:rPr>
        <w:t xml:space="preserve"> </w:t>
      </w:r>
      <w:r w:rsidRPr="003B49B2">
        <w:rPr>
          <w:rStyle w:val="Emphasis"/>
        </w:rPr>
        <w:t>is beyond criticism</w:t>
      </w:r>
      <w:r w:rsidRPr="003B49B2">
        <w:rPr>
          <w:rStyle w:val="StyleUnderline"/>
        </w:rPr>
        <w:t xml:space="preserve">: </w:t>
      </w:r>
      <w:r w:rsidRPr="00884AAE">
        <w:rPr>
          <w:rStyle w:val="StyleUnderline"/>
          <w:highlight w:val="green"/>
        </w:rPr>
        <w:t>it is</w:t>
      </w:r>
      <w:r w:rsidRPr="003B49B2">
        <w:rPr>
          <w:rStyle w:val="StyleUnderline"/>
        </w:rPr>
        <w:t xml:space="preserve"> quite </w:t>
      </w:r>
      <w:r w:rsidRPr="006B7824">
        <w:rPr>
          <w:rStyle w:val="StyleUnderline"/>
        </w:rPr>
        <w:t xml:space="preserve">simply </w:t>
      </w:r>
      <w:r w:rsidRPr="00884AAE">
        <w:rPr>
          <w:rStyle w:val="StyleUnderline"/>
          <w:highlight w:val="green"/>
        </w:rPr>
        <w:t xml:space="preserve">to </w:t>
      </w:r>
      <w:r w:rsidRPr="00884AAE">
        <w:rPr>
          <w:rStyle w:val="Emphasis"/>
          <w:highlight w:val="green"/>
        </w:rPr>
        <w:t>embrace the inevitability of violence</w:t>
      </w:r>
      <w:r w:rsidRPr="003B49B2">
        <w:rPr>
          <w:rStyle w:val="StyleUnderline"/>
        </w:rPr>
        <w:t xml:space="preserve">, and one should avoid flirtation with violence unless she is willing to </w:t>
      </w:r>
      <w:r w:rsidRPr="003B49B2">
        <w:rPr>
          <w:rStyle w:val="Emphasis"/>
        </w:rPr>
        <w:t>put herself in its path</w:t>
      </w:r>
      <w:r w:rsidRPr="00C36A3D">
        <w:rPr>
          <w:sz w:val="14"/>
        </w:rPr>
        <w:t xml:space="preserve">. </w:t>
      </w:r>
      <w:r w:rsidRPr="00884AAE">
        <w:rPr>
          <w:rStyle w:val="StyleUnderline"/>
          <w:highlight w:val="green"/>
        </w:rPr>
        <w:t>Anything less is</w:t>
      </w:r>
      <w:r w:rsidRPr="003B49B2">
        <w:rPr>
          <w:rStyle w:val="StyleUnderline"/>
        </w:rPr>
        <w:t xml:space="preserve"> an act of </w:t>
      </w:r>
      <w:r w:rsidRPr="00884AAE">
        <w:rPr>
          <w:rStyle w:val="Emphasis"/>
          <w:highlight w:val="green"/>
        </w:rPr>
        <w:t>bad faith</w:t>
      </w:r>
      <w:r w:rsidRPr="00C36A3D">
        <w:rPr>
          <w:sz w:val="14"/>
          <w:highlight w:val="green"/>
        </w:rPr>
        <w:t>;</w:t>
      </w:r>
      <w:r w:rsidRPr="00C36A3D">
        <w:rPr>
          <w:sz w:val="14"/>
        </w:rPr>
        <w:t xml:space="preserve"> I would go so far as to say that </w:t>
      </w:r>
      <w:r w:rsidRPr="003B49B2">
        <w:rPr>
          <w:rStyle w:val="StyleUnderline"/>
        </w:rPr>
        <w:t xml:space="preserve">the </w:t>
      </w:r>
      <w:r w:rsidRPr="00884AAE">
        <w:rPr>
          <w:rStyle w:val="Emphasis"/>
          <w:highlight w:val="green"/>
        </w:rPr>
        <w:t>failure to</w:t>
      </w:r>
      <w:r w:rsidRPr="003B49B2">
        <w:rPr>
          <w:rStyle w:val="Emphasis"/>
        </w:rPr>
        <w:t xml:space="preserve"> cast a </w:t>
      </w:r>
      <w:r w:rsidRPr="00884AAE">
        <w:rPr>
          <w:rStyle w:val="Emphasis"/>
          <w:highlight w:val="green"/>
        </w:rPr>
        <w:t xml:space="preserve">vote </w:t>
      </w:r>
      <w:r w:rsidRPr="003B49B2">
        <w:rPr>
          <w:rStyle w:val="Emphasis"/>
        </w:rPr>
        <w:t>at the coming midterms</w:t>
      </w:r>
      <w:r w:rsidRPr="00C36A3D">
        <w:rPr>
          <w:sz w:val="14"/>
        </w:rPr>
        <w:t xml:space="preserve"> </w:t>
      </w:r>
      <w:r w:rsidRPr="00884AAE">
        <w:rPr>
          <w:rStyle w:val="StyleUnderline"/>
          <w:highlight w:val="green"/>
        </w:rPr>
        <w:t>is</w:t>
      </w:r>
      <w:r w:rsidRPr="00C36A3D">
        <w:rPr>
          <w:sz w:val="14"/>
        </w:rPr>
        <w:t xml:space="preserve"> </w:t>
      </w:r>
      <w:r w:rsidRPr="003B49B2">
        <w:rPr>
          <w:rStyle w:val="StyleUnderline"/>
        </w:rPr>
        <w:t xml:space="preserve">an </w:t>
      </w:r>
      <w:r w:rsidRPr="00884AAE">
        <w:rPr>
          <w:rStyle w:val="Emphasis"/>
          <w:highlight w:val="green"/>
        </w:rPr>
        <w:t xml:space="preserve">immoral </w:t>
      </w:r>
      <w:r w:rsidRPr="003B49B2">
        <w:rPr>
          <w:rStyle w:val="Emphasis"/>
        </w:rPr>
        <w:t>act</w:t>
      </w:r>
      <w:r w:rsidRPr="003B49B2">
        <w:rPr>
          <w:rStyle w:val="StyleUnderline"/>
        </w:rPr>
        <w:t xml:space="preserve"> for at least two reasons that might go without saying, but bear repeating nonetheless: </w:t>
      </w:r>
      <w:r w:rsidRPr="00884AAE">
        <w:rPr>
          <w:rStyle w:val="StyleUnderline"/>
          <w:highlight w:val="green"/>
        </w:rPr>
        <w:t xml:space="preserve">the </w:t>
      </w:r>
      <w:r w:rsidRPr="00884AAE">
        <w:rPr>
          <w:rStyle w:val="Emphasis"/>
          <w:highlight w:val="green"/>
        </w:rPr>
        <w:t>meaning</w:t>
      </w:r>
      <w:r w:rsidRPr="00884AAE">
        <w:rPr>
          <w:rStyle w:val="StyleUnderline"/>
          <w:highlight w:val="green"/>
        </w:rPr>
        <w:t xml:space="preserve"> of </w:t>
      </w:r>
      <w:r w:rsidRPr="00884AAE">
        <w:rPr>
          <w:rStyle w:val="Emphasis"/>
          <w:highlight w:val="green"/>
        </w:rPr>
        <w:t>suffrage</w:t>
      </w:r>
      <w:r w:rsidRPr="003B49B2">
        <w:rPr>
          <w:rStyle w:val="Emphasis"/>
        </w:rPr>
        <w:t xml:space="preserve"> </w:t>
      </w:r>
      <w:r w:rsidRPr="00884AAE">
        <w:rPr>
          <w:rStyle w:val="StyleUnderline"/>
          <w:highlight w:val="green"/>
        </w:rPr>
        <w:t>for generations</w:t>
      </w:r>
      <w:r w:rsidRPr="003B49B2">
        <w:rPr>
          <w:rStyle w:val="StyleUnderline"/>
        </w:rPr>
        <w:t xml:space="preserve"> of </w:t>
      </w:r>
      <w:proofErr w:type="gramStart"/>
      <w:r w:rsidRPr="003B49B2">
        <w:rPr>
          <w:rStyle w:val="StyleUnderline"/>
        </w:rPr>
        <w:t>African-Americans</w:t>
      </w:r>
      <w:proofErr w:type="gramEnd"/>
      <w:r w:rsidRPr="003B49B2">
        <w:rPr>
          <w:rStyle w:val="StyleUnderline"/>
        </w:rPr>
        <w:t xml:space="preserve"> and the suffering that it has exacted over the decades </w:t>
      </w:r>
      <w:r w:rsidRPr="00884AAE">
        <w:rPr>
          <w:rStyle w:val="StyleUnderline"/>
          <w:highlight w:val="green"/>
        </w:rPr>
        <w:t xml:space="preserve">and the </w:t>
      </w:r>
      <w:r w:rsidRPr="00884AAE">
        <w:rPr>
          <w:rStyle w:val="Emphasis"/>
          <w:highlight w:val="green"/>
        </w:rPr>
        <w:t>certain danger</w:t>
      </w:r>
      <w:r w:rsidRPr="003B49B2">
        <w:rPr>
          <w:rStyle w:val="StyleUnderline"/>
        </w:rPr>
        <w:t xml:space="preserve"> that </w:t>
      </w:r>
      <w:r w:rsidRPr="00884AAE">
        <w:rPr>
          <w:rStyle w:val="StyleUnderline"/>
          <w:highlight w:val="green"/>
        </w:rPr>
        <w:t>the</w:t>
      </w:r>
      <w:r w:rsidRPr="003B49B2">
        <w:rPr>
          <w:rStyle w:val="StyleUnderline"/>
        </w:rPr>
        <w:t xml:space="preserve"> current</w:t>
      </w:r>
      <w:r w:rsidRPr="003B49B2">
        <w:rPr>
          <w:rStyle w:val="Emphasis"/>
        </w:rPr>
        <w:t xml:space="preserve"> </w:t>
      </w:r>
      <w:r w:rsidRPr="00884AAE">
        <w:rPr>
          <w:rStyle w:val="Emphasis"/>
          <w:highlight w:val="green"/>
        </w:rPr>
        <w:t>presidency and</w:t>
      </w:r>
      <w:r w:rsidRPr="003B49B2">
        <w:rPr>
          <w:rStyle w:val="Emphasis"/>
        </w:rPr>
        <w:t xml:space="preserve"> </w:t>
      </w:r>
      <w:r w:rsidRPr="003B49B2">
        <w:rPr>
          <w:rStyle w:val="StyleUnderline"/>
        </w:rPr>
        <w:t>a treasonous, complicit</w:t>
      </w:r>
      <w:r w:rsidRPr="003B49B2">
        <w:rPr>
          <w:rStyle w:val="Emphasis"/>
        </w:rPr>
        <w:t xml:space="preserve"> </w:t>
      </w:r>
      <w:r w:rsidRPr="00884AAE">
        <w:rPr>
          <w:rStyle w:val="Emphasis"/>
          <w:highlight w:val="green"/>
        </w:rPr>
        <w:t>Republican</w:t>
      </w:r>
      <w:r w:rsidRPr="003B49B2">
        <w:rPr>
          <w:rStyle w:val="Emphasis"/>
        </w:rPr>
        <w:t xml:space="preserve"> </w:t>
      </w:r>
      <w:r w:rsidRPr="003B49B2">
        <w:rPr>
          <w:rStyle w:val="StyleUnderline"/>
        </w:rPr>
        <w:t>congressional</w:t>
      </w:r>
      <w:r w:rsidRPr="003B49B2">
        <w:rPr>
          <w:rStyle w:val="Emphasis"/>
        </w:rPr>
        <w:t xml:space="preserve"> </w:t>
      </w:r>
      <w:r w:rsidRPr="00884AAE">
        <w:rPr>
          <w:rStyle w:val="Emphasis"/>
          <w:highlight w:val="green"/>
        </w:rPr>
        <w:t>majority pose</w:t>
      </w:r>
      <w:r w:rsidRPr="003B49B2">
        <w:rPr>
          <w:rStyle w:val="Emphasis"/>
        </w:rPr>
        <w:t xml:space="preserve"> </w:t>
      </w:r>
      <w:r w:rsidRPr="003B49B2">
        <w:rPr>
          <w:rStyle w:val="StyleUnderline"/>
        </w:rPr>
        <w:t>to the United States and the world</w:t>
      </w:r>
      <w:r w:rsidRPr="00C36A3D">
        <w:rPr>
          <w:sz w:val="14"/>
        </w:rPr>
        <w:t xml:space="preserve">. </w:t>
      </w:r>
      <w:r w:rsidRPr="003B49B2">
        <w:rPr>
          <w:rStyle w:val="Emphasis"/>
        </w:rPr>
        <w:t>Do we need to count the ways</w:t>
      </w:r>
      <w:r w:rsidRPr="003B49B2">
        <w:rPr>
          <w:rStyle w:val="StyleUnderline"/>
        </w:rPr>
        <w:t xml:space="preserve"> that we are </w:t>
      </w:r>
      <w:r w:rsidRPr="003B49B2">
        <w:rPr>
          <w:rStyle w:val="Emphasis"/>
        </w:rPr>
        <w:t>doubtless threatened</w:t>
      </w:r>
      <w:r w:rsidRPr="003B49B2">
        <w:rPr>
          <w:rStyle w:val="StyleUnderline"/>
        </w:rPr>
        <w:t>?</w:t>
      </w:r>
    </w:p>
    <w:p w14:paraId="7C0029B6" w14:textId="4608213C" w:rsidR="00437FCB" w:rsidRDefault="00437FCB" w:rsidP="00437FCB">
      <w:pPr>
        <w:rPr>
          <w:sz w:val="14"/>
        </w:rPr>
      </w:pPr>
      <w:r w:rsidRPr="00C36A3D">
        <w:rPr>
          <w:sz w:val="14"/>
        </w:rPr>
        <w:t xml:space="preserve">When I was a child, I not only spoke as one, but imagined like a child, too—a sauce pan, for instance, turned upside down made a really great hat—shining and irrepressible, cocked upside the head to the left, or the right; fabulous for a stately procession; the family’s beautiful mahogany console housed a radio with a green light in it, and if you squeezed yourself behind the device and examined the exposed radio tubes in it, you watched as they were suddenly dissolved in your mind’s eye into the skyline of a good-size city that you were taking in from a bird’s eye-view; if you stood a mop head up and drew a face on its handle, you had a pretty good doll for a day, especially if your father, or a sibling, whittled down the handle. In this world of discovery and surprise and everyday objects charged with magic, a word like “treason” signaled a remoteness light years away; in fact, it was a “school” word about as close to a little four- to seven -year old black girl’s reality as eighteenth-century images of white guys in tri-cornered hats, crossing the Delaware (wherever that was!), except that one of them was oddly named “Benedict Arnold,” who was not a very nice guy, we were told, and nowhere near “George Washington,” “who never told a lie.” Somebody cut down a cherry tree and, asked about it, ‘fessed up. (Or was that Abe Lincoln?) But this “treason” business started growing up, too, not unlike its young host body, as its next iteration was closer in both time and space to that of the school children—it was the Civil War and “seceding” states from the “Union.” Why would “they,” including the state where our young lady lived then and now, do that? Ah! And she learns that “history hurts.” And at that precise moment, one put away childish things, even though Emmett Till, my contemporary, was child enough. One day, long after, the end of a line in the presidential oath of office caught my attention, in fact, it quite astonished me—to defend the United States against “all enemies, foreign and domestic.” But </w:t>
      </w:r>
      <w:r w:rsidRPr="003B49B2">
        <w:rPr>
          <w:rStyle w:val="StyleUnderline"/>
        </w:rPr>
        <w:t>is it possible for the “enemy” to be domestic</w:t>
      </w:r>
      <w:r w:rsidRPr="00C36A3D">
        <w:rPr>
          <w:sz w:val="14"/>
        </w:rPr>
        <w:t xml:space="preserve">? And what if it is? </w:t>
      </w:r>
      <w:r w:rsidRPr="003B49B2">
        <w:rPr>
          <w:rStyle w:val="StyleUnderline"/>
        </w:rPr>
        <w:t xml:space="preserve">I thought I’d never live to see the day when I would have to ask myself that question and to wonder what the </w:t>
      </w:r>
      <w:r w:rsidRPr="003B49B2">
        <w:rPr>
          <w:rStyle w:val="Emphasis"/>
        </w:rPr>
        <w:t xml:space="preserve">citizen’s duty </w:t>
      </w:r>
      <w:r w:rsidRPr="003B49B2">
        <w:rPr>
          <w:rStyle w:val="StyleUnderline"/>
        </w:rPr>
        <w:t>might be in the realization that it is not only possible, but under certain circumstances, as appears to be the case at present, quite likely</w:t>
      </w:r>
      <w:r w:rsidRPr="00C36A3D">
        <w:rPr>
          <w:sz w:val="14"/>
        </w:rPr>
        <w:t xml:space="preserve">. And </w:t>
      </w:r>
      <w:r w:rsidRPr="003B49B2">
        <w:rPr>
          <w:rStyle w:val="StyleUnderline"/>
        </w:rPr>
        <w:t xml:space="preserve">here </w:t>
      </w:r>
      <w:r w:rsidRPr="00884AAE">
        <w:rPr>
          <w:rStyle w:val="StyleUnderline"/>
          <w:highlight w:val="green"/>
        </w:rPr>
        <w:t>we are, faced with the</w:t>
      </w:r>
      <w:r w:rsidRPr="003B49B2">
        <w:rPr>
          <w:rStyle w:val="StyleUnderline"/>
        </w:rPr>
        <w:t xml:space="preserve"> actual </w:t>
      </w:r>
      <w:r w:rsidRPr="00884AAE">
        <w:rPr>
          <w:rStyle w:val="StyleUnderline"/>
          <w:highlight w:val="green"/>
        </w:rPr>
        <w:t>possibility</w:t>
      </w:r>
      <w:r w:rsidRPr="003B49B2">
        <w:rPr>
          <w:rStyle w:val="StyleUnderline"/>
        </w:rPr>
        <w:t xml:space="preserve"> now </w:t>
      </w:r>
      <w:r w:rsidRPr="00884AAE">
        <w:rPr>
          <w:rStyle w:val="StyleUnderline"/>
          <w:highlight w:val="green"/>
        </w:rPr>
        <w:t>that</w:t>
      </w:r>
      <w:r w:rsidRPr="003B49B2">
        <w:rPr>
          <w:rStyle w:val="StyleUnderline"/>
        </w:rPr>
        <w:t xml:space="preserve"> the </w:t>
      </w:r>
      <w:r w:rsidRPr="00884AAE">
        <w:rPr>
          <w:rStyle w:val="Emphasis"/>
          <w:highlight w:val="green"/>
        </w:rPr>
        <w:t>long-deferred democracy</w:t>
      </w:r>
      <w:r w:rsidRPr="00C36A3D">
        <w:rPr>
          <w:sz w:val="14"/>
        </w:rPr>
        <w:t xml:space="preserve"> </w:t>
      </w:r>
      <w:r w:rsidRPr="003B49B2">
        <w:rPr>
          <w:rStyle w:val="StyleUnderline"/>
        </w:rPr>
        <w:t xml:space="preserve">we have labored toward </w:t>
      </w:r>
      <w:r w:rsidRPr="00884AAE">
        <w:rPr>
          <w:rStyle w:val="StyleUnderline"/>
          <w:highlight w:val="green"/>
        </w:rPr>
        <w:t xml:space="preserve">is poised to take a </w:t>
      </w:r>
      <w:r w:rsidRPr="00884AAE">
        <w:rPr>
          <w:rStyle w:val="Emphasis"/>
          <w:highlight w:val="green"/>
        </w:rPr>
        <w:t>blow</w:t>
      </w:r>
      <w:r w:rsidRPr="003B49B2">
        <w:rPr>
          <w:rStyle w:val="StyleUnderline"/>
        </w:rPr>
        <w:t xml:space="preserve"> </w:t>
      </w:r>
      <w:r w:rsidRPr="00884AAE">
        <w:rPr>
          <w:rStyle w:val="StyleUnderline"/>
          <w:highlight w:val="green"/>
        </w:rPr>
        <w:t>that</w:t>
      </w:r>
      <w:r w:rsidRPr="00C36A3D">
        <w:rPr>
          <w:sz w:val="14"/>
          <w:highlight w:val="green"/>
        </w:rPr>
        <w:t xml:space="preserve"> </w:t>
      </w:r>
      <w:r w:rsidRPr="00884AAE">
        <w:rPr>
          <w:rStyle w:val="StyleUnderline"/>
          <w:highlight w:val="green"/>
        </w:rPr>
        <w:t>could</w:t>
      </w:r>
      <w:r w:rsidRPr="00C36A3D">
        <w:rPr>
          <w:sz w:val="14"/>
          <w:highlight w:val="green"/>
        </w:rPr>
        <w:t xml:space="preserve"> </w:t>
      </w:r>
      <w:r w:rsidRPr="00884AAE">
        <w:rPr>
          <w:rStyle w:val="Emphasis"/>
          <w:highlight w:val="green"/>
        </w:rPr>
        <w:t>permanently end it.</w:t>
      </w:r>
      <w:r w:rsidRPr="00C36A3D">
        <w:rPr>
          <w:sz w:val="14"/>
        </w:rPr>
        <w:t xml:space="preserve"> </w:t>
      </w:r>
      <w:r w:rsidRPr="003B49B2">
        <w:rPr>
          <w:rStyle w:val="Emphasis"/>
        </w:rPr>
        <w:t xml:space="preserve">If voting could stave it off, </w:t>
      </w:r>
      <w:r w:rsidRPr="00884AAE">
        <w:rPr>
          <w:rStyle w:val="Emphasis"/>
          <w:highlight w:val="green"/>
        </w:rPr>
        <w:t>who would refuse</w:t>
      </w:r>
      <w:r w:rsidRPr="00C36A3D">
        <w:rPr>
          <w:sz w:val="14"/>
        </w:rPr>
        <w:t>? Hold that thought.</w:t>
      </w:r>
    </w:p>
    <w:p w14:paraId="40EFC50D" w14:textId="77777777" w:rsidR="00437FCB" w:rsidRPr="00C36A3D" w:rsidRDefault="00437FCB" w:rsidP="00437FCB">
      <w:pPr>
        <w:rPr>
          <w:sz w:val="14"/>
        </w:rPr>
      </w:pPr>
    </w:p>
    <w:p w14:paraId="6F32E341" w14:textId="77777777" w:rsidR="00437FCB" w:rsidRPr="00F72EC4" w:rsidRDefault="00437FCB" w:rsidP="00437FCB">
      <w:pPr>
        <w:pStyle w:val="Heading4"/>
        <w:rPr>
          <w:rFonts w:cs="Arial"/>
        </w:rPr>
      </w:pPr>
      <w:r w:rsidRPr="00F72EC4">
        <w:rPr>
          <w:rFonts w:cs="Arial"/>
        </w:rPr>
        <w:t>Affect can’t explain political or social life</w:t>
      </w:r>
    </w:p>
    <w:p w14:paraId="0E451FB0" w14:textId="77777777" w:rsidR="00437FCB" w:rsidRPr="00F72EC4" w:rsidRDefault="00437FCB" w:rsidP="00437FCB">
      <w:r w:rsidRPr="00F72EC4">
        <w:t xml:space="preserve">Megan </w:t>
      </w:r>
      <w:r w:rsidRPr="00F72EC4">
        <w:rPr>
          <w:b/>
          <w:bCs/>
          <w:sz w:val="26"/>
        </w:rPr>
        <w:t xml:space="preserve">Boler 18 </w:t>
      </w:r>
      <w:r w:rsidRPr="00F72EC4">
        <w:t>and Elizabeth Davis, Department of Social Justice Education, OISE/University of Toronto, May 2018, “The affective politics of the “post-truth” era: Feeling rules and networked subjectivity,” Emotion, Space and Society Volume 27, Pages 75-85</w:t>
      </w:r>
    </w:p>
    <w:p w14:paraId="0CDD6C25" w14:textId="77777777" w:rsidR="00437FCB" w:rsidRPr="00F72EC4" w:rsidRDefault="00437FCB" w:rsidP="00437FCB">
      <w:pPr>
        <w:rPr>
          <w:sz w:val="16"/>
        </w:rPr>
      </w:pPr>
      <w:r w:rsidRPr="00F72EC4">
        <w:rPr>
          <w:u w:val="single"/>
        </w:rPr>
        <w:t xml:space="preserve">While the attention to affective attunement is </w:t>
      </w:r>
      <w:r w:rsidRPr="00F72EC4">
        <w:rPr>
          <w:b/>
          <w:bCs/>
          <w:iCs/>
          <w:u w:val="single"/>
          <w:bdr w:val="single" w:sz="8" w:space="0" w:color="auto"/>
        </w:rPr>
        <w:t>potentially useful</w:t>
      </w:r>
      <w:r w:rsidRPr="00F72EC4">
        <w:rPr>
          <w:sz w:val="16"/>
        </w:rPr>
        <w:t xml:space="preserve">, in deploying a definition of affect as quantitative, pre-personal, non-conscious, and non-signifying, </w:t>
      </w:r>
      <w:r w:rsidRPr="00F72EC4">
        <w:rPr>
          <w:highlight w:val="yellow"/>
          <w:u w:val="single"/>
        </w:rPr>
        <w:t xml:space="preserve">one is left with </w:t>
      </w:r>
      <w:r w:rsidRPr="00F72EC4">
        <w:rPr>
          <w:b/>
          <w:bCs/>
          <w:iCs/>
          <w:u w:val="single"/>
          <w:bdr w:val="single" w:sz="8" w:space="0" w:color="auto"/>
        </w:rPr>
        <w:t xml:space="preserve">myriad </w:t>
      </w:r>
      <w:r w:rsidRPr="00F72EC4">
        <w:rPr>
          <w:b/>
          <w:bCs/>
          <w:iCs/>
          <w:highlight w:val="yellow"/>
          <w:u w:val="single"/>
          <w:bdr w:val="single" w:sz="8" w:space="0" w:color="auto"/>
        </w:rPr>
        <w:t>questions</w:t>
      </w:r>
      <w:r w:rsidRPr="00F72EC4">
        <w:rPr>
          <w:highlight w:val="yellow"/>
          <w:u w:val="single"/>
        </w:rPr>
        <w:t xml:space="preserve"> about how </w:t>
      </w:r>
      <w:r w:rsidRPr="00F72EC4">
        <w:rPr>
          <w:u w:val="single"/>
        </w:rPr>
        <w:t xml:space="preserve">particular </w:t>
      </w:r>
      <w:r w:rsidRPr="00F72EC4">
        <w:rPr>
          <w:highlight w:val="yellow"/>
          <w:u w:val="single"/>
        </w:rPr>
        <w:t xml:space="preserve">emotions are </w:t>
      </w:r>
      <w:r w:rsidRPr="00F72EC4">
        <w:rPr>
          <w:b/>
          <w:bCs/>
          <w:iCs/>
          <w:highlight w:val="yellow"/>
          <w:u w:val="single"/>
          <w:bdr w:val="single" w:sz="8" w:space="0" w:color="auto"/>
        </w:rPr>
        <w:t>targeted</w:t>
      </w:r>
      <w:r w:rsidRPr="00F72EC4">
        <w:rPr>
          <w:highlight w:val="yellow"/>
          <w:u w:val="single"/>
        </w:rPr>
        <w:t xml:space="preserve">, </w:t>
      </w:r>
      <w:r w:rsidRPr="00F72EC4">
        <w:rPr>
          <w:b/>
          <w:bCs/>
          <w:iCs/>
          <w:highlight w:val="yellow"/>
          <w:u w:val="single"/>
          <w:bdr w:val="single" w:sz="8" w:space="0" w:color="auto"/>
        </w:rPr>
        <w:t>produced</w:t>
      </w:r>
      <w:r w:rsidRPr="00F72EC4">
        <w:rPr>
          <w:highlight w:val="yellow"/>
          <w:u w:val="single"/>
        </w:rPr>
        <w:t xml:space="preserve"> and </w:t>
      </w:r>
      <w:r w:rsidRPr="00F72EC4">
        <w:rPr>
          <w:b/>
          <w:bCs/>
          <w:iCs/>
          <w:highlight w:val="yellow"/>
          <w:u w:val="single"/>
          <w:bdr w:val="single" w:sz="8" w:space="0" w:color="auto"/>
        </w:rPr>
        <w:t>manipulated</w:t>
      </w:r>
      <w:r w:rsidRPr="00F72EC4">
        <w:rPr>
          <w:u w:val="single"/>
        </w:rPr>
        <w:t xml:space="preserve"> within</w:t>
      </w:r>
      <w:r w:rsidRPr="00F72EC4">
        <w:rPr>
          <w:sz w:val="16"/>
        </w:rPr>
        <w:t xml:space="preserve"> the </w:t>
      </w:r>
      <w:r w:rsidRPr="00F72EC4">
        <w:rPr>
          <w:u w:val="single"/>
        </w:rPr>
        <w:t>affective politics</w:t>
      </w:r>
      <w:r w:rsidRPr="00F72EC4">
        <w:rPr>
          <w:sz w:val="16"/>
        </w:rPr>
        <w:t xml:space="preserve"> of digital media. Papacharissi characterizes affective transmission as follows: “So digital, among other media, invite and transmit affect but also sustain affective feedback loops that generate and reproduce affective patterns of relating to others that are further reproduced as affect — that is, intensity that has not yet been cognitively processed as feeling, emotion, or thought” (23). Following the popular reification of affect, Papacharissi sharply distinguishes affect from emotion (2015, 13). “Affect explains the intensity with which something is experienced; it refers to just that: intensity” (2015, 135). For her, affect is a central component of how stories are formed and circulated within media flows, and affect helps provide an index of how some stories end up being salient in social media, and thus potentially have </w:t>
      </w:r>
      <w:proofErr w:type="gramStart"/>
      <w:r w:rsidRPr="00F72EC4">
        <w:rPr>
          <w:sz w:val="16"/>
        </w:rPr>
        <w:t>more or less political</w:t>
      </w:r>
      <w:proofErr w:type="gramEnd"/>
      <w:r w:rsidRPr="00F72EC4">
        <w:rPr>
          <w:sz w:val="16"/>
        </w:rPr>
        <w:t xml:space="preserve"> impact. While this account of affect resonates prima facie with Hochschild's concept of “deep stories” and felt truths which shape the feeling rules we see defining partisan polarization, </w:t>
      </w:r>
      <w:r w:rsidRPr="00F72EC4">
        <w:rPr>
          <w:u w:val="single"/>
        </w:rPr>
        <w:t xml:space="preserve">readers are </w:t>
      </w:r>
      <w:r w:rsidRPr="00F72EC4">
        <w:rPr>
          <w:b/>
          <w:bCs/>
          <w:iCs/>
          <w:u w:val="single"/>
          <w:bdr w:val="single" w:sz="8" w:space="0" w:color="auto"/>
        </w:rPr>
        <w:t>left wanting a full articulation</w:t>
      </w:r>
      <w:r w:rsidRPr="00F72EC4">
        <w:rPr>
          <w:u w:val="single"/>
        </w:rPr>
        <w:t xml:space="preserve"> of the </w:t>
      </w:r>
      <w:r w:rsidRPr="00F72EC4">
        <w:rPr>
          <w:b/>
          <w:bCs/>
          <w:iCs/>
          <w:u w:val="single"/>
          <w:bdr w:val="single" w:sz="8" w:space="0" w:color="auto"/>
        </w:rPr>
        <w:t>significance</w:t>
      </w:r>
      <w:r w:rsidRPr="00F72EC4">
        <w:rPr>
          <w:u w:val="single"/>
        </w:rPr>
        <w:t xml:space="preserve"> (rather than simply the </w:t>
      </w:r>
      <w:r w:rsidRPr="00F72EC4">
        <w:rPr>
          <w:b/>
          <w:bCs/>
          <w:iCs/>
          <w:u w:val="single"/>
          <w:bdr w:val="single" w:sz="8" w:space="0" w:color="auto"/>
        </w:rPr>
        <w:t>alleged presence</w:t>
      </w:r>
      <w:r w:rsidRPr="00F72EC4">
        <w:rPr>
          <w:u w:val="single"/>
        </w:rPr>
        <w:t>) of affect as it circulates</w:t>
      </w:r>
      <w:r w:rsidRPr="00F72EC4">
        <w:rPr>
          <w:sz w:val="16"/>
        </w:rPr>
        <w:t xml:space="preserve"> in and through digital media. </w:t>
      </w:r>
      <w:r w:rsidRPr="00F72EC4">
        <w:rPr>
          <w:highlight w:val="yellow"/>
          <w:u w:val="single"/>
        </w:rPr>
        <w:t>This reflects a</w:t>
      </w:r>
      <w:r w:rsidRPr="00F72EC4">
        <w:rPr>
          <w:u w:val="single"/>
        </w:rPr>
        <w:t xml:space="preserve"> </w:t>
      </w:r>
      <w:r w:rsidRPr="00F72EC4">
        <w:rPr>
          <w:b/>
          <w:bCs/>
          <w:iCs/>
          <w:u w:val="single"/>
          <w:bdr w:val="single" w:sz="8" w:space="0" w:color="auto"/>
        </w:rPr>
        <w:t xml:space="preserve">more widespread </w:t>
      </w:r>
      <w:r w:rsidRPr="00F72EC4">
        <w:rPr>
          <w:b/>
          <w:bCs/>
          <w:iCs/>
          <w:highlight w:val="yellow"/>
          <w:u w:val="single"/>
          <w:bdr w:val="single" w:sz="8" w:space="0" w:color="auto"/>
        </w:rPr>
        <w:t>tendency</w:t>
      </w:r>
      <w:r w:rsidRPr="00F72EC4">
        <w:rPr>
          <w:u w:val="single"/>
        </w:rPr>
        <w:t xml:space="preserve"> in much scholarship </w:t>
      </w:r>
      <w:r w:rsidRPr="00F72EC4">
        <w:rPr>
          <w:highlight w:val="yellow"/>
          <w:u w:val="single"/>
        </w:rPr>
        <w:t>to invoke “affect</w:t>
      </w:r>
      <w:r w:rsidRPr="00F72EC4">
        <w:rPr>
          <w:u w:val="single"/>
        </w:rPr>
        <w:t>”</w:t>
      </w:r>
      <w:r w:rsidRPr="00F72EC4">
        <w:rPr>
          <w:sz w:val="16"/>
        </w:rPr>
        <w:t xml:space="preserve"> in Massumi's “autonomous” sense </w:t>
      </w:r>
      <w:r w:rsidRPr="00F72EC4">
        <w:rPr>
          <w:highlight w:val="yellow"/>
          <w:u w:val="single"/>
        </w:rPr>
        <w:t xml:space="preserve">with </w:t>
      </w:r>
      <w:r w:rsidRPr="00F72EC4">
        <w:rPr>
          <w:b/>
          <w:bCs/>
          <w:iCs/>
          <w:highlight w:val="yellow"/>
          <w:u w:val="single"/>
          <w:bdr w:val="single" w:sz="8" w:space="0" w:color="auto"/>
        </w:rPr>
        <w:t>little exploration</w:t>
      </w:r>
      <w:r w:rsidRPr="00F72EC4">
        <w:rPr>
          <w:highlight w:val="yellow"/>
          <w:u w:val="single"/>
        </w:rPr>
        <w:t xml:space="preserve"> of</w:t>
      </w:r>
      <w:r w:rsidRPr="00F72EC4">
        <w:rPr>
          <w:sz w:val="16"/>
        </w:rPr>
        <w:t xml:space="preserve"> the </w:t>
      </w:r>
      <w:r w:rsidRPr="00F72EC4">
        <w:rPr>
          <w:b/>
          <w:bCs/>
          <w:iCs/>
          <w:u w:val="single"/>
          <w:bdr w:val="single" w:sz="8" w:space="0" w:color="auto"/>
        </w:rPr>
        <w:t xml:space="preserve">complex </w:t>
      </w:r>
      <w:r w:rsidRPr="00F72EC4">
        <w:rPr>
          <w:b/>
          <w:bCs/>
          <w:iCs/>
          <w:highlight w:val="yellow"/>
          <w:u w:val="single"/>
          <w:bdr w:val="single" w:sz="8" w:space="0" w:color="auto"/>
        </w:rPr>
        <w:t>relational manifestations</w:t>
      </w:r>
      <w:r w:rsidRPr="00F72EC4">
        <w:rPr>
          <w:sz w:val="16"/>
        </w:rPr>
        <w:t xml:space="preserve"> of emotions.</w:t>
      </w:r>
    </w:p>
    <w:p w14:paraId="258A8CAD" w14:textId="77777777" w:rsidR="00437FCB" w:rsidRPr="00F72EC4" w:rsidRDefault="00437FCB" w:rsidP="00437FCB">
      <w:pPr>
        <w:rPr>
          <w:sz w:val="16"/>
        </w:rPr>
      </w:pPr>
      <w:r w:rsidRPr="00F72EC4">
        <w:rPr>
          <w:highlight w:val="yellow"/>
          <w:u w:val="single"/>
        </w:rPr>
        <w:t>Affect</w:t>
      </w:r>
      <w:r w:rsidRPr="00F72EC4">
        <w:rPr>
          <w:u w:val="single"/>
        </w:rPr>
        <w:t xml:space="preserve"> </w:t>
      </w:r>
      <w:r w:rsidRPr="00F72EC4">
        <w:rPr>
          <w:b/>
          <w:bCs/>
          <w:iCs/>
          <w:u w:val="single"/>
          <w:bdr w:val="single" w:sz="8" w:space="0" w:color="auto"/>
        </w:rPr>
        <w:t>all too often</w:t>
      </w:r>
      <w:r w:rsidRPr="00F72EC4">
        <w:rPr>
          <w:u w:val="single"/>
        </w:rPr>
        <w:t xml:space="preserve"> </w:t>
      </w:r>
      <w:r w:rsidRPr="00F72EC4">
        <w:rPr>
          <w:highlight w:val="yellow"/>
          <w:u w:val="single"/>
        </w:rPr>
        <w:t xml:space="preserve">becomes a </w:t>
      </w:r>
      <w:r w:rsidRPr="00F72EC4">
        <w:rPr>
          <w:b/>
          <w:bCs/>
          <w:iCs/>
          <w:highlight w:val="yellow"/>
          <w:u w:val="single"/>
          <w:bdr w:val="single" w:sz="8" w:space="0" w:color="auto"/>
        </w:rPr>
        <w:t>mystified idea</w:t>
      </w:r>
      <w:r w:rsidRPr="00F72EC4">
        <w:rPr>
          <w:highlight w:val="yellow"/>
          <w:u w:val="single"/>
        </w:rPr>
        <w:t xml:space="preserve"> akin to</w:t>
      </w:r>
      <w:r w:rsidRPr="00F72EC4">
        <w:rPr>
          <w:u w:val="single"/>
        </w:rPr>
        <w:t xml:space="preserve"> force or energy and intimates an </w:t>
      </w:r>
      <w:r w:rsidRPr="00F72EC4">
        <w:rPr>
          <w:b/>
          <w:bCs/>
          <w:iCs/>
          <w:highlight w:val="yellow"/>
          <w:u w:val="single"/>
          <w:bdr w:val="single" w:sz="8" w:space="0" w:color="auto"/>
        </w:rPr>
        <w:t>abstract celebration</w:t>
      </w:r>
      <w:r w:rsidRPr="00F72EC4">
        <w:rPr>
          <w:u w:val="single"/>
        </w:rPr>
        <w:t xml:space="preserve"> of the uncontainable</w:t>
      </w:r>
      <w:r w:rsidRPr="00F72EC4">
        <w:rPr>
          <w:sz w:val="16"/>
        </w:rPr>
        <w:t>:</w:t>
      </w:r>
    </w:p>
    <w:p w14:paraId="4F439C64" w14:textId="77777777" w:rsidR="00437FCB" w:rsidRPr="00F72EC4" w:rsidRDefault="00437FCB" w:rsidP="00437FCB">
      <w:pPr>
        <w:rPr>
          <w:sz w:val="16"/>
        </w:rPr>
      </w:pPr>
      <w:r w:rsidRPr="00F72EC4">
        <w:rPr>
          <w:sz w:val="16"/>
        </w:rPr>
        <w:t xml:space="preserve">Disorder, marginality, and anarchy present the habitat for affect, mainly because order, mainstreaming, and hierarchy afford form that compromises the futurity of affect. Because marginal spaces support the emergence of change, </w:t>
      </w:r>
      <w:r w:rsidRPr="00F72EC4">
        <w:rPr>
          <w:u w:val="single"/>
        </w:rPr>
        <w:t xml:space="preserve">affect is </w:t>
      </w:r>
      <w:r w:rsidRPr="00F72EC4">
        <w:rPr>
          <w:b/>
          <w:bCs/>
          <w:iCs/>
          <w:u w:val="single"/>
          <w:bdr w:val="single" w:sz="8" w:space="0" w:color="auto"/>
        </w:rPr>
        <w:t>inherently political</w:t>
      </w:r>
      <w:r w:rsidRPr="00F72EC4">
        <w:rPr>
          <w:u w:val="single"/>
        </w:rPr>
        <w:t xml:space="preserve">, although it </w:t>
      </w:r>
      <w:r w:rsidRPr="00F72EC4">
        <w:rPr>
          <w:b/>
          <w:bCs/>
          <w:iCs/>
          <w:u w:val="single"/>
          <w:bdr w:val="single" w:sz="8" w:space="0" w:color="auto"/>
        </w:rPr>
        <w:t>does not conform</w:t>
      </w:r>
      <w:r w:rsidRPr="00F72EC4">
        <w:rPr>
          <w:u w:val="single"/>
        </w:rPr>
        <w:t xml:space="preserve"> to the structures we symbolically internalize as political</w:t>
      </w:r>
      <w:r w:rsidRPr="00F72EC4">
        <w:rPr>
          <w:sz w:val="16"/>
        </w:rPr>
        <w:t xml:space="preserve">. Thus, per affect theory, </w:t>
      </w:r>
      <w:r w:rsidRPr="00F72EC4">
        <w:rPr>
          <w:u w:val="single"/>
        </w:rPr>
        <w:t>empowerment lies</w:t>
      </w:r>
      <w:r w:rsidRPr="00F72EC4">
        <w:rPr>
          <w:sz w:val="16"/>
        </w:rPr>
        <w:t xml:space="preserve"> in liminality, in pre-emergence and emergence, or </w:t>
      </w:r>
      <w:r w:rsidRPr="00F72EC4">
        <w:rPr>
          <w:u w:val="single"/>
        </w:rPr>
        <w:t xml:space="preserve">at the point at which new formations of the political are in the process of being imagined but </w:t>
      </w:r>
      <w:r w:rsidRPr="00F72EC4">
        <w:rPr>
          <w:b/>
          <w:bCs/>
          <w:iCs/>
          <w:u w:val="single"/>
          <w:bdr w:val="single" w:sz="8" w:space="0" w:color="auto"/>
        </w:rPr>
        <w:t>not yet articulated</w:t>
      </w:r>
      <w:r w:rsidRPr="00F72EC4">
        <w:rPr>
          <w:sz w:val="16"/>
        </w:rPr>
        <w:t xml:space="preserve">. The form of affective power is pre-actualized, networked, and of a liquid </w:t>
      </w:r>
      <w:proofErr w:type="gramStart"/>
      <w:r w:rsidRPr="00F72EC4">
        <w:rPr>
          <w:sz w:val="16"/>
        </w:rPr>
        <w:t>nature.(</w:t>
      </w:r>
      <w:proofErr w:type="gramEnd"/>
      <w:r w:rsidRPr="00F72EC4">
        <w:rPr>
          <w:sz w:val="16"/>
        </w:rPr>
        <w:t>2015, 19)</w:t>
      </w:r>
    </w:p>
    <w:p w14:paraId="6FD39678" w14:textId="1DE1A602" w:rsidR="00437FCB" w:rsidRDefault="00437FCB" w:rsidP="00437FCB">
      <w:pPr>
        <w:rPr>
          <w:sz w:val="16"/>
        </w:rPr>
      </w:pPr>
      <w:r w:rsidRPr="00F72EC4">
        <w:rPr>
          <w:u w:val="single"/>
        </w:rPr>
        <w:t>“</w:t>
      </w:r>
      <w:r w:rsidRPr="00F72EC4">
        <w:rPr>
          <w:highlight w:val="yellow"/>
          <w:u w:val="single"/>
        </w:rPr>
        <w:t>Affect</w:t>
      </w:r>
      <w:r w:rsidRPr="00F72EC4">
        <w:rPr>
          <w:u w:val="single"/>
        </w:rPr>
        <w:t xml:space="preserve">” so understood </w:t>
      </w:r>
      <w:r w:rsidRPr="00F72EC4">
        <w:rPr>
          <w:b/>
          <w:bCs/>
          <w:iCs/>
          <w:highlight w:val="yellow"/>
          <w:u w:val="single"/>
          <w:bdr w:val="single" w:sz="8" w:space="0" w:color="auto"/>
        </w:rPr>
        <w:t>pales in analytical resonance</w:t>
      </w:r>
      <w:r w:rsidRPr="00F72EC4">
        <w:rPr>
          <w:highlight w:val="yellow"/>
          <w:u w:val="single"/>
        </w:rPr>
        <w:t xml:space="preserve"> or </w:t>
      </w:r>
      <w:r w:rsidRPr="00F72EC4">
        <w:rPr>
          <w:b/>
          <w:bCs/>
          <w:iCs/>
          <w:highlight w:val="yellow"/>
          <w:u w:val="single"/>
          <w:bdr w:val="single" w:sz="8" w:space="0" w:color="auto"/>
        </w:rPr>
        <w:t>utility</w:t>
      </w:r>
      <w:r w:rsidRPr="00F72EC4">
        <w:rPr>
          <w:highlight w:val="yellow"/>
          <w:u w:val="single"/>
        </w:rPr>
        <w:t xml:space="preserve"> in contrast with</w:t>
      </w:r>
      <w:r w:rsidRPr="00F72EC4">
        <w:rPr>
          <w:sz w:val="16"/>
        </w:rPr>
        <w:t xml:space="preserve"> earlier feminist </w:t>
      </w:r>
      <w:r w:rsidRPr="00F72EC4">
        <w:rPr>
          <w:highlight w:val="yellow"/>
          <w:u w:val="single"/>
        </w:rPr>
        <w:t>analyses</w:t>
      </w:r>
      <w:r w:rsidRPr="00F72EC4">
        <w:rPr>
          <w:sz w:val="16"/>
        </w:rPr>
        <w:t xml:space="preserve"> of emotion, </w:t>
      </w:r>
      <w:r w:rsidRPr="00F72EC4">
        <w:rPr>
          <w:highlight w:val="yellow"/>
          <w:u w:val="single"/>
        </w:rPr>
        <w:t>which</w:t>
      </w:r>
      <w:r w:rsidRPr="00F72EC4">
        <w:rPr>
          <w:sz w:val="16"/>
        </w:rPr>
        <w:t xml:space="preserve">, as in the bitterness example above, </w:t>
      </w:r>
      <w:r w:rsidRPr="00F72EC4">
        <w:rPr>
          <w:highlight w:val="yellow"/>
          <w:u w:val="single"/>
        </w:rPr>
        <w:t xml:space="preserve">describe the </w:t>
      </w:r>
      <w:r w:rsidRPr="00F72EC4">
        <w:rPr>
          <w:b/>
          <w:bCs/>
          <w:iCs/>
          <w:highlight w:val="yellow"/>
          <w:u w:val="single"/>
          <w:bdr w:val="single" w:sz="8" w:space="0" w:color="auto"/>
        </w:rPr>
        <w:t>actual shape</w:t>
      </w:r>
      <w:r w:rsidRPr="00F72EC4">
        <w:rPr>
          <w:highlight w:val="yellow"/>
          <w:u w:val="single"/>
        </w:rPr>
        <w:t xml:space="preserve"> and </w:t>
      </w:r>
      <w:r w:rsidRPr="00F72EC4">
        <w:rPr>
          <w:b/>
          <w:bCs/>
          <w:iCs/>
          <w:highlight w:val="yellow"/>
          <w:u w:val="single"/>
          <w:bdr w:val="single" w:sz="8" w:space="0" w:color="auto"/>
        </w:rPr>
        <w:t>flow</w:t>
      </w:r>
      <w:r w:rsidRPr="00F72EC4">
        <w:rPr>
          <w:highlight w:val="yellow"/>
          <w:u w:val="single"/>
        </w:rPr>
        <w:t xml:space="preserve"> of social life</w:t>
      </w:r>
      <w:r w:rsidRPr="00F72EC4">
        <w:rPr>
          <w:u w:val="single"/>
        </w:rPr>
        <w:t xml:space="preserve"> as it is intersubjectively </w:t>
      </w:r>
      <w:r w:rsidRPr="00F72EC4">
        <w:rPr>
          <w:highlight w:val="yellow"/>
          <w:u w:val="single"/>
        </w:rPr>
        <w:t xml:space="preserve">produced in </w:t>
      </w:r>
      <w:r w:rsidRPr="00F72EC4">
        <w:rPr>
          <w:b/>
          <w:bCs/>
          <w:iCs/>
          <w:highlight w:val="yellow"/>
          <w:u w:val="single"/>
          <w:bdr w:val="single" w:sz="8" w:space="0" w:color="auto"/>
        </w:rPr>
        <w:t>specific</w:t>
      </w:r>
      <w:r w:rsidRPr="00F72EC4">
        <w:rPr>
          <w:b/>
          <w:bCs/>
          <w:iCs/>
          <w:u w:val="single"/>
          <w:bdr w:val="single" w:sz="8" w:space="0" w:color="auto"/>
        </w:rPr>
        <w:t xml:space="preserve"> micro-</w:t>
      </w:r>
      <w:r w:rsidRPr="00F72EC4">
        <w:rPr>
          <w:u w:val="single"/>
        </w:rPr>
        <w:t xml:space="preserve"> and </w:t>
      </w:r>
      <w:r w:rsidRPr="00F72EC4">
        <w:rPr>
          <w:b/>
          <w:bCs/>
          <w:iCs/>
          <w:highlight w:val="yellow"/>
          <w:u w:val="single"/>
          <w:bdr w:val="single" w:sz="8" w:space="0" w:color="auto"/>
        </w:rPr>
        <w:t>macro-political contexts</w:t>
      </w:r>
      <w:r w:rsidRPr="00F72EC4">
        <w:rPr>
          <w:u w:val="single"/>
        </w:rPr>
        <w:t xml:space="preserve"> of power relations</w:t>
      </w:r>
      <w:r w:rsidRPr="00F72EC4">
        <w:rPr>
          <w:sz w:val="16"/>
        </w:rPr>
        <w:t xml:space="preserve">. The qualitative descriptions of “affect” in social media are conceptually overshadowed by the language of emotion — and yet emotions are presented as simply what people “express”, not a web of intersubjectively produced sociality (see, e.g., Papacharissi, 2015, 15, 22, 53–54). As a result, </w:t>
      </w:r>
      <w:r w:rsidRPr="00F72EC4">
        <w:rPr>
          <w:u w:val="single"/>
        </w:rPr>
        <w:t xml:space="preserve">the account is able </w:t>
      </w:r>
      <w:r w:rsidRPr="00F72EC4">
        <w:rPr>
          <w:b/>
          <w:bCs/>
          <w:iCs/>
          <w:u w:val="single"/>
          <w:bdr w:val="single" w:sz="8" w:space="0" w:color="auto"/>
        </w:rPr>
        <w:t>only to suggest broad quantitative measures</w:t>
      </w:r>
      <w:r w:rsidRPr="00F72EC4">
        <w:rPr>
          <w:u w:val="single"/>
        </w:rPr>
        <w:t xml:space="preserve"> of</w:t>
      </w:r>
      <w:r w:rsidRPr="00F72EC4">
        <w:rPr>
          <w:sz w:val="16"/>
        </w:rPr>
        <w:t xml:space="preserve"> the rate and flow of retweets as exemplifying </w:t>
      </w:r>
      <w:r w:rsidRPr="00F72EC4">
        <w:rPr>
          <w:u w:val="single"/>
        </w:rPr>
        <w:t>affect</w:t>
      </w:r>
      <w:r w:rsidRPr="00F72EC4">
        <w:rPr>
          <w:sz w:val="16"/>
        </w:rPr>
        <w:t xml:space="preserve">.10 </w:t>
      </w:r>
      <w:r w:rsidRPr="00F72EC4">
        <w:rPr>
          <w:highlight w:val="yellow"/>
          <w:u w:val="single"/>
        </w:rPr>
        <w:t xml:space="preserve">Affect </w:t>
      </w:r>
      <w:r w:rsidRPr="00F72EC4">
        <w:rPr>
          <w:u w:val="single"/>
        </w:rPr>
        <w:t xml:space="preserve">understood as “intensity” </w:t>
      </w:r>
      <w:r w:rsidRPr="00F72EC4">
        <w:rPr>
          <w:b/>
          <w:bCs/>
          <w:iCs/>
          <w:u w:val="single"/>
          <w:bdr w:val="single" w:sz="8" w:space="0" w:color="auto"/>
        </w:rPr>
        <w:t>all too often</w:t>
      </w:r>
      <w:r w:rsidRPr="00F72EC4">
        <w:rPr>
          <w:u w:val="single"/>
        </w:rPr>
        <w:t xml:space="preserve"> </w:t>
      </w:r>
      <w:r w:rsidRPr="00F72EC4">
        <w:rPr>
          <w:highlight w:val="yellow"/>
          <w:u w:val="single"/>
        </w:rPr>
        <w:t xml:space="preserve">gestures at something it </w:t>
      </w:r>
      <w:r w:rsidRPr="00F72EC4">
        <w:rPr>
          <w:b/>
          <w:bCs/>
          <w:iCs/>
          <w:highlight w:val="yellow"/>
          <w:u w:val="single"/>
          <w:bdr w:val="single" w:sz="8" w:space="0" w:color="auto"/>
        </w:rPr>
        <w:t>does not explain</w:t>
      </w:r>
      <w:r w:rsidRPr="00F72EC4">
        <w:rPr>
          <w:highlight w:val="yellow"/>
          <w:u w:val="single"/>
        </w:rPr>
        <w:t xml:space="preserve">, while using rhetorical strategies that </w:t>
      </w:r>
      <w:r w:rsidRPr="00F72EC4">
        <w:rPr>
          <w:b/>
          <w:bCs/>
          <w:iCs/>
          <w:highlight w:val="yellow"/>
          <w:u w:val="single"/>
          <w:bdr w:val="single" w:sz="8" w:space="0" w:color="auto"/>
        </w:rPr>
        <w:t xml:space="preserve">further mystify </w:t>
      </w:r>
      <w:r w:rsidRPr="00F72EC4">
        <w:rPr>
          <w:b/>
          <w:bCs/>
          <w:iCs/>
          <w:u w:val="single"/>
          <w:bdr w:val="single" w:sz="8" w:space="0" w:color="auto"/>
        </w:rPr>
        <w:t>the term</w:t>
      </w:r>
      <w:r w:rsidRPr="00F72EC4">
        <w:rPr>
          <w:sz w:val="16"/>
        </w:rPr>
        <w:t>.</w:t>
      </w:r>
    </w:p>
    <w:p w14:paraId="74AA583D" w14:textId="77777777" w:rsidR="00437FCB" w:rsidRPr="00F72EC4" w:rsidRDefault="00437FCB" w:rsidP="00437FCB">
      <w:pPr>
        <w:rPr>
          <w:sz w:val="16"/>
        </w:rPr>
      </w:pPr>
    </w:p>
    <w:p w14:paraId="150CFFF1" w14:textId="1DF59610" w:rsidR="00011FA3" w:rsidRPr="002D0DFC" w:rsidRDefault="000244EF" w:rsidP="00011FA3">
      <w:pPr>
        <w:pStyle w:val="Heading4"/>
      </w:pPr>
      <w:r>
        <w:t>Deliberative democracy is good</w:t>
      </w:r>
    </w:p>
    <w:p w14:paraId="2EC38B55" w14:textId="77777777" w:rsidR="00011FA3" w:rsidRDefault="00011FA3" w:rsidP="00011FA3">
      <w:r>
        <w:rPr>
          <w:rStyle w:val="Style13ptBold"/>
        </w:rPr>
        <w:t>Richter</w:t>
      </w:r>
      <w:r w:rsidRPr="008B1723">
        <w:rPr>
          <w:rStyle w:val="Style13ptBold"/>
        </w:rPr>
        <w:t xml:space="preserve"> '</w:t>
      </w:r>
      <w:r>
        <w:rPr>
          <w:rStyle w:val="Style13ptBold"/>
        </w:rPr>
        <w:t>19</w:t>
      </w:r>
      <w:r w:rsidRPr="008B1723">
        <w:rPr>
          <w:rStyle w:val="Style13ptBold"/>
        </w:rPr>
        <w:t xml:space="preserve"> </w:t>
      </w:r>
      <w:r>
        <w:t>[Stephan; 12/10/19; publisher and editor-in-chief of The Globalist; "In defense of democracy," https://www.salon.com/2019/12/10/in-defense-of-democracy_partner/]//GJ</w:t>
      </w:r>
    </w:p>
    <w:p w14:paraId="1EC4F9FF" w14:textId="77777777" w:rsidR="00011FA3" w:rsidRPr="008B1723" w:rsidRDefault="00011FA3" w:rsidP="00011FA3">
      <w:pPr>
        <w:rPr>
          <w:sz w:val="16"/>
        </w:rPr>
      </w:pPr>
      <w:r w:rsidRPr="008B1723">
        <w:rPr>
          <w:rStyle w:val="StyleUnderline"/>
        </w:rPr>
        <w:t>A key reason why there is</w:t>
      </w:r>
      <w:r w:rsidRPr="008B1723">
        <w:rPr>
          <w:sz w:val="16"/>
        </w:rPr>
        <w:t xml:space="preserve"> this </w:t>
      </w:r>
      <w:r w:rsidRPr="008B1723">
        <w:rPr>
          <w:rStyle w:val="Emphasis"/>
        </w:rPr>
        <w:t>growing unhappiness</w:t>
      </w:r>
      <w:r w:rsidRPr="008B1723">
        <w:rPr>
          <w:sz w:val="16"/>
        </w:rPr>
        <w:t xml:space="preserve"> </w:t>
      </w:r>
      <w:r w:rsidRPr="008B1723">
        <w:rPr>
          <w:rStyle w:val="StyleUnderline"/>
        </w:rPr>
        <w:t xml:space="preserve">with the quality of government is that </w:t>
      </w:r>
      <w:r w:rsidRPr="005C34CB">
        <w:rPr>
          <w:rStyle w:val="Emphasis"/>
          <w:highlight w:val="cyan"/>
        </w:rPr>
        <w:t>democracy</w:t>
      </w:r>
      <w:r w:rsidRPr="008B1723">
        <w:rPr>
          <w:rStyle w:val="StyleUnderline"/>
        </w:rPr>
        <w:t xml:space="preserve"> now has a well-established track record</w:t>
      </w:r>
      <w:r w:rsidRPr="008B1723">
        <w:rPr>
          <w:sz w:val="16"/>
        </w:rPr>
        <w:t>.</w:t>
      </w:r>
    </w:p>
    <w:p w14:paraId="05B7755F" w14:textId="77777777" w:rsidR="00011FA3" w:rsidRPr="008B1723" w:rsidRDefault="00011FA3" w:rsidP="00011FA3">
      <w:pPr>
        <w:rPr>
          <w:sz w:val="16"/>
        </w:rPr>
      </w:pPr>
      <w:r w:rsidRPr="008B1723">
        <w:rPr>
          <w:sz w:val="16"/>
        </w:rPr>
        <w:t xml:space="preserve">After periods of great economic and social progress, </w:t>
      </w:r>
      <w:r w:rsidRPr="005C34CB">
        <w:rPr>
          <w:rStyle w:val="StyleUnderline"/>
          <w:highlight w:val="cyan"/>
        </w:rPr>
        <w:t xml:space="preserve">progress is now </w:t>
      </w:r>
      <w:r w:rsidRPr="005C34CB">
        <w:rPr>
          <w:rStyle w:val="Emphasis"/>
          <w:highlight w:val="cyan"/>
        </w:rPr>
        <w:t>plateauing</w:t>
      </w:r>
      <w:r w:rsidRPr="008B1723">
        <w:rPr>
          <w:rStyle w:val="StyleUnderline"/>
        </w:rPr>
        <w:t xml:space="preserve">, certainly pretty much anywhere in the Western/developed world. That plateauing is </w:t>
      </w:r>
      <w:r w:rsidRPr="002D0DFC">
        <w:rPr>
          <w:rStyle w:val="StyleUnderline"/>
        </w:rPr>
        <w:t xml:space="preserve">a </w:t>
      </w:r>
      <w:r w:rsidRPr="002D0DFC">
        <w:rPr>
          <w:rStyle w:val="Emphasis"/>
        </w:rPr>
        <w:t>natural development</w:t>
      </w:r>
      <w:r w:rsidRPr="002D0DFC">
        <w:rPr>
          <w:sz w:val="16"/>
        </w:rPr>
        <w:t xml:space="preserve"> </w:t>
      </w:r>
      <w:r w:rsidRPr="002D0DFC">
        <w:rPr>
          <w:rStyle w:val="StyleUnderline"/>
        </w:rPr>
        <w:t>in</w:t>
      </w:r>
      <w:r w:rsidRPr="008B1723">
        <w:rPr>
          <w:rStyle w:val="StyleUnderline"/>
        </w:rPr>
        <w:t xml:space="preserve"> highly</w:t>
      </w:r>
      <w:r w:rsidRPr="008B1723">
        <w:rPr>
          <w:sz w:val="16"/>
        </w:rPr>
        <w:t xml:space="preserve"> </w:t>
      </w:r>
      <w:r w:rsidRPr="008B1723">
        <w:rPr>
          <w:rStyle w:val="Emphasis"/>
        </w:rPr>
        <w:t>advanced countries</w:t>
      </w:r>
      <w:r w:rsidRPr="008B1723">
        <w:rPr>
          <w:sz w:val="16"/>
        </w:rPr>
        <w:t>.</w:t>
      </w:r>
    </w:p>
    <w:p w14:paraId="6A1E66CC" w14:textId="77777777" w:rsidR="00011FA3" w:rsidRPr="008B1723" w:rsidRDefault="00011FA3" w:rsidP="00011FA3">
      <w:pPr>
        <w:rPr>
          <w:sz w:val="16"/>
        </w:rPr>
      </w:pPr>
      <w:r w:rsidRPr="002D0DFC">
        <w:rPr>
          <w:rStyle w:val="StyleUnderline"/>
        </w:rPr>
        <w:t>Yet, people’s</w:t>
      </w:r>
      <w:r w:rsidRPr="008B1723">
        <w:rPr>
          <w:rStyle w:val="StyleUnderline"/>
        </w:rPr>
        <w:t xml:space="preserve"> </w:t>
      </w:r>
      <w:r w:rsidRPr="002D0DFC">
        <w:rPr>
          <w:rStyle w:val="StyleUnderline"/>
        </w:rPr>
        <w:t>expectations and aspirations remain high.</w:t>
      </w:r>
      <w:r w:rsidRPr="008B1723">
        <w:rPr>
          <w:rStyle w:val="StyleUnderline"/>
        </w:rPr>
        <w:t xml:space="preserve"> They expect democracy “to deliver,” as if this were </w:t>
      </w:r>
      <w:proofErr w:type="gramStart"/>
      <w:r w:rsidRPr="008B1723">
        <w:rPr>
          <w:rStyle w:val="StyleUnderline"/>
        </w:rPr>
        <w:t xml:space="preserve">some kind of </w:t>
      </w:r>
      <w:r w:rsidRPr="008B1723">
        <w:rPr>
          <w:rStyle w:val="Emphasis"/>
        </w:rPr>
        <w:t>automatic</w:t>
      </w:r>
      <w:proofErr w:type="gramEnd"/>
      <w:r w:rsidRPr="008B1723">
        <w:rPr>
          <w:sz w:val="16"/>
        </w:rPr>
        <w:t xml:space="preserve"> </w:t>
      </w:r>
      <w:r w:rsidRPr="008B1723">
        <w:rPr>
          <w:rStyle w:val="StyleUnderline"/>
        </w:rPr>
        <w:t>mechanism. And as if people themselves didn’t have to</w:t>
      </w:r>
      <w:r w:rsidRPr="008B1723">
        <w:rPr>
          <w:sz w:val="16"/>
        </w:rPr>
        <w:t xml:space="preserve"> </w:t>
      </w:r>
      <w:r w:rsidRPr="008B1723">
        <w:rPr>
          <w:rStyle w:val="Emphasis"/>
        </w:rPr>
        <w:t>play an active role</w:t>
      </w:r>
      <w:r w:rsidRPr="008B1723">
        <w:rPr>
          <w:sz w:val="16"/>
        </w:rPr>
        <w:t xml:space="preserve"> </w:t>
      </w:r>
      <w:r w:rsidRPr="008B1723">
        <w:rPr>
          <w:rStyle w:val="StyleUnderline"/>
        </w:rPr>
        <w:t>in terms of adjusting</w:t>
      </w:r>
      <w:r w:rsidRPr="008B1723">
        <w:rPr>
          <w:sz w:val="16"/>
        </w:rPr>
        <w:t xml:space="preserve"> to new circumstances.</w:t>
      </w:r>
    </w:p>
    <w:p w14:paraId="2B5A7D2C" w14:textId="77777777" w:rsidR="00011FA3" w:rsidRPr="008B1723" w:rsidRDefault="00011FA3" w:rsidP="00011FA3">
      <w:pPr>
        <w:rPr>
          <w:sz w:val="16"/>
        </w:rPr>
      </w:pPr>
      <w:r w:rsidRPr="008B1723">
        <w:rPr>
          <w:sz w:val="16"/>
        </w:rPr>
        <w:t xml:space="preserve">Just blame </w:t>
      </w:r>
      <w:proofErr w:type="gramStart"/>
      <w:r w:rsidRPr="008B1723">
        <w:rPr>
          <w:sz w:val="16"/>
        </w:rPr>
        <w:t>democracy?</w:t>
      </w:r>
      <w:proofErr w:type="gramEnd"/>
    </w:p>
    <w:p w14:paraId="4980CB63" w14:textId="77777777" w:rsidR="00011FA3" w:rsidRPr="008B1723" w:rsidRDefault="00011FA3" w:rsidP="00011FA3">
      <w:pPr>
        <w:rPr>
          <w:sz w:val="16"/>
        </w:rPr>
      </w:pPr>
      <w:r w:rsidRPr="008B1723">
        <w:rPr>
          <w:sz w:val="16"/>
        </w:rPr>
        <w:t xml:space="preserve">Of course, </w:t>
      </w:r>
      <w:r w:rsidRPr="002D0DFC">
        <w:rPr>
          <w:rStyle w:val="StyleUnderline"/>
        </w:rPr>
        <w:t xml:space="preserve">it is very </w:t>
      </w:r>
      <w:r w:rsidRPr="002D0DFC">
        <w:rPr>
          <w:rStyle w:val="Emphasis"/>
        </w:rPr>
        <w:t xml:space="preserve">convenient </w:t>
      </w:r>
      <w:r w:rsidRPr="005C34CB">
        <w:rPr>
          <w:rStyle w:val="Emphasis"/>
          <w:highlight w:val="cyan"/>
        </w:rPr>
        <w:t>to blame democracy</w:t>
      </w:r>
      <w:r w:rsidRPr="008B1723">
        <w:rPr>
          <w:sz w:val="16"/>
        </w:rPr>
        <w:t xml:space="preserve"> </w:t>
      </w:r>
      <w:r w:rsidRPr="008B1723">
        <w:rPr>
          <w:rStyle w:val="StyleUnderline"/>
        </w:rPr>
        <w:t xml:space="preserve">per se and especially the traditional parties. But </w:t>
      </w:r>
      <w:r w:rsidRPr="002D0DFC">
        <w:rPr>
          <w:rStyle w:val="StyleUnderline"/>
        </w:rPr>
        <w:t xml:space="preserve">this </w:t>
      </w:r>
      <w:r w:rsidRPr="005C34CB">
        <w:rPr>
          <w:rStyle w:val="Emphasis"/>
          <w:highlight w:val="cyan"/>
        </w:rPr>
        <w:t>overlooks</w:t>
      </w:r>
      <w:r w:rsidRPr="005C34CB">
        <w:rPr>
          <w:rStyle w:val="StyleUnderline"/>
          <w:highlight w:val="cyan"/>
        </w:rPr>
        <w:t xml:space="preserve"> that</w:t>
      </w:r>
      <w:r w:rsidRPr="008B1723">
        <w:rPr>
          <w:rStyle w:val="StyleUnderline"/>
        </w:rPr>
        <w:t xml:space="preserve"> some of our </w:t>
      </w:r>
      <w:r w:rsidRPr="005C34CB">
        <w:rPr>
          <w:rStyle w:val="Emphasis"/>
          <w:highlight w:val="cyan"/>
        </w:rPr>
        <w:t>problems</w:t>
      </w:r>
      <w:r w:rsidRPr="005C34CB">
        <w:rPr>
          <w:rStyle w:val="StyleUnderline"/>
          <w:highlight w:val="cyan"/>
        </w:rPr>
        <w:t xml:space="preserve"> are</w:t>
      </w:r>
      <w:r w:rsidRPr="008B1723">
        <w:rPr>
          <w:rStyle w:val="StyleUnderline"/>
        </w:rPr>
        <w:t xml:space="preserve"> now so</w:t>
      </w:r>
      <w:r w:rsidRPr="008B1723">
        <w:rPr>
          <w:sz w:val="16"/>
        </w:rPr>
        <w:t xml:space="preserve"> </w:t>
      </w:r>
      <w:r w:rsidRPr="005C34CB">
        <w:rPr>
          <w:rStyle w:val="Emphasis"/>
          <w:highlight w:val="cyan"/>
        </w:rPr>
        <w:t>complex</w:t>
      </w:r>
      <w:r w:rsidRPr="008B1723">
        <w:rPr>
          <w:sz w:val="16"/>
        </w:rPr>
        <w:t xml:space="preserve"> </w:t>
      </w:r>
      <w:r w:rsidRPr="008B1723">
        <w:rPr>
          <w:rStyle w:val="StyleUnderline"/>
        </w:rPr>
        <w:t>that it is nearly impossible to propose solutions</w:t>
      </w:r>
      <w:r w:rsidRPr="008B1723">
        <w:rPr>
          <w:sz w:val="16"/>
        </w:rPr>
        <w:t xml:space="preserve"> to them. First and foremost, this is apparent </w:t>
      </w:r>
      <w:proofErr w:type="gramStart"/>
      <w:r w:rsidRPr="008B1723">
        <w:rPr>
          <w:sz w:val="16"/>
        </w:rPr>
        <w:t>with regard to</w:t>
      </w:r>
      <w:proofErr w:type="gramEnd"/>
      <w:r w:rsidRPr="008B1723">
        <w:rPr>
          <w:sz w:val="16"/>
        </w:rPr>
        <w:t xml:space="preserve"> climate change.</w:t>
      </w:r>
    </w:p>
    <w:p w14:paraId="6D077CF6" w14:textId="77777777" w:rsidR="00011FA3" w:rsidRPr="008B1723" w:rsidRDefault="00011FA3" w:rsidP="00011FA3">
      <w:pPr>
        <w:rPr>
          <w:sz w:val="16"/>
        </w:rPr>
      </w:pPr>
      <w:r w:rsidRPr="008B1723">
        <w:rPr>
          <w:sz w:val="16"/>
        </w:rPr>
        <w:t>You can take plastic bags away from people and plastic bottles, but it changes little to nothing in the broader scheme of things. It makes people’s lives more inconvenient, but changes nothing. Changing the sources of energy is easily said, but not done. Wind and solar alone cannot do it.</w:t>
      </w:r>
    </w:p>
    <w:p w14:paraId="5351EE10" w14:textId="77777777" w:rsidR="00011FA3" w:rsidRPr="008B1723" w:rsidRDefault="00011FA3" w:rsidP="00011FA3">
      <w:pPr>
        <w:rPr>
          <w:rStyle w:val="StyleUnderline"/>
        </w:rPr>
      </w:pPr>
      <w:r w:rsidRPr="005C34CB">
        <w:rPr>
          <w:rStyle w:val="StyleUnderline"/>
          <w:highlight w:val="cyan"/>
        </w:rPr>
        <w:t>Politicians</w:t>
      </w:r>
      <w:r w:rsidRPr="008B1723">
        <w:rPr>
          <w:rStyle w:val="StyleUnderline"/>
        </w:rPr>
        <w:t xml:space="preserve">, like all humans, including scientists, </w:t>
      </w:r>
      <w:r w:rsidRPr="005C34CB">
        <w:rPr>
          <w:rStyle w:val="StyleUnderline"/>
          <w:highlight w:val="cyan"/>
        </w:rPr>
        <w:t xml:space="preserve">make </w:t>
      </w:r>
      <w:r w:rsidRPr="005C34CB">
        <w:rPr>
          <w:rStyle w:val="Emphasis"/>
          <w:highlight w:val="cyan"/>
        </w:rPr>
        <w:t>mistakes</w:t>
      </w:r>
      <w:r w:rsidRPr="005C34CB">
        <w:rPr>
          <w:sz w:val="16"/>
          <w:highlight w:val="cyan"/>
        </w:rPr>
        <w:t xml:space="preserve">. </w:t>
      </w:r>
      <w:r w:rsidRPr="005C34CB">
        <w:rPr>
          <w:rStyle w:val="StyleUnderline"/>
          <w:highlight w:val="cyan"/>
        </w:rPr>
        <w:t>And</w:t>
      </w:r>
      <w:r w:rsidRPr="008B1723">
        <w:rPr>
          <w:rStyle w:val="StyleUnderline"/>
        </w:rPr>
        <w:t xml:space="preserve">, if they </w:t>
      </w:r>
      <w:r w:rsidRPr="005C34CB">
        <w:rPr>
          <w:rStyle w:val="StyleUnderline"/>
          <w:highlight w:val="cyan"/>
        </w:rPr>
        <w:t>are</w:t>
      </w:r>
      <w:r w:rsidRPr="008B1723">
        <w:rPr>
          <w:sz w:val="16"/>
        </w:rPr>
        <w:t xml:space="preserve"> </w:t>
      </w:r>
      <w:r w:rsidRPr="008B1723">
        <w:rPr>
          <w:rStyle w:val="Emphasis"/>
        </w:rPr>
        <w:t>honest</w:t>
      </w:r>
      <w:r w:rsidRPr="008B1723">
        <w:rPr>
          <w:sz w:val="16"/>
        </w:rPr>
        <w:t xml:space="preserve">, </w:t>
      </w:r>
      <w:r w:rsidRPr="008B1723">
        <w:rPr>
          <w:rStyle w:val="StyleUnderline"/>
        </w:rPr>
        <w:t xml:space="preserve">they are really </w:t>
      </w:r>
      <w:r w:rsidRPr="008B1723">
        <w:rPr>
          <w:rStyle w:val="Emphasis"/>
        </w:rPr>
        <w:t>stumped</w:t>
      </w:r>
      <w:r w:rsidRPr="008B1723">
        <w:rPr>
          <w:sz w:val="16"/>
        </w:rPr>
        <w:t xml:space="preserve"> </w:t>
      </w:r>
      <w:r w:rsidRPr="008B1723">
        <w:rPr>
          <w:rStyle w:val="StyleUnderline"/>
        </w:rPr>
        <w:t>and</w:t>
      </w:r>
      <w:r w:rsidRPr="008B1723">
        <w:rPr>
          <w:sz w:val="16"/>
        </w:rPr>
        <w:t xml:space="preserve"> </w:t>
      </w:r>
      <w:r w:rsidRPr="005C34CB">
        <w:rPr>
          <w:rStyle w:val="Emphasis"/>
          <w:highlight w:val="cyan"/>
        </w:rPr>
        <w:t>overwhelmed</w:t>
      </w:r>
      <w:r w:rsidRPr="002D0DFC">
        <w:rPr>
          <w:sz w:val="16"/>
        </w:rPr>
        <w:t>.</w:t>
      </w:r>
      <w:r w:rsidRPr="008B1723">
        <w:rPr>
          <w:sz w:val="16"/>
        </w:rPr>
        <w:t xml:space="preserve"> </w:t>
      </w:r>
      <w:r w:rsidRPr="005C34CB">
        <w:rPr>
          <w:rStyle w:val="StyleUnderline"/>
          <w:highlight w:val="cyan"/>
        </w:rPr>
        <w:t>But</w:t>
      </w:r>
      <w:r w:rsidRPr="008B1723">
        <w:rPr>
          <w:rStyle w:val="StyleUnderline"/>
        </w:rPr>
        <w:t xml:space="preserve"> they have a hard time to change their standard tune of seeking to</w:t>
      </w:r>
      <w:r w:rsidRPr="008B1723">
        <w:rPr>
          <w:sz w:val="16"/>
        </w:rPr>
        <w:t xml:space="preserve"> </w:t>
      </w:r>
      <w:r w:rsidRPr="008B1723">
        <w:rPr>
          <w:rStyle w:val="Emphasis"/>
        </w:rPr>
        <w:t>assuage voters</w:t>
      </w:r>
      <w:r w:rsidRPr="008B1723">
        <w:rPr>
          <w:sz w:val="16"/>
        </w:rPr>
        <w:t xml:space="preserve"> </w:t>
      </w:r>
      <w:r w:rsidRPr="008B1723">
        <w:rPr>
          <w:rStyle w:val="StyleUnderline"/>
        </w:rPr>
        <w:t>and dangle semi-specific promises in front of them.</w:t>
      </w:r>
    </w:p>
    <w:p w14:paraId="0926D008" w14:textId="77777777" w:rsidR="00011FA3" w:rsidRPr="008B1723" w:rsidRDefault="00011FA3" w:rsidP="00011FA3">
      <w:pPr>
        <w:rPr>
          <w:sz w:val="16"/>
        </w:rPr>
      </w:pPr>
      <w:r w:rsidRPr="008B1723">
        <w:rPr>
          <w:sz w:val="16"/>
        </w:rPr>
        <w:t>Intractable problems</w:t>
      </w:r>
    </w:p>
    <w:p w14:paraId="31076BD1" w14:textId="77777777" w:rsidR="00011FA3" w:rsidRPr="008B1723" w:rsidRDefault="00011FA3" w:rsidP="00011FA3">
      <w:pPr>
        <w:rPr>
          <w:sz w:val="16"/>
        </w:rPr>
      </w:pPr>
      <w:r w:rsidRPr="008B1723">
        <w:rPr>
          <w:sz w:val="16"/>
        </w:rPr>
        <w:t xml:space="preserve">Then, there is the ageing of many societies. How does one really deal with that? By creating massive poverty among the </w:t>
      </w:r>
      <w:proofErr w:type="gramStart"/>
      <w:r w:rsidRPr="008B1723">
        <w:rPr>
          <w:sz w:val="16"/>
        </w:rPr>
        <w:t>elderly?</w:t>
      </w:r>
      <w:proofErr w:type="gramEnd"/>
      <w:r w:rsidRPr="008B1723">
        <w:rPr>
          <w:sz w:val="16"/>
        </w:rPr>
        <w:t xml:space="preserve"> In a growing number of developed societies, there is a clear realization that, in line with growing life expectancies, people </w:t>
      </w:r>
      <w:proofErr w:type="gramStart"/>
      <w:r w:rsidRPr="008B1723">
        <w:rPr>
          <w:sz w:val="16"/>
        </w:rPr>
        <w:t>have to</w:t>
      </w:r>
      <w:proofErr w:type="gramEnd"/>
      <w:r w:rsidRPr="008B1723">
        <w:rPr>
          <w:sz w:val="16"/>
        </w:rPr>
        <w:t xml:space="preserve"> work until a later age to keep the social contract functioning.</w:t>
      </w:r>
    </w:p>
    <w:p w14:paraId="04C01183" w14:textId="77777777" w:rsidR="00011FA3" w:rsidRPr="008B1723" w:rsidRDefault="00011FA3" w:rsidP="00011FA3">
      <w:pPr>
        <w:rPr>
          <w:sz w:val="16"/>
        </w:rPr>
      </w:pPr>
      <w:r w:rsidRPr="008B1723">
        <w:rPr>
          <w:sz w:val="16"/>
        </w:rPr>
        <w:t>Of course, this generally applicable idea does not really address the problems of the working class. Despite all the talk about living ever longer, working-class people have almost unchanged life expectancy compared to 30-40 years ago. Raising the working age for all would mean that they have even less time to enjoy the rest of their lives. Is that fair?</w:t>
      </w:r>
    </w:p>
    <w:p w14:paraId="576C873C" w14:textId="77777777" w:rsidR="00011FA3" w:rsidRPr="008B1723" w:rsidRDefault="00011FA3" w:rsidP="00011FA3">
      <w:pPr>
        <w:rPr>
          <w:sz w:val="16"/>
        </w:rPr>
      </w:pPr>
      <w:r w:rsidRPr="008B1723">
        <w:rPr>
          <w:sz w:val="16"/>
        </w:rPr>
        <w:t xml:space="preserve">But even if that is acceptable to people, the next problem arises. At least in developed countries with a stable population level, there are few jobs for people over 55 of age. If we want people to work, one </w:t>
      </w:r>
      <w:proofErr w:type="gramStart"/>
      <w:r w:rsidRPr="008B1723">
        <w:rPr>
          <w:sz w:val="16"/>
        </w:rPr>
        <w:t>has to</w:t>
      </w:r>
      <w:proofErr w:type="gramEnd"/>
      <w:r w:rsidRPr="008B1723">
        <w:rPr>
          <w:sz w:val="16"/>
        </w:rPr>
        <w:t xml:space="preserve"> end (older) age discrimination.</w:t>
      </w:r>
    </w:p>
    <w:p w14:paraId="798CEEEC" w14:textId="77777777" w:rsidR="00011FA3" w:rsidRPr="008B1723" w:rsidRDefault="00011FA3" w:rsidP="00011FA3">
      <w:pPr>
        <w:rPr>
          <w:sz w:val="16"/>
        </w:rPr>
      </w:pPr>
      <w:r w:rsidRPr="008B1723">
        <w:rPr>
          <w:sz w:val="16"/>
        </w:rPr>
        <w:t>The situation in the United States looks good in that regard. After all, the U.S. government has banned age discrimination. However, it cannot do anything about the fact that essentially nobody complies with the law. The U.S. has always had a strong orientation toward the “youthful,” never mind that they are also still in a lower income range.</w:t>
      </w:r>
    </w:p>
    <w:p w14:paraId="2EB6C3AE" w14:textId="77777777" w:rsidR="00011FA3" w:rsidRPr="008B1723" w:rsidRDefault="00011FA3" w:rsidP="00011FA3">
      <w:pPr>
        <w:rPr>
          <w:sz w:val="16"/>
        </w:rPr>
      </w:pPr>
      <w:r w:rsidRPr="008B1723">
        <w:rPr>
          <w:sz w:val="16"/>
        </w:rPr>
        <w:t>Government as “Mr. Fix It”</w:t>
      </w:r>
    </w:p>
    <w:p w14:paraId="347DAC13" w14:textId="77777777" w:rsidR="00011FA3" w:rsidRPr="002D0DFC" w:rsidRDefault="00011FA3" w:rsidP="00011FA3">
      <w:pPr>
        <w:rPr>
          <w:sz w:val="16"/>
        </w:rPr>
      </w:pPr>
      <w:r w:rsidRPr="008B1723">
        <w:rPr>
          <w:sz w:val="16"/>
        </w:rPr>
        <w:t xml:space="preserve">Little wonder then that </w:t>
      </w:r>
      <w:r w:rsidRPr="002D0DFC">
        <w:rPr>
          <w:rStyle w:val="StyleUnderline"/>
        </w:rPr>
        <w:t xml:space="preserve">many people, for all sorts of reasons and out of lots of motivations, </w:t>
      </w:r>
      <w:r w:rsidRPr="002D0DFC">
        <w:rPr>
          <w:rStyle w:val="Emphasis"/>
        </w:rPr>
        <w:t>blame their government</w:t>
      </w:r>
      <w:r w:rsidRPr="002D0DFC">
        <w:rPr>
          <w:sz w:val="16"/>
        </w:rPr>
        <w:t xml:space="preserve">. </w:t>
      </w:r>
      <w:r w:rsidRPr="002D0DFC">
        <w:rPr>
          <w:rStyle w:val="StyleUnderline"/>
        </w:rPr>
        <w:t>Take the challenge of</w:t>
      </w:r>
      <w:r w:rsidRPr="002D0DFC">
        <w:rPr>
          <w:sz w:val="16"/>
        </w:rPr>
        <w:t xml:space="preserve"> </w:t>
      </w:r>
      <w:r w:rsidRPr="002D0DFC">
        <w:rPr>
          <w:rStyle w:val="Emphasis"/>
        </w:rPr>
        <w:t>technology</w:t>
      </w:r>
      <w:r w:rsidRPr="002D0DFC">
        <w:rPr>
          <w:sz w:val="16"/>
        </w:rPr>
        <w:t>. There is the balance of digitalization of government and protecting your privacy, of preventing your data from being hacked by Russians.</w:t>
      </w:r>
    </w:p>
    <w:p w14:paraId="543F21C7" w14:textId="77777777" w:rsidR="00011FA3" w:rsidRPr="008B1723" w:rsidRDefault="00011FA3" w:rsidP="00011FA3">
      <w:pPr>
        <w:rPr>
          <w:sz w:val="16"/>
        </w:rPr>
      </w:pPr>
      <w:r w:rsidRPr="002D0DFC">
        <w:rPr>
          <w:rStyle w:val="StyleUnderline"/>
        </w:rPr>
        <w:t>What used to be balanced, even if sub-optimally efficient, now faces the threat of</w:t>
      </w:r>
      <w:r w:rsidRPr="002D0DFC">
        <w:rPr>
          <w:sz w:val="16"/>
        </w:rPr>
        <w:t xml:space="preserve"> </w:t>
      </w:r>
      <w:r w:rsidRPr="005C34CB">
        <w:rPr>
          <w:rStyle w:val="Emphasis"/>
          <w:highlight w:val="cyan"/>
        </w:rPr>
        <w:t>bringing down the</w:t>
      </w:r>
      <w:r w:rsidRPr="002D0DFC">
        <w:rPr>
          <w:rStyle w:val="Emphasis"/>
        </w:rPr>
        <w:t xml:space="preserve"> entire </w:t>
      </w:r>
      <w:r w:rsidRPr="005C34CB">
        <w:rPr>
          <w:rStyle w:val="Emphasis"/>
          <w:highlight w:val="cyan"/>
        </w:rPr>
        <w:t>system</w:t>
      </w:r>
      <w:r w:rsidRPr="002D0DFC">
        <w:rPr>
          <w:sz w:val="16"/>
        </w:rPr>
        <w:t>. The</w:t>
      </w:r>
      <w:r w:rsidRPr="008B1723">
        <w:rPr>
          <w:sz w:val="16"/>
        </w:rPr>
        <w:t xml:space="preserve"> private sector does not know what to do about it, how can we expect this from government?</w:t>
      </w:r>
    </w:p>
    <w:p w14:paraId="14FFB712" w14:textId="77777777" w:rsidR="00011FA3" w:rsidRPr="008B1723" w:rsidRDefault="00011FA3" w:rsidP="00011FA3">
      <w:pPr>
        <w:rPr>
          <w:sz w:val="16"/>
        </w:rPr>
      </w:pPr>
      <w:r w:rsidRPr="008B1723">
        <w:rPr>
          <w:rStyle w:val="StyleUnderline"/>
        </w:rPr>
        <w:t xml:space="preserve">A well-targeted </w:t>
      </w:r>
      <w:r w:rsidRPr="002D0DFC">
        <w:rPr>
          <w:rStyle w:val="StyleUnderline"/>
        </w:rPr>
        <w:t xml:space="preserve">breach of </w:t>
      </w:r>
      <w:r w:rsidRPr="002D0DFC">
        <w:rPr>
          <w:rStyle w:val="Emphasis"/>
        </w:rPr>
        <w:t>digitized government</w:t>
      </w:r>
      <w:r w:rsidRPr="002D0DFC">
        <w:rPr>
          <w:sz w:val="16"/>
        </w:rPr>
        <w:t xml:space="preserve"> </w:t>
      </w:r>
      <w:r w:rsidRPr="002D0DFC">
        <w:rPr>
          <w:rStyle w:val="StyleUnderline"/>
        </w:rPr>
        <w:t xml:space="preserve">can bring down the </w:t>
      </w:r>
      <w:r w:rsidRPr="002D0DFC">
        <w:rPr>
          <w:rStyle w:val="Emphasis"/>
        </w:rPr>
        <w:t>whole system</w:t>
      </w:r>
      <w:r w:rsidRPr="002D0DFC">
        <w:rPr>
          <w:sz w:val="16"/>
        </w:rPr>
        <w:t xml:space="preserve">. </w:t>
      </w:r>
      <w:r w:rsidRPr="002D0DFC">
        <w:rPr>
          <w:rStyle w:val="StyleUnderline"/>
        </w:rPr>
        <w:t xml:space="preserve">It </w:t>
      </w:r>
      <w:r w:rsidRPr="005C34CB">
        <w:rPr>
          <w:rStyle w:val="StyleUnderline"/>
          <w:highlight w:val="cyan"/>
        </w:rPr>
        <w:t xml:space="preserve">can </w:t>
      </w:r>
      <w:r w:rsidRPr="005C34CB">
        <w:rPr>
          <w:rStyle w:val="Emphasis"/>
          <w:highlight w:val="cyan"/>
        </w:rPr>
        <w:t>literally kill people</w:t>
      </w:r>
      <w:r w:rsidRPr="002D0DFC">
        <w:rPr>
          <w:sz w:val="16"/>
        </w:rPr>
        <w:t xml:space="preserve">. </w:t>
      </w:r>
      <w:r w:rsidRPr="002D0DFC">
        <w:rPr>
          <w:rStyle w:val="StyleUnderline"/>
        </w:rPr>
        <w:t xml:space="preserve">What </w:t>
      </w:r>
      <w:r w:rsidRPr="002D0DFC">
        <w:rPr>
          <w:rStyle w:val="Emphasis"/>
        </w:rPr>
        <w:t>nuclear weapons</w:t>
      </w:r>
      <w:r w:rsidRPr="002D0DFC">
        <w:rPr>
          <w:sz w:val="16"/>
        </w:rPr>
        <w:t xml:space="preserve"> </w:t>
      </w:r>
      <w:r w:rsidRPr="002D0DFC">
        <w:rPr>
          <w:rStyle w:val="StyleUnderline"/>
        </w:rPr>
        <w:t>where once needed for</w:t>
      </w:r>
      <w:r w:rsidRPr="002D0DFC">
        <w:rPr>
          <w:sz w:val="16"/>
        </w:rPr>
        <w:t xml:space="preserve"> — </w:t>
      </w:r>
      <w:r w:rsidRPr="002D0DFC">
        <w:rPr>
          <w:rStyle w:val="Emphasis"/>
        </w:rPr>
        <w:t>massive destruction</w:t>
      </w:r>
      <w:r w:rsidRPr="002D0DFC">
        <w:rPr>
          <w:sz w:val="16"/>
        </w:rPr>
        <w:t xml:space="preserve"> — </w:t>
      </w:r>
      <w:r w:rsidRPr="002D0DFC">
        <w:rPr>
          <w:rStyle w:val="StyleUnderline"/>
        </w:rPr>
        <w:t>can now be achieved</w:t>
      </w:r>
      <w:r w:rsidRPr="008B1723">
        <w:rPr>
          <w:rStyle w:val="StyleUnderline"/>
        </w:rPr>
        <w:t xml:space="preserve"> from a single computer terminal today</w:t>
      </w:r>
      <w:r w:rsidRPr="008B1723">
        <w:rPr>
          <w:sz w:val="16"/>
        </w:rPr>
        <w:t xml:space="preserve">. Should politicians just go </w:t>
      </w:r>
      <w:proofErr w:type="gramStart"/>
      <w:r w:rsidRPr="008B1723">
        <w:rPr>
          <w:sz w:val="16"/>
        </w:rPr>
        <w:t>full-throttle</w:t>
      </w:r>
      <w:proofErr w:type="gramEnd"/>
      <w:r w:rsidRPr="008B1723">
        <w:rPr>
          <w:sz w:val="16"/>
        </w:rPr>
        <w:t xml:space="preserve"> ignoring these serious threats? What if the horrific happens, who gets blamed?</w:t>
      </w:r>
    </w:p>
    <w:p w14:paraId="311EF6F8" w14:textId="77777777" w:rsidR="00011FA3" w:rsidRPr="008B1723" w:rsidRDefault="00011FA3" w:rsidP="00011FA3">
      <w:pPr>
        <w:rPr>
          <w:sz w:val="16"/>
        </w:rPr>
      </w:pPr>
      <w:r w:rsidRPr="008B1723">
        <w:rPr>
          <w:sz w:val="16"/>
        </w:rPr>
        <w:t>As the challenges mushroom</w:t>
      </w:r>
    </w:p>
    <w:p w14:paraId="0BF5623C" w14:textId="77777777" w:rsidR="00011FA3" w:rsidRPr="008B1723" w:rsidRDefault="00011FA3" w:rsidP="00011FA3">
      <w:pPr>
        <w:rPr>
          <w:sz w:val="16"/>
        </w:rPr>
      </w:pPr>
      <w:r w:rsidRPr="005C34CB">
        <w:rPr>
          <w:rStyle w:val="StyleUnderline"/>
          <w:highlight w:val="cyan"/>
        </w:rPr>
        <w:t xml:space="preserve">It is </w:t>
      </w:r>
      <w:r w:rsidRPr="005C34CB">
        <w:rPr>
          <w:rStyle w:val="Emphasis"/>
          <w:highlight w:val="cyan"/>
        </w:rPr>
        <w:t>easy</w:t>
      </w:r>
      <w:r w:rsidRPr="005C34CB">
        <w:rPr>
          <w:rStyle w:val="StyleUnderline"/>
          <w:highlight w:val="cyan"/>
        </w:rPr>
        <w:t xml:space="preserve"> to </w:t>
      </w:r>
      <w:r w:rsidRPr="005C34CB">
        <w:rPr>
          <w:rStyle w:val="Emphasis"/>
          <w:highlight w:val="cyan"/>
        </w:rPr>
        <w:t>blame government</w:t>
      </w:r>
      <w:r w:rsidRPr="005C34CB">
        <w:rPr>
          <w:sz w:val="16"/>
          <w:highlight w:val="cyan"/>
        </w:rPr>
        <w:t xml:space="preserve"> </w:t>
      </w:r>
      <w:r w:rsidRPr="005C34CB">
        <w:rPr>
          <w:rStyle w:val="StyleUnderline"/>
          <w:highlight w:val="cyan"/>
        </w:rPr>
        <w:t xml:space="preserve">for </w:t>
      </w:r>
      <w:r w:rsidRPr="002D0DFC">
        <w:rPr>
          <w:rStyle w:val="Emphasis"/>
        </w:rPr>
        <w:t>inaction</w:t>
      </w:r>
      <w:r w:rsidRPr="002D0DFC">
        <w:rPr>
          <w:rStyle w:val="StyleUnderline"/>
        </w:rPr>
        <w:t xml:space="preserve">, for </w:t>
      </w:r>
      <w:r w:rsidRPr="005C34CB">
        <w:rPr>
          <w:rStyle w:val="Emphasis"/>
          <w:highlight w:val="cyan"/>
        </w:rPr>
        <w:t>incompetence</w:t>
      </w:r>
      <w:r w:rsidRPr="008B1723">
        <w:rPr>
          <w:rStyle w:val="StyleUnderline"/>
        </w:rPr>
        <w:t xml:space="preserve">, for </w:t>
      </w:r>
      <w:r w:rsidRPr="008B1723">
        <w:rPr>
          <w:rStyle w:val="Emphasis"/>
        </w:rPr>
        <w:t>bureaucracy</w:t>
      </w:r>
      <w:r w:rsidRPr="008B1723">
        <w:rPr>
          <w:sz w:val="16"/>
        </w:rPr>
        <w:t xml:space="preserve">, </w:t>
      </w:r>
      <w:r w:rsidRPr="008B1723">
        <w:rPr>
          <w:rStyle w:val="StyleUnderline"/>
        </w:rPr>
        <w:t xml:space="preserve">for the lack of new ideas </w:t>
      </w:r>
      <w:r w:rsidRPr="005C34CB">
        <w:rPr>
          <w:rStyle w:val="StyleUnderline"/>
          <w:highlight w:val="cyan"/>
        </w:rPr>
        <w:t>and</w:t>
      </w:r>
      <w:r w:rsidRPr="008B1723">
        <w:rPr>
          <w:rStyle w:val="StyleUnderline"/>
        </w:rPr>
        <w:t xml:space="preserve"> the lack of solutions to </w:t>
      </w:r>
      <w:r w:rsidRPr="005C34CB">
        <w:rPr>
          <w:rStyle w:val="Emphasis"/>
          <w:highlight w:val="cyan"/>
        </w:rPr>
        <w:t>complex problems</w:t>
      </w:r>
      <w:r w:rsidRPr="008B1723">
        <w:rPr>
          <w:rStyle w:val="StyleUnderline"/>
        </w:rPr>
        <w:t>.</w:t>
      </w:r>
      <w:r w:rsidRPr="008B1723">
        <w:rPr>
          <w:sz w:val="16"/>
        </w:rPr>
        <w:t xml:space="preserve"> Too easy.</w:t>
      </w:r>
    </w:p>
    <w:p w14:paraId="5FC65EFA" w14:textId="77777777" w:rsidR="00011FA3" w:rsidRPr="008B1723" w:rsidRDefault="00011FA3" w:rsidP="00011FA3">
      <w:pPr>
        <w:rPr>
          <w:sz w:val="16"/>
        </w:rPr>
      </w:pPr>
      <w:r w:rsidRPr="008B1723">
        <w:rPr>
          <w:sz w:val="16"/>
        </w:rPr>
        <w:t>People inside each nation tend to blame their government and its structure and deride it as incompetent. But is that a helpful approach? Are other nations doing it better?</w:t>
      </w:r>
    </w:p>
    <w:p w14:paraId="58368C16" w14:textId="77777777" w:rsidR="00011FA3" w:rsidRPr="008B1723" w:rsidRDefault="00011FA3" w:rsidP="00011FA3">
      <w:pPr>
        <w:rPr>
          <w:sz w:val="16"/>
        </w:rPr>
      </w:pPr>
      <w:r w:rsidRPr="008B1723">
        <w:rPr>
          <w:sz w:val="16"/>
        </w:rPr>
        <w:t xml:space="preserve">Is France, with highly concentrated central government power, doing better a job? </w:t>
      </w:r>
      <w:r w:rsidRPr="008B1723">
        <w:rPr>
          <w:rStyle w:val="StyleUnderline"/>
        </w:rPr>
        <w:t>Is Russia with an autocrat doing better? Is China with a strong central government —</w:t>
      </w:r>
      <w:r w:rsidRPr="008B1723">
        <w:rPr>
          <w:sz w:val="16"/>
        </w:rPr>
        <w:t xml:space="preserve"> with ever more advanced, but heavily human </w:t>
      </w:r>
      <w:proofErr w:type="gramStart"/>
      <w:r w:rsidRPr="008B1723">
        <w:rPr>
          <w:sz w:val="16"/>
        </w:rPr>
        <w:t>control oriented</w:t>
      </w:r>
      <w:proofErr w:type="gramEnd"/>
      <w:r w:rsidRPr="008B1723">
        <w:rPr>
          <w:sz w:val="16"/>
        </w:rPr>
        <w:t xml:space="preserve"> policies — </w:t>
      </w:r>
      <w:r w:rsidRPr="008B1723">
        <w:rPr>
          <w:rStyle w:val="StyleUnderline"/>
        </w:rPr>
        <w:t>doing better?</w:t>
      </w:r>
      <w:r w:rsidRPr="008B1723">
        <w:rPr>
          <w:sz w:val="16"/>
        </w:rPr>
        <w:t xml:space="preserve"> And, owing to the extremely high level of divisiveness inside U.S. society, what about the failings of the United States in this list of comparisons?</w:t>
      </w:r>
    </w:p>
    <w:p w14:paraId="3FA91E14" w14:textId="77777777" w:rsidR="00011FA3" w:rsidRPr="008B1723" w:rsidRDefault="00011FA3" w:rsidP="00011FA3">
      <w:pPr>
        <w:rPr>
          <w:sz w:val="16"/>
        </w:rPr>
      </w:pPr>
      <w:r w:rsidRPr="008B1723">
        <w:rPr>
          <w:rStyle w:val="StyleUnderline"/>
        </w:rPr>
        <w:t>The great danger,</w:t>
      </w:r>
      <w:r w:rsidRPr="008B1723">
        <w:rPr>
          <w:sz w:val="16"/>
        </w:rPr>
        <w:t xml:space="preserve"> of course, </w:t>
      </w:r>
      <w:r w:rsidRPr="008B1723">
        <w:rPr>
          <w:rStyle w:val="StyleUnderline"/>
        </w:rPr>
        <w:t>for politicians and citizens alike is to begin comparing their own nation downwards.</w:t>
      </w:r>
      <w:r w:rsidRPr="008B1723">
        <w:rPr>
          <w:sz w:val="16"/>
        </w:rPr>
        <w:t xml:space="preserve"> Saying that other countries are doing an even worse job may temporarily soothe the soul, but it offers no solution, not even the motivation to try to do better.</w:t>
      </w:r>
    </w:p>
    <w:p w14:paraId="55F3C94B" w14:textId="77777777" w:rsidR="00011FA3" w:rsidRPr="008B1723" w:rsidRDefault="00011FA3" w:rsidP="00011FA3">
      <w:pPr>
        <w:rPr>
          <w:sz w:val="16"/>
        </w:rPr>
      </w:pPr>
      <w:r w:rsidRPr="008B1723">
        <w:rPr>
          <w:sz w:val="16"/>
        </w:rPr>
        <w:t>Back to the roots</w:t>
      </w:r>
    </w:p>
    <w:p w14:paraId="047E2EE5" w14:textId="77777777" w:rsidR="00011FA3" w:rsidRPr="008B1723" w:rsidRDefault="00011FA3" w:rsidP="00011FA3">
      <w:pPr>
        <w:rPr>
          <w:sz w:val="16"/>
        </w:rPr>
      </w:pPr>
      <w:r w:rsidRPr="008B1723">
        <w:rPr>
          <w:sz w:val="16"/>
        </w:rPr>
        <w:t xml:space="preserve">In a way, </w:t>
      </w:r>
      <w:r w:rsidRPr="008B1723">
        <w:rPr>
          <w:rStyle w:val="StyleUnderline"/>
        </w:rPr>
        <w:t>we are back to the beginnings of democracy</w:t>
      </w:r>
      <w:r w:rsidRPr="008B1723">
        <w:rPr>
          <w:sz w:val="16"/>
        </w:rPr>
        <w:t xml:space="preserve">, when everything seemed so unclear, </w:t>
      </w:r>
      <w:proofErr w:type="gramStart"/>
      <w:r w:rsidRPr="008B1723">
        <w:rPr>
          <w:rStyle w:val="Emphasis"/>
        </w:rPr>
        <w:t>messy</w:t>
      </w:r>
      <w:proofErr w:type="gramEnd"/>
      <w:r w:rsidRPr="008B1723">
        <w:rPr>
          <w:sz w:val="16"/>
        </w:rPr>
        <w:t xml:space="preserve"> </w:t>
      </w:r>
      <w:r w:rsidRPr="008B1723">
        <w:rPr>
          <w:rStyle w:val="StyleUnderline"/>
        </w:rPr>
        <w:t>and</w:t>
      </w:r>
      <w:r w:rsidRPr="008B1723">
        <w:rPr>
          <w:sz w:val="16"/>
        </w:rPr>
        <w:t xml:space="preserve"> </w:t>
      </w:r>
      <w:r w:rsidRPr="008B1723">
        <w:rPr>
          <w:rStyle w:val="Emphasis"/>
        </w:rPr>
        <w:t>complex</w:t>
      </w:r>
      <w:r w:rsidRPr="008B1723">
        <w:rPr>
          <w:sz w:val="16"/>
        </w:rPr>
        <w:t>.</w:t>
      </w:r>
    </w:p>
    <w:p w14:paraId="77D9C933" w14:textId="77777777" w:rsidR="00011FA3" w:rsidRPr="008B1723" w:rsidRDefault="00011FA3" w:rsidP="00011FA3">
      <w:pPr>
        <w:rPr>
          <w:sz w:val="16"/>
        </w:rPr>
      </w:pPr>
      <w:r w:rsidRPr="008B1723">
        <w:rPr>
          <w:sz w:val="16"/>
        </w:rPr>
        <w:t xml:space="preserve">We are, once again, approaching the point where we realize that </w:t>
      </w:r>
      <w:r w:rsidRPr="005C34CB">
        <w:rPr>
          <w:rStyle w:val="Emphasis"/>
          <w:highlight w:val="cyan"/>
        </w:rPr>
        <w:t>freedom</w:t>
      </w:r>
      <w:r w:rsidRPr="005C34CB">
        <w:rPr>
          <w:sz w:val="16"/>
          <w:highlight w:val="cyan"/>
        </w:rPr>
        <w:t xml:space="preserve">, </w:t>
      </w:r>
      <w:proofErr w:type="gramStart"/>
      <w:r w:rsidRPr="005C34CB">
        <w:rPr>
          <w:rStyle w:val="Emphasis"/>
          <w:highlight w:val="cyan"/>
        </w:rPr>
        <w:t>self-determination</w:t>
      </w:r>
      <w:proofErr w:type="gramEnd"/>
      <w:r w:rsidRPr="005C34CB">
        <w:rPr>
          <w:sz w:val="16"/>
          <w:highlight w:val="cyan"/>
        </w:rPr>
        <w:t xml:space="preserve"> </w:t>
      </w:r>
      <w:r w:rsidRPr="005C34CB">
        <w:rPr>
          <w:rStyle w:val="StyleUnderline"/>
          <w:highlight w:val="cyan"/>
        </w:rPr>
        <w:t>and</w:t>
      </w:r>
      <w:r w:rsidRPr="008B1723">
        <w:rPr>
          <w:rStyle w:val="StyleUnderline"/>
        </w:rPr>
        <w:t xml:space="preserve"> an</w:t>
      </w:r>
      <w:r w:rsidRPr="008B1723">
        <w:rPr>
          <w:sz w:val="16"/>
        </w:rPr>
        <w:t xml:space="preserve"> </w:t>
      </w:r>
      <w:r w:rsidRPr="005C34CB">
        <w:rPr>
          <w:rStyle w:val="Emphasis"/>
          <w:highlight w:val="cyan"/>
        </w:rPr>
        <w:t>open society</w:t>
      </w:r>
      <w:r w:rsidRPr="008B1723">
        <w:rPr>
          <w:sz w:val="16"/>
        </w:rPr>
        <w:t xml:space="preserve"> </w:t>
      </w:r>
      <w:r w:rsidRPr="008B1723">
        <w:rPr>
          <w:rStyle w:val="StyleUnderline"/>
        </w:rPr>
        <w:t>are no mere figures of speech</w:t>
      </w:r>
      <w:r w:rsidRPr="008B1723">
        <w:rPr>
          <w:sz w:val="16"/>
        </w:rPr>
        <w:t xml:space="preserve">, to which they have largely devolved in recent decades. </w:t>
      </w:r>
      <w:r w:rsidRPr="008B1723">
        <w:rPr>
          <w:rStyle w:val="StyleUnderline"/>
        </w:rPr>
        <w:t xml:space="preserve">They </w:t>
      </w:r>
      <w:r w:rsidRPr="005C34CB">
        <w:rPr>
          <w:rStyle w:val="StyleUnderline"/>
          <w:highlight w:val="cyan"/>
        </w:rPr>
        <w:t>are</w:t>
      </w:r>
      <w:r w:rsidRPr="008B1723">
        <w:rPr>
          <w:rStyle w:val="StyleUnderline"/>
        </w:rPr>
        <w:t xml:space="preserve"> rather the</w:t>
      </w:r>
      <w:r w:rsidRPr="008B1723">
        <w:rPr>
          <w:sz w:val="16"/>
        </w:rPr>
        <w:t xml:space="preserve"> </w:t>
      </w:r>
      <w:r w:rsidRPr="005C34CB">
        <w:rPr>
          <w:rStyle w:val="Emphasis"/>
          <w:highlight w:val="cyan"/>
        </w:rPr>
        <w:t>key values</w:t>
      </w:r>
      <w:r w:rsidRPr="008B1723">
        <w:rPr>
          <w:sz w:val="16"/>
        </w:rPr>
        <w:t xml:space="preserve"> </w:t>
      </w:r>
      <w:r w:rsidRPr="008B1723">
        <w:rPr>
          <w:rStyle w:val="StyleUnderline"/>
        </w:rPr>
        <w:t xml:space="preserve">that the </w:t>
      </w:r>
      <w:r w:rsidRPr="005C34CB">
        <w:rPr>
          <w:rStyle w:val="StyleUnderline"/>
          <w:highlight w:val="cyan"/>
        </w:rPr>
        <w:t>people</w:t>
      </w:r>
      <w:r w:rsidRPr="008B1723">
        <w:rPr>
          <w:rStyle w:val="StyleUnderline"/>
        </w:rPr>
        <w:t xml:space="preserve"> and our governments</w:t>
      </w:r>
      <w:r w:rsidRPr="008B1723">
        <w:rPr>
          <w:sz w:val="16"/>
        </w:rPr>
        <w:t xml:space="preserve"> </w:t>
      </w:r>
      <w:r w:rsidRPr="005C34CB">
        <w:rPr>
          <w:rStyle w:val="Emphasis"/>
          <w:highlight w:val="cyan"/>
        </w:rPr>
        <w:t>must protect</w:t>
      </w:r>
      <w:r w:rsidRPr="008B1723">
        <w:rPr>
          <w:sz w:val="16"/>
        </w:rPr>
        <w:t>.</w:t>
      </w:r>
    </w:p>
    <w:p w14:paraId="7908AAB3" w14:textId="77777777" w:rsidR="00011FA3" w:rsidRPr="008B1723" w:rsidRDefault="00011FA3" w:rsidP="00011FA3">
      <w:pPr>
        <w:rPr>
          <w:sz w:val="16"/>
        </w:rPr>
      </w:pPr>
      <w:r w:rsidRPr="008B1723">
        <w:rPr>
          <w:rStyle w:val="StyleUnderline"/>
        </w:rPr>
        <w:t xml:space="preserve">Given the enormity of our challenges, </w:t>
      </w:r>
      <w:r w:rsidRPr="002D0DFC">
        <w:rPr>
          <w:rStyle w:val="StyleUnderline"/>
        </w:rPr>
        <w:t>government first and foremost should serve as</w:t>
      </w:r>
      <w:r w:rsidRPr="002D0DFC">
        <w:rPr>
          <w:sz w:val="16"/>
        </w:rPr>
        <w:t xml:space="preserve"> </w:t>
      </w:r>
      <w:r w:rsidRPr="002D0DFC">
        <w:rPr>
          <w:rStyle w:val="Emphasis"/>
        </w:rPr>
        <w:t>protectors</w:t>
      </w:r>
      <w:r w:rsidRPr="008B1723">
        <w:rPr>
          <w:rStyle w:val="Emphasis"/>
        </w:rPr>
        <w:t xml:space="preserve"> of these values</w:t>
      </w:r>
      <w:r w:rsidRPr="008B1723">
        <w:rPr>
          <w:sz w:val="16"/>
        </w:rPr>
        <w:t xml:space="preserve">. </w:t>
      </w:r>
      <w:r w:rsidRPr="005C34CB">
        <w:rPr>
          <w:rStyle w:val="StyleUnderline"/>
          <w:highlight w:val="cyan"/>
        </w:rPr>
        <w:t>That</w:t>
      </w:r>
      <w:r w:rsidRPr="008B1723">
        <w:rPr>
          <w:rStyle w:val="StyleUnderline"/>
        </w:rPr>
        <w:t xml:space="preserve"> sounds </w:t>
      </w:r>
      <w:proofErr w:type="gramStart"/>
      <w:r w:rsidRPr="008B1723">
        <w:rPr>
          <w:rStyle w:val="StyleUnderline"/>
        </w:rPr>
        <w:t>abstract, but</w:t>
      </w:r>
      <w:proofErr w:type="gramEnd"/>
      <w:r w:rsidRPr="008B1723">
        <w:rPr>
          <w:rStyle w:val="StyleUnderline"/>
        </w:rPr>
        <w:t xml:space="preserve"> </w:t>
      </w:r>
      <w:r w:rsidRPr="005C34CB">
        <w:rPr>
          <w:rStyle w:val="StyleUnderline"/>
          <w:highlight w:val="cyan"/>
        </w:rPr>
        <w:t>is the</w:t>
      </w:r>
      <w:r w:rsidRPr="005C34CB">
        <w:rPr>
          <w:sz w:val="16"/>
          <w:highlight w:val="cyan"/>
        </w:rPr>
        <w:t xml:space="preserve"> </w:t>
      </w:r>
      <w:r w:rsidRPr="005C34CB">
        <w:rPr>
          <w:rStyle w:val="Emphasis"/>
          <w:highlight w:val="cyan"/>
        </w:rPr>
        <w:t>basis for all progress</w:t>
      </w:r>
      <w:r w:rsidRPr="008B1723">
        <w:rPr>
          <w:sz w:val="16"/>
        </w:rPr>
        <w:t>.</w:t>
      </w:r>
    </w:p>
    <w:p w14:paraId="5C899AEC" w14:textId="77777777" w:rsidR="00011FA3" w:rsidRPr="008B1723" w:rsidRDefault="00011FA3" w:rsidP="00011FA3">
      <w:pPr>
        <w:rPr>
          <w:sz w:val="16"/>
        </w:rPr>
      </w:pPr>
      <w:r w:rsidRPr="008B1723">
        <w:rPr>
          <w:sz w:val="16"/>
        </w:rPr>
        <w:t xml:space="preserve">Second, </w:t>
      </w:r>
      <w:r w:rsidRPr="008B1723">
        <w:rPr>
          <w:rStyle w:val="StyleUnderline"/>
        </w:rPr>
        <w:t>all we can realistically hope for in terms of our problems is that our governments prove to be good and cost-efficient administrators.</w:t>
      </w:r>
      <w:r w:rsidRPr="008B1723">
        <w:rPr>
          <w:sz w:val="16"/>
        </w:rPr>
        <w:t xml:space="preserve"> The solutions to these problems may still be out of reach, but </w:t>
      </w:r>
      <w:r w:rsidRPr="008B1723">
        <w:rPr>
          <w:rStyle w:val="StyleUnderline"/>
        </w:rPr>
        <w:t xml:space="preserve">in </w:t>
      </w:r>
      <w:r w:rsidRPr="008B1723">
        <w:rPr>
          <w:rStyle w:val="Emphasis"/>
        </w:rPr>
        <w:t xml:space="preserve">fully </w:t>
      </w:r>
      <w:r w:rsidRPr="005C34CB">
        <w:rPr>
          <w:rStyle w:val="Emphasis"/>
          <w:highlight w:val="cyan"/>
        </w:rPr>
        <w:t>open societies</w:t>
      </w:r>
      <w:r w:rsidRPr="008B1723">
        <w:rPr>
          <w:rStyle w:val="StyleUnderline"/>
        </w:rPr>
        <w:t xml:space="preserve"> we may </w:t>
      </w:r>
      <w:r w:rsidRPr="005C34CB">
        <w:rPr>
          <w:rStyle w:val="StyleUnderline"/>
          <w:highlight w:val="cyan"/>
        </w:rPr>
        <w:t xml:space="preserve">stand a </w:t>
      </w:r>
      <w:r w:rsidRPr="005C34CB">
        <w:rPr>
          <w:rStyle w:val="Emphasis"/>
          <w:highlight w:val="cyan"/>
        </w:rPr>
        <w:t>better chance</w:t>
      </w:r>
      <w:r w:rsidRPr="005C34CB">
        <w:rPr>
          <w:sz w:val="16"/>
          <w:highlight w:val="cyan"/>
        </w:rPr>
        <w:t xml:space="preserve"> </w:t>
      </w:r>
      <w:r w:rsidRPr="005C34CB">
        <w:rPr>
          <w:rStyle w:val="StyleUnderline"/>
          <w:highlight w:val="cyan"/>
        </w:rPr>
        <w:t xml:space="preserve">to </w:t>
      </w:r>
      <w:r w:rsidRPr="005C34CB">
        <w:rPr>
          <w:rStyle w:val="Emphasis"/>
          <w:highlight w:val="cyan"/>
        </w:rPr>
        <w:t>find solutions</w:t>
      </w:r>
      <w:r w:rsidRPr="005C34CB">
        <w:rPr>
          <w:sz w:val="16"/>
          <w:highlight w:val="cyan"/>
        </w:rPr>
        <w:t xml:space="preserve"> </w:t>
      </w:r>
      <w:r w:rsidRPr="005C34CB">
        <w:rPr>
          <w:rStyle w:val="StyleUnderline"/>
          <w:highlight w:val="cyan"/>
        </w:rPr>
        <w:t>over time</w:t>
      </w:r>
      <w:r w:rsidRPr="008B1723">
        <w:rPr>
          <w:rStyle w:val="StyleUnderline"/>
        </w:rPr>
        <w:t>.</w:t>
      </w:r>
    </w:p>
    <w:p w14:paraId="2609405A" w14:textId="77777777" w:rsidR="00011FA3" w:rsidRPr="008B1723" w:rsidRDefault="00011FA3" w:rsidP="00011FA3">
      <w:pPr>
        <w:rPr>
          <w:sz w:val="16"/>
        </w:rPr>
      </w:pPr>
      <w:r w:rsidRPr="008B1723">
        <w:rPr>
          <w:sz w:val="16"/>
        </w:rPr>
        <w:t>Conclusion</w:t>
      </w:r>
    </w:p>
    <w:p w14:paraId="4BF696C2" w14:textId="77777777" w:rsidR="00011FA3" w:rsidRPr="008B1723" w:rsidRDefault="00011FA3" w:rsidP="00011FA3">
      <w:pPr>
        <w:rPr>
          <w:sz w:val="16"/>
        </w:rPr>
      </w:pPr>
      <w:r w:rsidRPr="008B1723">
        <w:rPr>
          <w:sz w:val="16"/>
        </w:rPr>
        <w:t>Here is a useful test: If we were all taking a step back and asked ourselves what would we do if we were omnipotent with no checks or balances and could implement policies at will, what would we do? Would we know the answers to these complex questions? The answer is probably “no.”</w:t>
      </w:r>
    </w:p>
    <w:p w14:paraId="4E02770E" w14:textId="77777777" w:rsidR="00011FA3" w:rsidRPr="008B1723" w:rsidRDefault="00011FA3" w:rsidP="00011FA3">
      <w:pPr>
        <w:rPr>
          <w:sz w:val="16"/>
        </w:rPr>
      </w:pPr>
      <w:r w:rsidRPr="005C34CB">
        <w:rPr>
          <w:rStyle w:val="StyleUnderline"/>
          <w:highlight w:val="cyan"/>
        </w:rPr>
        <w:t>That is a</w:t>
      </w:r>
      <w:r w:rsidRPr="005C34CB">
        <w:rPr>
          <w:sz w:val="16"/>
          <w:highlight w:val="cyan"/>
        </w:rPr>
        <w:t xml:space="preserve"> </w:t>
      </w:r>
      <w:r w:rsidRPr="005C34CB">
        <w:rPr>
          <w:rStyle w:val="Emphasis"/>
          <w:highlight w:val="cyan"/>
        </w:rPr>
        <w:t>fundamental truth</w:t>
      </w:r>
      <w:r w:rsidRPr="005C34CB">
        <w:rPr>
          <w:sz w:val="16"/>
          <w:highlight w:val="cyan"/>
        </w:rPr>
        <w:t xml:space="preserve"> </w:t>
      </w:r>
      <w:r w:rsidRPr="005C34CB">
        <w:rPr>
          <w:rStyle w:val="StyleUnderline"/>
          <w:highlight w:val="cyan"/>
        </w:rPr>
        <w:t>that has been</w:t>
      </w:r>
      <w:r w:rsidRPr="008B1723">
        <w:rPr>
          <w:rStyle w:val="StyleUnderline"/>
        </w:rPr>
        <w:t xml:space="preserve"> greatly </w:t>
      </w:r>
      <w:r w:rsidRPr="005C34CB">
        <w:rPr>
          <w:rStyle w:val="StyleUnderline"/>
          <w:highlight w:val="cyan"/>
        </w:rPr>
        <w:t>obscured</w:t>
      </w:r>
      <w:r w:rsidRPr="008B1723">
        <w:rPr>
          <w:rStyle w:val="StyleUnderline"/>
        </w:rPr>
        <w:t xml:space="preserve"> over the course of recent decades when we first thought that democracy was an eternal forward-leading mechanism because we mistook </w:t>
      </w:r>
      <w:r w:rsidRPr="008B1723">
        <w:rPr>
          <w:rStyle w:val="Emphasis"/>
        </w:rPr>
        <w:t>material progress</w:t>
      </w:r>
      <w:r w:rsidRPr="008B1723">
        <w:rPr>
          <w:sz w:val="16"/>
        </w:rPr>
        <w:t xml:space="preserve"> </w:t>
      </w:r>
      <w:r w:rsidRPr="008B1723">
        <w:rPr>
          <w:rStyle w:val="StyleUnderline"/>
        </w:rPr>
        <w:t>with political and</w:t>
      </w:r>
      <w:r w:rsidRPr="008B1723">
        <w:rPr>
          <w:sz w:val="16"/>
        </w:rPr>
        <w:t xml:space="preserve"> </w:t>
      </w:r>
      <w:r w:rsidRPr="008B1723">
        <w:rPr>
          <w:rStyle w:val="Emphasis"/>
        </w:rPr>
        <w:t>societal progress</w:t>
      </w:r>
      <w:r w:rsidRPr="008B1723">
        <w:rPr>
          <w:sz w:val="16"/>
        </w:rPr>
        <w:t>.</w:t>
      </w:r>
    </w:p>
    <w:p w14:paraId="4F9E211D" w14:textId="77777777" w:rsidR="00011FA3" w:rsidRPr="008B1723" w:rsidRDefault="00011FA3" w:rsidP="00011FA3">
      <w:pPr>
        <w:rPr>
          <w:sz w:val="16"/>
        </w:rPr>
      </w:pPr>
      <w:r w:rsidRPr="008B1723">
        <w:rPr>
          <w:sz w:val="16"/>
        </w:rPr>
        <w:t xml:space="preserve">And then, </w:t>
      </w:r>
      <w:r w:rsidRPr="008B1723">
        <w:rPr>
          <w:rStyle w:val="StyleUnderline"/>
        </w:rPr>
        <w:t>when that progress slowed greatly,</w:t>
      </w:r>
      <w:r w:rsidRPr="008B1723">
        <w:rPr>
          <w:sz w:val="16"/>
        </w:rPr>
        <w:t xml:space="preserve"> and even when it was no longer </w:t>
      </w:r>
      <w:proofErr w:type="gramStart"/>
      <w:r w:rsidRPr="008B1723">
        <w:rPr>
          <w:sz w:val="16"/>
        </w:rPr>
        <w:t>really there</w:t>
      </w:r>
      <w:proofErr w:type="gramEnd"/>
      <w:r w:rsidRPr="008B1723">
        <w:rPr>
          <w:sz w:val="16"/>
        </w:rPr>
        <w:t xml:space="preserve">, </w:t>
      </w:r>
      <w:r w:rsidRPr="008B1723">
        <w:rPr>
          <w:rStyle w:val="StyleUnderline"/>
        </w:rPr>
        <w:t>we kept denying that stark and frustrating new reality</w:t>
      </w:r>
      <w:r w:rsidRPr="008B1723">
        <w:rPr>
          <w:sz w:val="16"/>
        </w:rPr>
        <w:t>.</w:t>
      </w:r>
    </w:p>
    <w:p w14:paraId="18C0A74E" w14:textId="3673F412" w:rsidR="00437FCB" w:rsidRPr="000244EF" w:rsidRDefault="00011FA3" w:rsidP="00437FCB">
      <w:pPr>
        <w:rPr>
          <w:sz w:val="16"/>
        </w:rPr>
      </w:pPr>
      <w:r w:rsidRPr="008B1723">
        <w:rPr>
          <w:sz w:val="16"/>
        </w:rPr>
        <w:t>That is perhaps the key reason why everybody is now so frustrated with democracy and government.</w:t>
      </w:r>
    </w:p>
    <w:sectPr w:rsidR="00437FCB" w:rsidRPr="000244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CB0FEA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494E32"/>
    <w:multiLevelType w:val="hybridMultilevel"/>
    <w:tmpl w:val="14CAE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C46F2A"/>
    <w:multiLevelType w:val="hybridMultilevel"/>
    <w:tmpl w:val="792A9C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E27327"/>
    <w:multiLevelType w:val="hybridMultilevel"/>
    <w:tmpl w:val="676AA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040C2F"/>
    <w:multiLevelType w:val="hybridMultilevel"/>
    <w:tmpl w:val="D5802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803F0D"/>
    <w:multiLevelType w:val="hybridMultilevel"/>
    <w:tmpl w:val="12C8C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BB5640"/>
    <w:multiLevelType w:val="hybridMultilevel"/>
    <w:tmpl w:val="6AA6F880"/>
    <w:lvl w:ilvl="0" w:tplc="945CF9B6">
      <w:start w:val="10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90A41"/>
    <w:multiLevelType w:val="hybridMultilevel"/>
    <w:tmpl w:val="73F28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B71B59"/>
    <w:multiLevelType w:val="hybridMultilevel"/>
    <w:tmpl w:val="B7D64390"/>
    <w:lvl w:ilvl="0" w:tplc="665A21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87F69"/>
    <w:multiLevelType w:val="hybridMultilevel"/>
    <w:tmpl w:val="77EAB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272CB"/>
    <w:multiLevelType w:val="hybridMultilevel"/>
    <w:tmpl w:val="46A80A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31C1C"/>
    <w:multiLevelType w:val="hybridMultilevel"/>
    <w:tmpl w:val="1C6CC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03AED"/>
    <w:multiLevelType w:val="hybridMultilevel"/>
    <w:tmpl w:val="8ABC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1F620E"/>
    <w:multiLevelType w:val="hybridMultilevel"/>
    <w:tmpl w:val="52C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3775E33"/>
    <w:multiLevelType w:val="hybridMultilevel"/>
    <w:tmpl w:val="B3F8AFD8"/>
    <w:lvl w:ilvl="0" w:tplc="944CA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883F7A"/>
    <w:multiLevelType w:val="hybridMultilevel"/>
    <w:tmpl w:val="C3A046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64E4809"/>
    <w:multiLevelType w:val="hybridMultilevel"/>
    <w:tmpl w:val="F6469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FC6417"/>
    <w:multiLevelType w:val="hybridMultilevel"/>
    <w:tmpl w:val="12603998"/>
    <w:lvl w:ilvl="0" w:tplc="067C325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BF407F"/>
    <w:multiLevelType w:val="hybridMultilevel"/>
    <w:tmpl w:val="889093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 w:numId="13">
    <w:abstractNumId w:val="26"/>
  </w:num>
  <w:num w:numId="14">
    <w:abstractNumId w:val="25"/>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33"/>
  </w:num>
  <w:num w:numId="18">
    <w:abstractNumId w:val="19"/>
  </w:num>
  <w:num w:numId="19">
    <w:abstractNumId w:val="15"/>
  </w:num>
  <w:num w:numId="20">
    <w:abstractNumId w:val="28"/>
  </w:num>
  <w:num w:numId="21">
    <w:abstractNumId w:val="27"/>
  </w:num>
  <w:num w:numId="22">
    <w:abstractNumId w:val="32"/>
  </w:num>
  <w:num w:numId="23">
    <w:abstractNumId w:val="14"/>
  </w:num>
  <w:num w:numId="24">
    <w:abstractNumId w:val="16"/>
  </w:num>
  <w:num w:numId="25">
    <w:abstractNumId w:val="22"/>
  </w:num>
  <w:num w:numId="26">
    <w:abstractNumId w:val="35"/>
  </w:num>
  <w:num w:numId="27">
    <w:abstractNumId w:val="13"/>
  </w:num>
  <w:num w:numId="28">
    <w:abstractNumId w:val="30"/>
  </w:num>
  <w:num w:numId="29">
    <w:abstractNumId w:val="12"/>
  </w:num>
  <w:num w:numId="30">
    <w:abstractNumId w:val="23"/>
  </w:num>
  <w:num w:numId="31">
    <w:abstractNumId w:val="17"/>
  </w:num>
  <w:num w:numId="32">
    <w:abstractNumId w:val="21"/>
  </w:num>
  <w:num w:numId="33">
    <w:abstractNumId w:val="31"/>
  </w:num>
  <w:num w:numId="34">
    <w:abstractNumId w:val="34"/>
  </w:num>
  <w:num w:numId="35">
    <w:abstractNumId w:val="29"/>
  </w:num>
  <w:num w:numId="36">
    <w:abstractNumId w:val="24"/>
  </w:num>
  <w:num w:numId="37">
    <w:abstractNumId w:val="18"/>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172B"/>
    <w:rsid w:val="00011FA3"/>
    <w:rsid w:val="000139A3"/>
    <w:rsid w:val="000244E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7FCB"/>
    <w:rsid w:val="004605D6"/>
    <w:rsid w:val="00480062"/>
    <w:rsid w:val="004C60E8"/>
    <w:rsid w:val="004E3579"/>
    <w:rsid w:val="004E728B"/>
    <w:rsid w:val="004F39E0"/>
    <w:rsid w:val="00537BD5"/>
    <w:rsid w:val="0055172B"/>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CD72"/>
  <w15:chartTrackingRefBased/>
  <w15:docId w15:val="{CA02BD2C-3028-43CA-B04F-787313BB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7FCB"/>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517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517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nhideWhenUsed/>
    <w:qFormat/>
    <w:rsid w:val="005517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T"/>
    <w:basedOn w:val="Normal"/>
    <w:next w:val="Normal"/>
    <w:link w:val="Heading4Char"/>
    <w:uiPriority w:val="3"/>
    <w:unhideWhenUsed/>
    <w:qFormat/>
    <w:rsid w:val="0055172B"/>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437FC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437FC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37FC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37FC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37FC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517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172B"/>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55172B"/>
    <w:rPr>
      <w:rFonts w:ascii="Times New Roman" w:eastAsiaTheme="majorEastAsia" w:hAnsi="Times New Roman" w:cstheme="majorBidi"/>
      <w:b/>
      <w:sz w:val="52"/>
      <w:szCs w:val="32"/>
    </w:rPr>
  </w:style>
  <w:style w:type="character" w:customStyle="1" w:styleId="Heading2Char">
    <w:name w:val="Heading 2 Char"/>
    <w:aliases w:val="Hat Char,Heading 2 Char Char Char2,Heading 2 Char Char Char Char,Heading 21 Char1,Char Char Char Char1 Char2,Char Char Char Char1 Char Char1, Char Char Char Char1 Char1,Char2 Char1,Heading 2 Char Char1 Char1,Heading 2 Char Char2 Char Char"/>
    <w:basedOn w:val="DefaultParagraphFont"/>
    <w:link w:val="Heading2"/>
    <w:uiPriority w:val="1"/>
    <w:rsid w:val="0055172B"/>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rsid w:val="0055172B"/>
    <w:rPr>
      <w:rFonts w:ascii="Times New Roman" w:eastAsiaTheme="majorEastAsia" w:hAnsi="Times New Roman"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55172B"/>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7"/>
    <w:qFormat/>
    <w:rsid w:val="0055172B"/>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172B"/>
    <w:rPr>
      <w:b/>
      <w:bCs/>
      <w:sz w:val="21"/>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S"/>
    <w:basedOn w:val="DefaultParagraphFont"/>
    <w:uiPriority w:val="6"/>
    <w:qFormat/>
    <w:rsid w:val="0055172B"/>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55172B"/>
    <w:rPr>
      <w:color w:val="auto"/>
      <w:u w:val="none"/>
    </w:rPr>
  </w:style>
  <w:style w:type="character" w:styleId="FollowedHyperlink">
    <w:name w:val="FollowedHyperlink"/>
    <w:basedOn w:val="DefaultParagraphFont"/>
    <w:uiPriority w:val="99"/>
    <w:unhideWhenUsed/>
    <w:rsid w:val="0055172B"/>
    <w:rPr>
      <w:color w:val="auto"/>
      <w:u w:val="none"/>
    </w:rPr>
  </w:style>
  <w:style w:type="paragraph" w:customStyle="1" w:styleId="Analytic">
    <w:name w:val="Analytic"/>
    <w:basedOn w:val="Heading4"/>
    <w:link w:val="AnalyticChar"/>
    <w:autoRedefine/>
    <w:uiPriority w:val="4"/>
    <w:qFormat/>
    <w:rsid w:val="0055172B"/>
    <w:rPr>
      <w:color w:val="C00000"/>
    </w:rPr>
  </w:style>
  <w:style w:type="paragraph" w:customStyle="1" w:styleId="textbold">
    <w:name w:val="text bold"/>
    <w:link w:val="Emphasis"/>
    <w:autoRedefine/>
    <w:uiPriority w:val="7"/>
    <w:qFormat/>
    <w:rsid w:val="00437FC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cs="Times New Roman"/>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437FCB"/>
    <w:pPr>
      <w:spacing w:after="0" w:line="240" w:lineRule="auto"/>
    </w:pPr>
    <w:rPr>
      <w:rFonts w:eastAsiaTheme="minorEastAsia"/>
      <w:szCs w:val="24"/>
      <w:u w:val="single"/>
      <w:lang w:eastAsia="zh-CN"/>
    </w:rPr>
  </w:style>
  <w:style w:type="paragraph" w:customStyle="1" w:styleId="UnderlinePara">
    <w:name w:val="Underline Para"/>
    <w:basedOn w:val="Normal"/>
    <w:autoRedefine/>
    <w:uiPriority w:val="6"/>
    <w:qFormat/>
    <w:rsid w:val="00437FCB"/>
    <w:pPr>
      <w:widowControl w:val="0"/>
      <w:suppressAutoHyphens/>
      <w:spacing w:after="200" w:line="256" w:lineRule="auto"/>
      <w:contextualSpacing/>
    </w:pPr>
    <w:rPr>
      <w:rFonts w:asciiTheme="minorHAnsi" w:hAnsiTheme="minorHAnsi" w:cstheme="minorBidi"/>
      <w:u w:val="single"/>
    </w:rPr>
  </w:style>
  <w:style w:type="character" w:customStyle="1" w:styleId="Heading5Char">
    <w:name w:val="Heading 5 Char"/>
    <w:aliases w:val="Text Char"/>
    <w:basedOn w:val="DefaultParagraphFont"/>
    <w:link w:val="Heading5"/>
    <w:rsid w:val="00437FCB"/>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437FCB"/>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37FCB"/>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37FCB"/>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37FCB"/>
    <w:rPr>
      <w:rFonts w:ascii="Cambria" w:eastAsia="Times New Roman" w:hAnsi="Cambria" w:cs="Times New Roman"/>
      <w:i/>
      <w:iCs/>
      <w:sz w:val="18"/>
      <w:szCs w:val="18"/>
      <w:lang w:bidi="en-US"/>
    </w:rPr>
  </w:style>
  <w:style w:type="paragraph" w:styleId="DocumentMap">
    <w:name w:val="Document Map"/>
    <w:basedOn w:val="Normal"/>
    <w:link w:val="DocumentMapChar"/>
    <w:uiPriority w:val="99"/>
    <w:unhideWhenUsed/>
    <w:rsid w:val="00437F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37FCB"/>
    <w:rPr>
      <w:rFonts w:ascii="Lucida Grande" w:hAnsi="Lucida Grande" w:cs="Lucida Grande"/>
      <w:sz w:val="24"/>
    </w:rPr>
  </w:style>
  <w:style w:type="paragraph" w:styleId="NoSpacing">
    <w:name w:val="No Spacing"/>
    <w:aliases w:val="Card Format,No Spacing51,No Spacing311,No Spacing2,Read stuff,ClearFormatting,Clear,DDI Tag,Tag Title,No Spacing11211,No Spacing6,No Spacing7,No Spacing8,Dont u,No Spacing1111111,No Spacing tnr,ca,card,tag,No Spacing111112,Tags,Dont use"/>
    <w:basedOn w:val="Heading1"/>
    <w:link w:val="Hyperlink"/>
    <w:autoRedefine/>
    <w:uiPriority w:val="99"/>
    <w:qFormat/>
    <w:rsid w:val="00437FC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character" w:customStyle="1" w:styleId="AnalyticChar">
    <w:name w:val="Analytic Char"/>
    <w:basedOn w:val="DefaultParagraphFont"/>
    <w:link w:val="Analytic"/>
    <w:uiPriority w:val="4"/>
    <w:rsid w:val="00437FCB"/>
    <w:rPr>
      <w:rFonts w:ascii="Times New Roman" w:eastAsiaTheme="majorEastAsia" w:hAnsi="Times New Roman" w:cstheme="majorBidi"/>
      <w:b/>
      <w:iCs/>
      <w:color w:val="C00000"/>
      <w:sz w:val="26"/>
    </w:rPr>
  </w:style>
  <w:style w:type="paragraph" w:customStyle="1" w:styleId="DateTime">
    <w:name w:val="DateTime"/>
    <w:basedOn w:val="Normal"/>
    <w:link w:val="DateTimeChar"/>
    <w:autoRedefine/>
    <w:uiPriority w:val="4"/>
    <w:qFormat/>
    <w:rsid w:val="00437FCB"/>
  </w:style>
  <w:style w:type="character" w:customStyle="1" w:styleId="DateTimeChar">
    <w:name w:val="DateTime Char"/>
    <w:basedOn w:val="DefaultParagraphFont"/>
    <w:link w:val="DateTime"/>
    <w:uiPriority w:val="4"/>
    <w:rsid w:val="00437FCB"/>
    <w:rPr>
      <w:rFonts w:ascii="Times New Roman" w:hAnsi="Times New Roman" w:cs="Times New Roman"/>
    </w:rPr>
  </w:style>
  <w:style w:type="paragraph" w:customStyle="1" w:styleId="Lecture">
    <w:name w:val="Lecture"/>
    <w:next w:val="BodyText"/>
    <w:link w:val="LectureChar"/>
    <w:autoRedefine/>
    <w:uiPriority w:val="4"/>
    <w:qFormat/>
    <w:rsid w:val="00437FCB"/>
    <w:pPr>
      <w:spacing w:after="0"/>
      <w:outlineLvl w:val="5"/>
    </w:pPr>
    <w:rPr>
      <w:rFonts w:ascii="Arial" w:hAnsi="Arial" w:cs="Arial"/>
      <w:spacing w:val="-10"/>
    </w:rPr>
  </w:style>
  <w:style w:type="character" w:customStyle="1" w:styleId="LectureChar">
    <w:name w:val="Lecture Char"/>
    <w:basedOn w:val="DateTimeChar"/>
    <w:link w:val="Lecture"/>
    <w:uiPriority w:val="4"/>
    <w:rsid w:val="00437FCB"/>
    <w:rPr>
      <w:rFonts w:ascii="Arial" w:hAnsi="Arial" w:cs="Arial"/>
      <w:spacing w:val="-10"/>
    </w:rPr>
  </w:style>
  <w:style w:type="paragraph" w:styleId="BodyText">
    <w:name w:val="Body Text"/>
    <w:basedOn w:val="Normal"/>
    <w:link w:val="BodyTextChar"/>
    <w:uiPriority w:val="99"/>
    <w:unhideWhenUsed/>
    <w:rsid w:val="00437FCB"/>
    <w:pPr>
      <w:spacing w:after="120"/>
    </w:pPr>
  </w:style>
  <w:style w:type="character" w:customStyle="1" w:styleId="BodyTextChar">
    <w:name w:val="Body Text Char"/>
    <w:basedOn w:val="DefaultParagraphFont"/>
    <w:link w:val="BodyText"/>
    <w:uiPriority w:val="99"/>
    <w:rsid w:val="00437FCB"/>
    <w:rPr>
      <w:rFonts w:ascii="Times New Roman" w:hAnsi="Times New Roman" w:cs="Times New Roman"/>
    </w:rPr>
  </w:style>
  <w:style w:type="paragraph" w:styleId="ListParagraph">
    <w:name w:val="List Paragraph"/>
    <w:aliases w:val="6 font"/>
    <w:basedOn w:val="Normal"/>
    <w:uiPriority w:val="99"/>
    <w:unhideWhenUsed/>
    <w:qFormat/>
    <w:rsid w:val="00437FCB"/>
    <w:pPr>
      <w:ind w:left="720"/>
      <w:contextualSpacing/>
    </w:pPr>
  </w:style>
  <w:style w:type="paragraph" w:styleId="BalloonText">
    <w:name w:val="Balloon Text"/>
    <w:basedOn w:val="Normal"/>
    <w:link w:val="BalloonTextChar"/>
    <w:uiPriority w:val="99"/>
    <w:unhideWhenUsed/>
    <w:rsid w:val="00437FCB"/>
    <w:rPr>
      <w:rFonts w:ascii="Tahoma" w:hAnsi="Tahoma" w:cs="Tahoma"/>
      <w:sz w:val="16"/>
      <w:szCs w:val="16"/>
    </w:rPr>
  </w:style>
  <w:style w:type="character" w:customStyle="1" w:styleId="BalloonTextChar">
    <w:name w:val="Balloon Text Char"/>
    <w:basedOn w:val="DefaultParagraphFont"/>
    <w:link w:val="BalloonText"/>
    <w:uiPriority w:val="99"/>
    <w:rsid w:val="00437FCB"/>
    <w:rPr>
      <w:rFonts w:ascii="Tahoma" w:hAnsi="Tahoma" w:cs="Tahoma"/>
      <w:sz w:val="16"/>
      <w:szCs w:val="16"/>
    </w:rPr>
  </w:style>
  <w:style w:type="paragraph" w:styleId="Header">
    <w:name w:val="header"/>
    <w:basedOn w:val="Normal"/>
    <w:link w:val="HeaderChar"/>
    <w:uiPriority w:val="99"/>
    <w:unhideWhenUsed/>
    <w:qFormat/>
    <w:rsid w:val="00437FCB"/>
    <w:pPr>
      <w:tabs>
        <w:tab w:val="center" w:pos="4680"/>
        <w:tab w:val="right" w:pos="9360"/>
      </w:tabs>
    </w:pPr>
  </w:style>
  <w:style w:type="character" w:customStyle="1" w:styleId="HeaderChar">
    <w:name w:val="Header Char"/>
    <w:basedOn w:val="DefaultParagraphFont"/>
    <w:link w:val="Header"/>
    <w:uiPriority w:val="99"/>
    <w:rsid w:val="00437FCB"/>
    <w:rPr>
      <w:rFonts w:ascii="Times New Roman" w:hAnsi="Times New Roman" w:cs="Times New Roman"/>
    </w:rPr>
  </w:style>
  <w:style w:type="paragraph" w:styleId="Footer">
    <w:name w:val="footer"/>
    <w:basedOn w:val="Normal"/>
    <w:link w:val="FooterChar"/>
    <w:uiPriority w:val="99"/>
    <w:unhideWhenUsed/>
    <w:rsid w:val="00437FCB"/>
    <w:pPr>
      <w:tabs>
        <w:tab w:val="center" w:pos="4680"/>
        <w:tab w:val="right" w:pos="9360"/>
      </w:tabs>
    </w:pPr>
  </w:style>
  <w:style w:type="character" w:customStyle="1" w:styleId="FooterChar">
    <w:name w:val="Footer Char"/>
    <w:basedOn w:val="DefaultParagraphFont"/>
    <w:link w:val="Footer"/>
    <w:uiPriority w:val="99"/>
    <w:rsid w:val="00437FCB"/>
    <w:rPr>
      <w:rFonts w:ascii="Times New Roman" w:hAnsi="Times New Roman" w:cs="Times New Roman"/>
    </w:rPr>
  </w:style>
  <w:style w:type="character" w:styleId="PageNumber">
    <w:name w:val="page number"/>
    <w:aliases w:val="card ununderlined"/>
    <w:basedOn w:val="DefaultParagraphFont"/>
    <w:uiPriority w:val="99"/>
    <w:unhideWhenUsed/>
    <w:rsid w:val="00437FCB"/>
  </w:style>
  <w:style w:type="character" w:customStyle="1" w:styleId="underline">
    <w:name w:val="underline"/>
    <w:qFormat/>
    <w:rsid w:val="00437FCB"/>
    <w:rPr>
      <w:u w:val="single"/>
    </w:rPr>
  </w:style>
  <w:style w:type="character" w:customStyle="1" w:styleId="m4841727538114946087gmail-styleunderline">
    <w:name w:val="m_4841727538114946087gmail-styleunderline"/>
    <w:basedOn w:val="DefaultParagraphFont"/>
    <w:rsid w:val="00437FCB"/>
  </w:style>
  <w:style w:type="paragraph" w:customStyle="1" w:styleId="BreakTag">
    <w:name w:val="Break Tag"/>
    <w:basedOn w:val="Normal"/>
    <w:autoRedefine/>
    <w:uiPriority w:val="4"/>
    <w:qFormat/>
    <w:rsid w:val="00437FCB"/>
    <w:pPr>
      <w:spacing w:before="240"/>
    </w:pPr>
    <w:rPr>
      <w:b/>
      <w:sz w:val="26"/>
    </w:rPr>
  </w:style>
  <w:style w:type="paragraph" w:customStyle="1" w:styleId="BreakBlock">
    <w:name w:val="Break Block"/>
    <w:basedOn w:val="Normal"/>
    <w:link w:val="BreakBlockChar"/>
    <w:autoRedefine/>
    <w:qFormat/>
    <w:rsid w:val="00437FC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37FCB"/>
    <w:rPr>
      <w:rFonts w:ascii="Arial Bold" w:hAnsi="Arial Bold" w:cs="Times New Roman"/>
      <w:b/>
      <w:caps/>
      <w:sz w:val="32"/>
      <w:u w:val="single"/>
    </w:rPr>
  </w:style>
  <w:style w:type="character" w:customStyle="1" w:styleId="Mention1">
    <w:name w:val="Mention1"/>
    <w:basedOn w:val="DefaultParagraphFont"/>
    <w:uiPriority w:val="99"/>
    <w:semiHidden/>
    <w:unhideWhenUsed/>
    <w:rsid w:val="00437FCB"/>
    <w:rPr>
      <w:color w:val="2B579A"/>
      <w:shd w:val="clear" w:color="auto" w:fill="E6E6E6"/>
    </w:rPr>
  </w:style>
  <w:style w:type="character" w:customStyle="1" w:styleId="UnresolvedMention1">
    <w:name w:val="Unresolved Mention1"/>
    <w:basedOn w:val="DefaultParagraphFont"/>
    <w:uiPriority w:val="99"/>
    <w:unhideWhenUsed/>
    <w:rsid w:val="00437FCB"/>
    <w:rPr>
      <w:color w:val="808080"/>
      <w:shd w:val="clear" w:color="auto" w:fill="E6E6E6"/>
    </w:rPr>
  </w:style>
  <w:style w:type="paragraph" w:customStyle="1" w:styleId="Emphasis1">
    <w:name w:val="Emphasis1"/>
    <w:basedOn w:val="Normal"/>
    <w:uiPriority w:val="7"/>
    <w:qFormat/>
    <w:rsid w:val="00437FCB"/>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evidencetext">
    <w:name w:val="evidence text"/>
    <w:basedOn w:val="Normal"/>
    <w:link w:val="evidencetextChar1"/>
    <w:qFormat/>
    <w:rsid w:val="00437FCB"/>
    <w:pPr>
      <w:ind w:left="432" w:right="432"/>
    </w:pPr>
    <w:rPr>
      <w:color w:val="000000"/>
      <w:lang w:val="x-none" w:eastAsia="x-none"/>
    </w:rPr>
  </w:style>
  <w:style w:type="character" w:customStyle="1" w:styleId="evidencetextChar1">
    <w:name w:val="evidence text Char1"/>
    <w:link w:val="evidencetext"/>
    <w:rsid w:val="00437FCB"/>
    <w:rPr>
      <w:rFonts w:ascii="Times New Roman" w:hAnsi="Times New Roman" w:cs="Times New Roman"/>
      <w:color w:val="000000"/>
      <w:lang w:val="x-none" w:eastAsia="x-none"/>
    </w:rPr>
  </w:style>
  <w:style w:type="character" w:customStyle="1" w:styleId="Author-Date">
    <w:name w:val="Author-Date"/>
    <w:qFormat/>
    <w:rsid w:val="00437FCB"/>
    <w:rPr>
      <w:b/>
      <w:sz w:val="24"/>
    </w:rPr>
  </w:style>
  <w:style w:type="paragraph" w:customStyle="1" w:styleId="Nothing">
    <w:name w:val="Nothing"/>
    <w:link w:val="NothingChar"/>
    <w:qFormat/>
    <w:rsid w:val="00437FCB"/>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next w:val="Subtitle"/>
    <w:link w:val="TitleChar1"/>
    <w:autoRedefine/>
    <w:uiPriority w:val="1"/>
    <w:qFormat/>
    <w:rsid w:val="00437FCB"/>
    <w:pPr>
      <w:suppressAutoHyphens/>
      <w:spacing w:line="360" w:lineRule="auto"/>
    </w:pPr>
    <w:rPr>
      <w:rFonts w:eastAsia="Times New Roman" w:cs="Garamond"/>
      <w:bCs/>
      <w:u w:val="single"/>
    </w:rPr>
  </w:style>
  <w:style w:type="character" w:customStyle="1" w:styleId="TitleChar">
    <w:name w:val="Title Char"/>
    <w:basedOn w:val="DefaultParagraphFont"/>
    <w:uiPriority w:val="99"/>
    <w:rsid w:val="00437FCB"/>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uiPriority w:val="1"/>
    <w:rsid w:val="00437FCB"/>
    <w:rPr>
      <w:rFonts w:ascii="Times New Roman" w:eastAsia="Times New Roman" w:hAnsi="Times New Roman" w:cs="Garamond"/>
      <w:bCs/>
      <w:u w:val="single"/>
    </w:rPr>
  </w:style>
  <w:style w:type="paragraph" w:customStyle="1" w:styleId="Style4">
    <w:name w:val="Style4"/>
    <w:basedOn w:val="Normal"/>
    <w:link w:val="Style4Char"/>
    <w:qFormat/>
    <w:rsid w:val="00437FCB"/>
    <w:rPr>
      <w:rFonts w:eastAsia="Times New Roman"/>
      <w:u w:val="single"/>
    </w:rPr>
  </w:style>
  <w:style w:type="character" w:customStyle="1" w:styleId="Style4Char">
    <w:name w:val="Style4 Char"/>
    <w:link w:val="Style4"/>
    <w:rsid w:val="00437FCB"/>
    <w:rPr>
      <w:rFonts w:ascii="Times New Roman" w:eastAsia="Times New Roman" w:hAnsi="Times New Roman" w:cs="Times New Roman"/>
      <w:u w:val="single"/>
    </w:rPr>
  </w:style>
  <w:style w:type="character" w:customStyle="1" w:styleId="cardChar">
    <w:name w:val="card Char"/>
    <w:aliases w:val="Bold Cite Char Char,Speed Cite Char"/>
    <w:basedOn w:val="DefaultParagraphFont"/>
    <w:rsid w:val="00437FCB"/>
    <w:rPr>
      <w:rFonts w:ascii="Arial" w:hAnsi="Arial"/>
      <w:spacing w:val="-8"/>
      <w:u w:val="single"/>
    </w:rPr>
  </w:style>
  <w:style w:type="character" w:customStyle="1" w:styleId="term">
    <w:name w:val="term"/>
    <w:basedOn w:val="DefaultParagraphFont"/>
    <w:rsid w:val="00437FCB"/>
  </w:style>
  <w:style w:type="character" w:customStyle="1" w:styleId="Style1Char">
    <w:name w:val="Style1 Char"/>
    <w:rsid w:val="00437FCB"/>
    <w:rPr>
      <w:rFonts w:ascii="Times New Roman" w:eastAsia="SimSun" w:hAnsi="Times New Roman" w:cs="Times New Roman"/>
      <w:sz w:val="20"/>
      <w:szCs w:val="24"/>
      <w:u w:val="single"/>
      <w:lang w:eastAsia="zh-CN"/>
    </w:rPr>
  </w:style>
  <w:style w:type="character" w:customStyle="1" w:styleId="Styleunderline11pt">
    <w:name w:val="Style underline + 11 pt"/>
    <w:rsid w:val="00437FCB"/>
    <w:rPr>
      <w:rFonts w:ascii="Times New Roman" w:hAnsi="Times New Roman"/>
      <w:sz w:val="20"/>
      <w:u w:val="single"/>
    </w:rPr>
  </w:style>
  <w:style w:type="paragraph" w:customStyle="1" w:styleId="Stylecard11pt">
    <w:name w:val="Style card + 11 pt"/>
    <w:basedOn w:val="Normal"/>
    <w:link w:val="Stylecard11ptChar"/>
    <w:qFormat/>
    <w:rsid w:val="00437FCB"/>
    <w:pPr>
      <w:ind w:left="288" w:right="288"/>
    </w:pPr>
    <w:rPr>
      <w:rFonts w:ascii="Georgia" w:eastAsia="SimSun" w:hAnsi="Georgia"/>
      <w:lang w:eastAsia="zh-CN"/>
    </w:rPr>
  </w:style>
  <w:style w:type="character" w:customStyle="1" w:styleId="Stylecard11ptChar">
    <w:name w:val="Style card + 11 pt Char"/>
    <w:link w:val="Stylecard11pt"/>
    <w:rsid w:val="00437FCB"/>
    <w:rPr>
      <w:rFonts w:ascii="Georgia" w:eastAsia="SimSun" w:hAnsi="Georgia" w:cs="Times New Roman"/>
      <w:lang w:eastAsia="zh-CN"/>
    </w:rPr>
  </w:style>
  <w:style w:type="paragraph" w:customStyle="1" w:styleId="Minimize">
    <w:name w:val="Minimize"/>
    <w:basedOn w:val="Normal"/>
    <w:next w:val="Normal"/>
    <w:link w:val="MinimizeChar"/>
    <w:qFormat/>
    <w:rsid w:val="00437FCB"/>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437FCB"/>
    <w:rPr>
      <w:rFonts w:ascii="Georgia" w:hAnsi="Georgia" w:cs="Times New Roman"/>
      <w:color w:val="000000"/>
      <w:sz w:val="12"/>
      <w:szCs w:val="20"/>
    </w:rPr>
  </w:style>
  <w:style w:type="paragraph" w:customStyle="1" w:styleId="cardtext">
    <w:name w:val="card text"/>
    <w:basedOn w:val="Normal"/>
    <w:link w:val="cardtextChar"/>
    <w:qFormat/>
    <w:rsid w:val="00437FCB"/>
    <w:pPr>
      <w:ind w:left="288" w:right="288"/>
    </w:pPr>
  </w:style>
  <w:style w:type="character" w:customStyle="1" w:styleId="cardtextChar">
    <w:name w:val="card text Char"/>
    <w:basedOn w:val="DefaultParagraphFont"/>
    <w:link w:val="cardtext"/>
    <w:rsid w:val="00437FCB"/>
    <w:rPr>
      <w:rFonts w:ascii="Times New Roman" w:hAnsi="Times New Roman" w:cs="Times New Roman"/>
    </w:rPr>
  </w:style>
  <w:style w:type="character" w:customStyle="1" w:styleId="byline">
    <w:name w:val="byline"/>
    <w:basedOn w:val="DefaultParagraphFont"/>
    <w:rsid w:val="00437FC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437FCB"/>
    <w:rPr>
      <w:rFonts w:ascii="Arial" w:hAnsi="Arial"/>
      <w:b/>
      <w:sz w:val="24"/>
      <w:szCs w:val="22"/>
      <w:u w:val="single"/>
    </w:rPr>
  </w:style>
  <w:style w:type="paragraph" w:customStyle="1" w:styleId="StyleStyle411pt">
    <w:name w:val="Style Style4 + 11 pt"/>
    <w:basedOn w:val="Normal"/>
    <w:link w:val="StyleStyle411ptChar"/>
    <w:qFormat/>
    <w:rsid w:val="00437FC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37FCB"/>
    <w:rPr>
      <w:rFonts w:ascii="Times New Roman" w:eastAsia="Times New Roman" w:hAnsi="Times New Roman" w:cs="Times New Roman"/>
      <w:u w:val="single"/>
    </w:rPr>
  </w:style>
  <w:style w:type="character" w:customStyle="1" w:styleId="Style11ptUnderline">
    <w:name w:val="Style 11 pt Underline"/>
    <w:rsid w:val="00437FCB"/>
    <w:rPr>
      <w:sz w:val="20"/>
      <w:u w:val="single"/>
    </w:rPr>
  </w:style>
  <w:style w:type="character" w:customStyle="1" w:styleId="Style11ptBoldUnderline">
    <w:name w:val="Style 11 pt Bold Underline"/>
    <w:rsid w:val="00437FCB"/>
    <w:rPr>
      <w:b/>
      <w:bCs/>
      <w:sz w:val="20"/>
      <w:u w:val="single"/>
    </w:rPr>
  </w:style>
  <w:style w:type="character" w:customStyle="1" w:styleId="Style11pt">
    <w:name w:val="Style 11 pt"/>
    <w:rsid w:val="00437FCB"/>
    <w:rPr>
      <w:sz w:val="20"/>
    </w:rPr>
  </w:style>
  <w:style w:type="paragraph" w:customStyle="1" w:styleId="StyleStyle411ptBold">
    <w:name w:val="Style Style4 + 11 pt Bold"/>
    <w:basedOn w:val="Normal"/>
    <w:link w:val="StyleStyle411ptBoldChar"/>
    <w:qFormat/>
    <w:rsid w:val="00437FCB"/>
    <w:rPr>
      <w:rFonts w:eastAsia="Times New Roman"/>
      <w:b/>
      <w:bCs/>
      <w:u w:val="single"/>
    </w:rPr>
  </w:style>
  <w:style w:type="character" w:customStyle="1" w:styleId="StyleStyle411ptBoldChar">
    <w:name w:val="Style Style4 + 11 pt Bold Char"/>
    <w:basedOn w:val="DefaultParagraphFont"/>
    <w:link w:val="StyleStyle411ptBold"/>
    <w:rsid w:val="00437FCB"/>
    <w:rPr>
      <w:rFonts w:ascii="Times New Roman" w:eastAsia="Times New Roman" w:hAnsi="Times New Roman" w:cs="Times New Roman"/>
      <w:b/>
      <w:bCs/>
      <w:u w:val="single"/>
    </w:rPr>
  </w:style>
  <w:style w:type="paragraph" w:customStyle="1" w:styleId="BlockTitle">
    <w:name w:val="Block Title"/>
    <w:basedOn w:val="Normal"/>
    <w:next w:val="Normal"/>
    <w:link w:val="BlockTitleChar"/>
    <w:qFormat/>
    <w:rsid w:val="00437FCB"/>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437FCB"/>
    <w:rPr>
      <w:rFonts w:ascii="Times New Roman" w:eastAsia="Times New Roman" w:hAnsi="Times New Roman" w:cs="Times New Roman"/>
      <w:b/>
      <w:sz w:val="32"/>
      <w:szCs w:val="20"/>
      <w:u w:val="single"/>
    </w:rPr>
  </w:style>
  <w:style w:type="character" w:customStyle="1" w:styleId="Emphasis2">
    <w:name w:val="Emphasis2"/>
    <w:basedOn w:val="DefaultParagraphFont"/>
    <w:rsid w:val="00437FCB"/>
    <w:rPr>
      <w:rFonts w:ascii="Franklin Gothic Heavy" w:hAnsi="Franklin Gothic Heavy"/>
      <w:iCs/>
      <w:u w:val="single"/>
    </w:rPr>
  </w:style>
  <w:style w:type="paragraph" w:customStyle="1" w:styleId="Cards">
    <w:name w:val="Cards"/>
    <w:basedOn w:val="Normal"/>
    <w:link w:val="CardsChar1"/>
    <w:qFormat/>
    <w:rsid w:val="00437FCB"/>
    <w:pPr>
      <w:autoSpaceDE w:val="0"/>
      <w:autoSpaceDN w:val="0"/>
      <w:adjustRightInd w:val="0"/>
      <w:ind w:left="432" w:right="432"/>
      <w:jc w:val="both"/>
    </w:pPr>
    <w:rPr>
      <w:rFonts w:eastAsia="Times New Roman"/>
      <w:sz w:val="20"/>
      <w:szCs w:val="20"/>
    </w:rPr>
  </w:style>
  <w:style w:type="character" w:customStyle="1" w:styleId="CardsChar">
    <w:name w:val="Cards Char"/>
    <w:locked/>
    <w:rsid w:val="00437FCB"/>
    <w:rPr>
      <w:rFonts w:ascii="Times New Roman" w:eastAsia="Times New Roman" w:hAnsi="Times New Roman" w:cs="Times New Roman"/>
      <w:sz w:val="20"/>
      <w:szCs w:val="24"/>
    </w:rPr>
  </w:style>
  <w:style w:type="character" w:customStyle="1" w:styleId="pmterms1">
    <w:name w:val="pmterms1"/>
    <w:basedOn w:val="DefaultParagraphFont"/>
    <w:rsid w:val="00437FCB"/>
  </w:style>
  <w:style w:type="character" w:customStyle="1" w:styleId="hilite1">
    <w:name w:val="hilite1"/>
    <w:basedOn w:val="DefaultParagraphFont"/>
    <w:rsid w:val="00437FC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37FC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437FCB"/>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437FCB"/>
    <w:rPr>
      <w:rFonts w:eastAsia="Times New Roman"/>
      <w:b/>
      <w:szCs w:val="20"/>
    </w:rPr>
  </w:style>
  <w:style w:type="character" w:customStyle="1" w:styleId="NormaltagChar">
    <w:name w:val="Normal tag Char"/>
    <w:basedOn w:val="DefaultParagraphFont"/>
    <w:link w:val="Normaltag"/>
    <w:uiPriority w:val="99"/>
    <w:locked/>
    <w:rsid w:val="00437FCB"/>
    <w:rPr>
      <w:rFonts w:ascii="Times New Roman" w:eastAsia="Times New Roman" w:hAnsi="Times New Roman" w:cs="Times New Roman"/>
      <w:b/>
      <w:szCs w:val="20"/>
    </w:rPr>
  </w:style>
  <w:style w:type="character" w:customStyle="1" w:styleId="DebateUnderline">
    <w:name w:val="Debate Underline"/>
    <w:qFormat/>
    <w:rsid w:val="00437FCB"/>
    <w:rPr>
      <w:rFonts w:ascii="Times New Roman" w:hAnsi="Times New Roman"/>
      <w:sz w:val="20"/>
      <w:szCs w:val="24"/>
      <w:u w:val="thick"/>
    </w:rPr>
  </w:style>
  <w:style w:type="character" w:customStyle="1" w:styleId="blue">
    <w:name w:val="blue"/>
    <w:basedOn w:val="DefaultParagraphFont"/>
    <w:rsid w:val="00437FCB"/>
    <w:rPr>
      <w:rFonts w:cs="Times New Roman"/>
    </w:rPr>
  </w:style>
  <w:style w:type="paragraph" w:customStyle="1" w:styleId="cites">
    <w:name w:val="cites"/>
    <w:link w:val="Heading1Char3"/>
    <w:autoRedefine/>
    <w:qFormat/>
    <w:rsid w:val="00437FCB"/>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437FCB"/>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437FC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437FCB"/>
    <w:rPr>
      <w:rFonts w:ascii="Times New Roman" w:eastAsia="Malgun Gothic" w:hAnsi="Times New Roman" w:cs="Times New Roman"/>
      <w:sz w:val="12"/>
      <w:szCs w:val="24"/>
    </w:rPr>
  </w:style>
  <w:style w:type="character" w:customStyle="1" w:styleId="CitesChar2">
    <w:name w:val="Cites Char2"/>
    <w:rsid w:val="00437FCB"/>
    <w:rPr>
      <w:rFonts w:eastAsia="Times New Roman" w:cs="Times New Roman"/>
      <w:b/>
      <w:bCs/>
      <w:sz w:val="20"/>
      <w:szCs w:val="20"/>
    </w:rPr>
  </w:style>
  <w:style w:type="character" w:customStyle="1" w:styleId="Heading1Char1">
    <w:name w:val="Heading 1 Char1"/>
    <w:aliases w:val="Pocket Char1"/>
    <w:basedOn w:val="DefaultParagraphFont"/>
    <w:uiPriority w:val="1"/>
    <w:rsid w:val="00437FCB"/>
    <w:rPr>
      <w:rFonts w:ascii="Arial" w:hAnsi="Arial" w:cs="Arial"/>
      <w:b/>
      <w:bCs/>
      <w:kern w:val="32"/>
      <w:sz w:val="28"/>
      <w:szCs w:val="32"/>
      <w:lang w:bidi="en-US"/>
    </w:rPr>
  </w:style>
  <w:style w:type="paragraph" w:customStyle="1" w:styleId="BlockTitle2">
    <w:name w:val="Block Title2"/>
    <w:basedOn w:val="Normal"/>
    <w:next w:val="Normal"/>
    <w:qFormat/>
    <w:rsid w:val="00437FCB"/>
    <w:pPr>
      <w:spacing w:after="240"/>
      <w:jc w:val="center"/>
    </w:pPr>
    <w:rPr>
      <w:rFonts w:eastAsia="Times New Roman"/>
      <w:b/>
      <w:sz w:val="32"/>
      <w:u w:val="single"/>
      <w:lang w:bidi="en-US"/>
    </w:rPr>
  </w:style>
  <w:style w:type="paragraph" w:styleId="TOC1">
    <w:name w:val="toc 1"/>
    <w:basedOn w:val="Normal"/>
    <w:next w:val="Normal"/>
    <w:autoRedefine/>
    <w:uiPriority w:val="39"/>
    <w:rsid w:val="00437FCB"/>
    <w:pPr>
      <w:spacing w:before="120" w:after="120"/>
    </w:pPr>
    <w:rPr>
      <w:rFonts w:eastAsia="Times New Roman"/>
      <w:b/>
      <w:u w:val="single"/>
      <w:lang w:bidi="en-US"/>
    </w:rPr>
  </w:style>
  <w:style w:type="paragraph" w:styleId="TOC9">
    <w:name w:val="toc 9"/>
    <w:basedOn w:val="Normal"/>
    <w:next w:val="Normal"/>
    <w:autoRedefine/>
    <w:rsid w:val="00437FCB"/>
    <w:pPr>
      <w:ind w:left="1600"/>
    </w:pPr>
    <w:rPr>
      <w:rFonts w:eastAsia="Times New Roman"/>
      <w:sz w:val="20"/>
      <w:lang w:bidi="en-US"/>
    </w:rPr>
  </w:style>
  <w:style w:type="paragraph" w:customStyle="1" w:styleId="TxBrp1">
    <w:name w:val="TxBr_p1"/>
    <w:basedOn w:val="Normal"/>
    <w:qFormat/>
    <w:rsid w:val="00437FC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437FCB"/>
    <w:pPr>
      <w:spacing w:before="100" w:beforeAutospacing="1" w:after="100" w:afterAutospacing="1"/>
    </w:pPr>
    <w:rPr>
      <w:rFonts w:eastAsia="Times New Roman"/>
      <w:lang w:bidi="en-US"/>
    </w:rPr>
  </w:style>
  <w:style w:type="paragraph" w:customStyle="1" w:styleId="fullstory">
    <w:name w:val="fullstory"/>
    <w:basedOn w:val="Normal"/>
    <w:qFormat/>
    <w:rsid w:val="00437FCB"/>
    <w:pPr>
      <w:spacing w:before="100" w:beforeAutospacing="1" w:after="100" w:afterAutospacing="1"/>
    </w:pPr>
    <w:rPr>
      <w:rFonts w:eastAsia="Times New Roman"/>
      <w:lang w:bidi="en-US"/>
    </w:rPr>
  </w:style>
  <w:style w:type="character" w:customStyle="1" w:styleId="standardcontent">
    <w:name w:val="standardcontent"/>
    <w:basedOn w:val="DefaultParagraphFont"/>
    <w:rsid w:val="00437FCB"/>
  </w:style>
  <w:style w:type="paragraph" w:customStyle="1" w:styleId="hat">
    <w:name w:val="hat"/>
    <w:basedOn w:val="Normal"/>
    <w:next w:val="Normal"/>
    <w:link w:val="hatChar"/>
    <w:qFormat/>
    <w:rsid w:val="00437FC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37FCB"/>
  </w:style>
  <w:style w:type="paragraph" w:customStyle="1" w:styleId="HotRouteChar">
    <w:name w:val="Hot Route! Char"/>
    <w:basedOn w:val="Normal"/>
    <w:qFormat/>
    <w:rsid w:val="00437FC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437FCB"/>
    <w:rPr>
      <w:rFonts w:cs="Times New Roman"/>
      <w:b/>
      <w:bCs/>
    </w:rPr>
  </w:style>
  <w:style w:type="paragraph" w:customStyle="1" w:styleId="Default">
    <w:name w:val="Default"/>
    <w:qFormat/>
    <w:rsid w:val="00437F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37FCB"/>
    <w:rPr>
      <w:rFonts w:ascii="Cambria" w:hAnsi="Cambria" w:cs="Times New Roman"/>
      <w:b/>
      <w:bCs/>
      <w:sz w:val="26"/>
      <w:szCs w:val="26"/>
    </w:rPr>
  </w:style>
  <w:style w:type="character" w:customStyle="1" w:styleId="UnderliningChar">
    <w:name w:val="Underlining Char"/>
    <w:basedOn w:val="DefaultParagraphFont"/>
    <w:link w:val="Underlining"/>
    <w:rsid w:val="00437FCB"/>
    <w:rPr>
      <w:rFonts w:ascii="Arial Narrow" w:hAnsi="Arial Narrow" w:cs="Times New Roman"/>
      <w:u w:val="single"/>
    </w:rPr>
  </w:style>
  <w:style w:type="character" w:customStyle="1" w:styleId="CardCharChar1">
    <w:name w:val="Card Char Char1"/>
    <w:basedOn w:val="DefaultParagraphFont"/>
    <w:rsid w:val="00437FCB"/>
    <w:rPr>
      <w:rFonts w:cs="Times New Roman"/>
      <w:b/>
      <w:bCs/>
      <w:sz w:val="28"/>
      <w:szCs w:val="28"/>
    </w:rPr>
  </w:style>
  <w:style w:type="character" w:customStyle="1" w:styleId="CitesChar">
    <w:name w:val="Cites Char"/>
    <w:locked/>
    <w:rsid w:val="00437FCB"/>
    <w:rPr>
      <w:rFonts w:ascii="Times New Roman" w:eastAsia="Calibri" w:hAnsi="Times New Roman" w:cs="Times New Roman"/>
      <w:sz w:val="24"/>
      <w:szCs w:val="24"/>
    </w:rPr>
  </w:style>
  <w:style w:type="character" w:customStyle="1" w:styleId="apple-converted-space">
    <w:name w:val="apple-converted-space"/>
    <w:basedOn w:val="DefaultParagraphFont"/>
    <w:rsid w:val="00437FCB"/>
  </w:style>
  <w:style w:type="character" w:customStyle="1" w:styleId="hit">
    <w:name w:val="hit"/>
    <w:basedOn w:val="DefaultParagraphFont"/>
    <w:rsid w:val="00437FCB"/>
    <w:rPr>
      <w:rFonts w:cs="Times New Roman"/>
    </w:rPr>
  </w:style>
  <w:style w:type="paragraph" w:customStyle="1" w:styleId="SmallFont">
    <w:name w:val="Small Font"/>
    <w:basedOn w:val="Normal"/>
    <w:link w:val="SmallFontChar"/>
    <w:qFormat/>
    <w:rsid w:val="00437FCB"/>
    <w:pPr>
      <w:spacing w:after="200"/>
      <w:jc w:val="both"/>
    </w:pPr>
    <w:rPr>
      <w:rFonts w:eastAsia="Calibri"/>
      <w:szCs w:val="18"/>
    </w:rPr>
  </w:style>
  <w:style w:type="character" w:customStyle="1" w:styleId="SmallFontChar">
    <w:name w:val="Small Font Char"/>
    <w:basedOn w:val="DefaultParagraphFont"/>
    <w:link w:val="SmallFont"/>
    <w:locked/>
    <w:rsid w:val="00437FCB"/>
    <w:rPr>
      <w:rFonts w:ascii="Times New Roman" w:eastAsia="Calibri" w:hAnsi="Times New Roman" w:cs="Times New Roman"/>
      <w:szCs w:val="18"/>
    </w:rPr>
  </w:style>
  <w:style w:type="character" w:customStyle="1" w:styleId="CircleChar1">
    <w:name w:val="Circle Char1"/>
    <w:basedOn w:val="DefaultParagraphFont"/>
    <w:rsid w:val="00437FCB"/>
    <w:rPr>
      <w:rFonts w:cs="Times New Roman"/>
      <w:b/>
      <w:i/>
      <w:sz w:val="18"/>
      <w:szCs w:val="18"/>
      <w:u w:val="single"/>
      <w:lang w:val="en-US" w:eastAsia="en-US" w:bidi="ar-SA"/>
    </w:rPr>
  </w:style>
  <w:style w:type="character" w:customStyle="1" w:styleId="verdana">
    <w:name w:val="verdana"/>
    <w:basedOn w:val="DefaultParagraphFont"/>
    <w:rsid w:val="00437FCB"/>
  </w:style>
  <w:style w:type="character" w:customStyle="1" w:styleId="CardsChar1">
    <w:name w:val="Cards Char1"/>
    <w:link w:val="Cards"/>
    <w:rsid w:val="00437FCB"/>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437FCB"/>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37FCB"/>
    <w:rPr>
      <w:rFonts w:ascii="Times New Roman" w:eastAsia="Times New Roman" w:hAnsi="Times New Roman" w:cs="Times New Roman"/>
      <w:b/>
      <w:sz w:val="20"/>
      <w:szCs w:val="20"/>
    </w:rPr>
  </w:style>
  <w:style w:type="paragraph" w:customStyle="1" w:styleId="loose">
    <w:name w:val="loose"/>
    <w:basedOn w:val="Normal"/>
    <w:qFormat/>
    <w:rsid w:val="00437FCB"/>
    <w:pPr>
      <w:spacing w:before="210"/>
    </w:pPr>
    <w:rPr>
      <w:rFonts w:eastAsia="Times New Roman"/>
      <w:lang w:eastAsia="zh-CN" w:bidi="he-IL"/>
    </w:rPr>
  </w:style>
  <w:style w:type="character" w:customStyle="1" w:styleId="hit1">
    <w:name w:val="hit1"/>
    <w:basedOn w:val="DefaultParagraphFont"/>
    <w:rsid w:val="00437FCB"/>
    <w:rPr>
      <w:b/>
      <w:bCs/>
      <w:color w:val="CC0033"/>
    </w:rPr>
  </w:style>
  <w:style w:type="character" w:customStyle="1" w:styleId="upper">
    <w:name w:val="upper"/>
    <w:basedOn w:val="DefaultParagraphFont"/>
    <w:rsid w:val="00437FCB"/>
  </w:style>
  <w:style w:type="character" w:customStyle="1" w:styleId="Author">
    <w:name w:val="Author"/>
    <w:aliases w:val="Style Date"/>
    <w:basedOn w:val="DefaultParagraphFont"/>
    <w:qFormat/>
    <w:rsid w:val="00437FCB"/>
    <w:rPr>
      <w:b/>
      <w:sz w:val="24"/>
    </w:rPr>
  </w:style>
  <w:style w:type="character" w:customStyle="1" w:styleId="SmallFont7pt">
    <w:name w:val="Small Font (7 pt)"/>
    <w:basedOn w:val="DefaultParagraphFont"/>
    <w:rsid w:val="00437FCB"/>
    <w:rPr>
      <w:sz w:val="14"/>
    </w:rPr>
  </w:style>
  <w:style w:type="paragraph" w:customStyle="1" w:styleId="UnderlinedText">
    <w:name w:val="Underlined Text"/>
    <w:basedOn w:val="Normal"/>
    <w:qFormat/>
    <w:rsid w:val="00437FCB"/>
    <w:rPr>
      <w:rFonts w:eastAsia="Times New Roman"/>
      <w:b/>
      <w:szCs w:val="20"/>
    </w:rPr>
  </w:style>
  <w:style w:type="character" w:customStyle="1" w:styleId="SmallText-New">
    <w:name w:val="Small Text - New"/>
    <w:basedOn w:val="DefaultParagraphFont"/>
    <w:rsid w:val="00437FCB"/>
    <w:rPr>
      <w:rFonts w:ascii="Arial Narrow" w:hAnsi="Arial Narrow"/>
      <w:sz w:val="14"/>
    </w:rPr>
  </w:style>
  <w:style w:type="paragraph" w:customStyle="1" w:styleId="Smalltext">
    <w:name w:val="Small text"/>
    <w:aliases w:val="Quote1,Quote11"/>
    <w:basedOn w:val="Normal"/>
    <w:link w:val="SmalltextChar"/>
    <w:qFormat/>
    <w:rsid w:val="00437FCB"/>
    <w:rPr>
      <w:rFonts w:ascii="Arial Narrow" w:eastAsia="Times New Roman" w:hAnsi="Arial Narrow"/>
    </w:rPr>
  </w:style>
  <w:style w:type="character" w:customStyle="1" w:styleId="Underlined-New">
    <w:name w:val="Underlined - New"/>
    <w:basedOn w:val="DefaultParagraphFont"/>
    <w:rsid w:val="00437FCB"/>
    <w:rPr>
      <w:rFonts w:ascii="Arial Narrow" w:hAnsi="Arial Narrow"/>
      <w:sz w:val="16"/>
      <w:u w:val="single"/>
    </w:rPr>
  </w:style>
  <w:style w:type="paragraph" w:styleId="TOC2">
    <w:name w:val="toc 2"/>
    <w:basedOn w:val="Normal"/>
    <w:next w:val="Normal"/>
    <w:autoRedefine/>
    <w:uiPriority w:val="39"/>
    <w:rsid w:val="00437FCB"/>
    <w:pPr>
      <w:ind w:left="200"/>
    </w:pPr>
    <w:rPr>
      <w:rFonts w:eastAsia="Times New Roman"/>
      <w:sz w:val="20"/>
      <w:lang w:bidi="en-US"/>
    </w:rPr>
  </w:style>
  <w:style w:type="paragraph" w:styleId="Caption">
    <w:name w:val="caption"/>
    <w:basedOn w:val="Normal"/>
    <w:next w:val="Normal"/>
    <w:qFormat/>
    <w:rsid w:val="00437FCB"/>
    <w:rPr>
      <w:rFonts w:eastAsia="Times New Roman"/>
      <w:b/>
      <w:bCs/>
      <w:sz w:val="18"/>
      <w:szCs w:val="18"/>
      <w:lang w:bidi="en-US"/>
    </w:rPr>
  </w:style>
  <w:style w:type="paragraph" w:styleId="TOCHeading">
    <w:name w:val="TOC Heading"/>
    <w:basedOn w:val="Heading1"/>
    <w:next w:val="Normal"/>
    <w:uiPriority w:val="39"/>
    <w:qFormat/>
    <w:rsid w:val="00437FC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437FCB"/>
    <w:rPr>
      <w:rFonts w:ascii="Arial Narrow" w:hAnsi="Arial Narrow"/>
      <w:dstrike w:val="0"/>
      <w:sz w:val="20"/>
      <w:bdr w:val="single" w:sz="2" w:space="0" w:color="auto"/>
      <w:vertAlign w:val="baseline"/>
    </w:rPr>
  </w:style>
  <w:style w:type="character" w:customStyle="1" w:styleId="style65">
    <w:name w:val="style65"/>
    <w:basedOn w:val="DefaultParagraphFont"/>
    <w:rsid w:val="00437FC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37FCB"/>
    <w:rPr>
      <w:rFonts w:cs="Arial"/>
      <w:bCs/>
      <w:szCs w:val="26"/>
      <w:u w:val="single"/>
      <w:lang w:val="en-US" w:eastAsia="en-US" w:bidi="ar-SA"/>
    </w:rPr>
  </w:style>
  <w:style w:type="character" w:customStyle="1" w:styleId="qlabel">
    <w:name w:val="q_label"/>
    <w:basedOn w:val="DefaultParagraphFont"/>
    <w:rsid w:val="00437FCB"/>
  </w:style>
  <w:style w:type="character" w:customStyle="1" w:styleId="alabel">
    <w:name w:val="a_label"/>
    <w:basedOn w:val="DefaultParagraphFont"/>
    <w:rsid w:val="00437FCB"/>
  </w:style>
  <w:style w:type="character" w:customStyle="1" w:styleId="Style1Char1">
    <w:name w:val="Style1 Char1"/>
    <w:basedOn w:val="DefaultParagraphFont"/>
    <w:rsid w:val="00437FCB"/>
    <w:rPr>
      <w:rFonts w:eastAsia="SimSun"/>
      <w:sz w:val="20"/>
      <w:szCs w:val="24"/>
      <w:u w:val="single"/>
      <w:lang w:val="en-US" w:eastAsia="zh-CN" w:bidi="ar-SA"/>
    </w:rPr>
  </w:style>
  <w:style w:type="character" w:customStyle="1" w:styleId="UnderlineCharChar">
    <w:name w:val="Underline Char Char"/>
    <w:basedOn w:val="DefaultParagraphFont"/>
    <w:rsid w:val="00437FC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437FCB"/>
    <w:rPr>
      <w:rFonts w:eastAsia="MS Mincho"/>
      <w:b/>
      <w:u w:val="single"/>
      <w:lang w:val="en-US" w:eastAsia="en-US" w:bidi="ar-SA"/>
    </w:rPr>
  </w:style>
  <w:style w:type="character" w:customStyle="1" w:styleId="CardTextChar0">
    <w:name w:val="Card Text Char"/>
    <w:basedOn w:val="DefaultParagraphFont"/>
    <w:rsid w:val="00437FCB"/>
    <w:rPr>
      <w:rFonts w:ascii="Times New Roman" w:eastAsia="Times New Roman" w:hAnsi="Times New Roman" w:cs="Times New Roman"/>
      <w:szCs w:val="24"/>
    </w:rPr>
  </w:style>
  <w:style w:type="character" w:customStyle="1" w:styleId="reduce2">
    <w:name w:val="reduce2"/>
    <w:basedOn w:val="DefaultParagraphFont"/>
    <w:rsid w:val="00437FCB"/>
    <w:rPr>
      <w:rFonts w:ascii="Arial" w:hAnsi="Arial" w:cs="Arial"/>
      <w:color w:val="000000"/>
      <w:sz w:val="10"/>
      <w:szCs w:val="22"/>
    </w:rPr>
  </w:style>
  <w:style w:type="paragraph" w:customStyle="1" w:styleId="BoldUnderline">
    <w:name w:val="BoldUnderline"/>
    <w:link w:val="BoldUnderlineChar"/>
    <w:uiPriority w:val="99"/>
    <w:qFormat/>
    <w:rsid w:val="00437FCB"/>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437FCB"/>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437FCB"/>
    <w:rPr>
      <w:rFonts w:cs="Arial"/>
      <w:bCs/>
      <w:szCs w:val="26"/>
      <w:u w:val="single"/>
      <w:lang w:val="en-US" w:eastAsia="en-US" w:bidi="ar-SA"/>
    </w:rPr>
  </w:style>
  <w:style w:type="paragraph" w:customStyle="1" w:styleId="evidencetextChar">
    <w:name w:val="evidence text Char"/>
    <w:basedOn w:val="Normal"/>
    <w:qFormat/>
    <w:rsid w:val="00437FCB"/>
    <w:pPr>
      <w:ind w:left="1728" w:right="1008"/>
    </w:pPr>
    <w:rPr>
      <w:rFonts w:eastAsia="Times New Roman"/>
      <w:color w:val="000000"/>
      <w:sz w:val="18"/>
    </w:rPr>
  </w:style>
  <w:style w:type="character" w:customStyle="1" w:styleId="underline2">
    <w:name w:val="underline2"/>
    <w:basedOn w:val="DefaultParagraphFont"/>
    <w:rsid w:val="00437FCB"/>
    <w:rPr>
      <w:u w:val="single"/>
    </w:rPr>
  </w:style>
  <w:style w:type="character" w:customStyle="1" w:styleId="Style11ptUnderlineBorderSinglesolidlineAuto05pt">
    <w:name w:val="Style 11 pt Underline Border: : (Single solid line Auto  0.5 pt..."/>
    <w:rsid w:val="00437FC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37FCB"/>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37FCB"/>
    <w:rPr>
      <w:rFonts w:ascii="Times New Roman" w:eastAsia="Times New Roman" w:hAnsi="Times New Roman" w:cs="Times New Roman"/>
      <w:u w:val="single"/>
      <w:bdr w:val="single" w:sz="4" w:space="0" w:color="auto"/>
    </w:rPr>
  </w:style>
  <w:style w:type="character" w:customStyle="1" w:styleId="UnderlineChar4Char">
    <w:name w:val="Underline Char4 Char"/>
    <w:basedOn w:val="DefaultParagraphFont"/>
    <w:link w:val="UnderlineChar4"/>
    <w:rsid w:val="00437FCB"/>
    <w:rPr>
      <w:u w:val="single"/>
    </w:rPr>
  </w:style>
  <w:style w:type="paragraph" w:customStyle="1" w:styleId="UnderlineChar4">
    <w:name w:val="Underline Char4"/>
    <w:basedOn w:val="Normal"/>
    <w:link w:val="UnderlineChar4Char"/>
    <w:qFormat/>
    <w:rsid w:val="00437FCB"/>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437FCB"/>
    <w:rPr>
      <w:b/>
      <w:u w:val="single"/>
    </w:rPr>
  </w:style>
  <w:style w:type="paragraph" w:customStyle="1" w:styleId="BoldandUnderlineChar3">
    <w:name w:val="Bold and Underline Char3"/>
    <w:basedOn w:val="Normal"/>
    <w:link w:val="BoldandUnderlineChar3Char2"/>
    <w:qFormat/>
    <w:rsid w:val="00437FCB"/>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437FCB"/>
    <w:rPr>
      <w:rFonts w:eastAsia="Times New Roman"/>
      <w:u w:val="single"/>
    </w:rPr>
  </w:style>
  <w:style w:type="character" w:customStyle="1" w:styleId="StyleUnderlineChar11ptChar">
    <w:name w:val="Style Underline Char + 11 pt Char"/>
    <w:basedOn w:val="DefaultParagraphFont"/>
    <w:link w:val="StyleUnderlineChar11pt"/>
    <w:rsid w:val="00437FCB"/>
    <w:rPr>
      <w:rFonts w:ascii="Times New Roman" w:eastAsia="Times New Roman" w:hAnsi="Times New Roman" w:cs="Times New Roman"/>
      <w:u w:val="single"/>
    </w:rPr>
  </w:style>
  <w:style w:type="paragraph" w:customStyle="1" w:styleId="StyleUnderlineChar11ptBold">
    <w:name w:val="Style Underline Char + 11 pt Bold"/>
    <w:basedOn w:val="Normal"/>
    <w:link w:val="StyleUnderlineChar11ptBoldChar"/>
    <w:qFormat/>
    <w:rsid w:val="00437FC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37FCB"/>
    <w:rPr>
      <w:rFonts w:ascii="Times New Roman" w:eastAsia="Times New Roman" w:hAnsi="Times New Roman" w:cs="Times New Roman"/>
      <w:b/>
      <w:bCs/>
      <w:u w:val="single"/>
    </w:rPr>
  </w:style>
  <w:style w:type="character" w:customStyle="1" w:styleId="inside-head">
    <w:name w:val="inside-head"/>
    <w:basedOn w:val="DefaultParagraphFont"/>
    <w:rsid w:val="00437FCB"/>
  </w:style>
  <w:style w:type="paragraph" w:customStyle="1" w:styleId="Style3">
    <w:name w:val="Style3"/>
    <w:basedOn w:val="Normal"/>
    <w:link w:val="Style3Char"/>
    <w:qFormat/>
    <w:rsid w:val="00437FCB"/>
    <w:rPr>
      <w:rFonts w:ascii="Arial Narrow" w:eastAsia="Times New Roman" w:hAnsi="Arial Narrow"/>
      <w:b/>
    </w:rPr>
  </w:style>
  <w:style w:type="character" w:customStyle="1" w:styleId="Style3Char">
    <w:name w:val="Style3 Char"/>
    <w:basedOn w:val="DefaultParagraphFont"/>
    <w:link w:val="Style3"/>
    <w:rsid w:val="00437FCB"/>
    <w:rPr>
      <w:rFonts w:ascii="Arial Narrow" w:eastAsia="Times New Roman" w:hAnsi="Arial Narrow" w:cs="Times New Roman"/>
      <w:b/>
    </w:rPr>
  </w:style>
  <w:style w:type="character" w:customStyle="1" w:styleId="7TimesNewRoman">
    <w:name w:val="7 Times New Roman"/>
    <w:rsid w:val="00437FC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37FCB"/>
  </w:style>
  <w:style w:type="character" w:customStyle="1" w:styleId="officialsbureau">
    <w:name w:val="official_s_bureau"/>
    <w:basedOn w:val="DefaultParagraphFont"/>
    <w:rsid w:val="00437FCB"/>
  </w:style>
  <w:style w:type="paragraph" w:customStyle="1" w:styleId="Stylecard11ptUnderline">
    <w:name w:val="Style card + 11 pt Underline"/>
    <w:basedOn w:val="Normal"/>
    <w:link w:val="Stylecard11ptUnderlineChar"/>
    <w:qFormat/>
    <w:rsid w:val="00437FCB"/>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437FCB"/>
    <w:rPr>
      <w:rFonts w:ascii="Georgia" w:eastAsia="SimSun" w:hAnsi="Georgia" w:cs="Times New Roman"/>
      <w:u w:val="single"/>
      <w:lang w:eastAsia="zh-CN"/>
    </w:rPr>
  </w:style>
  <w:style w:type="paragraph" w:customStyle="1" w:styleId="Stylecard11ptBoldUnderline">
    <w:name w:val="Style card + 11 pt Bold Underline"/>
    <w:basedOn w:val="Normal"/>
    <w:link w:val="Stylecard11ptBoldUnderlineChar"/>
    <w:qFormat/>
    <w:rsid w:val="00437FCB"/>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437FCB"/>
    <w:rPr>
      <w:rFonts w:ascii="Georgia" w:eastAsia="SimSun" w:hAnsi="Georgia" w:cs="Times New Roman"/>
      <w:b/>
      <w:bCs/>
      <w:u w:val="single"/>
      <w:lang w:eastAsia="zh-CN"/>
    </w:rPr>
  </w:style>
  <w:style w:type="character" w:customStyle="1" w:styleId="StyleStyle11ptBoldUnderlineBorderSinglesolidlineAuto">
    <w:name w:val="Style Style 11 pt Bold Underline Border: : (Single solid line Auto ..."/>
    <w:basedOn w:val="DefaultParagraphFont"/>
    <w:rsid w:val="00437FC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37FCB"/>
    <w:pPr>
      <w:ind w:left="288" w:right="288"/>
    </w:pPr>
    <w:rPr>
      <w:rFonts w:ascii="Georgia" w:eastAsia="SimSun" w:hAnsi="Georgia"/>
      <w:spacing w:val="-8"/>
      <w:u w:val="single"/>
      <w:lang w:eastAsia="zh-CN"/>
    </w:rPr>
  </w:style>
  <w:style w:type="character" w:customStyle="1" w:styleId="StylecardLatinVerdana-BoldUnderlineChar">
    <w:name w:val="Style card + (Latin) Verdana-Bold Underline Char"/>
    <w:basedOn w:val="cardChar"/>
    <w:link w:val="StylecardLatinVerdana-BoldUnderline"/>
    <w:rsid w:val="00437FCB"/>
    <w:rPr>
      <w:rFonts w:ascii="Georgia" w:eastAsia="SimSun" w:hAnsi="Georgia" w:cs="Times New Roman"/>
      <w:spacing w:val="-8"/>
      <w:u w:val="single"/>
      <w:lang w:eastAsia="zh-CN"/>
    </w:rPr>
  </w:style>
  <w:style w:type="paragraph" w:styleId="HTMLPreformatted">
    <w:name w:val="HTML Preformatted"/>
    <w:basedOn w:val="Normal"/>
    <w:link w:val="HTMLPreformattedChar"/>
    <w:rsid w:val="00437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37FC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37FCB"/>
    <w:rPr>
      <w:u w:val="single"/>
    </w:rPr>
  </w:style>
  <w:style w:type="character" w:customStyle="1" w:styleId="StyleUnderlining11ptChar">
    <w:name w:val="Style Underlining + 11 pt Char"/>
    <w:basedOn w:val="DefaultParagraphFont"/>
    <w:link w:val="StyleUnderlining11pt"/>
    <w:rsid w:val="00437FCB"/>
    <w:rPr>
      <w:rFonts w:ascii="Times New Roman" w:hAnsi="Times New Roman" w:cs="Times New Roman"/>
      <w:u w:val="single"/>
    </w:rPr>
  </w:style>
  <w:style w:type="paragraph" w:customStyle="1" w:styleId="StyleCardText9pt">
    <w:name w:val="Style Card Text + 9 pt"/>
    <w:basedOn w:val="Normal"/>
    <w:link w:val="StyleCardText9ptChar"/>
    <w:qFormat/>
    <w:rsid w:val="00437FCB"/>
    <w:pPr>
      <w:spacing w:after="200"/>
      <w:contextualSpacing/>
    </w:pPr>
    <w:rPr>
      <w:rFonts w:eastAsia="Calibri"/>
    </w:rPr>
  </w:style>
  <w:style w:type="character" w:customStyle="1" w:styleId="StyleCardText9ptChar">
    <w:name w:val="Style Card Text + 9 pt Char"/>
    <w:basedOn w:val="DefaultParagraphFont"/>
    <w:link w:val="StyleCardText9pt"/>
    <w:rsid w:val="00437FCB"/>
    <w:rPr>
      <w:rFonts w:ascii="Times New Roman" w:eastAsia="Calibri" w:hAnsi="Times New Roman" w:cs="Times New Roman"/>
    </w:rPr>
  </w:style>
  <w:style w:type="paragraph" w:styleId="Quote">
    <w:name w:val="Quote"/>
    <w:basedOn w:val="Normal"/>
    <w:next w:val="Normal"/>
    <w:link w:val="QuoteChar"/>
    <w:uiPriority w:val="29"/>
    <w:qFormat/>
    <w:rsid w:val="00437FCB"/>
    <w:pPr>
      <w:widowControl w:val="0"/>
    </w:pPr>
    <w:rPr>
      <w:rFonts w:eastAsia="Times New Roman"/>
      <w:iCs/>
      <w:color w:val="000000"/>
      <w:lang w:bidi="en-US"/>
    </w:rPr>
  </w:style>
  <w:style w:type="character" w:customStyle="1" w:styleId="QuoteChar">
    <w:name w:val="Quote Char"/>
    <w:basedOn w:val="DefaultParagraphFont"/>
    <w:link w:val="Quote"/>
    <w:uiPriority w:val="29"/>
    <w:rsid w:val="00437FCB"/>
    <w:rPr>
      <w:rFonts w:ascii="Times New Roman" w:eastAsia="Times New Roman" w:hAnsi="Times New Roman" w:cs="Times New Roman"/>
      <w:iCs/>
      <w:color w:val="000000"/>
      <w:lang w:bidi="en-US"/>
    </w:rPr>
  </w:style>
  <w:style w:type="paragraph" w:customStyle="1" w:styleId="Underlining">
    <w:name w:val="Underlining"/>
    <w:basedOn w:val="Normal"/>
    <w:link w:val="UnderliningChar"/>
    <w:qFormat/>
    <w:rsid w:val="00437FCB"/>
    <w:rPr>
      <w:rFonts w:ascii="Arial Narrow" w:hAnsi="Arial Narrow"/>
      <w:u w:val="single"/>
    </w:rPr>
  </w:style>
  <w:style w:type="character" w:customStyle="1" w:styleId="ital-inline">
    <w:name w:val="ital-inline"/>
    <w:basedOn w:val="DefaultParagraphFont"/>
    <w:rsid w:val="00437FCB"/>
  </w:style>
  <w:style w:type="character" w:customStyle="1" w:styleId="underlineChar">
    <w:name w:val="underline Char"/>
    <w:basedOn w:val="DefaultParagraphFont"/>
    <w:rsid w:val="00437FC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37FC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37FCB"/>
    <w:rPr>
      <w:sz w:val="20"/>
      <w:u w:val="single"/>
    </w:rPr>
  </w:style>
  <w:style w:type="paragraph" w:styleId="BodyTextIndent2">
    <w:name w:val="Body Text Indent 2"/>
    <w:basedOn w:val="Normal"/>
    <w:link w:val="BodyTextIndent2Char"/>
    <w:unhideWhenUsed/>
    <w:rsid w:val="00437FCB"/>
    <w:pPr>
      <w:spacing w:after="120" w:line="480" w:lineRule="auto"/>
      <w:ind w:left="360"/>
    </w:pPr>
  </w:style>
  <w:style w:type="character" w:customStyle="1" w:styleId="BodyTextIndent2Char">
    <w:name w:val="Body Text Indent 2 Char"/>
    <w:basedOn w:val="DefaultParagraphFont"/>
    <w:link w:val="BodyTextIndent2"/>
    <w:rsid w:val="00437FCB"/>
    <w:rPr>
      <w:rFonts w:ascii="Times New Roman" w:hAnsi="Times New Roman" w:cs="Times New Roman"/>
    </w:rPr>
  </w:style>
  <w:style w:type="paragraph" w:styleId="BodyTextIndent3">
    <w:name w:val="Body Text Indent 3"/>
    <w:basedOn w:val="Normal"/>
    <w:link w:val="BodyTextIndent3Char"/>
    <w:uiPriority w:val="99"/>
    <w:semiHidden/>
    <w:unhideWhenUsed/>
    <w:rsid w:val="00437FCB"/>
    <w:pPr>
      <w:spacing w:after="120"/>
      <w:ind w:left="360"/>
    </w:pPr>
    <w:rPr>
      <w:szCs w:val="16"/>
    </w:rPr>
  </w:style>
  <w:style w:type="character" w:customStyle="1" w:styleId="BodyTextIndent3Char">
    <w:name w:val="Body Text Indent 3 Char"/>
    <w:basedOn w:val="DefaultParagraphFont"/>
    <w:link w:val="BodyTextIndent3"/>
    <w:uiPriority w:val="99"/>
    <w:semiHidden/>
    <w:rsid w:val="00437FCB"/>
    <w:rPr>
      <w:rFonts w:ascii="Times New Roman" w:hAnsi="Times New Roman" w:cs="Times New Roman"/>
      <w:szCs w:val="16"/>
    </w:rPr>
  </w:style>
  <w:style w:type="paragraph" w:styleId="BodyText2">
    <w:name w:val="Body Text 2"/>
    <w:basedOn w:val="Normal"/>
    <w:link w:val="BodyText2Char"/>
    <w:unhideWhenUsed/>
    <w:rsid w:val="00437FCB"/>
    <w:pPr>
      <w:spacing w:after="120" w:line="480" w:lineRule="auto"/>
    </w:pPr>
  </w:style>
  <w:style w:type="character" w:customStyle="1" w:styleId="BodyText2Char">
    <w:name w:val="Body Text 2 Char"/>
    <w:basedOn w:val="DefaultParagraphFont"/>
    <w:link w:val="BodyText2"/>
    <w:rsid w:val="00437FCB"/>
    <w:rPr>
      <w:rFonts w:ascii="Times New Roman" w:hAnsi="Times New Roman" w:cs="Times New Roman"/>
    </w:rPr>
  </w:style>
  <w:style w:type="paragraph" w:styleId="BodyTextIndent">
    <w:name w:val="Body Text Indent"/>
    <w:basedOn w:val="Normal"/>
    <w:link w:val="BodyTextIndentChar"/>
    <w:uiPriority w:val="99"/>
    <w:unhideWhenUsed/>
    <w:rsid w:val="00437FCB"/>
    <w:pPr>
      <w:spacing w:after="120"/>
      <w:ind w:left="360"/>
    </w:pPr>
  </w:style>
  <w:style w:type="character" w:customStyle="1" w:styleId="BodyTextIndentChar">
    <w:name w:val="Body Text Indent Char"/>
    <w:basedOn w:val="DefaultParagraphFont"/>
    <w:link w:val="BodyTextIndent"/>
    <w:uiPriority w:val="99"/>
    <w:rsid w:val="00437FCB"/>
    <w:rPr>
      <w:rFonts w:ascii="Times New Roman" w:hAnsi="Times New Roman" w:cs="Times New Roman"/>
    </w:rPr>
  </w:style>
  <w:style w:type="paragraph" w:styleId="BodyText3">
    <w:name w:val="Body Text 3"/>
    <w:basedOn w:val="Normal"/>
    <w:link w:val="BodyText3Char"/>
    <w:unhideWhenUsed/>
    <w:rsid w:val="00437FCB"/>
    <w:pPr>
      <w:spacing w:after="120"/>
    </w:pPr>
    <w:rPr>
      <w:szCs w:val="16"/>
    </w:rPr>
  </w:style>
  <w:style w:type="character" w:customStyle="1" w:styleId="BodyText3Char">
    <w:name w:val="Body Text 3 Char"/>
    <w:basedOn w:val="DefaultParagraphFont"/>
    <w:link w:val="BodyText3"/>
    <w:rsid w:val="00437FCB"/>
    <w:rPr>
      <w:rFonts w:ascii="Times New Roman" w:hAnsi="Times New Roman" w:cs="Times New Roman"/>
      <w:szCs w:val="16"/>
    </w:rPr>
  </w:style>
  <w:style w:type="character" w:customStyle="1" w:styleId="StyleBold">
    <w:name w:val="Style Bold"/>
    <w:basedOn w:val="DefaultParagraphFont"/>
    <w:uiPriority w:val="9"/>
    <w:semiHidden/>
    <w:rsid w:val="00437FCB"/>
    <w:rPr>
      <w:b/>
      <w:bCs/>
    </w:rPr>
  </w:style>
  <w:style w:type="character" w:customStyle="1" w:styleId="body-text">
    <w:name w:val="body-text"/>
    <w:basedOn w:val="DefaultParagraphFont"/>
    <w:rsid w:val="00437FCB"/>
  </w:style>
  <w:style w:type="paragraph" w:customStyle="1" w:styleId="StyleStyle411ptBoldBorderSinglesolidlineAuto0">
    <w:name w:val="Style Style4 + 11 pt Bold Border: : (Single solid line Auto  0...."/>
    <w:basedOn w:val="Normal"/>
    <w:link w:val="StyleStyle411ptBoldBorderSinglesolidlineAuto0Char"/>
    <w:qFormat/>
    <w:rsid w:val="00437FC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37FCB"/>
    <w:rPr>
      <w:rFonts w:ascii="Times New Roman" w:eastAsia="Times New Roman" w:hAnsi="Times New Roman" w:cs="Times New Roman"/>
      <w:b/>
      <w:bCs/>
      <w:u w:val="single"/>
      <w:bdr w:val="single" w:sz="4" w:space="0" w:color="auto"/>
    </w:rPr>
  </w:style>
  <w:style w:type="character" w:customStyle="1" w:styleId="BalloonTextChar1">
    <w:name w:val="Balloon Text Char1"/>
    <w:basedOn w:val="DefaultParagraphFont"/>
    <w:uiPriority w:val="99"/>
    <w:rsid w:val="00437FCB"/>
    <w:rPr>
      <w:rFonts w:ascii="Tahoma" w:hAnsi="Tahoma" w:cs="Tahoma"/>
      <w:sz w:val="16"/>
      <w:szCs w:val="16"/>
    </w:rPr>
  </w:style>
  <w:style w:type="character" w:customStyle="1" w:styleId="globalcontentbody">
    <w:name w:val="globalcontentbody"/>
    <w:basedOn w:val="DefaultParagraphFont"/>
    <w:rsid w:val="00437FCB"/>
  </w:style>
  <w:style w:type="paragraph" w:customStyle="1" w:styleId="StyleStyle112pt">
    <w:name w:val="Style Style1 + 12 pt"/>
    <w:basedOn w:val="Normal"/>
    <w:link w:val="StyleStyle112ptChar"/>
    <w:qFormat/>
    <w:rsid w:val="00437FCB"/>
    <w:rPr>
      <w:rFonts w:eastAsia="SimSun"/>
      <w:u w:val="single"/>
      <w:lang w:eastAsia="zh-CN"/>
    </w:rPr>
  </w:style>
  <w:style w:type="character" w:customStyle="1" w:styleId="StyleStyle112ptChar">
    <w:name w:val="Style Style1 + 12 pt Char"/>
    <w:basedOn w:val="DefaultParagraphFont"/>
    <w:link w:val="StyleStyle112pt"/>
    <w:rsid w:val="00437FCB"/>
    <w:rPr>
      <w:rFonts w:ascii="Times New Roman" w:eastAsia="SimSun" w:hAnsi="Times New Roman" w:cs="Times New Roman"/>
      <w:u w:val="single"/>
      <w:lang w:eastAsia="zh-CN"/>
    </w:rPr>
  </w:style>
  <w:style w:type="paragraph" w:customStyle="1" w:styleId="MinimizedText">
    <w:name w:val="Minimized Text"/>
    <w:basedOn w:val="Normal"/>
    <w:link w:val="MinimizedTextChar"/>
    <w:qFormat/>
    <w:rsid w:val="00437FCB"/>
    <w:rPr>
      <w:rFonts w:eastAsia="Times New Roman"/>
    </w:rPr>
  </w:style>
  <w:style w:type="character" w:customStyle="1" w:styleId="MinimizedTextChar">
    <w:name w:val="Minimized Text Char"/>
    <w:basedOn w:val="DefaultParagraphFont"/>
    <w:link w:val="MinimizedText"/>
    <w:rsid w:val="00437FCB"/>
    <w:rPr>
      <w:rFonts w:ascii="Times New Roman" w:eastAsia="Times New Roman" w:hAnsi="Times New Roman" w:cs="Times New Roman"/>
    </w:rPr>
  </w:style>
  <w:style w:type="character" w:customStyle="1" w:styleId="term1">
    <w:name w:val="term1"/>
    <w:basedOn w:val="DefaultParagraphFont"/>
    <w:rsid w:val="00437FCB"/>
    <w:rPr>
      <w:b/>
      <w:bCs/>
    </w:rPr>
  </w:style>
  <w:style w:type="character" w:customStyle="1" w:styleId="Styleterm111ptUnderline">
    <w:name w:val="Style term1 + 11 pt Underline"/>
    <w:basedOn w:val="term1"/>
    <w:rsid w:val="00437FCB"/>
    <w:rPr>
      <w:b/>
      <w:bCs/>
      <w:sz w:val="20"/>
      <w:u w:val="single"/>
    </w:rPr>
  </w:style>
  <w:style w:type="paragraph" w:customStyle="1" w:styleId="StyleMinimizedTextArialNarrow10pt">
    <w:name w:val="Style Minimized Text + Arial Narrow 10 pt"/>
    <w:basedOn w:val="MinimizedText"/>
    <w:link w:val="StyleMinimizedTextArialNarrow10ptChar"/>
    <w:qFormat/>
    <w:rsid w:val="00437FCB"/>
    <w:rPr>
      <w:sz w:val="20"/>
    </w:rPr>
  </w:style>
  <w:style w:type="character" w:customStyle="1" w:styleId="StyleMinimizedTextArialNarrow10ptChar">
    <w:name w:val="Style Minimized Text + Arial Narrow 10 pt Char"/>
    <w:basedOn w:val="MinimizedTextChar"/>
    <w:link w:val="StyleMinimizedTextArialNarrow10pt"/>
    <w:rsid w:val="00437FCB"/>
    <w:rPr>
      <w:rFonts w:ascii="Times New Roman" w:eastAsia="Times New Roman" w:hAnsi="Times New Roman" w:cs="Times New Roman"/>
      <w:sz w:val="20"/>
    </w:rPr>
  </w:style>
  <w:style w:type="character" w:customStyle="1" w:styleId="Styleunderline11ptBold">
    <w:name w:val="Style underline + 11 pt Bold"/>
    <w:basedOn w:val="underline"/>
    <w:rsid w:val="00437FC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37FC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37FCB"/>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437FCB"/>
    <w:rPr>
      <w:rFonts w:ascii="Times New Roman" w:hAnsi="Times New Roman"/>
      <w:sz w:val="20"/>
    </w:rPr>
  </w:style>
  <w:style w:type="paragraph" w:customStyle="1" w:styleId="StyleStyle49pt3">
    <w:name w:val="Style Style4 + 9 pt3"/>
    <w:basedOn w:val="Style4"/>
    <w:link w:val="StyleStyle49pt3Char"/>
    <w:qFormat/>
    <w:rsid w:val="00437FCB"/>
  </w:style>
  <w:style w:type="character" w:customStyle="1" w:styleId="StyleStyle49pt3Char">
    <w:name w:val="Style Style4 + 9 pt3 Char"/>
    <w:basedOn w:val="Style4Char"/>
    <w:link w:val="StyleStyle49pt3"/>
    <w:rsid w:val="00437FCB"/>
    <w:rPr>
      <w:rFonts w:ascii="Times New Roman" w:eastAsia="Times New Roman" w:hAnsi="Times New Roman" w:cs="Times New Roman"/>
      <w:u w:val="single"/>
    </w:rPr>
  </w:style>
  <w:style w:type="paragraph" w:customStyle="1" w:styleId="StyleStyle4Bold">
    <w:name w:val="Style Style4 + Bold"/>
    <w:basedOn w:val="Style4"/>
    <w:link w:val="StyleStyle4BoldChar"/>
    <w:qFormat/>
    <w:rsid w:val="00437FCB"/>
    <w:rPr>
      <w:b/>
      <w:bCs/>
    </w:rPr>
  </w:style>
  <w:style w:type="character" w:customStyle="1" w:styleId="StyleStyle4BoldChar">
    <w:name w:val="Style Style4 + Bold Char"/>
    <w:basedOn w:val="Style4Char"/>
    <w:link w:val="StyleStyle4Bold"/>
    <w:rsid w:val="00437FCB"/>
    <w:rPr>
      <w:rFonts w:ascii="Times New Roman" w:eastAsia="Times New Roman" w:hAnsi="Times New Roman" w:cs="Times New Roman"/>
      <w:b/>
      <w:bCs/>
      <w:u w:val="single"/>
    </w:rPr>
  </w:style>
  <w:style w:type="character" w:customStyle="1" w:styleId="CharChar11">
    <w:name w:val="Char Char11"/>
    <w:basedOn w:val="DefaultParagraphFont"/>
    <w:rsid w:val="00437FCB"/>
    <w:rPr>
      <w:rFonts w:cs="Arial"/>
      <w:bCs/>
      <w:szCs w:val="26"/>
      <w:u w:val="single"/>
      <w:lang w:val="en-US" w:eastAsia="en-US" w:bidi="ar-SA"/>
    </w:rPr>
  </w:style>
  <w:style w:type="character" w:customStyle="1" w:styleId="authorbio">
    <w:name w:val="authorbio"/>
    <w:basedOn w:val="DefaultParagraphFont"/>
    <w:rsid w:val="00437FCB"/>
  </w:style>
  <w:style w:type="character" w:customStyle="1" w:styleId="a">
    <w:name w:val="a"/>
    <w:basedOn w:val="DefaultParagraphFont"/>
    <w:rsid w:val="00437FCB"/>
  </w:style>
  <w:style w:type="character" w:customStyle="1" w:styleId="StyleStyleUnderline411pt">
    <w:name w:val="Style Style Underline4 + 11 pt"/>
    <w:basedOn w:val="DefaultParagraphFont"/>
    <w:rsid w:val="00437FCB"/>
    <w:rPr>
      <w:sz w:val="20"/>
      <w:u w:val="single"/>
    </w:rPr>
  </w:style>
  <w:style w:type="character" w:customStyle="1" w:styleId="StyleStyleUnderline411ptBold">
    <w:name w:val="Style Style Underline4 + 11 pt Bold"/>
    <w:basedOn w:val="DefaultParagraphFont"/>
    <w:rsid w:val="00437FCB"/>
    <w:rPr>
      <w:b/>
      <w:bCs/>
      <w:sz w:val="20"/>
      <w:u w:val="single"/>
    </w:rPr>
  </w:style>
  <w:style w:type="character" w:customStyle="1" w:styleId="StyleStyleUnderline311pt">
    <w:name w:val="Style Style Underline3 + 11 pt"/>
    <w:basedOn w:val="DefaultParagraphFont"/>
    <w:rsid w:val="00437FCB"/>
    <w:rPr>
      <w:sz w:val="20"/>
      <w:u w:val="single"/>
    </w:rPr>
  </w:style>
  <w:style w:type="character" w:customStyle="1" w:styleId="StyleStyleUnderline311ptBold">
    <w:name w:val="Style Style Underline3 + 11 pt Bold"/>
    <w:basedOn w:val="DefaultParagraphFont"/>
    <w:rsid w:val="00437FCB"/>
    <w:rPr>
      <w:b/>
      <w:bCs/>
      <w:sz w:val="20"/>
      <w:u w:val="single"/>
    </w:rPr>
  </w:style>
  <w:style w:type="character" w:customStyle="1" w:styleId="StyleUnderline3">
    <w:name w:val="Style Underline3"/>
    <w:basedOn w:val="DefaultParagraphFont"/>
    <w:rsid w:val="00437FCB"/>
    <w:rPr>
      <w:u w:val="single"/>
    </w:rPr>
  </w:style>
  <w:style w:type="paragraph" w:customStyle="1" w:styleId="StyleStyle111ptBorderSinglesolidlineAuto05ptL">
    <w:name w:val="Style Style1 + 11 pt Border: : (Single solid line Auto  0.5 pt L..."/>
    <w:link w:val="StyleStyle111ptBorderSinglesolidlineAuto05ptLChar"/>
    <w:qFormat/>
    <w:rsid w:val="00437FC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37FC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37FCB"/>
    <w:rPr>
      <w:u w:val="single"/>
    </w:rPr>
  </w:style>
  <w:style w:type="character" w:customStyle="1" w:styleId="NothingChar">
    <w:name w:val="Nothing Char"/>
    <w:basedOn w:val="DefaultParagraphFont"/>
    <w:link w:val="Nothing"/>
    <w:rsid w:val="00437FCB"/>
    <w:rPr>
      <w:rFonts w:ascii="Times New Roman" w:eastAsia="Times New Roman" w:hAnsi="Times New Roman" w:cs="Times New Roman"/>
      <w:sz w:val="20"/>
      <w:szCs w:val="24"/>
    </w:rPr>
  </w:style>
  <w:style w:type="character" w:customStyle="1" w:styleId="CardsFont12pt0">
    <w:name w:val="Cards + Font 12pt"/>
    <w:basedOn w:val="DefaultParagraphFont"/>
    <w:rsid w:val="00437FCB"/>
    <w:rPr>
      <w:rFonts w:ascii="Times New Roman" w:eastAsia="Calibri" w:hAnsi="Times New Roman" w:cs="Times New Roman"/>
      <w:sz w:val="24"/>
      <w:szCs w:val="20"/>
      <w:u w:val="single"/>
    </w:rPr>
  </w:style>
  <w:style w:type="paragraph" w:customStyle="1" w:styleId="SmallText0">
    <w:name w:val="Small Text"/>
    <w:link w:val="SmallTextChar0"/>
    <w:qFormat/>
    <w:rsid w:val="00437FCB"/>
    <w:pPr>
      <w:spacing w:after="200" w:line="276" w:lineRule="auto"/>
    </w:pPr>
    <w:rPr>
      <w:rFonts w:ascii="Times New Roman" w:eastAsia="MS Mincho" w:hAnsi="Times New Roman" w:cs="Times New Roman"/>
      <w:sz w:val="15"/>
      <w:szCs w:val="24"/>
      <w:lang w:eastAsia="ja-JP"/>
    </w:rPr>
  </w:style>
  <w:style w:type="character" w:customStyle="1" w:styleId="SmallTextChar0">
    <w:name w:val="Small Text Char"/>
    <w:basedOn w:val="CardTextChar0"/>
    <w:link w:val="SmallText0"/>
    <w:rsid w:val="00437FCB"/>
    <w:rPr>
      <w:rFonts w:ascii="Times New Roman" w:eastAsia="MS Mincho" w:hAnsi="Times New Roman" w:cs="Times New Roman"/>
      <w:sz w:val="15"/>
      <w:szCs w:val="24"/>
      <w:lang w:eastAsia="ja-JP"/>
    </w:rPr>
  </w:style>
  <w:style w:type="paragraph" w:customStyle="1" w:styleId="Circled">
    <w:name w:val="Circled"/>
    <w:link w:val="CircledChar"/>
    <w:qFormat/>
    <w:rsid w:val="00437FC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437FCB"/>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437FC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37FCB"/>
  </w:style>
  <w:style w:type="character" w:customStyle="1" w:styleId="part-of-speech">
    <w:name w:val="part-of-speech"/>
    <w:basedOn w:val="DefaultParagraphFont"/>
    <w:rsid w:val="00437FCB"/>
  </w:style>
  <w:style w:type="character" w:customStyle="1" w:styleId="sep">
    <w:name w:val="sep"/>
    <w:basedOn w:val="DefaultParagraphFont"/>
    <w:rsid w:val="00437FCB"/>
  </w:style>
  <w:style w:type="character" w:customStyle="1" w:styleId="pron">
    <w:name w:val="pron"/>
    <w:basedOn w:val="DefaultParagraphFont"/>
    <w:rsid w:val="00437FCB"/>
  </w:style>
  <w:style w:type="paragraph" w:customStyle="1" w:styleId="StyleStyle4LatinTimesNewRomanAsianSimSun">
    <w:name w:val="Style Style4 + (Latin) Times New Roman (Asian) SimSun"/>
    <w:basedOn w:val="Normal"/>
    <w:link w:val="StyleStyle4LatinTimesNewRomanAsianSimSunChar"/>
    <w:qFormat/>
    <w:rsid w:val="00437FC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37FCB"/>
    <w:rPr>
      <w:rFonts w:ascii="Times New Roman" w:eastAsia="SimSu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37FC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37FCB"/>
    <w:rPr>
      <w:rFonts w:ascii="Times New Roman" w:eastAsia="SimSun" w:hAnsi="Times New Roman" w:cs="Times New Roman"/>
      <w:b/>
      <w:bCs/>
      <w:u w:val="single"/>
    </w:rPr>
  </w:style>
  <w:style w:type="character" w:customStyle="1" w:styleId="CharChar3">
    <w:name w:val="Char Char3"/>
    <w:basedOn w:val="DefaultParagraphFont"/>
    <w:rsid w:val="00437FC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437FCB"/>
    <w:rPr>
      <w:color w:val="5A5A5A" w:themeColor="text1" w:themeTint="A5"/>
      <w:spacing w:val="15"/>
    </w:rPr>
  </w:style>
  <w:style w:type="paragraph" w:styleId="Subtitle">
    <w:name w:val="Subtitle"/>
    <w:aliases w:val="Underlined card text"/>
    <w:basedOn w:val="Normal"/>
    <w:next w:val="Normal"/>
    <w:link w:val="SubtitleChar"/>
    <w:uiPriority w:val="99"/>
    <w:unhideWhenUsed/>
    <w:qFormat/>
    <w:rsid w:val="00437FCB"/>
    <w:pPr>
      <w:numPr>
        <w:ilvl w:val="1"/>
      </w:numPr>
    </w:pPr>
    <w:rPr>
      <w:rFonts w:asciiTheme="minorHAnsi" w:hAnsiTheme="minorHAnsi" w:cstheme="minorBidi"/>
      <w:color w:val="5A5A5A" w:themeColor="text1" w:themeTint="A5"/>
      <w:spacing w:val="15"/>
    </w:rPr>
  </w:style>
  <w:style w:type="character" w:customStyle="1" w:styleId="SubtitleChar1">
    <w:name w:val="Subtitle Char1"/>
    <w:aliases w:val="Underlined card text Char1"/>
    <w:basedOn w:val="DefaultParagraphFont"/>
    <w:rsid w:val="00437FCB"/>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437FCB"/>
  </w:style>
  <w:style w:type="character" w:customStyle="1" w:styleId="StyleStyle411pt1Char">
    <w:name w:val="Style Style4 + 11 pt1 Char"/>
    <w:basedOn w:val="Style4Char"/>
    <w:link w:val="StyleStyle411pt1"/>
    <w:rsid w:val="00437FCB"/>
    <w:rPr>
      <w:rFonts w:ascii="Times New Roman" w:eastAsia="Times New Roman" w:hAnsi="Times New Roman" w:cs="Times New Roman"/>
      <w:u w:val="single"/>
    </w:rPr>
  </w:style>
  <w:style w:type="character" w:customStyle="1" w:styleId="BoldandUnderlineCharChar2">
    <w:name w:val="Bold and Underline Char Char2"/>
    <w:basedOn w:val="DefaultParagraphFont"/>
    <w:rsid w:val="00437FCB"/>
    <w:rPr>
      <w:b/>
      <w:u w:val="single"/>
      <w:lang w:val="en-US" w:eastAsia="en-US" w:bidi="ar-SA"/>
    </w:rPr>
  </w:style>
  <w:style w:type="character" w:customStyle="1" w:styleId="StyleUnderlineCharChar111pt">
    <w:name w:val="Style Underline Char Char1 + 11 pt"/>
    <w:basedOn w:val="DefaultParagraphFont"/>
    <w:rsid w:val="00437FC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37FC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37FC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37FCB"/>
    <w:rPr>
      <w:sz w:val="22"/>
      <w:u w:val="single"/>
    </w:rPr>
  </w:style>
  <w:style w:type="paragraph" w:customStyle="1" w:styleId="StyleMinimizedTextArialNarrow9pt">
    <w:name w:val="Style Minimized Text + Arial Narrow 9 pt"/>
    <w:basedOn w:val="Normal"/>
    <w:link w:val="StyleMinimizedTextArialNarrow9ptChar"/>
    <w:qFormat/>
    <w:rsid w:val="00437FCB"/>
    <w:rPr>
      <w:rFonts w:eastAsia="Times New Roman"/>
    </w:rPr>
  </w:style>
  <w:style w:type="character" w:customStyle="1" w:styleId="StyleMinimizedTextArialNarrow9ptChar">
    <w:name w:val="Style Minimized Text + Arial Narrow 9 pt Char"/>
    <w:basedOn w:val="DefaultParagraphFont"/>
    <w:link w:val="StyleMinimizedTextArialNarrow9pt"/>
    <w:rsid w:val="00437FCB"/>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437FC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37FC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37FC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37FC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37FC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37FCB"/>
    <w:rPr>
      <w:b w:val="0"/>
      <w:bCs/>
      <w:sz w:val="20"/>
      <w:u w:val="single"/>
      <w:lang w:val="en-US" w:eastAsia="en-US" w:bidi="ar-SA"/>
    </w:rPr>
  </w:style>
  <w:style w:type="character" w:customStyle="1" w:styleId="Styleunderline9pt">
    <w:name w:val="Style underline + 9 pt"/>
    <w:basedOn w:val="underline"/>
    <w:rsid w:val="00437FCB"/>
    <w:rPr>
      <w:rFonts w:ascii="Times New Roman" w:hAnsi="Times New Roman" w:cs="Times New Roman"/>
      <w:b/>
      <w:sz w:val="20"/>
      <w:u w:val="single"/>
    </w:rPr>
  </w:style>
  <w:style w:type="character" w:customStyle="1" w:styleId="StyleTimesNewRoman9pt">
    <w:name w:val="Style Times New Roman 9 pt"/>
    <w:basedOn w:val="DefaultParagraphFont"/>
    <w:rsid w:val="00437FCB"/>
    <w:rPr>
      <w:rFonts w:ascii="Times New Roman" w:hAnsi="Times New Roman"/>
      <w:sz w:val="20"/>
    </w:rPr>
  </w:style>
  <w:style w:type="character" w:customStyle="1" w:styleId="Styleunderline9pt1">
    <w:name w:val="Style underline + 9 pt1"/>
    <w:basedOn w:val="underline"/>
    <w:rsid w:val="00437FC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37FC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37FC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437FCB"/>
    <w:rPr>
      <w:b/>
      <w:bCs/>
      <w:noProof w:val="0"/>
      <w:sz w:val="20"/>
      <w:u w:val="single"/>
      <w:lang w:val="en-US" w:eastAsia="en-US" w:bidi="ar-SA"/>
    </w:rPr>
  </w:style>
  <w:style w:type="character" w:customStyle="1" w:styleId="Hyperlink23">
    <w:name w:val="Hyperlink23"/>
    <w:basedOn w:val="DefaultParagraphFont"/>
    <w:rsid w:val="00437FCB"/>
    <w:rPr>
      <w:color w:val="3300CC"/>
      <w:u w:val="single"/>
    </w:rPr>
  </w:style>
  <w:style w:type="paragraph" w:customStyle="1" w:styleId="cardCharChar">
    <w:name w:val="card Char Char"/>
    <w:basedOn w:val="Normal"/>
    <w:link w:val="cardCharCharChar"/>
    <w:qFormat/>
    <w:rsid w:val="00437FCB"/>
    <w:pPr>
      <w:ind w:left="288" w:right="288"/>
    </w:pPr>
    <w:rPr>
      <w:rFonts w:eastAsia="Times New Roman"/>
      <w:szCs w:val="20"/>
    </w:rPr>
  </w:style>
  <w:style w:type="character" w:customStyle="1" w:styleId="cardCharCharChar">
    <w:name w:val="card Char Char Char"/>
    <w:basedOn w:val="DefaultParagraphFont"/>
    <w:link w:val="cardCharChar"/>
    <w:rsid w:val="00437FCB"/>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437FC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37FCB"/>
  </w:style>
  <w:style w:type="character" w:customStyle="1" w:styleId="StylecardCharCharArialNarrow9ptChar">
    <w:name w:val="Style card Char Char + Arial Narrow 9 pt Char"/>
    <w:basedOn w:val="cardCharCharChar"/>
    <w:link w:val="StylecardCharCharArialNarrow9pt"/>
    <w:rsid w:val="00437FCB"/>
    <w:rPr>
      <w:rFonts w:ascii="Times New Roman" w:eastAsia="Times New Roman" w:hAnsi="Times New Roman" w:cs="Times New Roman"/>
      <w:szCs w:val="20"/>
    </w:rPr>
  </w:style>
  <w:style w:type="character" w:customStyle="1" w:styleId="UnderlineCharCharChar">
    <w:name w:val="Underline Char Char Char"/>
    <w:basedOn w:val="DefaultParagraphFont"/>
    <w:rsid w:val="00437FCB"/>
    <w:rPr>
      <w:noProof w:val="0"/>
      <w:u w:val="single"/>
      <w:lang w:val="en-US" w:eastAsia="en-US" w:bidi="ar-SA"/>
    </w:rPr>
  </w:style>
  <w:style w:type="character" w:customStyle="1" w:styleId="CardTextChar1">
    <w:name w:val="Card Text Char1"/>
    <w:basedOn w:val="DefaultParagraphFont"/>
    <w:rsid w:val="00437FC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37FC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437FC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37FC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37FC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37FC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37FC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437FC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37FCB"/>
    <w:rPr>
      <w:rFonts w:eastAsia="Times New Roman"/>
    </w:rPr>
  </w:style>
  <w:style w:type="character" w:customStyle="1" w:styleId="TextsmallChar">
    <w:name w:val="Textsmall Char"/>
    <w:basedOn w:val="DefaultParagraphFont"/>
    <w:link w:val="Textsmall"/>
    <w:rsid w:val="00437FCB"/>
    <w:rPr>
      <w:rFonts w:ascii="Times New Roman" w:eastAsia="Times New Roman" w:hAnsi="Times New Roman" w:cs="Times New Roman"/>
    </w:rPr>
  </w:style>
  <w:style w:type="character" w:customStyle="1" w:styleId="CharChar111">
    <w:name w:val="Char Char111"/>
    <w:basedOn w:val="DefaultParagraphFont"/>
    <w:rsid w:val="00437FCB"/>
    <w:rPr>
      <w:rFonts w:cs="Arial"/>
      <w:bCs/>
      <w:szCs w:val="26"/>
      <w:u w:val="single"/>
      <w:lang w:val="en-US" w:eastAsia="en-US" w:bidi="ar-SA"/>
    </w:rPr>
  </w:style>
  <w:style w:type="character" w:customStyle="1" w:styleId="UnderlineBold">
    <w:name w:val="Underline + Bold"/>
    <w:uiPriority w:val="1"/>
    <w:qFormat/>
    <w:rsid w:val="00437FCB"/>
    <w:rPr>
      <w:b/>
      <w:sz w:val="20"/>
      <w:u w:val="single"/>
    </w:rPr>
  </w:style>
  <w:style w:type="paragraph" w:customStyle="1" w:styleId="cardtextsmall">
    <w:name w:val="card text small"/>
    <w:basedOn w:val="Normal"/>
    <w:qFormat/>
    <w:rsid w:val="00437FCB"/>
    <w:rPr>
      <w:rFonts w:ascii="Arial Narrow" w:eastAsia="Times New Roman" w:hAnsi="Arial Narrow"/>
    </w:rPr>
  </w:style>
  <w:style w:type="character" w:customStyle="1" w:styleId="AUnterdline">
    <w:name w:val="AUnterdline"/>
    <w:qFormat/>
    <w:rsid w:val="00437FC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37FCB"/>
    <w:rPr>
      <w:rFonts w:ascii="Times New Roman" w:hAnsi="Times New Roman"/>
      <w:b/>
      <w:bCs/>
      <w:sz w:val="20"/>
      <w:u w:val="single"/>
      <w:bdr w:val="single" w:sz="4" w:space="0" w:color="auto"/>
    </w:rPr>
  </w:style>
  <w:style w:type="character" w:customStyle="1" w:styleId="highlightedsearchterm">
    <w:name w:val="highlightedsearchterm"/>
    <w:rsid w:val="00437FCB"/>
  </w:style>
  <w:style w:type="character" w:customStyle="1" w:styleId="StyleUnderline1">
    <w:name w:val="Style Underline1"/>
    <w:basedOn w:val="DefaultParagraphFont"/>
    <w:rsid w:val="00437FCB"/>
    <w:rPr>
      <w:rFonts w:ascii="Times New Roman" w:hAnsi="Times New Roman"/>
      <w:sz w:val="20"/>
      <w:u w:val="single"/>
    </w:rPr>
  </w:style>
  <w:style w:type="paragraph" w:customStyle="1" w:styleId="CardIndented">
    <w:name w:val="Card (Indented)"/>
    <w:basedOn w:val="Normal"/>
    <w:link w:val="CardIndentedChar"/>
    <w:qFormat/>
    <w:rsid w:val="00437FCB"/>
    <w:pPr>
      <w:ind w:left="288"/>
    </w:pPr>
  </w:style>
  <w:style w:type="paragraph" w:customStyle="1" w:styleId="StyleStyle49pt10">
    <w:name w:val="Style Style4 + 9 pt10"/>
    <w:basedOn w:val="Style4"/>
    <w:link w:val="StyleStyle49pt10Char"/>
    <w:qFormat/>
    <w:rsid w:val="00437FCB"/>
  </w:style>
  <w:style w:type="character" w:customStyle="1" w:styleId="StyleStyle49pt10Char">
    <w:name w:val="Style Style4 + 9 pt10 Char"/>
    <w:basedOn w:val="Style4Char"/>
    <w:link w:val="StyleStyle49pt10"/>
    <w:rsid w:val="00437FCB"/>
    <w:rPr>
      <w:rFonts w:ascii="Times New Roman" w:eastAsia="Times New Roman" w:hAnsi="Times New Roman" w:cs="Times New Roman"/>
      <w:u w:val="single"/>
    </w:rPr>
  </w:style>
  <w:style w:type="paragraph" w:customStyle="1" w:styleId="StyleStyle49ptBold7">
    <w:name w:val="Style Style4 + 9 pt Bold7"/>
    <w:basedOn w:val="Style4"/>
    <w:link w:val="StyleStyle49ptBold7Char"/>
    <w:qFormat/>
    <w:rsid w:val="00437FCB"/>
    <w:rPr>
      <w:b/>
      <w:bCs/>
    </w:rPr>
  </w:style>
  <w:style w:type="character" w:customStyle="1" w:styleId="StyleStyle49ptBold7Char">
    <w:name w:val="Style Style4 + 9 pt Bold7 Char"/>
    <w:link w:val="StyleStyle49ptBold7"/>
    <w:rsid w:val="00437FCB"/>
    <w:rPr>
      <w:rFonts w:ascii="Times New Roman" w:eastAsia="Times New Roman" w:hAnsi="Times New Roman" w:cs="Times New Roman"/>
      <w:b/>
      <w:bCs/>
      <w:u w:val="single"/>
    </w:rPr>
  </w:style>
  <w:style w:type="paragraph" w:customStyle="1" w:styleId="NormalUnderline">
    <w:name w:val="Normal Underline"/>
    <w:basedOn w:val="Normal"/>
    <w:link w:val="NormalUnderlineChar"/>
    <w:qFormat/>
    <w:rsid w:val="00437FCB"/>
    <w:pPr>
      <w:ind w:left="288"/>
    </w:pPr>
    <w:rPr>
      <w:rFonts w:eastAsia="Times New Roman"/>
      <w:u w:val="single"/>
    </w:rPr>
  </w:style>
  <w:style w:type="character" w:customStyle="1" w:styleId="NormalUnderlineChar">
    <w:name w:val="Normal Underline Char"/>
    <w:link w:val="NormalUnderline"/>
    <w:rsid w:val="00437FCB"/>
    <w:rPr>
      <w:rFonts w:ascii="Times New Roman" w:eastAsia="Times New Roman" w:hAnsi="Times New Roman" w:cs="Times New Roman"/>
      <w:u w:val="single"/>
    </w:rPr>
  </w:style>
  <w:style w:type="character" w:customStyle="1" w:styleId="DontRead">
    <w:name w:val="Don't Read"/>
    <w:qFormat/>
    <w:rsid w:val="00437FCB"/>
    <w:rPr>
      <w:rFonts w:ascii="Times New Roman" w:hAnsi="Times New Roman"/>
      <w:sz w:val="16"/>
    </w:rPr>
  </w:style>
  <w:style w:type="paragraph" w:customStyle="1" w:styleId="Underlinestyle">
    <w:name w:val="Underline style"/>
    <w:basedOn w:val="Normal"/>
    <w:qFormat/>
    <w:rsid w:val="00437FCB"/>
    <w:rPr>
      <w:rFonts w:eastAsia="Times New Roman"/>
      <w:u w:val="single"/>
    </w:rPr>
  </w:style>
  <w:style w:type="character" w:customStyle="1" w:styleId="Style11ptUnderline3">
    <w:name w:val="Style 11 pt Underline3"/>
    <w:rsid w:val="00437FCB"/>
    <w:rPr>
      <w:sz w:val="20"/>
      <w:u w:val="single"/>
    </w:rPr>
  </w:style>
  <w:style w:type="character" w:customStyle="1" w:styleId="27">
    <w:name w:val="27"/>
    <w:rsid w:val="00437FCB"/>
    <w:rPr>
      <w:rFonts w:cs="Arial"/>
      <w:bCs/>
      <w:sz w:val="20"/>
      <w:u w:val="single"/>
      <w:lang w:val="en-US" w:eastAsia="en-US" w:bidi="ar-SA"/>
    </w:rPr>
  </w:style>
  <w:style w:type="character" w:customStyle="1" w:styleId="2">
    <w:name w:val="2"/>
    <w:rsid w:val="00437FCB"/>
    <w:rPr>
      <w:rFonts w:cs="Arial"/>
      <w:bCs/>
      <w:sz w:val="20"/>
      <w:u w:val="single"/>
      <w:lang w:val="en-US" w:eastAsia="en-US" w:bidi="ar-SA"/>
    </w:rPr>
  </w:style>
  <w:style w:type="character" w:customStyle="1" w:styleId="Style9ptUnderline11">
    <w:name w:val="Style 9 pt Underline11"/>
    <w:basedOn w:val="DefaultParagraphFont"/>
    <w:rsid w:val="00437FCB"/>
    <w:rPr>
      <w:sz w:val="20"/>
      <w:u w:val="single"/>
    </w:rPr>
  </w:style>
  <w:style w:type="character" w:customStyle="1" w:styleId="Style9ptBoldUnderline5">
    <w:name w:val="Style 9 pt Bold Underline5"/>
    <w:basedOn w:val="DefaultParagraphFont"/>
    <w:rsid w:val="00437FCB"/>
    <w:rPr>
      <w:b/>
      <w:bCs/>
      <w:sz w:val="20"/>
      <w:u w:val="single"/>
    </w:rPr>
  </w:style>
  <w:style w:type="character" w:customStyle="1" w:styleId="CharChar114">
    <w:name w:val="Char Char114"/>
    <w:basedOn w:val="DefaultParagraphFont"/>
    <w:rsid w:val="00437FCB"/>
    <w:rPr>
      <w:rFonts w:cs="Arial"/>
      <w:bCs/>
      <w:szCs w:val="26"/>
      <w:u w:val="single"/>
      <w:lang w:val="en-US" w:eastAsia="en-US" w:bidi="ar-SA"/>
    </w:rPr>
  </w:style>
  <w:style w:type="character" w:customStyle="1" w:styleId="CharChar113">
    <w:name w:val="Char Char113"/>
    <w:basedOn w:val="DefaultParagraphFont"/>
    <w:rsid w:val="00437FCB"/>
    <w:rPr>
      <w:rFonts w:cs="Arial"/>
      <w:bCs/>
      <w:szCs w:val="26"/>
      <w:u w:val="single"/>
      <w:lang w:val="en-US" w:eastAsia="en-US" w:bidi="ar-SA"/>
    </w:rPr>
  </w:style>
  <w:style w:type="character" w:customStyle="1" w:styleId="CharChar112">
    <w:name w:val="Char Char112"/>
    <w:basedOn w:val="DefaultParagraphFont"/>
    <w:rsid w:val="00437FCB"/>
    <w:rPr>
      <w:rFonts w:cs="Arial"/>
      <w:bCs/>
      <w:szCs w:val="26"/>
      <w:u w:val="single"/>
      <w:lang w:val="en-US" w:eastAsia="en-US" w:bidi="ar-SA"/>
    </w:rPr>
  </w:style>
  <w:style w:type="character" w:customStyle="1" w:styleId="ssl0">
    <w:name w:val="ss_l0"/>
    <w:basedOn w:val="DefaultParagraphFont"/>
    <w:rsid w:val="00437FCB"/>
  </w:style>
  <w:style w:type="paragraph" w:styleId="CommentText">
    <w:name w:val="annotation text"/>
    <w:basedOn w:val="Normal"/>
    <w:link w:val="CommentTextChar"/>
    <w:uiPriority w:val="99"/>
    <w:rsid w:val="00437FCB"/>
    <w:rPr>
      <w:szCs w:val="20"/>
    </w:rPr>
  </w:style>
  <w:style w:type="character" w:customStyle="1" w:styleId="CommentTextChar">
    <w:name w:val="Comment Text Char"/>
    <w:basedOn w:val="DefaultParagraphFont"/>
    <w:link w:val="CommentText"/>
    <w:uiPriority w:val="99"/>
    <w:rsid w:val="00437FCB"/>
    <w:rPr>
      <w:rFonts w:ascii="Times New Roman" w:hAnsi="Times New Roman" w:cs="Times New Roman"/>
      <w:szCs w:val="20"/>
    </w:rPr>
  </w:style>
  <w:style w:type="character" w:customStyle="1" w:styleId="CommentSubjectChar">
    <w:name w:val="Comment Subject Char"/>
    <w:basedOn w:val="CommentTextChar"/>
    <w:link w:val="CommentSubject"/>
    <w:rsid w:val="00437FCB"/>
    <w:rPr>
      <w:rFonts w:ascii="Times New Roman" w:hAnsi="Times New Roman" w:cs="Times New Roman"/>
      <w:b/>
      <w:bCs/>
      <w:spacing w:val="-8"/>
      <w:szCs w:val="20"/>
    </w:rPr>
  </w:style>
  <w:style w:type="paragraph" w:styleId="CommentSubject">
    <w:name w:val="annotation subject"/>
    <w:basedOn w:val="CommentText"/>
    <w:next w:val="CommentText"/>
    <w:link w:val="CommentSubjectChar"/>
    <w:rsid w:val="00437FCB"/>
    <w:rPr>
      <w:b/>
      <w:bCs/>
      <w:spacing w:val="-8"/>
    </w:rPr>
  </w:style>
  <w:style w:type="character" w:customStyle="1" w:styleId="CommentSubjectChar1">
    <w:name w:val="Comment Subject Char1"/>
    <w:basedOn w:val="CommentTextChar"/>
    <w:uiPriority w:val="99"/>
    <w:semiHidden/>
    <w:rsid w:val="00437FCB"/>
    <w:rPr>
      <w:rFonts w:ascii="Times New Roman" w:hAnsi="Times New Roman" w:cs="Times New Roman"/>
      <w:b/>
      <w:bCs/>
      <w:szCs w:val="20"/>
    </w:rPr>
  </w:style>
  <w:style w:type="paragraph" w:customStyle="1" w:styleId="WW-Default1">
    <w:name w:val="WW-Default1"/>
    <w:basedOn w:val="Normal"/>
    <w:qFormat/>
    <w:rsid w:val="00437FCB"/>
    <w:pPr>
      <w:suppressAutoHyphens/>
    </w:pPr>
    <w:rPr>
      <w:rFonts w:eastAsia="Times New Roman"/>
      <w:b/>
      <w:bCs/>
      <w:szCs w:val="20"/>
      <w:lang w:eastAsia="ar-SA"/>
    </w:rPr>
  </w:style>
  <w:style w:type="paragraph" w:customStyle="1" w:styleId="Normal1">
    <w:name w:val="Normal1"/>
    <w:basedOn w:val="BodyText"/>
    <w:qFormat/>
    <w:rsid w:val="00437FCB"/>
  </w:style>
  <w:style w:type="character" w:customStyle="1" w:styleId="zoomme">
    <w:name w:val="zoomme"/>
    <w:basedOn w:val="DefaultParagraphFont"/>
    <w:rsid w:val="00437FCB"/>
  </w:style>
  <w:style w:type="character" w:customStyle="1" w:styleId="Date1">
    <w:name w:val="Date1"/>
    <w:basedOn w:val="DefaultParagraphFont"/>
    <w:rsid w:val="00437FCB"/>
  </w:style>
  <w:style w:type="character" w:customStyle="1" w:styleId="classauthor">
    <w:name w:val="class=&quot;author&quot;"/>
    <w:basedOn w:val="DefaultParagraphFont"/>
    <w:rsid w:val="00437FCB"/>
  </w:style>
  <w:style w:type="paragraph" w:customStyle="1" w:styleId="CardStyle">
    <w:name w:val="Card Style"/>
    <w:basedOn w:val="Normal"/>
    <w:link w:val="CardStyleChar"/>
    <w:qFormat/>
    <w:rsid w:val="00437FCB"/>
    <w:rPr>
      <w:rFonts w:eastAsia="Times New Roman"/>
    </w:rPr>
  </w:style>
  <w:style w:type="character" w:customStyle="1" w:styleId="BoldUnderlineChar0">
    <w:name w:val="Bold Underline Char"/>
    <w:rsid w:val="00437FCB"/>
    <w:rPr>
      <w:rFonts w:ascii="Times New Roman" w:eastAsia="Times New Roman" w:hAnsi="Times New Roman"/>
      <w:b/>
      <w:bCs/>
      <w:szCs w:val="24"/>
      <w:u w:val="single"/>
    </w:rPr>
  </w:style>
  <w:style w:type="character" w:customStyle="1" w:styleId="texto1">
    <w:name w:val="texto1"/>
    <w:rsid w:val="00437FCB"/>
  </w:style>
  <w:style w:type="character" w:customStyle="1" w:styleId="apple-style-span">
    <w:name w:val="apple-style-span"/>
    <w:rsid w:val="00437FCB"/>
  </w:style>
  <w:style w:type="paragraph" w:customStyle="1" w:styleId="citenon-bold">
    <w:name w:val="cite non-bold"/>
    <w:basedOn w:val="Normal"/>
    <w:link w:val="citenon-boldChar"/>
    <w:qFormat/>
    <w:rsid w:val="00437FCB"/>
    <w:rPr>
      <w:rFonts w:eastAsia="Times New Roman"/>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37FCB"/>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37FCB"/>
    <w:rPr>
      <w:rFonts w:ascii="Times New Roman" w:eastAsia="Times New Roman" w:hAnsi="Times New Roman" w:cs="Arial"/>
      <w:b/>
      <w:sz w:val="24"/>
      <w:szCs w:val="28"/>
    </w:rPr>
  </w:style>
  <w:style w:type="paragraph" w:customStyle="1" w:styleId="Style23">
    <w:name w:val="Style23"/>
    <w:basedOn w:val="Normal"/>
    <w:uiPriority w:val="99"/>
    <w:qFormat/>
    <w:rsid w:val="00437FC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37FCB"/>
    <w:rPr>
      <w:rFonts w:ascii="Times New Roman" w:eastAsia="Times New Roman" w:hAnsi="Times New Roman" w:cs="Times New Roman"/>
      <w:lang w:bidi="en-US"/>
    </w:rPr>
  </w:style>
  <w:style w:type="character" w:customStyle="1" w:styleId="gray">
    <w:name w:val="gray"/>
    <w:basedOn w:val="DefaultParagraphFont"/>
    <w:rsid w:val="00437FCB"/>
  </w:style>
  <w:style w:type="paragraph" w:customStyle="1" w:styleId="Tagtemplate">
    <w:name w:val="Tagtemplate"/>
    <w:basedOn w:val="Normal"/>
    <w:link w:val="TagtemplateChar"/>
    <w:autoRedefine/>
    <w:qFormat/>
    <w:rsid w:val="00437FCB"/>
    <w:pPr>
      <w:keepNext/>
      <w:keepLines/>
    </w:pPr>
    <w:rPr>
      <w:rFonts w:eastAsia="Calibri"/>
      <w:b/>
    </w:rPr>
  </w:style>
  <w:style w:type="character" w:customStyle="1" w:styleId="TagtemplateChar">
    <w:name w:val="Tagtemplate Char"/>
    <w:basedOn w:val="DefaultParagraphFont"/>
    <w:link w:val="Tagtemplate"/>
    <w:rsid w:val="00437FCB"/>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437FCB"/>
    <w:rPr>
      <w:sz w:val="20"/>
      <w:u w:val="single"/>
      <w:bdr w:val="single" w:sz="4" w:space="0" w:color="auto"/>
    </w:rPr>
  </w:style>
  <w:style w:type="paragraph" w:customStyle="1" w:styleId="Citation-FirstLine">
    <w:name w:val="Citation - First Line"/>
    <w:basedOn w:val="Normal"/>
    <w:next w:val="Normal"/>
    <w:autoRedefine/>
    <w:qFormat/>
    <w:rsid w:val="00437FCB"/>
    <w:pPr>
      <w:spacing w:line="240" w:lineRule="atLeast"/>
      <w:jc w:val="both"/>
    </w:pPr>
    <w:rPr>
      <w:rFonts w:ascii="Book Antiqua" w:eastAsia="Times New Roman" w:hAnsi="Book Antiqua"/>
    </w:rPr>
  </w:style>
  <w:style w:type="character" w:customStyle="1" w:styleId="CardText-Underlined">
    <w:name w:val="Card Text - Underlined"/>
    <w:rsid w:val="00437FCB"/>
    <w:rPr>
      <w:b/>
      <w:sz w:val="20"/>
      <w:u w:val="single"/>
    </w:rPr>
  </w:style>
  <w:style w:type="paragraph" w:customStyle="1" w:styleId="Citation-Complete">
    <w:name w:val="Citation - Complete"/>
    <w:basedOn w:val="Normal"/>
    <w:next w:val="Normal"/>
    <w:link w:val="Citation-CompleteChar"/>
    <w:autoRedefine/>
    <w:qFormat/>
    <w:rsid w:val="00437FC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37FCB"/>
    <w:rPr>
      <w:rFonts w:ascii="Book Antiqua" w:eastAsia="Times New Roman" w:hAnsi="Book Antiqua" w:cs="Times New Roman"/>
    </w:rPr>
  </w:style>
  <w:style w:type="character" w:customStyle="1" w:styleId="MicroTextChar">
    <w:name w:val="MicroText Char"/>
    <w:link w:val="MicroText"/>
    <w:rsid w:val="00437FCB"/>
    <w:rPr>
      <w:rFonts w:ascii="Arial Narrow" w:hAnsi="Arial Narrow"/>
      <w:sz w:val="12"/>
    </w:rPr>
  </w:style>
  <w:style w:type="paragraph" w:customStyle="1" w:styleId="TagCite">
    <w:name w:val="Tag/Cite"/>
    <w:basedOn w:val="Normal"/>
    <w:qFormat/>
    <w:rsid w:val="00437FCB"/>
    <w:rPr>
      <w:rFonts w:eastAsia="Times New Roman"/>
      <w:b/>
    </w:rPr>
  </w:style>
  <w:style w:type="character" w:customStyle="1" w:styleId="Style11ptItalicUnderline">
    <w:name w:val="Style 11 pt Italic Underline"/>
    <w:basedOn w:val="DefaultParagraphFont"/>
    <w:rsid w:val="00437FCB"/>
    <w:rPr>
      <w:i/>
      <w:iCs/>
      <w:sz w:val="20"/>
      <w:u w:val="single"/>
    </w:rPr>
  </w:style>
  <w:style w:type="character" w:customStyle="1" w:styleId="Style11ptItalic">
    <w:name w:val="Style 11 pt Italic"/>
    <w:basedOn w:val="DefaultParagraphFont"/>
    <w:rsid w:val="00437FCB"/>
    <w:rPr>
      <w:rFonts w:ascii="Times New Roman" w:hAnsi="Times New Roman"/>
      <w:i/>
      <w:iCs/>
      <w:sz w:val="20"/>
    </w:rPr>
  </w:style>
  <w:style w:type="character" w:customStyle="1" w:styleId="BoldandUnderlineChar">
    <w:name w:val="Bold and Underline Char"/>
    <w:basedOn w:val="DefaultParagraphFont"/>
    <w:link w:val="BoldandUnderline"/>
    <w:locked/>
    <w:rsid w:val="00437FCB"/>
    <w:rPr>
      <w:b/>
      <w:u w:val="single"/>
    </w:rPr>
  </w:style>
  <w:style w:type="paragraph" w:customStyle="1" w:styleId="BoldandUnderline">
    <w:name w:val="Bold and Underline"/>
    <w:basedOn w:val="Normal"/>
    <w:link w:val="BoldandUnderlineChar"/>
    <w:qFormat/>
    <w:rsid w:val="00437FCB"/>
    <w:rPr>
      <w:rFonts w:asciiTheme="minorHAnsi" w:hAnsiTheme="minorHAnsi" w:cstheme="minorBidi"/>
      <w:b/>
      <w:u w:val="single"/>
    </w:rPr>
  </w:style>
  <w:style w:type="character" w:customStyle="1" w:styleId="hdr">
    <w:name w:val="hdr"/>
    <w:basedOn w:val="DefaultParagraphFont"/>
    <w:rsid w:val="00437FCB"/>
  </w:style>
  <w:style w:type="paragraph" w:customStyle="1" w:styleId="StyleStyle49ptBold3">
    <w:name w:val="Style Style4 + 9 pt Bold3"/>
    <w:basedOn w:val="Style4"/>
    <w:link w:val="StyleStyle49ptBold3Char"/>
    <w:qFormat/>
    <w:rsid w:val="00437FCB"/>
    <w:rPr>
      <w:b/>
      <w:bCs/>
    </w:rPr>
  </w:style>
  <w:style w:type="character" w:customStyle="1" w:styleId="StyleStyle49ptBold3Char">
    <w:name w:val="Style Style4 + 9 pt Bold3 Char"/>
    <w:basedOn w:val="Style4Char"/>
    <w:link w:val="StyleStyle49ptBold3"/>
    <w:rsid w:val="00437FCB"/>
    <w:rPr>
      <w:rFonts w:ascii="Times New Roman" w:eastAsia="Times New Roman" w:hAnsi="Times New Roman" w:cs="Times New Roman"/>
      <w:b/>
      <w:bCs/>
      <w:u w:val="single"/>
    </w:rPr>
  </w:style>
  <w:style w:type="character" w:customStyle="1" w:styleId="Style9ptUnderline6">
    <w:name w:val="Style 9 pt Underline6"/>
    <w:basedOn w:val="DefaultParagraphFont"/>
    <w:rsid w:val="00437FCB"/>
    <w:rPr>
      <w:sz w:val="20"/>
      <w:u w:val="single"/>
    </w:rPr>
  </w:style>
  <w:style w:type="character" w:customStyle="1" w:styleId="ct-with-fmlt">
    <w:name w:val="ct-with-fmlt"/>
    <w:basedOn w:val="DefaultParagraphFont"/>
    <w:rsid w:val="00437FCB"/>
  </w:style>
  <w:style w:type="character" w:styleId="IntenseEmphasis">
    <w:name w:val="Intense Emphasis"/>
    <w:aliases w:val="cites Char Ch,Intense Emphasis4,9.5 pt,Intense Emphasi,Box Out,Intense Emphasis5,Char Char Char1,Sty,Style Underli,Minimized Char,cites Char Char,Underlined Text Char,Underline Char,Block Heading Char1,title Char1"/>
    <w:uiPriority w:val="5"/>
    <w:qFormat/>
    <w:rsid w:val="00437FCB"/>
    <w:rPr>
      <w:rFonts w:ascii="Arial" w:hAnsi="Arial" w:cs="Arial" w:hint="default"/>
      <w:b w:val="0"/>
      <w:bCs w:val="0"/>
      <w:sz w:val="20"/>
      <w:u w:val="single"/>
    </w:rPr>
  </w:style>
  <w:style w:type="paragraph" w:customStyle="1" w:styleId="TagText">
    <w:name w:val="TagText"/>
    <w:basedOn w:val="Normal"/>
    <w:uiPriority w:val="99"/>
    <w:qFormat/>
    <w:rsid w:val="00437FCB"/>
    <w:rPr>
      <w:b/>
    </w:rPr>
  </w:style>
  <w:style w:type="paragraph" w:customStyle="1" w:styleId="StyleStyle49pt">
    <w:name w:val="Style Style4 + 9 pt"/>
    <w:basedOn w:val="Normal"/>
    <w:link w:val="StyleStyle49ptChar"/>
    <w:qFormat/>
    <w:rsid w:val="00437FCB"/>
    <w:rPr>
      <w:rFonts w:eastAsia="Times New Roman"/>
      <w:u w:val="single"/>
    </w:rPr>
  </w:style>
  <w:style w:type="character" w:customStyle="1" w:styleId="StyleStyle49ptChar">
    <w:name w:val="Style Style4 + 9 pt Char"/>
    <w:basedOn w:val="DefaultParagraphFont"/>
    <w:link w:val="StyleStyle49pt"/>
    <w:rsid w:val="00437FCB"/>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437FCB"/>
    <w:rPr>
      <w:rFonts w:eastAsia="Times New Roman"/>
      <w:b/>
      <w:bCs/>
      <w:u w:val="single"/>
    </w:rPr>
  </w:style>
  <w:style w:type="character" w:customStyle="1" w:styleId="StyleStyle49ptBoldChar">
    <w:name w:val="Style Style4 + 9 pt Bold Char"/>
    <w:basedOn w:val="DefaultParagraphFont"/>
    <w:link w:val="StyleStyle49ptBold"/>
    <w:rsid w:val="00437FCB"/>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437FC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37FCB"/>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437FC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37FCB"/>
    <w:rPr>
      <w:rFonts w:ascii="Arial" w:eastAsia="Times New Roman" w:hAnsi="Arial" w:cs="Arial"/>
      <w:b/>
      <w:bCs/>
      <w:szCs w:val="24"/>
      <w:u w:val="single"/>
    </w:rPr>
  </w:style>
  <w:style w:type="paragraph" w:customStyle="1" w:styleId="StyleUnderlined11pt">
    <w:name w:val="Style Underlined + 11 pt"/>
    <w:link w:val="StyleUnderlined11ptChar"/>
    <w:qFormat/>
    <w:rsid w:val="00437FC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37FCB"/>
    <w:rPr>
      <w:rFonts w:ascii="Arial" w:eastAsia="Times New Roman" w:hAnsi="Arial" w:cs="Arial"/>
      <w:szCs w:val="24"/>
      <w:u w:val="single"/>
    </w:rPr>
  </w:style>
  <w:style w:type="character" w:customStyle="1" w:styleId="newscontent">
    <w:name w:val="newscontent"/>
    <w:rsid w:val="00437FCB"/>
  </w:style>
  <w:style w:type="character" w:customStyle="1" w:styleId="StyleUnderlinePatternClearYellow">
    <w:name w:val="Style Underline Pattern: Clear (Yellow)"/>
    <w:basedOn w:val="DefaultParagraphFont"/>
    <w:rsid w:val="00437FCB"/>
    <w:rPr>
      <w:u w:val="single"/>
      <w:shd w:val="clear" w:color="auto" w:fill="00FF00"/>
    </w:rPr>
  </w:style>
  <w:style w:type="paragraph" w:customStyle="1" w:styleId="StyleUnderlineChar11pt3">
    <w:name w:val="Style Underline Char + 11 pt3"/>
    <w:link w:val="StyleUnderlineChar11pt3Char"/>
    <w:qFormat/>
    <w:rsid w:val="00437FCB"/>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437FCB"/>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437FCB"/>
    <w:rPr>
      <w:b w:val="0"/>
      <w:bCs/>
      <w:u w:val="single"/>
    </w:rPr>
  </w:style>
  <w:style w:type="character" w:customStyle="1" w:styleId="date-display-single">
    <w:name w:val="date-display-single"/>
    <w:basedOn w:val="DefaultParagraphFont"/>
    <w:rsid w:val="00437FCB"/>
  </w:style>
  <w:style w:type="character" w:customStyle="1" w:styleId="CommentTextChar1">
    <w:name w:val="Comment Text Char1"/>
    <w:basedOn w:val="DefaultParagraphFont"/>
    <w:uiPriority w:val="99"/>
    <w:rsid w:val="00437FC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437FCB"/>
    <w:rPr>
      <w:rFonts w:ascii="Times New Roman" w:hAnsi="Times New Roman" w:cs="Times New Roman"/>
      <w:sz w:val="20"/>
    </w:rPr>
  </w:style>
  <w:style w:type="paragraph" w:customStyle="1" w:styleId="Cite2">
    <w:name w:val="Cite 2"/>
    <w:basedOn w:val="Normal"/>
    <w:qFormat/>
    <w:rsid w:val="00437FCB"/>
    <w:rPr>
      <w:rFonts w:eastAsia="MS Mincho"/>
      <w:b/>
      <w:u w:val="single"/>
    </w:rPr>
  </w:style>
  <w:style w:type="character" w:customStyle="1" w:styleId="StyleunderlineBold">
    <w:name w:val="Style underline + Bold"/>
    <w:basedOn w:val="underline"/>
    <w:rsid w:val="00437FCB"/>
    <w:rPr>
      <w:rFonts w:ascii="Times New Roman" w:hAnsi="Times New Roman" w:cs="Times New Roman"/>
      <w:bCs/>
      <w:sz w:val="20"/>
      <w:u w:val="single"/>
    </w:rPr>
  </w:style>
  <w:style w:type="paragraph" w:customStyle="1" w:styleId="cards0">
    <w:name w:val="cards"/>
    <w:basedOn w:val="Heading3"/>
    <w:qFormat/>
    <w:rsid w:val="00437FCB"/>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437FCB"/>
    <w:rPr>
      <w:sz w:val="20"/>
      <w:u w:val="single"/>
    </w:rPr>
  </w:style>
  <w:style w:type="character" w:styleId="HTMLCite">
    <w:name w:val="HTML Cite"/>
    <w:uiPriority w:val="99"/>
    <w:rsid w:val="00437FCB"/>
    <w:rPr>
      <w:i/>
      <w:iCs/>
    </w:rPr>
  </w:style>
  <w:style w:type="character" w:customStyle="1" w:styleId="slug-pub-date">
    <w:name w:val="slug-pub-date"/>
    <w:basedOn w:val="DefaultParagraphFont"/>
    <w:rsid w:val="00437FCB"/>
  </w:style>
  <w:style w:type="character" w:customStyle="1" w:styleId="slug-vol">
    <w:name w:val="slug-vol"/>
    <w:basedOn w:val="DefaultParagraphFont"/>
    <w:rsid w:val="00437FCB"/>
  </w:style>
  <w:style w:type="character" w:customStyle="1" w:styleId="slug-issue">
    <w:name w:val="slug-issue"/>
    <w:basedOn w:val="DefaultParagraphFont"/>
    <w:rsid w:val="00437FCB"/>
  </w:style>
  <w:style w:type="character" w:customStyle="1" w:styleId="slug-pages">
    <w:name w:val="slug-pages"/>
    <w:basedOn w:val="DefaultParagraphFont"/>
    <w:rsid w:val="00437FC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37FCB"/>
    <w:rPr>
      <w:b/>
      <w:bCs/>
      <w:strike w:val="0"/>
      <w:dstrike w:val="0"/>
      <w:sz w:val="24"/>
      <w:u w:val="none"/>
      <w:effect w:val="none"/>
    </w:rPr>
  </w:style>
  <w:style w:type="paragraph" w:customStyle="1" w:styleId="Tag2">
    <w:name w:val="Tag2"/>
    <w:basedOn w:val="Normal"/>
    <w:autoRedefine/>
    <w:qFormat/>
    <w:rsid w:val="00437FCB"/>
    <w:pPr>
      <w:spacing w:before="120"/>
    </w:pPr>
    <w:rPr>
      <w:b/>
      <w:sz w:val="26"/>
    </w:rPr>
  </w:style>
  <w:style w:type="character" w:customStyle="1" w:styleId="tagchar">
    <w:name w:val="tagchar"/>
    <w:basedOn w:val="DefaultParagraphFont"/>
    <w:rsid w:val="00437FCB"/>
  </w:style>
  <w:style w:type="paragraph" w:customStyle="1" w:styleId="NormalText">
    <w:name w:val="Normal Text"/>
    <w:basedOn w:val="Normal"/>
    <w:link w:val="NormalTextChar"/>
    <w:autoRedefine/>
    <w:qFormat/>
    <w:rsid w:val="00437FCB"/>
    <w:pPr>
      <w:jc w:val="both"/>
    </w:pPr>
    <w:rPr>
      <w:rFonts w:eastAsia="Times New Roman"/>
      <w:szCs w:val="26"/>
    </w:rPr>
  </w:style>
  <w:style w:type="character" w:customStyle="1" w:styleId="pmterms11">
    <w:name w:val="pmterms11"/>
    <w:basedOn w:val="DefaultParagraphFont"/>
    <w:rsid w:val="00437FCB"/>
    <w:rPr>
      <w:b/>
      <w:bCs/>
      <w:i w:val="0"/>
      <w:iCs w:val="0"/>
      <w:color w:val="000000"/>
    </w:rPr>
  </w:style>
  <w:style w:type="character" w:customStyle="1" w:styleId="StyleUnderlineChar9ptBold">
    <w:name w:val="Style Underline Char + 9 pt Bold"/>
    <w:basedOn w:val="DefaultParagraphFont"/>
    <w:rsid w:val="00437FCB"/>
    <w:rPr>
      <w:rFonts w:ascii="Times New Roman" w:hAnsi="Times New Roman"/>
      <w:b/>
      <w:bCs/>
      <w:sz w:val="20"/>
      <w:u w:val="single"/>
      <w:lang w:val="en-US" w:eastAsia="en-US" w:bidi="ar-SA"/>
    </w:rPr>
  </w:style>
  <w:style w:type="character" w:customStyle="1" w:styleId="Style8pt">
    <w:name w:val="Style 8 pt"/>
    <w:basedOn w:val="DefaultParagraphFont"/>
    <w:rsid w:val="00437FCB"/>
    <w:rPr>
      <w:sz w:val="20"/>
    </w:rPr>
  </w:style>
  <w:style w:type="character" w:customStyle="1" w:styleId="UnderlineChar5Char">
    <w:name w:val="Underline Char5 Char"/>
    <w:basedOn w:val="DefaultParagraphFont"/>
    <w:rsid w:val="00437FCB"/>
    <w:rPr>
      <w:szCs w:val="24"/>
      <w:u w:val="single"/>
      <w:lang w:val="en-US" w:eastAsia="en-US" w:bidi="ar-SA"/>
    </w:rPr>
  </w:style>
  <w:style w:type="character" w:customStyle="1" w:styleId="BoldandUnderlineChar2Char1">
    <w:name w:val="Bold and Underline Char2 Char1"/>
    <w:basedOn w:val="DefaultParagraphFont"/>
    <w:rsid w:val="00437FC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37FC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37FCB"/>
    <w:rPr>
      <w:szCs w:val="24"/>
      <w:u w:val="single"/>
      <w:lang w:val="en-US" w:eastAsia="en-US" w:bidi="ar-SA"/>
    </w:rPr>
  </w:style>
  <w:style w:type="paragraph" w:customStyle="1" w:styleId="Language">
    <w:name w:val="Language"/>
    <w:basedOn w:val="Normal"/>
    <w:link w:val="LanguageChar"/>
    <w:qFormat/>
    <w:rsid w:val="00437FCB"/>
    <w:rPr>
      <w:rFonts w:eastAsia="Times New Roman"/>
      <w:strike/>
      <w:szCs w:val="20"/>
    </w:rPr>
  </w:style>
  <w:style w:type="character" w:customStyle="1" w:styleId="LanguageChar">
    <w:name w:val="Language Char"/>
    <w:basedOn w:val="DefaultParagraphFont"/>
    <w:link w:val="Language"/>
    <w:rsid w:val="00437FCB"/>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437FCB"/>
    <w:rPr>
      <w:rFonts w:eastAsia="Times New Roman"/>
      <w:u w:val="single"/>
    </w:rPr>
  </w:style>
  <w:style w:type="character" w:customStyle="1" w:styleId="UnderlineChar3Char">
    <w:name w:val="Underline Char3 Char"/>
    <w:basedOn w:val="DefaultParagraphFont"/>
    <w:link w:val="UnderlineChar3"/>
    <w:rsid w:val="00437FCB"/>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437FCB"/>
    <w:rPr>
      <w:rFonts w:eastAsia="Times New Roman"/>
      <w:b/>
      <w:u w:val="single"/>
    </w:rPr>
  </w:style>
  <w:style w:type="character" w:customStyle="1" w:styleId="BoldandUnderlineChar3CharChar">
    <w:name w:val="Bold and Underline Char3 Char Char"/>
    <w:basedOn w:val="DefaultParagraphFont"/>
    <w:link w:val="BoldandUnderlineChar3Char"/>
    <w:rsid w:val="00437FCB"/>
    <w:rPr>
      <w:rFonts w:ascii="Times New Roman" w:eastAsia="Times New Roman" w:hAnsi="Times New Roman" w:cs="Times New Roman"/>
      <w:b/>
      <w:u w:val="single"/>
    </w:rPr>
  </w:style>
  <w:style w:type="character" w:customStyle="1" w:styleId="UnderlineChar1">
    <w:name w:val="Underline Char1"/>
    <w:basedOn w:val="DefaultParagraphFont"/>
    <w:rsid w:val="00437FCB"/>
    <w:rPr>
      <w:szCs w:val="24"/>
      <w:u w:val="single"/>
      <w:lang w:val="en-US" w:eastAsia="en-US" w:bidi="ar-SA"/>
    </w:rPr>
  </w:style>
  <w:style w:type="character" w:customStyle="1" w:styleId="BoldandUnderlineChar1Char2Char">
    <w:name w:val="Bold and Underline Char1 Char2 Char"/>
    <w:basedOn w:val="DefaultParagraphFont"/>
    <w:rsid w:val="00437FCB"/>
    <w:rPr>
      <w:b/>
      <w:szCs w:val="24"/>
      <w:u w:val="single"/>
      <w:lang w:val="en-US" w:eastAsia="en-US" w:bidi="ar-SA"/>
    </w:rPr>
  </w:style>
  <w:style w:type="character" w:customStyle="1" w:styleId="SmalltextChar">
    <w:name w:val="Small text Char"/>
    <w:aliases w:val="Quote1 Char1"/>
    <w:link w:val="Smalltext"/>
    <w:rsid w:val="00437FCB"/>
    <w:rPr>
      <w:rFonts w:ascii="Arial Narrow" w:eastAsia="Times New Roman" w:hAnsi="Arial Narrow" w:cs="Times New Roman"/>
    </w:rPr>
  </w:style>
  <w:style w:type="paragraph" w:customStyle="1" w:styleId="HotRoute">
    <w:name w:val="Hot Route"/>
    <w:basedOn w:val="Normal"/>
    <w:link w:val="HotRouteChar0"/>
    <w:qFormat/>
    <w:rsid w:val="00437FCB"/>
    <w:pPr>
      <w:ind w:left="144"/>
    </w:pPr>
    <w:rPr>
      <w:rFonts w:eastAsia="Times New Roman"/>
    </w:rPr>
  </w:style>
  <w:style w:type="paragraph" w:customStyle="1" w:styleId="Cardstyle0">
    <w:name w:val="Cardstyle"/>
    <w:basedOn w:val="Normal"/>
    <w:next w:val="Normal"/>
    <w:qFormat/>
    <w:rsid w:val="00437FCB"/>
    <w:rPr>
      <w:rFonts w:eastAsia="Times New Roman"/>
    </w:rPr>
  </w:style>
  <w:style w:type="character" w:customStyle="1" w:styleId="Style12ptBoldUnderline1">
    <w:name w:val="Style 12 pt Bold Underline1"/>
    <w:basedOn w:val="DefaultParagraphFont"/>
    <w:rsid w:val="00437FCB"/>
    <w:rPr>
      <w:b/>
      <w:bCs/>
      <w:sz w:val="24"/>
      <w:u w:val="single"/>
    </w:rPr>
  </w:style>
  <w:style w:type="character" w:customStyle="1" w:styleId="StyleEmphasisArial12ptBoldNotItalic">
    <w:name w:val="Style Emphasis + Arial 12 pt Bold Not Italic"/>
    <w:basedOn w:val="Emphasis"/>
    <w:rsid w:val="00437FCB"/>
    <w:rPr>
      <w:rFonts w:ascii="Arial" w:hAnsi="Arial" w:cs="Times New Roman"/>
      <w:b w:val="0"/>
      <w:bCs/>
      <w:i/>
      <w:iCs/>
      <w:sz w:val="24"/>
      <w:u w:val="single"/>
      <w:bdr w:val="single" w:sz="8" w:space="0" w:color="auto"/>
    </w:rPr>
  </w:style>
  <w:style w:type="character" w:customStyle="1" w:styleId="DebateHighlighted">
    <w:name w:val="Debate Highlighted"/>
    <w:qFormat/>
    <w:rsid w:val="00437FC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37FCB"/>
    <w:rPr>
      <w:rFonts w:ascii="SimSun" w:eastAsia="SimSun" w:hAnsi="SimSun"/>
      <w:sz w:val="15"/>
      <w:lang w:eastAsia="zh-CN"/>
    </w:rPr>
  </w:style>
  <w:style w:type="paragraph" w:customStyle="1" w:styleId="UnreadText">
    <w:name w:val="Unread Text"/>
    <w:basedOn w:val="Normal"/>
    <w:next w:val="Normal"/>
    <w:link w:val="UnreadTextChar"/>
    <w:autoRedefine/>
    <w:qFormat/>
    <w:rsid w:val="00437FC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437FC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437FCB"/>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437FC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437FCB"/>
    <w:rPr>
      <w:rFonts w:ascii="Times New Roman" w:hAnsi="Times New Roman"/>
      <w:sz w:val="20"/>
      <w:u w:val="single"/>
      <w:bdr w:val="none" w:sz="0" w:space="0" w:color="auto"/>
      <w:shd w:val="clear" w:color="auto" w:fill="C0C0C0"/>
    </w:rPr>
  </w:style>
  <w:style w:type="character" w:customStyle="1" w:styleId="smallChar">
    <w:name w:val="small Char"/>
    <w:rsid w:val="00437FCB"/>
    <w:rPr>
      <w:rFonts w:ascii="Calibri" w:eastAsia="Calibri" w:hAnsi="Calibri" w:cs="Calibri"/>
      <w:sz w:val="16"/>
      <w:szCs w:val="20"/>
      <w:lang w:val="x-none" w:eastAsia="x-none"/>
    </w:rPr>
  </w:style>
  <w:style w:type="paragraph" w:customStyle="1" w:styleId="HotRoute0">
    <w:name w:val="Hot Route!"/>
    <w:basedOn w:val="Normal"/>
    <w:qFormat/>
    <w:rsid w:val="00437FC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37FCB"/>
    <w:rPr>
      <w:rFonts w:ascii="Times New Roman" w:hAnsi="Times New Roman" w:cs="Times New Roman"/>
      <w:sz w:val="16"/>
      <w:szCs w:val="16"/>
    </w:rPr>
  </w:style>
  <w:style w:type="character" w:customStyle="1" w:styleId="BodyText2Char1">
    <w:name w:val="Body Text 2 Char1"/>
    <w:basedOn w:val="DefaultParagraphFont"/>
    <w:semiHidden/>
    <w:rsid w:val="00437FCB"/>
    <w:rPr>
      <w:rFonts w:ascii="Times New Roman" w:hAnsi="Times New Roman" w:cs="Times New Roman"/>
      <w:sz w:val="20"/>
    </w:rPr>
  </w:style>
  <w:style w:type="character" w:customStyle="1" w:styleId="Heading2Char1CharCharCharCharCharC">
    <w:name w:val="Heading 2 Char1 Char Char Char Char Char C"/>
    <w:rsid w:val="00437FCB"/>
    <w:rPr>
      <w:rFonts w:cs="Arial"/>
      <w:b/>
      <w:bCs/>
      <w:iCs/>
      <w:sz w:val="24"/>
      <w:szCs w:val="28"/>
      <w:lang w:val="en-US" w:eastAsia="en-US" w:bidi="ar-SA"/>
    </w:rPr>
  </w:style>
  <w:style w:type="character" w:customStyle="1" w:styleId="underline1">
    <w:name w:val="underline1"/>
    <w:basedOn w:val="DefaultParagraphFont"/>
    <w:rsid w:val="00437FCB"/>
    <w:rPr>
      <w:u w:val="single"/>
    </w:rPr>
  </w:style>
  <w:style w:type="character" w:customStyle="1" w:styleId="author0">
    <w:name w:val="author"/>
    <w:basedOn w:val="DefaultParagraphFont"/>
    <w:rsid w:val="00437FCB"/>
    <w:rPr>
      <w:rFonts w:ascii="Times New Roman" w:hAnsi="Times New Roman"/>
      <w:b/>
      <w:sz w:val="24"/>
    </w:rPr>
  </w:style>
  <w:style w:type="character" w:customStyle="1" w:styleId="FontStyle291">
    <w:name w:val="Font Style291"/>
    <w:basedOn w:val="DefaultParagraphFont"/>
    <w:uiPriority w:val="99"/>
    <w:rsid w:val="00437FC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37FC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37FC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37FCB"/>
    <w:rPr>
      <w:rFonts w:ascii="Times New Roman" w:eastAsia="Times New Roman" w:hAnsi="Times New Roman" w:cs="Times New Roman"/>
    </w:rPr>
  </w:style>
  <w:style w:type="paragraph" w:customStyle="1" w:styleId="Cards1">
    <w:name w:val="Cards1"/>
    <w:basedOn w:val="Normal"/>
    <w:link w:val="Cards1Char"/>
    <w:qFormat/>
    <w:rsid w:val="00437FCB"/>
    <w:pPr>
      <w:ind w:left="288"/>
    </w:pPr>
    <w:rPr>
      <w:rFonts w:eastAsia="Times New Roman"/>
      <w:u w:val="single"/>
    </w:rPr>
  </w:style>
  <w:style w:type="character" w:customStyle="1" w:styleId="Cards1Char">
    <w:name w:val="Cards1 Char"/>
    <w:basedOn w:val="DefaultParagraphFont"/>
    <w:link w:val="Cards1"/>
    <w:rsid w:val="00437FCB"/>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437FC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37FCB"/>
    <w:rPr>
      <w:rFonts w:ascii="Arial" w:eastAsia="Calibri" w:hAnsi="Arial" w:cs="Arial"/>
      <w:u w:val="single"/>
    </w:rPr>
  </w:style>
  <w:style w:type="character" w:customStyle="1" w:styleId="EmphasizeThis">
    <w:name w:val="EmphasizeThis"/>
    <w:rsid w:val="00437FCB"/>
    <w:rPr>
      <w:rFonts w:ascii="Georgia" w:hAnsi="Georgia"/>
      <w:b/>
      <w:iCs/>
      <w:sz w:val="24"/>
      <w:u w:val="thick"/>
    </w:rPr>
  </w:style>
  <w:style w:type="paragraph" w:customStyle="1" w:styleId="Stylecard8pt">
    <w:name w:val="Style card + 8 pt"/>
    <w:basedOn w:val="Normal"/>
    <w:link w:val="Stylecard8ptChar"/>
    <w:qFormat/>
    <w:rsid w:val="00437FCB"/>
    <w:pPr>
      <w:ind w:left="288" w:right="288"/>
    </w:pPr>
    <w:rPr>
      <w:rFonts w:ascii="Georgia" w:hAnsi="Georgia"/>
      <w:color w:val="000000"/>
      <w:spacing w:val="-8"/>
      <w:u w:val="single"/>
      <w:lang w:eastAsia="ar-SA"/>
    </w:rPr>
  </w:style>
  <w:style w:type="character" w:customStyle="1" w:styleId="Stylecard8ptChar">
    <w:name w:val="Style card + 8 pt Char"/>
    <w:basedOn w:val="cardChar"/>
    <w:link w:val="Stylecard8pt"/>
    <w:rsid w:val="00437FCB"/>
    <w:rPr>
      <w:rFonts w:ascii="Georgia" w:hAnsi="Georgia" w:cs="Times New Roman"/>
      <w:color w:val="000000"/>
      <w:spacing w:val="-8"/>
      <w:u w:val="single"/>
      <w:lang w:eastAsia="ar-SA"/>
    </w:rPr>
  </w:style>
  <w:style w:type="character" w:customStyle="1" w:styleId="bhl">
    <w:name w:val="bhl"/>
    <w:basedOn w:val="DefaultParagraphFont"/>
    <w:rsid w:val="00437FCB"/>
  </w:style>
  <w:style w:type="paragraph" w:customStyle="1" w:styleId="TagGA11">
    <w:name w:val="Tag GA 11"/>
    <w:basedOn w:val="TOC1"/>
    <w:qFormat/>
    <w:rsid w:val="00437FCB"/>
    <w:pPr>
      <w:spacing w:before="0" w:after="160"/>
    </w:pPr>
    <w:rPr>
      <w:rFonts w:ascii="Georgia" w:eastAsia="Calibri" w:hAnsi="Georgia"/>
      <w:u w:val="none"/>
      <w:lang w:bidi="ar-SA"/>
    </w:rPr>
  </w:style>
  <w:style w:type="paragraph" w:customStyle="1" w:styleId="CiteCard">
    <w:name w:val="Cite/Card"/>
    <w:basedOn w:val="TOC2"/>
    <w:qFormat/>
    <w:rsid w:val="00437FC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37FC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437FCB"/>
    <w:rPr>
      <w:sz w:val="16"/>
      <w:szCs w:val="16"/>
    </w:rPr>
  </w:style>
  <w:style w:type="character" w:customStyle="1" w:styleId="DocumentMapChar1">
    <w:name w:val="Document Map Char1"/>
    <w:basedOn w:val="DefaultParagraphFont"/>
    <w:uiPriority w:val="99"/>
    <w:rsid w:val="00437FCB"/>
    <w:rPr>
      <w:rFonts w:ascii="Tahoma" w:hAnsi="Tahoma" w:cs="Tahoma"/>
      <w:sz w:val="16"/>
      <w:szCs w:val="16"/>
    </w:rPr>
  </w:style>
  <w:style w:type="character" w:customStyle="1" w:styleId="addmd">
    <w:name w:val="addmd"/>
    <w:basedOn w:val="DefaultParagraphFont"/>
    <w:rsid w:val="00437FC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37FCB"/>
    <w:rPr>
      <w:rFonts w:ascii="Arial" w:hAnsi="Arial"/>
      <w:b/>
      <w:sz w:val="26"/>
    </w:rPr>
  </w:style>
  <w:style w:type="paragraph" w:styleId="FootnoteText">
    <w:name w:val="footnote text"/>
    <w:basedOn w:val="Normal"/>
    <w:link w:val="FootnoteTextChar"/>
    <w:unhideWhenUsed/>
    <w:rsid w:val="00437FCB"/>
    <w:rPr>
      <w:rFonts w:ascii="Georgia" w:eastAsia="Calibri" w:hAnsi="Georgia"/>
      <w:szCs w:val="20"/>
      <w:lang w:eastAsia="zh-CN"/>
    </w:rPr>
  </w:style>
  <w:style w:type="character" w:customStyle="1" w:styleId="FootnoteTextChar">
    <w:name w:val="Footnote Text Char"/>
    <w:basedOn w:val="DefaultParagraphFont"/>
    <w:link w:val="FootnoteText"/>
    <w:rsid w:val="00437FCB"/>
    <w:rPr>
      <w:rFonts w:ascii="Georgia" w:eastAsia="Calibri" w:hAnsi="Georgia" w:cs="Times New Roman"/>
      <w:szCs w:val="20"/>
      <w:lang w:eastAsia="zh-CN"/>
    </w:rPr>
  </w:style>
  <w:style w:type="character" w:customStyle="1" w:styleId="UnderlinedTextCharChar">
    <w:name w:val="Underlined Text Char Char"/>
    <w:basedOn w:val="DefaultParagraphFont"/>
    <w:rsid w:val="00437FCB"/>
    <w:rPr>
      <w:rFonts w:cs="Arial"/>
      <w:bCs/>
      <w:noProof w:val="0"/>
      <w:szCs w:val="26"/>
      <w:u w:val="single"/>
      <w:lang w:val="en-US" w:eastAsia="en-US" w:bidi="ar-SA"/>
    </w:rPr>
  </w:style>
  <w:style w:type="character" w:customStyle="1" w:styleId="StyleTimesNewRoman12ptBold">
    <w:name w:val="Style Times New Roman 12 pt Bold"/>
    <w:rsid w:val="00437FCB"/>
    <w:rPr>
      <w:b/>
      <w:bCs/>
      <w:sz w:val="24"/>
    </w:rPr>
  </w:style>
  <w:style w:type="character" w:customStyle="1" w:styleId="CardText1Char">
    <w:name w:val="Card Text 1 Char"/>
    <w:rsid w:val="00437FCB"/>
    <w:rPr>
      <w:rFonts w:ascii="Georgia" w:hAnsi="Georgia"/>
      <w:color w:val="000000"/>
      <w:sz w:val="22"/>
      <w:szCs w:val="22"/>
      <w:u w:val="single"/>
    </w:rPr>
  </w:style>
  <w:style w:type="character" w:customStyle="1" w:styleId="BoldUnderlining">
    <w:name w:val="Bold Underlining"/>
    <w:rsid w:val="00437FCB"/>
    <w:rPr>
      <w:u w:val="single"/>
    </w:rPr>
  </w:style>
  <w:style w:type="character" w:customStyle="1" w:styleId="Intemphasis">
    <w:name w:val="Intemphasis"/>
    <w:uiPriority w:val="1"/>
    <w:qFormat/>
    <w:rsid w:val="00437FC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37FCB"/>
    <w:pPr>
      <w:ind w:left="288" w:right="288"/>
    </w:pPr>
    <w:rPr>
      <w:szCs w:val="16"/>
    </w:rPr>
  </w:style>
  <w:style w:type="character" w:customStyle="1" w:styleId="cardtextChar2">
    <w:name w:val="cardtext Char"/>
    <w:basedOn w:val="DefaultParagraphFont"/>
    <w:link w:val="cardtext0"/>
    <w:rsid w:val="00437FCB"/>
    <w:rPr>
      <w:rFonts w:ascii="Times New Roman" w:hAnsi="Times New Roman" w:cs="Times New Roman"/>
      <w:szCs w:val="16"/>
    </w:rPr>
  </w:style>
  <w:style w:type="character" w:customStyle="1" w:styleId="BoldUnderlineChar1">
    <w:name w:val="BoldUnderline Char1"/>
    <w:rsid w:val="00437FC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37FCB"/>
    <w:pPr>
      <w:spacing w:after="200"/>
      <w:contextualSpacing/>
    </w:pPr>
    <w:rPr>
      <w:rFonts w:eastAsia="Calibri"/>
      <w:u w:val="single"/>
    </w:rPr>
  </w:style>
  <w:style w:type="character" w:customStyle="1" w:styleId="UnderlinedCardTextChar">
    <w:name w:val="Underlined Card Text Char"/>
    <w:link w:val="UnderlinedCardText"/>
    <w:rsid w:val="00437FCB"/>
    <w:rPr>
      <w:rFonts w:ascii="Times New Roman" w:eastAsia="Calibri" w:hAnsi="Times New Roman" w:cs="Times New Roman"/>
      <w:u w:val="single"/>
    </w:rPr>
  </w:style>
  <w:style w:type="character" w:customStyle="1" w:styleId="Hyperlink6">
    <w:name w:val="Hyperlink6"/>
    <w:basedOn w:val="DefaultParagraphFont"/>
    <w:rsid w:val="00437FCB"/>
    <w:rPr>
      <w:color w:val="3300CC"/>
      <w:u w:val="single"/>
    </w:rPr>
  </w:style>
  <w:style w:type="paragraph" w:customStyle="1" w:styleId="Tag12">
    <w:name w:val="Tag12"/>
    <w:basedOn w:val="Normal"/>
    <w:qFormat/>
    <w:rsid w:val="00437FCB"/>
    <w:pPr>
      <w:contextualSpacing/>
    </w:pPr>
    <w:rPr>
      <w:rFonts w:eastAsia="Cambria"/>
      <w:b/>
    </w:rPr>
  </w:style>
  <w:style w:type="paragraph" w:customStyle="1" w:styleId="Shrink8">
    <w:name w:val="Shrink8"/>
    <w:basedOn w:val="Normal"/>
    <w:qFormat/>
    <w:rsid w:val="00437FCB"/>
    <w:rPr>
      <w:rFonts w:eastAsia="Cambria"/>
    </w:rPr>
  </w:style>
  <w:style w:type="character" w:customStyle="1" w:styleId="highlight2">
    <w:name w:val="highlight2"/>
    <w:rsid w:val="00437FCB"/>
    <w:rPr>
      <w:rFonts w:ascii="Arial" w:hAnsi="Arial"/>
      <w:b/>
      <w:sz w:val="19"/>
      <w:u w:val="thick"/>
      <w:bdr w:val="none" w:sz="0" w:space="0" w:color="auto"/>
      <w:shd w:val="clear" w:color="auto" w:fill="auto"/>
    </w:rPr>
  </w:style>
  <w:style w:type="character" w:customStyle="1" w:styleId="citation">
    <w:name w:val="citation"/>
    <w:basedOn w:val="DefaultParagraphFont"/>
    <w:rsid w:val="00437FCB"/>
  </w:style>
  <w:style w:type="paragraph" w:customStyle="1" w:styleId="UnderlineText">
    <w:name w:val="Underline Text"/>
    <w:basedOn w:val="Normal"/>
    <w:link w:val="UnderlineTextChar"/>
    <w:qFormat/>
    <w:rsid w:val="00437FCB"/>
    <w:pPr>
      <w:ind w:left="288"/>
    </w:pPr>
    <w:rPr>
      <w:rFonts w:eastAsia="Times New Roman"/>
      <w:u w:val="single"/>
    </w:rPr>
  </w:style>
  <w:style w:type="character" w:customStyle="1" w:styleId="UnderlineTextChar">
    <w:name w:val="Underline Text Char"/>
    <w:basedOn w:val="DefaultParagraphFont"/>
    <w:link w:val="UnderlineText"/>
    <w:rsid w:val="00437FCB"/>
    <w:rPr>
      <w:rFonts w:ascii="Times New Roman" w:eastAsia="Times New Roman" w:hAnsi="Times New Roman" w:cs="Times New Roman"/>
      <w:u w:val="single"/>
    </w:rPr>
  </w:style>
  <w:style w:type="character" w:customStyle="1" w:styleId="il">
    <w:name w:val="il"/>
    <w:basedOn w:val="DefaultParagraphFont"/>
    <w:rsid w:val="00437FCB"/>
  </w:style>
  <w:style w:type="character" w:customStyle="1" w:styleId="commentstext">
    <w:name w:val="comments_text"/>
    <w:uiPriority w:val="99"/>
    <w:rsid w:val="00437FCB"/>
    <w:rPr>
      <w:rFonts w:cs="Times New Roman"/>
    </w:rPr>
  </w:style>
  <w:style w:type="paragraph" w:customStyle="1" w:styleId="Heading42">
    <w:name w:val="Heading 42"/>
    <w:basedOn w:val="Normal"/>
    <w:qFormat/>
    <w:rsid w:val="00437FCB"/>
    <w:rPr>
      <w:rFonts w:eastAsia="Times New Roman"/>
    </w:rPr>
  </w:style>
  <w:style w:type="paragraph" w:customStyle="1" w:styleId="DebateNormal">
    <w:name w:val="DebateNormal"/>
    <w:basedOn w:val="Normal"/>
    <w:link w:val="DebateNormalChar"/>
    <w:qFormat/>
    <w:rsid w:val="00437FCB"/>
    <w:pPr>
      <w:spacing w:line="276" w:lineRule="auto"/>
    </w:pPr>
    <w:rPr>
      <w:rFonts w:eastAsia="Calibri"/>
      <w:szCs w:val="20"/>
    </w:rPr>
  </w:style>
  <w:style w:type="character" w:customStyle="1" w:styleId="DebateNormalChar">
    <w:name w:val="DebateNormal Char"/>
    <w:basedOn w:val="DefaultParagraphFont"/>
    <w:link w:val="DebateNormal"/>
    <w:rsid w:val="00437FCB"/>
    <w:rPr>
      <w:rFonts w:ascii="Times New Roman" w:eastAsia="Calibri" w:hAnsi="Times New Roman" w:cs="Times New Roman"/>
      <w:szCs w:val="20"/>
    </w:rPr>
  </w:style>
  <w:style w:type="paragraph" w:customStyle="1" w:styleId="DebateEmphasis">
    <w:name w:val="DebateEmphasis"/>
    <w:basedOn w:val="Normal"/>
    <w:link w:val="DebateEmphasisChar"/>
    <w:qFormat/>
    <w:rsid w:val="00437FC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37FCB"/>
    <w:rPr>
      <w:rFonts w:ascii="Times New Roman" w:eastAsia="Calibri" w:hAnsi="Times New Roman" w:cs="Times New Roman"/>
      <w:b/>
      <w:szCs w:val="20"/>
      <w:u w:val="single"/>
    </w:rPr>
  </w:style>
  <w:style w:type="paragraph" w:customStyle="1" w:styleId="NormalCite">
    <w:name w:val="NormalCite"/>
    <w:link w:val="NormalCiteChar"/>
    <w:qFormat/>
    <w:rsid w:val="00437FC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37FCB"/>
    <w:rPr>
      <w:rFonts w:ascii="Times New Roman" w:hAnsi="Times New Roman" w:cs="Times New Roman"/>
      <w:sz w:val="18"/>
    </w:rPr>
  </w:style>
  <w:style w:type="character" w:customStyle="1" w:styleId="articletext">
    <w:name w:val="articletext"/>
    <w:basedOn w:val="DefaultParagraphFont"/>
    <w:rsid w:val="00437FCB"/>
  </w:style>
  <w:style w:type="character" w:customStyle="1" w:styleId="grey10">
    <w:name w:val="grey10"/>
    <w:basedOn w:val="DefaultParagraphFont"/>
    <w:rsid w:val="00437FCB"/>
  </w:style>
  <w:style w:type="character" w:customStyle="1" w:styleId="navy13bd">
    <w:name w:val="navy13bd"/>
    <w:basedOn w:val="DefaultParagraphFont"/>
    <w:rsid w:val="00437FCB"/>
  </w:style>
  <w:style w:type="character" w:customStyle="1" w:styleId="Style9ptUnderline2">
    <w:name w:val="Style 9 pt Underline2"/>
    <w:basedOn w:val="DefaultParagraphFont"/>
    <w:rsid w:val="00437FCB"/>
    <w:rPr>
      <w:sz w:val="20"/>
      <w:u w:val="single"/>
    </w:rPr>
  </w:style>
  <w:style w:type="character" w:customStyle="1" w:styleId="Style9ptBoldUnderline1">
    <w:name w:val="Style 9 pt Bold Underline1"/>
    <w:basedOn w:val="DefaultParagraphFont"/>
    <w:rsid w:val="00437FCB"/>
    <w:rPr>
      <w:b/>
      <w:bCs/>
      <w:sz w:val="20"/>
      <w:u w:val="single"/>
    </w:rPr>
  </w:style>
  <w:style w:type="character" w:customStyle="1" w:styleId="TagsCharChar">
    <w:name w:val="Tags Char Char"/>
    <w:basedOn w:val="DefaultParagraphFont"/>
    <w:rsid w:val="00437FCB"/>
    <w:rPr>
      <w:rFonts w:eastAsia="SimSun"/>
      <w:b/>
      <w:sz w:val="24"/>
      <w:lang w:val="en-US" w:eastAsia="zh-CN" w:bidi="ar-SA"/>
    </w:rPr>
  </w:style>
  <w:style w:type="paragraph" w:customStyle="1" w:styleId="cardCharCharCharChar">
    <w:name w:val="card Char Char Char Char"/>
    <w:basedOn w:val="Normal"/>
    <w:qFormat/>
    <w:rsid w:val="00437FC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437FCB"/>
    <w:rPr>
      <w:rFonts w:ascii="Times" w:eastAsia="Times New Roman" w:hAnsi="Times"/>
    </w:rPr>
  </w:style>
  <w:style w:type="paragraph" w:customStyle="1" w:styleId="CARD">
    <w:name w:val="CARD"/>
    <w:basedOn w:val="Normal"/>
    <w:link w:val="CARDChar0"/>
    <w:qFormat/>
    <w:rsid w:val="00437FCB"/>
    <w:rPr>
      <w:rFonts w:eastAsia="Times New Roman"/>
      <w:u w:val="single"/>
    </w:rPr>
  </w:style>
  <w:style w:type="character" w:customStyle="1" w:styleId="CARDChar0">
    <w:name w:val="CARD Char"/>
    <w:basedOn w:val="DefaultParagraphFont"/>
    <w:link w:val="CARD"/>
    <w:rsid w:val="00437FCB"/>
    <w:rPr>
      <w:rFonts w:ascii="Times New Roman" w:eastAsia="Times New Roman" w:hAnsi="Times New Roman" w:cs="Times New Roman"/>
      <w:u w:val="single"/>
    </w:rPr>
  </w:style>
  <w:style w:type="paragraph" w:customStyle="1" w:styleId="Normal2">
    <w:name w:val="Normal2"/>
    <w:basedOn w:val="Normal"/>
    <w:qFormat/>
    <w:rsid w:val="00437FCB"/>
    <w:rPr>
      <w:rFonts w:eastAsia="Times New Roman"/>
    </w:rPr>
  </w:style>
  <w:style w:type="character" w:customStyle="1" w:styleId="Style11ptThickunderline">
    <w:name w:val="Style 11 pt Thick underline"/>
    <w:rsid w:val="00437FCB"/>
    <w:rPr>
      <w:rFonts w:ascii="Times New Roman" w:hAnsi="Times New Roman"/>
      <w:sz w:val="20"/>
      <w:u w:val="single"/>
    </w:rPr>
  </w:style>
  <w:style w:type="character" w:customStyle="1" w:styleId="Style11ptBoldThickunderline">
    <w:name w:val="Style 11 pt Bold Thick underline"/>
    <w:rsid w:val="00437FCB"/>
    <w:rPr>
      <w:rFonts w:ascii="Times New Roman" w:hAnsi="Times New Roman"/>
      <w:b/>
      <w:bCs/>
      <w:sz w:val="20"/>
      <w:u w:val="single"/>
    </w:rPr>
  </w:style>
  <w:style w:type="character" w:styleId="FootnoteReference">
    <w:name w:val="footnote reference"/>
    <w:unhideWhenUsed/>
    <w:rsid w:val="00437FCB"/>
    <w:rPr>
      <w:vertAlign w:val="superscript"/>
    </w:rPr>
  </w:style>
  <w:style w:type="character" w:customStyle="1" w:styleId="CharChar5">
    <w:name w:val="Char Char5"/>
    <w:rsid w:val="00437FC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37FC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37FCB"/>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437FCB"/>
    <w:rPr>
      <w:u w:val="single"/>
    </w:rPr>
  </w:style>
  <w:style w:type="character" w:customStyle="1" w:styleId="StyleUnderlineBoldIndent11ptChar">
    <w:name w:val="Style Underline + Bold Indent + 11 pt Char"/>
    <w:link w:val="StyleUnderlineBoldIndent11pt"/>
    <w:rsid w:val="00437FCB"/>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437FCB"/>
    <w:rPr>
      <w:b/>
      <w:bCs/>
      <w:u w:val="single"/>
    </w:rPr>
  </w:style>
  <w:style w:type="character" w:customStyle="1" w:styleId="StyleUnderlineBoldIndent11ptBoldChar">
    <w:name w:val="Style Underline + Bold Indent + 11 pt Bold Char"/>
    <w:link w:val="StyleUnderlineBoldIndent11ptBold"/>
    <w:rsid w:val="00437FCB"/>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437FCB"/>
    <w:rPr>
      <w:bCs/>
      <w:u w:val="single"/>
    </w:rPr>
  </w:style>
  <w:style w:type="character" w:customStyle="1" w:styleId="StyleStyle4CharTimesNewRoman11pt">
    <w:name w:val="Style Style4 Char + Times New Roman 11 pt"/>
    <w:basedOn w:val="DefaultParagraphFont"/>
    <w:rsid w:val="00437FCB"/>
    <w:rPr>
      <w:rFonts w:ascii="Times New Roman" w:hAnsi="Times New Roman"/>
      <w:sz w:val="20"/>
      <w:szCs w:val="24"/>
      <w:u w:val="single"/>
      <w:lang w:val="en-US" w:eastAsia="en-US" w:bidi="ar-SA"/>
    </w:rPr>
  </w:style>
  <w:style w:type="paragraph" w:customStyle="1" w:styleId="author-name">
    <w:name w:val="author-name"/>
    <w:basedOn w:val="Normal"/>
    <w:qFormat/>
    <w:rsid w:val="00437FCB"/>
    <w:pPr>
      <w:spacing w:before="100" w:beforeAutospacing="1" w:after="100" w:afterAutospacing="1"/>
    </w:pPr>
    <w:rPr>
      <w:rFonts w:eastAsia="Times New Roman"/>
    </w:rPr>
  </w:style>
  <w:style w:type="paragraph" w:customStyle="1" w:styleId="author-credentials">
    <w:name w:val="author-credentials"/>
    <w:basedOn w:val="Normal"/>
    <w:qFormat/>
    <w:rsid w:val="00437FC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37FCB"/>
    <w:rPr>
      <w:rFonts w:ascii="Consolas" w:hAnsi="Consolas" w:cs="Consolas"/>
      <w:sz w:val="20"/>
      <w:szCs w:val="20"/>
    </w:rPr>
  </w:style>
  <w:style w:type="character" w:customStyle="1" w:styleId="StyleStyle4CharTimesNewRoman11ptBold">
    <w:name w:val="Style Style4 Char + Times New Roman 11 pt Bold"/>
    <w:basedOn w:val="DefaultParagraphFont"/>
    <w:rsid w:val="00437FC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37FCB"/>
    <w:rPr>
      <w:rFonts w:ascii="Times New Roman" w:hAnsi="Times New Roman"/>
      <w:i/>
      <w:iCs/>
      <w:sz w:val="20"/>
      <w:szCs w:val="24"/>
      <w:u w:val="single"/>
      <w:lang w:val="en-US" w:eastAsia="en-US" w:bidi="ar-SA"/>
    </w:rPr>
  </w:style>
  <w:style w:type="character" w:customStyle="1" w:styleId="headline">
    <w:name w:val="headline"/>
    <w:basedOn w:val="DefaultParagraphFont"/>
    <w:rsid w:val="00437FCB"/>
  </w:style>
  <w:style w:type="character" w:customStyle="1" w:styleId="CharChar4">
    <w:name w:val="Char Char4"/>
    <w:basedOn w:val="DefaultParagraphFont"/>
    <w:rsid w:val="00437FCB"/>
    <w:rPr>
      <w:rFonts w:cs="Arial"/>
      <w:b/>
      <w:bCs/>
      <w:iCs/>
      <w:szCs w:val="28"/>
      <w:lang w:val="en-US" w:eastAsia="en-US" w:bidi="ar-SA"/>
    </w:rPr>
  </w:style>
  <w:style w:type="character" w:customStyle="1" w:styleId="yshortcuts">
    <w:name w:val="yshortcuts"/>
    <w:basedOn w:val="DefaultParagraphFont"/>
    <w:rsid w:val="00437FCB"/>
  </w:style>
  <w:style w:type="character" w:customStyle="1" w:styleId="HotRouteChar0">
    <w:name w:val="Hot Route Char"/>
    <w:link w:val="HotRoute"/>
    <w:rsid w:val="00437FCB"/>
    <w:rPr>
      <w:rFonts w:ascii="Times New Roman" w:eastAsia="Times New Roman" w:hAnsi="Times New Roman" w:cs="Times New Roman"/>
    </w:rPr>
  </w:style>
  <w:style w:type="paragraph" w:styleId="PlainText">
    <w:name w:val="Plain Text"/>
    <w:basedOn w:val="Normal"/>
    <w:link w:val="PlainTextChar"/>
    <w:rsid w:val="00437FCB"/>
    <w:rPr>
      <w:rFonts w:ascii="Courier New" w:eastAsia="Times New Roman" w:hAnsi="Courier New" w:cs="Courier New"/>
      <w:szCs w:val="20"/>
    </w:rPr>
  </w:style>
  <w:style w:type="character" w:customStyle="1" w:styleId="PlainTextChar">
    <w:name w:val="Plain Text Char"/>
    <w:basedOn w:val="DefaultParagraphFont"/>
    <w:link w:val="PlainText"/>
    <w:rsid w:val="00437FCB"/>
    <w:rPr>
      <w:rFonts w:ascii="Courier New" w:eastAsia="Times New Roman" w:hAnsi="Courier New" w:cs="Courier New"/>
      <w:szCs w:val="20"/>
    </w:rPr>
  </w:style>
  <w:style w:type="character" w:customStyle="1" w:styleId="senselabelstart">
    <w:name w:val="sense_label start"/>
    <w:basedOn w:val="DefaultParagraphFont"/>
    <w:rsid w:val="00437FCB"/>
  </w:style>
  <w:style w:type="character" w:customStyle="1" w:styleId="sensecontent">
    <w:name w:val="sense_content"/>
    <w:basedOn w:val="DefaultParagraphFont"/>
    <w:rsid w:val="00437FCB"/>
  </w:style>
  <w:style w:type="character" w:customStyle="1" w:styleId="vi">
    <w:name w:val="vi"/>
    <w:basedOn w:val="DefaultParagraphFont"/>
    <w:rsid w:val="00437FCB"/>
  </w:style>
  <w:style w:type="character" w:customStyle="1" w:styleId="italic">
    <w:name w:val="italic"/>
    <w:basedOn w:val="DefaultParagraphFont"/>
    <w:rsid w:val="00437FCB"/>
  </w:style>
  <w:style w:type="paragraph" w:customStyle="1" w:styleId="Microtext0">
    <w:name w:val="Microtext"/>
    <w:basedOn w:val="Normal"/>
    <w:next w:val="Normal"/>
    <w:link w:val="MicrotextChar0"/>
    <w:qFormat/>
    <w:rsid w:val="00437FCB"/>
    <w:rPr>
      <w:sz w:val="12"/>
    </w:rPr>
  </w:style>
  <w:style w:type="character" w:customStyle="1" w:styleId="MicrotextChar0">
    <w:name w:val="Microtext Char"/>
    <w:link w:val="Microtext0"/>
    <w:rsid w:val="00437FCB"/>
    <w:rPr>
      <w:rFonts w:ascii="Times New Roman" w:hAnsi="Times New Roman" w:cs="Times New Roman"/>
      <w:sz w:val="12"/>
    </w:rPr>
  </w:style>
  <w:style w:type="character" w:customStyle="1" w:styleId="st">
    <w:name w:val="st"/>
    <w:basedOn w:val="DefaultParagraphFont"/>
    <w:rsid w:val="00437FCB"/>
  </w:style>
  <w:style w:type="paragraph" w:customStyle="1" w:styleId="Style6">
    <w:name w:val="Style6"/>
    <w:basedOn w:val="Normal"/>
    <w:link w:val="Style6Char"/>
    <w:autoRedefine/>
    <w:qFormat/>
    <w:rsid w:val="00437FCB"/>
    <w:rPr>
      <w:b/>
    </w:rPr>
  </w:style>
  <w:style w:type="character" w:customStyle="1" w:styleId="Style6Char">
    <w:name w:val="Style6 Char"/>
    <w:basedOn w:val="DefaultParagraphFont"/>
    <w:link w:val="Style6"/>
    <w:rsid w:val="00437FCB"/>
    <w:rPr>
      <w:rFonts w:ascii="Times New Roman" w:hAnsi="Times New Roman" w:cs="Times New Roman"/>
      <w:b/>
    </w:rPr>
  </w:style>
  <w:style w:type="paragraph" w:customStyle="1" w:styleId="Style11">
    <w:name w:val="Style11"/>
    <w:basedOn w:val="Normal"/>
    <w:link w:val="Style11Char"/>
    <w:qFormat/>
    <w:rsid w:val="00437FCB"/>
    <w:rPr>
      <w:rFonts w:eastAsia="Times New Roman"/>
      <w:b/>
      <w:szCs w:val="20"/>
      <w:u w:val="thick"/>
    </w:rPr>
  </w:style>
  <w:style w:type="paragraph" w:customStyle="1" w:styleId="Style12">
    <w:name w:val="Style12"/>
    <w:basedOn w:val="Normal"/>
    <w:link w:val="Style12Char"/>
    <w:qFormat/>
    <w:rsid w:val="00437FCB"/>
    <w:rPr>
      <w:rFonts w:eastAsia="Times New Roman"/>
      <w:b/>
      <w:u w:val="thick"/>
    </w:rPr>
  </w:style>
  <w:style w:type="character" w:customStyle="1" w:styleId="Style11Char">
    <w:name w:val="Style11 Char"/>
    <w:basedOn w:val="DefaultParagraphFont"/>
    <w:link w:val="Style11"/>
    <w:rsid w:val="00437FCB"/>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437FCB"/>
    <w:rPr>
      <w:rFonts w:ascii="Times New Roman" w:eastAsia="Times New Roman" w:hAnsi="Times New Roman" w:cs="Times New Roman"/>
      <w:b/>
      <w:u w:val="thick"/>
    </w:rPr>
  </w:style>
  <w:style w:type="character" w:customStyle="1" w:styleId="caps-label">
    <w:name w:val="caps-label"/>
    <w:basedOn w:val="DefaultParagraphFont"/>
    <w:rsid w:val="00437FCB"/>
  </w:style>
  <w:style w:type="character" w:customStyle="1" w:styleId="wikiexternallink">
    <w:name w:val="wikiexternallink"/>
    <w:basedOn w:val="DefaultParagraphFont"/>
    <w:rsid w:val="00437FCB"/>
  </w:style>
  <w:style w:type="character" w:customStyle="1" w:styleId="wikigeneratedlinkcontent">
    <w:name w:val="wikigeneratedlinkcontent"/>
    <w:basedOn w:val="DefaultParagraphFont"/>
    <w:rsid w:val="00437FCB"/>
  </w:style>
  <w:style w:type="character" w:customStyle="1" w:styleId="ShrinkChar">
    <w:name w:val="Shrink Char"/>
    <w:link w:val="Shrink"/>
    <w:locked/>
    <w:rsid w:val="00437FCB"/>
    <w:rPr>
      <w:rFonts w:ascii="Garamond" w:eastAsia="Times New Roman" w:hAnsi="Garamond"/>
      <w:sz w:val="12"/>
    </w:rPr>
  </w:style>
  <w:style w:type="paragraph" w:customStyle="1" w:styleId="Shrink">
    <w:name w:val="Shrink"/>
    <w:link w:val="ShrinkChar"/>
    <w:qFormat/>
    <w:rsid w:val="00437FCB"/>
    <w:pPr>
      <w:spacing w:after="0" w:line="240" w:lineRule="auto"/>
      <w:ind w:left="288" w:right="288"/>
    </w:pPr>
    <w:rPr>
      <w:rFonts w:ascii="Garamond" w:eastAsia="Times New Roman" w:hAnsi="Garamond"/>
      <w:sz w:val="12"/>
    </w:rPr>
  </w:style>
  <w:style w:type="character" w:customStyle="1" w:styleId="aqj">
    <w:name w:val="aqj"/>
    <w:basedOn w:val="DefaultParagraphFont"/>
    <w:rsid w:val="00437FCB"/>
  </w:style>
  <w:style w:type="character" w:customStyle="1" w:styleId="StyleStyleBoldUnderlineIntenseEmphasisUnderlineapple-style-s">
    <w:name w:val="Style Style Bold UnderlineIntense EmphasisUnderlineapple-style-s..."/>
    <w:basedOn w:val="DefaultParagraphFont"/>
    <w:rsid w:val="00437FCB"/>
    <w:rPr>
      <w:b w:val="0"/>
      <w:bCs w:val="0"/>
      <w:sz w:val="22"/>
      <w:u w:val="single"/>
      <w:bdr w:val="none" w:sz="0" w:space="0" w:color="auto"/>
    </w:rPr>
  </w:style>
  <w:style w:type="paragraph" w:customStyle="1" w:styleId="blocktitle0">
    <w:name w:val="block title"/>
    <w:basedOn w:val="Normal"/>
    <w:link w:val="blocktitleChar0"/>
    <w:autoRedefine/>
    <w:qFormat/>
    <w:rsid w:val="00437FCB"/>
    <w:pPr>
      <w:spacing w:after="240"/>
      <w:jc w:val="center"/>
      <w:outlineLvl w:val="0"/>
    </w:pPr>
    <w:rPr>
      <w:rFonts w:eastAsia="Calibri"/>
      <w:b/>
      <w:caps/>
      <w:sz w:val="28"/>
      <w:szCs w:val="28"/>
      <w:lang w:val="es-ES"/>
    </w:rPr>
  </w:style>
  <w:style w:type="character" w:customStyle="1" w:styleId="Boxed">
    <w:name w:val="Boxed"/>
    <w:qFormat/>
    <w:rsid w:val="00437FCB"/>
    <w:rPr>
      <w:rFonts w:ascii="Times New Roman" w:hAnsi="Times New Roman"/>
      <w:sz w:val="20"/>
      <w:bdr w:val="single" w:sz="6" w:space="0" w:color="auto"/>
    </w:rPr>
  </w:style>
  <w:style w:type="character" w:customStyle="1" w:styleId="UnderlineCard">
    <w:name w:val="Underline Card"/>
    <w:uiPriority w:val="6"/>
    <w:qFormat/>
    <w:rsid w:val="00437FCB"/>
    <w:rPr>
      <w:rFonts w:ascii="Arial" w:hAnsi="Arial"/>
      <w:b w:val="0"/>
      <w:bCs/>
      <w:sz w:val="20"/>
      <w:u w:val="single"/>
    </w:rPr>
  </w:style>
  <w:style w:type="character" w:customStyle="1" w:styleId="story-author">
    <w:name w:val="story-author"/>
    <w:basedOn w:val="DefaultParagraphFont"/>
    <w:rsid w:val="00437FCB"/>
  </w:style>
  <w:style w:type="paragraph" w:customStyle="1" w:styleId="type">
    <w:name w:val="type"/>
    <w:basedOn w:val="Normal"/>
    <w:qFormat/>
    <w:rsid w:val="00437FCB"/>
    <w:pPr>
      <w:spacing w:before="100" w:beforeAutospacing="1" w:after="100" w:afterAutospacing="1"/>
    </w:pPr>
    <w:rPr>
      <w:rFonts w:eastAsia="Times New Roman"/>
    </w:rPr>
  </w:style>
  <w:style w:type="character" w:customStyle="1" w:styleId="institution">
    <w:name w:val="institution"/>
    <w:basedOn w:val="DefaultParagraphFont"/>
    <w:rsid w:val="00437FCB"/>
  </w:style>
  <w:style w:type="character" w:customStyle="1" w:styleId="abodyblack3">
    <w:name w:val="abodyblack3"/>
    <w:basedOn w:val="DefaultParagraphFont"/>
    <w:rsid w:val="00437FCB"/>
  </w:style>
  <w:style w:type="paragraph" w:customStyle="1" w:styleId="UnderlineChar2CharChar">
    <w:name w:val="Underline Char2 Char Char"/>
    <w:basedOn w:val="Normal"/>
    <w:link w:val="UnderlineChar2CharCharChar"/>
    <w:qFormat/>
    <w:rsid w:val="00437FCB"/>
    <w:rPr>
      <w:rFonts w:eastAsia="MS Mincho"/>
      <w:szCs w:val="20"/>
      <w:u w:val="single"/>
    </w:rPr>
  </w:style>
  <w:style w:type="character" w:customStyle="1" w:styleId="UnderlineChar2CharCharChar">
    <w:name w:val="Underline Char2 Char Char Char"/>
    <w:link w:val="UnderlineChar2CharChar"/>
    <w:rsid w:val="00437FCB"/>
    <w:rPr>
      <w:rFonts w:ascii="Times New Roman" w:eastAsia="MS Mincho" w:hAnsi="Times New Roman" w:cs="Times New Roman"/>
      <w:szCs w:val="20"/>
      <w:u w:val="single"/>
    </w:rPr>
  </w:style>
  <w:style w:type="character" w:customStyle="1" w:styleId="CharacterStyle1">
    <w:name w:val="Character Style 1"/>
    <w:rsid w:val="00437FCB"/>
    <w:rPr>
      <w:sz w:val="20"/>
      <w:szCs w:val="20"/>
    </w:rPr>
  </w:style>
  <w:style w:type="character" w:customStyle="1" w:styleId="FontStyle177">
    <w:name w:val="Font Style177"/>
    <w:basedOn w:val="DefaultParagraphFont"/>
    <w:uiPriority w:val="99"/>
    <w:rsid w:val="00437FCB"/>
    <w:rPr>
      <w:rFonts w:ascii="Times New Roman" w:hAnsi="Times New Roman" w:cs="Times New Roman"/>
      <w:sz w:val="20"/>
      <w:szCs w:val="20"/>
    </w:rPr>
  </w:style>
  <w:style w:type="character" w:customStyle="1" w:styleId="FontStyle173">
    <w:name w:val="Font Style173"/>
    <w:basedOn w:val="DefaultParagraphFont"/>
    <w:uiPriority w:val="99"/>
    <w:rsid w:val="00437FCB"/>
    <w:rPr>
      <w:rFonts w:ascii="Times New Roman" w:hAnsi="Times New Roman" w:cs="Times New Roman"/>
      <w:sz w:val="14"/>
      <w:szCs w:val="14"/>
    </w:rPr>
  </w:style>
  <w:style w:type="character" w:customStyle="1" w:styleId="FontStyle151">
    <w:name w:val="Font Style151"/>
    <w:basedOn w:val="DefaultParagraphFont"/>
    <w:uiPriority w:val="99"/>
    <w:rsid w:val="00437FCB"/>
    <w:rPr>
      <w:rFonts w:ascii="Arial Narrow" w:hAnsi="Arial Narrow" w:cs="Arial Narrow"/>
      <w:b/>
      <w:bCs/>
      <w:sz w:val="12"/>
      <w:szCs w:val="12"/>
    </w:rPr>
  </w:style>
  <w:style w:type="character" w:customStyle="1" w:styleId="FontStyle156">
    <w:name w:val="Font Style156"/>
    <w:basedOn w:val="DefaultParagraphFont"/>
    <w:uiPriority w:val="99"/>
    <w:rsid w:val="00437FCB"/>
    <w:rPr>
      <w:rFonts w:ascii="Arial Narrow" w:hAnsi="Arial Narrow" w:cs="Arial Narrow"/>
      <w:sz w:val="8"/>
      <w:szCs w:val="8"/>
    </w:rPr>
  </w:style>
  <w:style w:type="character" w:customStyle="1" w:styleId="FontStyle160">
    <w:name w:val="Font Style160"/>
    <w:basedOn w:val="DefaultParagraphFont"/>
    <w:uiPriority w:val="99"/>
    <w:rsid w:val="00437FCB"/>
    <w:rPr>
      <w:rFonts w:ascii="Times New Roman" w:hAnsi="Times New Roman" w:cs="Times New Roman"/>
      <w:b/>
      <w:bCs/>
      <w:sz w:val="20"/>
      <w:szCs w:val="20"/>
    </w:rPr>
  </w:style>
  <w:style w:type="character" w:customStyle="1" w:styleId="FontStyle178">
    <w:name w:val="Font Style178"/>
    <w:basedOn w:val="DefaultParagraphFont"/>
    <w:uiPriority w:val="99"/>
    <w:rsid w:val="00437FCB"/>
    <w:rPr>
      <w:rFonts w:ascii="Times New Roman" w:hAnsi="Times New Roman" w:cs="Times New Roman"/>
      <w:sz w:val="18"/>
      <w:szCs w:val="18"/>
    </w:rPr>
  </w:style>
  <w:style w:type="paragraph" w:customStyle="1" w:styleId="Style14">
    <w:name w:val="Style14"/>
    <w:basedOn w:val="Normal"/>
    <w:uiPriority w:val="99"/>
    <w:qFormat/>
    <w:rsid w:val="00437FC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37FC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37FCB"/>
    <w:rPr>
      <w:rFonts w:ascii="Times New Roman" w:hAnsi="Times New Roman" w:cs="Times New Roman"/>
      <w:sz w:val="12"/>
      <w:szCs w:val="12"/>
    </w:rPr>
  </w:style>
  <w:style w:type="paragraph" w:customStyle="1" w:styleId="Style9">
    <w:name w:val="Style9"/>
    <w:basedOn w:val="Normal"/>
    <w:uiPriority w:val="99"/>
    <w:qFormat/>
    <w:rsid w:val="00437FC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37FC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37FC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37FCB"/>
    <w:rPr>
      <w:rFonts w:ascii="Times New Roman" w:hAnsi="Times New Roman" w:cs="Times New Roman"/>
      <w:sz w:val="16"/>
      <w:szCs w:val="16"/>
    </w:rPr>
  </w:style>
  <w:style w:type="character" w:customStyle="1" w:styleId="f">
    <w:name w:val="f"/>
    <w:basedOn w:val="DefaultParagraphFont"/>
    <w:rsid w:val="00437FCB"/>
  </w:style>
  <w:style w:type="character" w:customStyle="1" w:styleId="TagsChar2">
    <w:name w:val="Tags Char2"/>
    <w:rsid w:val="00437FCB"/>
    <w:rPr>
      <w:b/>
      <w:sz w:val="24"/>
    </w:rPr>
  </w:style>
  <w:style w:type="paragraph" w:customStyle="1" w:styleId="CardsFont6ptChar">
    <w:name w:val="Cards + Font: 6 pt Char"/>
    <w:basedOn w:val="Normal"/>
    <w:link w:val="CardsFont6ptCharChar"/>
    <w:qFormat/>
    <w:rsid w:val="00437FC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37FCB"/>
    <w:rPr>
      <w:rFonts w:ascii="Times New Roman" w:eastAsia="Times New Roman" w:hAnsi="Times New Roman" w:cs="Times New Roman"/>
      <w:sz w:val="12"/>
    </w:rPr>
  </w:style>
  <w:style w:type="character" w:customStyle="1" w:styleId="FontStyle172">
    <w:name w:val="Font Style172"/>
    <w:basedOn w:val="DefaultParagraphFont"/>
    <w:uiPriority w:val="99"/>
    <w:rsid w:val="00437FCB"/>
    <w:rPr>
      <w:rFonts w:ascii="Times New Roman" w:hAnsi="Times New Roman" w:cs="Times New Roman"/>
      <w:b/>
      <w:bCs/>
      <w:sz w:val="16"/>
      <w:szCs w:val="16"/>
    </w:rPr>
  </w:style>
  <w:style w:type="paragraph" w:customStyle="1" w:styleId="Style18">
    <w:name w:val="Style18"/>
    <w:basedOn w:val="Normal"/>
    <w:uiPriority w:val="99"/>
    <w:qFormat/>
    <w:rsid w:val="00437FC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37FCB"/>
    <w:rPr>
      <w:rFonts w:ascii="Times New Roman" w:hAnsi="Times New Roman" w:cs="Times New Roman"/>
      <w:i/>
      <w:iCs/>
      <w:sz w:val="16"/>
      <w:szCs w:val="16"/>
    </w:rPr>
  </w:style>
  <w:style w:type="character" w:customStyle="1" w:styleId="FontStyle162">
    <w:name w:val="Font Style162"/>
    <w:basedOn w:val="DefaultParagraphFont"/>
    <w:uiPriority w:val="99"/>
    <w:rsid w:val="00437FCB"/>
    <w:rPr>
      <w:rFonts w:ascii="Times New Roman" w:hAnsi="Times New Roman" w:cs="Times New Roman"/>
      <w:b/>
      <w:bCs/>
      <w:sz w:val="18"/>
      <w:szCs w:val="18"/>
    </w:rPr>
  </w:style>
  <w:style w:type="character" w:customStyle="1" w:styleId="FontStyle167">
    <w:name w:val="Font Style167"/>
    <w:basedOn w:val="DefaultParagraphFont"/>
    <w:uiPriority w:val="99"/>
    <w:rsid w:val="00437FCB"/>
    <w:rPr>
      <w:rFonts w:ascii="Times New Roman" w:hAnsi="Times New Roman" w:cs="Times New Roman"/>
      <w:sz w:val="10"/>
      <w:szCs w:val="10"/>
    </w:rPr>
  </w:style>
  <w:style w:type="character" w:customStyle="1" w:styleId="FontStyle174">
    <w:name w:val="Font Style174"/>
    <w:basedOn w:val="DefaultParagraphFont"/>
    <w:uiPriority w:val="99"/>
    <w:rsid w:val="00437FCB"/>
    <w:rPr>
      <w:rFonts w:ascii="Arial Narrow" w:hAnsi="Arial Narrow" w:cs="Arial Narrow"/>
      <w:b/>
      <w:bCs/>
      <w:sz w:val="18"/>
      <w:szCs w:val="18"/>
    </w:rPr>
  </w:style>
  <w:style w:type="paragraph" w:customStyle="1" w:styleId="Style47">
    <w:name w:val="Style47"/>
    <w:basedOn w:val="Normal"/>
    <w:uiPriority w:val="99"/>
    <w:qFormat/>
    <w:rsid w:val="00437FC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37FCB"/>
    <w:rPr>
      <w:rFonts w:ascii="Times New Roman" w:hAnsi="Times New Roman" w:cs="Times New Roman"/>
      <w:sz w:val="12"/>
      <w:szCs w:val="12"/>
    </w:rPr>
  </w:style>
  <w:style w:type="paragraph" w:customStyle="1" w:styleId="Style24">
    <w:name w:val="Style24"/>
    <w:basedOn w:val="Normal"/>
    <w:uiPriority w:val="99"/>
    <w:qFormat/>
    <w:rsid w:val="00437FC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37FC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37FC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37FCB"/>
    <w:rPr>
      <w:rFonts w:ascii="Times New Roman" w:hAnsi="Times New Roman" w:cs="Times New Roman"/>
      <w:b/>
      <w:bCs/>
      <w:sz w:val="18"/>
      <w:szCs w:val="18"/>
    </w:rPr>
  </w:style>
  <w:style w:type="paragraph" w:customStyle="1" w:styleId="Style21">
    <w:name w:val="Style21"/>
    <w:basedOn w:val="Normal"/>
    <w:uiPriority w:val="99"/>
    <w:qFormat/>
    <w:rsid w:val="00437FC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37FC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437FCB"/>
    <w:rPr>
      <w:rFonts w:ascii="Calibri" w:hAnsi="Calibri"/>
      <w:sz w:val="20"/>
      <w:szCs w:val="20"/>
    </w:rPr>
  </w:style>
  <w:style w:type="paragraph" w:customStyle="1" w:styleId="Standard">
    <w:name w:val="Standard"/>
    <w:qFormat/>
    <w:rsid w:val="00437FC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37FCB"/>
    <w:rPr>
      <w:color w:val="000000"/>
      <w:sz w:val="32"/>
      <w:szCs w:val="32"/>
    </w:rPr>
  </w:style>
  <w:style w:type="paragraph" w:customStyle="1" w:styleId="Cardnon-underlined">
    <w:name w:val="Card non-underlined"/>
    <w:basedOn w:val="Normal"/>
    <w:link w:val="Cardnon-underlinedChar"/>
    <w:autoRedefine/>
    <w:uiPriority w:val="99"/>
    <w:qFormat/>
    <w:rsid w:val="00437FCB"/>
    <w:rPr>
      <w:rFonts w:eastAsia="Times New Roman"/>
      <w:szCs w:val="20"/>
    </w:rPr>
  </w:style>
  <w:style w:type="character" w:customStyle="1" w:styleId="Cardnon-underlinedChar">
    <w:name w:val="Card non-underlined Char"/>
    <w:basedOn w:val="DefaultParagraphFont"/>
    <w:link w:val="Cardnon-underlined"/>
    <w:uiPriority w:val="99"/>
    <w:rsid w:val="00437FCB"/>
    <w:rPr>
      <w:rFonts w:ascii="Times New Roman" w:eastAsia="Times New Roman" w:hAnsi="Times New Roman" w:cs="Times New Roman"/>
      <w:szCs w:val="20"/>
    </w:rPr>
  </w:style>
  <w:style w:type="numbering" w:customStyle="1" w:styleId="NoList1">
    <w:name w:val="No List1"/>
    <w:next w:val="NoList"/>
    <w:semiHidden/>
    <w:unhideWhenUsed/>
    <w:rsid w:val="00437FCB"/>
  </w:style>
  <w:style w:type="character" w:customStyle="1" w:styleId="TitleChar2">
    <w:name w:val="Title Char2"/>
    <w:basedOn w:val="DefaultParagraphFont"/>
    <w:uiPriority w:val="10"/>
    <w:qFormat/>
    <w:locked/>
    <w:rsid w:val="00437FCB"/>
    <w:rPr>
      <w:b/>
      <w:bCs/>
      <w:u w:val="single"/>
    </w:rPr>
  </w:style>
  <w:style w:type="paragraph" w:styleId="TOC3">
    <w:name w:val="toc 3"/>
    <w:basedOn w:val="Normal"/>
    <w:next w:val="Normal"/>
    <w:autoRedefine/>
    <w:rsid w:val="00437FCB"/>
    <w:pPr>
      <w:ind w:left="400"/>
    </w:pPr>
    <w:rPr>
      <w:rFonts w:eastAsia="Times New Roman"/>
      <w:szCs w:val="20"/>
    </w:rPr>
  </w:style>
  <w:style w:type="paragraph" w:styleId="TOC4">
    <w:name w:val="toc 4"/>
    <w:basedOn w:val="Normal"/>
    <w:next w:val="Normal"/>
    <w:autoRedefine/>
    <w:rsid w:val="00437FCB"/>
    <w:pPr>
      <w:ind w:left="600"/>
    </w:pPr>
    <w:rPr>
      <w:rFonts w:eastAsia="Times New Roman"/>
      <w:szCs w:val="20"/>
    </w:rPr>
  </w:style>
  <w:style w:type="paragraph" w:styleId="TOC5">
    <w:name w:val="toc 5"/>
    <w:basedOn w:val="Normal"/>
    <w:next w:val="Normal"/>
    <w:autoRedefine/>
    <w:rsid w:val="00437FCB"/>
    <w:pPr>
      <w:ind w:left="800"/>
    </w:pPr>
    <w:rPr>
      <w:rFonts w:eastAsia="Times New Roman"/>
      <w:szCs w:val="20"/>
    </w:rPr>
  </w:style>
  <w:style w:type="paragraph" w:styleId="TOC6">
    <w:name w:val="toc 6"/>
    <w:basedOn w:val="Normal"/>
    <w:next w:val="Normal"/>
    <w:autoRedefine/>
    <w:rsid w:val="00437FCB"/>
    <w:pPr>
      <w:ind w:left="1000"/>
    </w:pPr>
    <w:rPr>
      <w:rFonts w:eastAsia="Times New Roman"/>
      <w:szCs w:val="20"/>
    </w:rPr>
  </w:style>
  <w:style w:type="paragraph" w:styleId="TOC7">
    <w:name w:val="toc 7"/>
    <w:basedOn w:val="Normal"/>
    <w:next w:val="Normal"/>
    <w:autoRedefine/>
    <w:rsid w:val="00437FCB"/>
    <w:pPr>
      <w:ind w:left="1200"/>
    </w:pPr>
    <w:rPr>
      <w:rFonts w:eastAsia="Times New Roman"/>
      <w:szCs w:val="20"/>
    </w:rPr>
  </w:style>
  <w:style w:type="paragraph" w:styleId="TOC8">
    <w:name w:val="toc 8"/>
    <w:basedOn w:val="Normal"/>
    <w:next w:val="Normal"/>
    <w:autoRedefine/>
    <w:rsid w:val="00437FCB"/>
    <w:pPr>
      <w:ind w:left="1400"/>
    </w:pPr>
    <w:rPr>
      <w:rFonts w:eastAsia="Times New Roman"/>
      <w:szCs w:val="20"/>
    </w:rPr>
  </w:style>
  <w:style w:type="character" w:customStyle="1" w:styleId="allocatoragentsleft">
    <w:name w:val="al_locatoragentsleft"/>
    <w:basedOn w:val="DefaultParagraphFont"/>
    <w:rsid w:val="00437FCB"/>
  </w:style>
  <w:style w:type="character" w:styleId="HTMLTypewriter">
    <w:name w:val="HTML Typewriter"/>
    <w:basedOn w:val="DefaultParagraphFont"/>
    <w:unhideWhenUsed/>
    <w:rsid w:val="00437FCB"/>
    <w:rPr>
      <w:rFonts w:ascii="Courier New" w:eastAsia="Times New Roman" w:hAnsi="Courier New" w:cs="Courier New"/>
      <w:sz w:val="20"/>
      <w:szCs w:val="20"/>
    </w:rPr>
  </w:style>
  <w:style w:type="character" w:customStyle="1" w:styleId="caps">
    <w:name w:val="caps"/>
    <w:basedOn w:val="DefaultParagraphFont"/>
    <w:rsid w:val="00437FCB"/>
  </w:style>
  <w:style w:type="character" w:customStyle="1" w:styleId="UnderlinesCharChar">
    <w:name w:val="Underlines Char Char"/>
    <w:basedOn w:val="DefaultParagraphFont"/>
    <w:rsid w:val="00437FCB"/>
    <w:rPr>
      <w:rFonts w:cs="Arial"/>
      <w:b/>
      <w:bCs/>
      <w:noProof w:val="0"/>
      <w:sz w:val="22"/>
      <w:szCs w:val="26"/>
      <w:u w:val="single"/>
      <w:lang w:val="en-US" w:eastAsia="en-US" w:bidi="ar-SA"/>
    </w:rPr>
  </w:style>
  <w:style w:type="paragraph" w:customStyle="1" w:styleId="Carding">
    <w:name w:val="Carding"/>
    <w:basedOn w:val="Normal"/>
    <w:uiPriority w:val="99"/>
    <w:qFormat/>
    <w:rsid w:val="00437FCB"/>
    <w:rPr>
      <w:rFonts w:eastAsia="Times New Roman"/>
      <w:sz w:val="18"/>
    </w:rPr>
  </w:style>
  <w:style w:type="character" w:customStyle="1" w:styleId="TagsChar1">
    <w:name w:val="Tags Char1"/>
    <w:basedOn w:val="DefaultParagraphFont"/>
    <w:rsid w:val="00437FCB"/>
    <w:rPr>
      <w:rFonts w:ascii="Arial Narrow" w:hAnsi="Arial Narrow"/>
      <w:b/>
      <w:noProof w:val="0"/>
      <w:sz w:val="22"/>
      <w:szCs w:val="60"/>
      <w:lang w:val="en-US" w:eastAsia="en-US" w:bidi="ar-SA"/>
    </w:rPr>
  </w:style>
  <w:style w:type="character" w:customStyle="1" w:styleId="aunderline">
    <w:name w:val="aunderline"/>
    <w:basedOn w:val="DefaultParagraphFont"/>
    <w:qFormat/>
    <w:rsid w:val="00437FCB"/>
    <w:rPr>
      <w:rFonts w:ascii="Times New Roman" w:hAnsi="Times New Roman"/>
      <w:sz w:val="20"/>
      <w:szCs w:val="24"/>
      <w:u w:val="thick"/>
    </w:rPr>
  </w:style>
  <w:style w:type="character" w:customStyle="1" w:styleId="tagChar1">
    <w:name w:val="tag Char1"/>
    <w:basedOn w:val="DefaultParagraphFont"/>
    <w:rsid w:val="00437FCB"/>
    <w:rPr>
      <w:b/>
      <w:noProof w:val="0"/>
      <w:sz w:val="24"/>
      <w:lang w:val="en-US" w:eastAsia="en-US" w:bidi="ar-SA"/>
    </w:rPr>
  </w:style>
  <w:style w:type="character" w:customStyle="1" w:styleId="tagChar2">
    <w:name w:val="tag Char2"/>
    <w:basedOn w:val="DefaultParagraphFont"/>
    <w:qFormat/>
    <w:rsid w:val="00437FCB"/>
    <w:rPr>
      <w:b/>
      <w:noProof w:val="0"/>
      <w:sz w:val="24"/>
      <w:lang w:val="en-US" w:eastAsia="en-US" w:bidi="ar-SA"/>
    </w:rPr>
  </w:style>
  <w:style w:type="character" w:customStyle="1" w:styleId="Taggin-New">
    <w:name w:val="Taggin - New"/>
    <w:basedOn w:val="DefaultParagraphFont"/>
    <w:rsid w:val="00437FCB"/>
    <w:rPr>
      <w:rFonts w:ascii="Arial Narrow" w:hAnsi="Arial Narrow"/>
      <w:b/>
      <w:sz w:val="22"/>
    </w:rPr>
  </w:style>
  <w:style w:type="character" w:customStyle="1" w:styleId="Boxing-New">
    <w:name w:val="Boxing - New"/>
    <w:basedOn w:val="DefaultParagraphFont"/>
    <w:rsid w:val="00437FCB"/>
    <w:rPr>
      <w:rFonts w:ascii="Arial Narrow" w:hAnsi="Arial Narrow"/>
      <w:sz w:val="16"/>
      <w:u w:val="none"/>
      <w:bdr w:val="single" w:sz="4" w:space="0" w:color="auto"/>
    </w:rPr>
  </w:style>
  <w:style w:type="character" w:customStyle="1" w:styleId="ilad">
    <w:name w:val="il_ad"/>
    <w:rsid w:val="00437FCB"/>
  </w:style>
  <w:style w:type="paragraph" w:customStyle="1" w:styleId="CardsHighlighted">
    <w:name w:val="Cards Highlighted"/>
    <w:next w:val="Normal"/>
    <w:link w:val="CardsHighlightedChar"/>
    <w:qFormat/>
    <w:rsid w:val="00437FC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37FC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37FCB"/>
    <w:rPr>
      <w:rFonts w:ascii="Garamond" w:hAnsi="Garamond"/>
      <w:sz w:val="22"/>
      <w:szCs w:val="24"/>
      <w:u w:val="single"/>
      <w:lang w:val="en-US" w:eastAsia="en-US" w:bidi="ar-SA"/>
    </w:rPr>
  </w:style>
  <w:style w:type="paragraph" w:customStyle="1" w:styleId="Style2">
    <w:name w:val="Style2"/>
    <w:basedOn w:val="Heading4"/>
    <w:qFormat/>
    <w:rsid w:val="00437FCB"/>
    <w:pPr>
      <w:spacing w:before="0"/>
    </w:pPr>
    <w:rPr>
      <w:rFonts w:eastAsia="Times New Roman" w:cs="Times New Roman"/>
      <w:bCs/>
      <w:caps/>
      <w:szCs w:val="20"/>
    </w:rPr>
  </w:style>
  <w:style w:type="character" w:customStyle="1" w:styleId="pagetitle">
    <w:name w:val="pagetitle"/>
    <w:basedOn w:val="DefaultParagraphFont"/>
    <w:rsid w:val="00437FCB"/>
  </w:style>
  <w:style w:type="paragraph" w:customStyle="1" w:styleId="text">
    <w:name w:val="text"/>
    <w:basedOn w:val="Normal"/>
    <w:uiPriority w:val="99"/>
    <w:qFormat/>
    <w:rsid w:val="00437FCB"/>
    <w:pPr>
      <w:spacing w:before="100" w:beforeAutospacing="1" w:after="100" w:afterAutospacing="1"/>
    </w:pPr>
    <w:rPr>
      <w:rFonts w:eastAsia="Times New Roman"/>
    </w:rPr>
  </w:style>
  <w:style w:type="character" w:customStyle="1" w:styleId="StyleUnderlineCharChar9ptBold1">
    <w:name w:val="Style Underline Char Char + 9 pt Bold1"/>
    <w:rsid w:val="00437FC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37FCB"/>
    <w:rPr>
      <w:rFonts w:ascii="Times New Roman" w:hAnsi="Times New Roman"/>
      <w:sz w:val="20"/>
      <w:szCs w:val="24"/>
      <w:u w:val="single"/>
      <w:lang w:val="en-US" w:eastAsia="en-US" w:bidi="ar-SA"/>
    </w:rPr>
  </w:style>
  <w:style w:type="character" w:customStyle="1" w:styleId="Style9ptBoldUnderline">
    <w:name w:val="Style 9 pt Bold Underline"/>
    <w:rsid w:val="00437FCB"/>
    <w:rPr>
      <w:b/>
      <w:bCs/>
      <w:sz w:val="20"/>
      <w:u w:val="single"/>
    </w:rPr>
  </w:style>
  <w:style w:type="paragraph" w:customStyle="1" w:styleId="StyleUnderline9pt0">
    <w:name w:val="Style Underline + 9 pt"/>
    <w:link w:val="StyleUnderline9ptChar"/>
    <w:qFormat/>
    <w:rsid w:val="00437FC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37FCB"/>
    <w:rPr>
      <w:rFonts w:ascii="Arial" w:eastAsia="Times New Roman" w:hAnsi="Arial" w:cs="Times New Roman"/>
      <w:szCs w:val="20"/>
      <w:u w:val="single"/>
    </w:rPr>
  </w:style>
  <w:style w:type="character" w:customStyle="1" w:styleId="StyleUnderlineChar1Bold">
    <w:name w:val="Style Underline Char1 + Bold"/>
    <w:rsid w:val="00437FC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37FCB"/>
    <w:pPr>
      <w:widowControl w:val="0"/>
      <w:ind w:left="288" w:right="288"/>
    </w:pPr>
    <w:rPr>
      <w:spacing w:val="-8"/>
      <w:kern w:val="32"/>
      <w:szCs w:val="20"/>
      <w:u w:val="single"/>
      <w:lang w:eastAsia="ar-SA"/>
    </w:rPr>
  </w:style>
  <w:style w:type="character" w:customStyle="1" w:styleId="Stylecard9ptChar">
    <w:name w:val="Style card + 9 pt Char"/>
    <w:basedOn w:val="cardChar"/>
    <w:link w:val="Stylecard9pt"/>
    <w:rsid w:val="00437FCB"/>
    <w:rPr>
      <w:rFonts w:ascii="Times New Roman" w:hAnsi="Times New Roman" w:cs="Times New Roman"/>
      <w:spacing w:val="-8"/>
      <w:kern w:val="32"/>
      <w:szCs w:val="20"/>
      <w:u w:val="single"/>
      <w:lang w:eastAsia="ar-SA"/>
    </w:rPr>
  </w:style>
  <w:style w:type="character" w:customStyle="1" w:styleId="TagsCharCharChar">
    <w:name w:val="Tags Char Char Char"/>
    <w:basedOn w:val="DefaultParagraphFont"/>
    <w:rsid w:val="00437FC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37FC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437FCB"/>
    <w:rPr>
      <w:color w:val="000000"/>
      <w:sz w:val="20"/>
      <w:u w:val="single"/>
    </w:rPr>
  </w:style>
  <w:style w:type="character" w:customStyle="1" w:styleId="Style11ptBlack">
    <w:name w:val="Style 11 pt Black"/>
    <w:basedOn w:val="DefaultParagraphFont"/>
    <w:rsid w:val="00437FCB"/>
    <w:rPr>
      <w:color w:val="000000"/>
      <w:sz w:val="20"/>
    </w:rPr>
  </w:style>
  <w:style w:type="character" w:customStyle="1" w:styleId="StyleUnderlineCharTimesBold">
    <w:name w:val="Style Underline Char + Times Bold"/>
    <w:basedOn w:val="DefaultParagraphFont"/>
    <w:rsid w:val="00437FCB"/>
    <w:rPr>
      <w:rFonts w:ascii="Times" w:hAnsi="Times"/>
      <w:b w:val="0"/>
      <w:bCs/>
      <w:sz w:val="20"/>
      <w:u w:val="single"/>
    </w:rPr>
  </w:style>
  <w:style w:type="character" w:customStyle="1" w:styleId="blubigktbiz">
    <w:name w:val="blubigktbiz"/>
    <w:rsid w:val="00437FC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37FCB"/>
  </w:style>
  <w:style w:type="character" w:customStyle="1" w:styleId="StyleevidencetextBorderSinglesolidlineAuto05ptLChar">
    <w:name w:val="Style evidence text + Border: : (Single solid line Auto  0.5 pt L... Char"/>
    <w:link w:val="StyleevidencetextBorderSinglesolidlineAuto05ptL"/>
    <w:rsid w:val="00437FCB"/>
    <w:rPr>
      <w:rFonts w:ascii="Times New Roman" w:hAnsi="Times New Roman" w:cs="Times New Roman"/>
      <w:color w:val="000000"/>
      <w:lang w:val="x-none" w:eastAsia="x-none"/>
    </w:rPr>
  </w:style>
  <w:style w:type="character" w:customStyle="1" w:styleId="Style4CharChar">
    <w:name w:val="Style4 Char Char"/>
    <w:basedOn w:val="DefaultParagraphFont"/>
    <w:rsid w:val="00437FC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37FCB"/>
    <w:rPr>
      <w:rFonts w:ascii="Times New Roman" w:hAnsi="Times New Roman" w:cs="Times New Roman"/>
      <w:sz w:val="16"/>
      <w:szCs w:val="16"/>
    </w:rPr>
  </w:style>
  <w:style w:type="character" w:customStyle="1" w:styleId="StyleEmphasisArial12ptBold">
    <w:name w:val="Style Emphasis + Arial 12 pt Bold"/>
    <w:rsid w:val="00437FCB"/>
    <w:rPr>
      <w:rFonts w:ascii="Arial" w:hAnsi="Arial"/>
      <w:b/>
      <w:bCs/>
      <w:i/>
      <w:iCs/>
      <w:sz w:val="24"/>
    </w:rPr>
  </w:style>
  <w:style w:type="character" w:customStyle="1" w:styleId="super">
    <w:name w:val="super"/>
    <w:rsid w:val="00437FCB"/>
  </w:style>
  <w:style w:type="character" w:customStyle="1" w:styleId="text30">
    <w:name w:val="text30"/>
    <w:rsid w:val="00437FCB"/>
  </w:style>
  <w:style w:type="character" w:customStyle="1" w:styleId="uppercase">
    <w:name w:val="uppercase"/>
    <w:rsid w:val="00437FCB"/>
  </w:style>
  <w:style w:type="character" w:customStyle="1" w:styleId="bodytext0">
    <w:name w:val="bodytext"/>
    <w:rsid w:val="00437FCB"/>
  </w:style>
  <w:style w:type="character" w:customStyle="1" w:styleId="entry-title">
    <w:name w:val="entry-title"/>
    <w:rsid w:val="00437FCB"/>
  </w:style>
  <w:style w:type="character" w:customStyle="1" w:styleId="BodyTextIndentChar1">
    <w:name w:val="Body Text Indent Char1"/>
    <w:basedOn w:val="DefaultParagraphFont"/>
    <w:uiPriority w:val="99"/>
    <w:semiHidden/>
    <w:rsid w:val="00437FCB"/>
    <w:rPr>
      <w:rFonts w:ascii="Times New Roman" w:hAnsi="Times New Roman" w:cs="Times New Roman"/>
      <w:sz w:val="20"/>
    </w:rPr>
  </w:style>
  <w:style w:type="character" w:customStyle="1" w:styleId="Style6pt">
    <w:name w:val="Style 6 pt"/>
    <w:basedOn w:val="DefaultParagraphFont"/>
    <w:qFormat/>
    <w:rsid w:val="00437FCB"/>
    <w:rPr>
      <w:sz w:val="12"/>
    </w:rPr>
  </w:style>
  <w:style w:type="character" w:customStyle="1" w:styleId="CiteCharCharCharCharCharChar">
    <w:name w:val="Cite Char Char Char Char Char Char"/>
    <w:basedOn w:val="DefaultParagraphFont"/>
    <w:rsid w:val="00437FCB"/>
    <w:rPr>
      <w:b/>
      <w:noProof w:val="0"/>
      <w:sz w:val="22"/>
      <w:szCs w:val="24"/>
      <w:u w:val="single"/>
      <w:lang w:val="en-US" w:eastAsia="en-US" w:bidi="ar-SA"/>
    </w:rPr>
  </w:style>
  <w:style w:type="character" w:customStyle="1" w:styleId="mainbody1">
    <w:name w:val="mainbody1"/>
    <w:basedOn w:val="DefaultParagraphFont"/>
    <w:rsid w:val="00437FCB"/>
    <w:rPr>
      <w:rFonts w:ascii="Verdana" w:hAnsi="Verdana" w:hint="default"/>
      <w:color w:val="000000"/>
      <w:sz w:val="22"/>
      <w:szCs w:val="22"/>
    </w:rPr>
  </w:style>
  <w:style w:type="character" w:customStyle="1" w:styleId="ssl4">
    <w:name w:val="ss_l4"/>
    <w:basedOn w:val="DefaultParagraphFont"/>
    <w:rsid w:val="00437FCB"/>
  </w:style>
  <w:style w:type="paragraph" w:customStyle="1" w:styleId="StyleNormalWeb11ptUnderline">
    <w:name w:val="Style Normal (Web) + 11 pt Underline"/>
    <w:basedOn w:val="NormalWeb"/>
    <w:link w:val="StyleNormalWeb11ptUnderlineChar"/>
    <w:qFormat/>
    <w:rsid w:val="00437FC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437FCB"/>
    <w:rPr>
      <w:rFonts w:ascii="Times New Roman" w:eastAsia="Calibri" w:hAnsi="Times New Roman" w:cs="Times New Roman"/>
      <w:u w:val="single"/>
    </w:rPr>
  </w:style>
  <w:style w:type="character" w:customStyle="1" w:styleId="cit-first-element">
    <w:name w:val="cit-first-element"/>
    <w:basedOn w:val="DefaultParagraphFont"/>
    <w:rsid w:val="00437FCB"/>
  </w:style>
  <w:style w:type="character" w:customStyle="1" w:styleId="title1">
    <w:name w:val="title1"/>
    <w:basedOn w:val="DefaultParagraphFont"/>
    <w:rsid w:val="00437FCB"/>
  </w:style>
  <w:style w:type="character" w:customStyle="1" w:styleId="StyleThickunderline1">
    <w:name w:val="Style Thick underline1"/>
    <w:basedOn w:val="DefaultParagraphFont"/>
    <w:rsid w:val="00437FC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37FCB"/>
    <w:rPr>
      <w:rFonts w:ascii="Georgia" w:hAnsi="Georgia"/>
    </w:rPr>
  </w:style>
  <w:style w:type="character" w:customStyle="1" w:styleId="FooterChar1">
    <w:name w:val="Footer Char1"/>
    <w:basedOn w:val="DefaultParagraphFont"/>
    <w:uiPriority w:val="99"/>
    <w:semiHidden/>
    <w:rsid w:val="00437FCB"/>
    <w:rPr>
      <w:rFonts w:ascii="Georgia" w:hAnsi="Georgia"/>
    </w:rPr>
  </w:style>
  <w:style w:type="character" w:customStyle="1" w:styleId="UnderlineBold0">
    <w:name w:val="Underline Bold"/>
    <w:uiPriority w:val="6"/>
    <w:qFormat/>
    <w:rsid w:val="00437FCB"/>
    <w:rPr>
      <w:b/>
      <w:sz w:val="20"/>
      <w:u w:val="single"/>
    </w:rPr>
  </w:style>
  <w:style w:type="paragraph" w:customStyle="1" w:styleId="Underline20">
    <w:name w:val="Underline2"/>
    <w:basedOn w:val="Normal"/>
    <w:link w:val="Underline2Char"/>
    <w:autoRedefine/>
    <w:uiPriority w:val="4"/>
    <w:qFormat/>
    <w:rsid w:val="00437FCB"/>
    <w:rPr>
      <w:b/>
      <w:u w:val="single"/>
    </w:rPr>
  </w:style>
  <w:style w:type="character" w:customStyle="1" w:styleId="Underline2Char">
    <w:name w:val="Underline2 Char"/>
    <w:basedOn w:val="DefaultParagraphFont"/>
    <w:link w:val="Underline20"/>
    <w:uiPriority w:val="4"/>
    <w:rsid w:val="00437FCB"/>
    <w:rPr>
      <w:rFonts w:ascii="Times New Roman" w:hAnsi="Times New Roman" w:cs="Times New Roman"/>
      <w:b/>
      <w:u w:val="single"/>
    </w:rPr>
  </w:style>
  <w:style w:type="character" w:customStyle="1" w:styleId="NormalTextChar">
    <w:name w:val="Normal Text Char"/>
    <w:link w:val="NormalText"/>
    <w:rsid w:val="00437FCB"/>
    <w:rPr>
      <w:rFonts w:ascii="Times New Roman" w:eastAsia="Times New Roman" w:hAnsi="Times New Roman" w:cs="Times New Roman"/>
      <w:szCs w:val="26"/>
    </w:rPr>
  </w:style>
  <w:style w:type="paragraph" w:customStyle="1" w:styleId="TableParagraph">
    <w:name w:val="Table Paragraph"/>
    <w:basedOn w:val="Normal"/>
    <w:uiPriority w:val="1"/>
    <w:qFormat/>
    <w:rsid w:val="00437FCB"/>
    <w:pPr>
      <w:widowControl w:val="0"/>
    </w:pPr>
  </w:style>
  <w:style w:type="character" w:customStyle="1" w:styleId="UnderlineChar0">
    <w:name w:val="UnderlineChar"/>
    <w:rsid w:val="00437FCB"/>
    <w:rPr>
      <w:sz w:val="24"/>
      <w:u w:val="single"/>
      <w:shd w:val="clear" w:color="auto" w:fill="auto"/>
    </w:rPr>
  </w:style>
  <w:style w:type="character" w:customStyle="1" w:styleId="foreground">
    <w:name w:val="foreground"/>
    <w:basedOn w:val="DefaultParagraphFont"/>
    <w:rsid w:val="00437FCB"/>
  </w:style>
  <w:style w:type="paragraph" w:customStyle="1" w:styleId="StyleCircled11pt">
    <w:name w:val="Style Circled + 11 pt"/>
    <w:basedOn w:val="Normal"/>
    <w:link w:val="StyleCircled11ptChar"/>
    <w:qFormat/>
    <w:rsid w:val="00437FCB"/>
    <w:rPr>
      <w:rFonts w:eastAsia="Times New Roman"/>
      <w:b/>
      <w:bCs/>
      <w:sz w:val="20"/>
      <w:u w:val="single"/>
    </w:rPr>
  </w:style>
  <w:style w:type="character" w:customStyle="1" w:styleId="StyleCircled11ptChar">
    <w:name w:val="Style Circled + 11 pt Char"/>
    <w:link w:val="StyleCircled11pt"/>
    <w:rsid w:val="00437FCB"/>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37FC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37FCB"/>
    <w:rPr>
      <w:rFonts w:ascii="Times" w:eastAsia="Times New Roman" w:hAnsi="Times" w:cs="Times New Roman"/>
      <w:sz w:val="20"/>
      <w:szCs w:val="28"/>
      <w:u w:val="single"/>
    </w:rPr>
  </w:style>
  <w:style w:type="paragraph" w:customStyle="1" w:styleId="cite20">
    <w:name w:val="cite2"/>
    <w:basedOn w:val="Normal"/>
    <w:uiPriority w:val="99"/>
    <w:qFormat/>
    <w:rsid w:val="00437FCB"/>
    <w:rPr>
      <w:rFonts w:eastAsia="Times New Roman"/>
      <w:color w:val="000000"/>
      <w:sz w:val="20"/>
      <w:szCs w:val="20"/>
    </w:rPr>
  </w:style>
  <w:style w:type="character" w:customStyle="1" w:styleId="postby">
    <w:name w:val="post_by"/>
    <w:basedOn w:val="DefaultParagraphFont"/>
    <w:rsid w:val="00437FCB"/>
  </w:style>
  <w:style w:type="character" w:customStyle="1" w:styleId="Style11ptBorderSinglesolidlineAuto05ptLinewidth">
    <w:name w:val="Style 11 pt Border: : (Single solid line Auto  0.5 pt Line width)"/>
    <w:rsid w:val="00437FCB"/>
    <w:rPr>
      <w:sz w:val="20"/>
      <w:bdr w:val="single" w:sz="4" w:space="0" w:color="auto" w:frame="1"/>
    </w:rPr>
  </w:style>
  <w:style w:type="character" w:customStyle="1" w:styleId="StyleUnderlineChar9ptBorderSinglesolidlineAuto0">
    <w:name w:val="Style Underline Char + 9 pt Border: : (Single solid line Auto  0..."/>
    <w:rsid w:val="00437FC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37FC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37FC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37FC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37FCB"/>
    <w:rPr>
      <w:sz w:val="20"/>
      <w:szCs w:val="24"/>
      <w:u w:val="single"/>
      <w:bdr w:val="single" w:sz="4" w:space="0" w:color="auto"/>
      <w:lang w:val="en-US" w:eastAsia="en-US" w:bidi="ar-SA"/>
    </w:rPr>
  </w:style>
  <w:style w:type="character" w:customStyle="1" w:styleId="StyleLatinGaramondUnderline">
    <w:name w:val="Style (Latin) Garamond Underline"/>
    <w:rsid w:val="00437FCB"/>
    <w:rPr>
      <w:rFonts w:ascii="Times New Roman" w:hAnsi="Times New Roman"/>
      <w:sz w:val="20"/>
      <w:u w:val="single"/>
    </w:rPr>
  </w:style>
  <w:style w:type="character" w:customStyle="1" w:styleId="StyleLatinGaramond">
    <w:name w:val="Style (Latin) Garamond"/>
    <w:rsid w:val="00437FCB"/>
    <w:rPr>
      <w:rFonts w:ascii="Times New Roman" w:hAnsi="Times New Roman"/>
      <w:sz w:val="20"/>
    </w:rPr>
  </w:style>
  <w:style w:type="character" w:customStyle="1" w:styleId="styletimesnewroman12ptbold0">
    <w:name w:val="styletimesnewroman12ptbold"/>
    <w:basedOn w:val="DefaultParagraphFont"/>
    <w:rsid w:val="00437FCB"/>
  </w:style>
  <w:style w:type="character" w:customStyle="1" w:styleId="CharCharCharCharChar">
    <w:name w:val="Char Char Char Char Char"/>
    <w:aliases w:val="Char Char Char Char,Char Char Char Char Char Char Char1,Heading 2 Char1 Char Char Char Char Char Char"/>
    <w:basedOn w:val="DefaultParagraphFont"/>
    <w:rsid w:val="00437FCB"/>
    <w:rPr>
      <w:rFonts w:cs="Arial"/>
      <w:b/>
      <w:bCs/>
      <w:iCs/>
      <w:sz w:val="24"/>
      <w:szCs w:val="28"/>
      <w:lang w:val="en-US" w:eastAsia="en-US" w:bidi="ar-SA"/>
    </w:rPr>
  </w:style>
  <w:style w:type="character" w:customStyle="1" w:styleId="mainheading">
    <w:name w:val="mainheading"/>
    <w:basedOn w:val="DefaultParagraphFont"/>
    <w:rsid w:val="00437FCB"/>
  </w:style>
  <w:style w:type="paragraph" w:customStyle="1" w:styleId="BoldandUnderlineChar2CharChar">
    <w:name w:val="Bold and Underline Char2 Char Char"/>
    <w:basedOn w:val="Normal"/>
    <w:link w:val="BoldandUnderlineChar2CharCharChar"/>
    <w:qFormat/>
    <w:rsid w:val="00437FC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37FCB"/>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437FC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37FC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37FCB"/>
    <w:rPr>
      <w:sz w:val="16"/>
    </w:rPr>
  </w:style>
  <w:style w:type="paragraph" w:customStyle="1" w:styleId="Reduce8pt">
    <w:name w:val="Reduce 8pt"/>
    <w:basedOn w:val="Normal"/>
    <w:link w:val="Reduce8ptCharChar"/>
    <w:qFormat/>
    <w:rsid w:val="00437FCB"/>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437FCB"/>
    <w:pPr>
      <w:contextualSpacing/>
    </w:pPr>
    <w:rPr>
      <w:rFonts w:eastAsia="Calibri"/>
    </w:rPr>
  </w:style>
  <w:style w:type="character" w:customStyle="1" w:styleId="CardIndentedChar">
    <w:name w:val="Card (Indented) Char"/>
    <w:link w:val="CardIndented"/>
    <w:locked/>
    <w:rsid w:val="00437FCB"/>
    <w:rPr>
      <w:rFonts w:ascii="Times New Roman" w:hAnsi="Times New Roman" w:cs="Times New Roman"/>
    </w:rPr>
  </w:style>
  <w:style w:type="character" w:customStyle="1" w:styleId="citenon-boldChar">
    <w:name w:val="cite non-bold Char"/>
    <w:basedOn w:val="DefaultParagraphFont"/>
    <w:link w:val="citenon-bold"/>
    <w:locked/>
    <w:rsid w:val="00437FCB"/>
    <w:rPr>
      <w:rFonts w:ascii="Times New Roman" w:eastAsia="Times New Roman" w:hAnsi="Times New Roman" w:cs="Times New Roman"/>
      <w:szCs w:val="20"/>
    </w:rPr>
  </w:style>
  <w:style w:type="character" w:customStyle="1" w:styleId="boldciteChar4">
    <w:name w:val="bold cite Char4"/>
    <w:link w:val="boldcite"/>
    <w:locked/>
    <w:rsid w:val="00437FCB"/>
    <w:rPr>
      <w:rFonts w:eastAsia="Times New Roman" w:cs="Times New Roman"/>
      <w:b/>
      <w:color w:val="000000"/>
      <w:sz w:val="20"/>
      <w:u w:val="thick" w:color="000000"/>
    </w:rPr>
  </w:style>
  <w:style w:type="paragraph" w:customStyle="1" w:styleId="boldcite">
    <w:name w:val="bold cite"/>
    <w:basedOn w:val="Normal"/>
    <w:link w:val="boldciteChar4"/>
    <w:qFormat/>
    <w:rsid w:val="00437FCB"/>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37FC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437FCB"/>
    <w:rPr>
      <w:rFonts w:eastAsia="Calibri"/>
      <w:b/>
    </w:rPr>
  </w:style>
  <w:style w:type="character" w:customStyle="1" w:styleId="HeadingsBaseChar">
    <w:name w:val="Headings Base Char"/>
    <w:basedOn w:val="DefaultParagraphFont"/>
    <w:link w:val="HeadingsBase"/>
    <w:locked/>
    <w:rsid w:val="00437FCB"/>
    <w:rPr>
      <w:rFonts w:ascii="Times New Roman" w:hAnsi="Times New Roman" w:cs="Times New Roman"/>
      <w:b/>
      <w:sz w:val="32"/>
    </w:rPr>
  </w:style>
  <w:style w:type="paragraph" w:customStyle="1" w:styleId="HeadingsBase">
    <w:name w:val="Headings Base"/>
    <w:basedOn w:val="Normal"/>
    <w:link w:val="HeadingsBaseChar"/>
    <w:qFormat/>
    <w:rsid w:val="00437FCB"/>
    <w:pPr>
      <w:keepNext/>
      <w:keepLines/>
      <w:suppressAutoHyphens/>
      <w:spacing w:before="20" w:after="120"/>
      <w:jc w:val="center"/>
    </w:pPr>
    <w:rPr>
      <w:b/>
      <w:sz w:val="32"/>
    </w:rPr>
  </w:style>
  <w:style w:type="paragraph" w:customStyle="1" w:styleId="HeadingFake">
    <w:name w:val="Heading Fake"/>
    <w:basedOn w:val="Heading3"/>
    <w:qFormat/>
    <w:rsid w:val="00437FCB"/>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437FCB"/>
    <w:pPr>
      <w:spacing w:line="480" w:lineRule="auto"/>
      <w:ind w:firstLine="720"/>
    </w:pPr>
    <w:rPr>
      <w:rFonts w:eastAsia="Calibri"/>
    </w:rPr>
  </w:style>
  <w:style w:type="paragraph" w:customStyle="1" w:styleId="SchoolBlockQuote">
    <w:name w:val="School Block Quote"/>
    <w:basedOn w:val="SchoolPaper"/>
    <w:qFormat/>
    <w:rsid w:val="00437FCB"/>
  </w:style>
  <w:style w:type="paragraph" w:customStyle="1" w:styleId="SchoolWorksCited">
    <w:name w:val="School Works Cited"/>
    <w:basedOn w:val="SchoolPaper"/>
    <w:qFormat/>
    <w:rsid w:val="00437FCB"/>
  </w:style>
  <w:style w:type="paragraph" w:customStyle="1" w:styleId="BlockQuote">
    <w:name w:val="Block Quote"/>
    <w:basedOn w:val="Normal"/>
    <w:qFormat/>
    <w:rsid w:val="00437FCB"/>
    <w:pPr>
      <w:ind w:left="720" w:right="720"/>
    </w:pPr>
    <w:rPr>
      <w:rFonts w:eastAsia="Calibri"/>
    </w:rPr>
  </w:style>
  <w:style w:type="paragraph" w:customStyle="1" w:styleId="PaperBody">
    <w:name w:val="Paper Body"/>
    <w:basedOn w:val="Normal"/>
    <w:qFormat/>
    <w:rsid w:val="00437FCB"/>
    <w:pPr>
      <w:spacing w:line="480" w:lineRule="auto"/>
      <w:ind w:firstLine="720"/>
    </w:pPr>
    <w:rPr>
      <w:rFonts w:eastAsia="Calibri"/>
    </w:rPr>
  </w:style>
  <w:style w:type="paragraph" w:customStyle="1" w:styleId="PaperCitation">
    <w:name w:val="Paper Citation"/>
    <w:basedOn w:val="Normal"/>
    <w:qFormat/>
    <w:rsid w:val="00437FCB"/>
    <w:pPr>
      <w:spacing w:line="480" w:lineRule="auto"/>
      <w:ind w:left="720" w:hanging="720"/>
    </w:pPr>
    <w:rPr>
      <w:rFonts w:eastAsia="Calibri"/>
    </w:rPr>
  </w:style>
  <w:style w:type="character" w:customStyle="1" w:styleId="hatChar">
    <w:name w:val="hat Char"/>
    <w:basedOn w:val="DefaultParagraphFont"/>
    <w:link w:val="hat"/>
    <w:locked/>
    <w:rsid w:val="00437FCB"/>
    <w:rPr>
      <w:rFonts w:ascii="Times New Roman" w:eastAsia="Times New Roman" w:hAnsi="Times New Roman" w:cs="Times New Roman"/>
      <w:b/>
      <w:bCs/>
      <w:sz w:val="32"/>
      <w:u w:val="single"/>
      <w:lang w:bidi="en-US"/>
    </w:rPr>
  </w:style>
  <w:style w:type="paragraph" w:customStyle="1" w:styleId="WW-Default">
    <w:name w:val="WW-Default"/>
    <w:qFormat/>
    <w:rsid w:val="00437FCB"/>
    <w:pPr>
      <w:suppressAutoHyphens/>
      <w:spacing w:after="0" w:line="240" w:lineRule="auto"/>
    </w:pPr>
    <w:rPr>
      <w:rFonts w:ascii="Georgia" w:eastAsia="Calibri" w:hAnsi="Georgia" w:cs="Calibri"/>
      <w:lang w:eastAsia="ar-SA"/>
    </w:rPr>
  </w:style>
  <w:style w:type="paragraph" w:customStyle="1" w:styleId="B-TagCite">
    <w:name w:val="B-TagCite"/>
    <w:qFormat/>
    <w:rsid w:val="00437FC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37FCB"/>
    <w:rPr>
      <w:rFonts w:ascii="Times New Roman" w:hAnsi="Times New Roman" w:cs="Times New Roman"/>
      <w:b/>
      <w:sz w:val="20"/>
    </w:rPr>
  </w:style>
  <w:style w:type="paragraph" w:customStyle="1" w:styleId="MicroText">
    <w:name w:val="MicroText"/>
    <w:basedOn w:val="Normal"/>
    <w:next w:val="Normal"/>
    <w:link w:val="MicroTextChar"/>
    <w:qFormat/>
    <w:rsid w:val="00437FCB"/>
    <w:rPr>
      <w:rFonts w:ascii="Arial Narrow" w:hAnsi="Arial Narrow" w:cstheme="minorBidi"/>
      <w:sz w:val="12"/>
    </w:rPr>
  </w:style>
  <w:style w:type="character" w:customStyle="1" w:styleId="Footnote2Char">
    <w:name w:val="Footnote2 Char"/>
    <w:link w:val="Footnote2"/>
    <w:locked/>
    <w:rsid w:val="00437FCB"/>
  </w:style>
  <w:style w:type="paragraph" w:customStyle="1" w:styleId="Footnote2">
    <w:name w:val="Footnote2"/>
    <w:basedOn w:val="Normal"/>
    <w:next w:val="Normal"/>
    <w:link w:val="Footnote2Char"/>
    <w:autoRedefine/>
    <w:qFormat/>
    <w:rsid w:val="00437FCB"/>
    <w:pPr>
      <w:spacing w:after="120" w:line="480" w:lineRule="auto"/>
    </w:pPr>
    <w:rPr>
      <w:rFonts w:asciiTheme="minorHAnsi" w:hAnsiTheme="minorHAnsi" w:cstheme="minorBidi"/>
    </w:rPr>
  </w:style>
  <w:style w:type="paragraph" w:customStyle="1" w:styleId="indent">
    <w:name w:val="indent"/>
    <w:basedOn w:val="Normal"/>
    <w:qFormat/>
    <w:rsid w:val="00437FCB"/>
    <w:pPr>
      <w:spacing w:before="100" w:beforeAutospacing="1" w:after="100" w:afterAutospacing="1"/>
    </w:pPr>
    <w:rPr>
      <w:rFonts w:eastAsia="Times New Roman"/>
    </w:rPr>
  </w:style>
  <w:style w:type="paragraph" w:customStyle="1" w:styleId="PageHeaderLine1">
    <w:name w:val="PageHeaderLine1"/>
    <w:basedOn w:val="Normal"/>
    <w:qFormat/>
    <w:rsid w:val="00437FCB"/>
    <w:pPr>
      <w:tabs>
        <w:tab w:val="right" w:pos="10800"/>
      </w:tabs>
    </w:pPr>
    <w:rPr>
      <w:rFonts w:eastAsia="Calibri"/>
      <w:b/>
    </w:rPr>
  </w:style>
  <w:style w:type="paragraph" w:customStyle="1" w:styleId="PageHeaderLine2">
    <w:name w:val="PageHeaderLine2"/>
    <w:basedOn w:val="Normal"/>
    <w:next w:val="Normal"/>
    <w:link w:val="PageHeaderLine2Char"/>
    <w:qFormat/>
    <w:rsid w:val="00437FC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37FCB"/>
    <w:rPr>
      <w:rFonts w:ascii="Times New Roman" w:hAnsi="Times New Roman" w:cs="Times New Roman"/>
      <w:sz w:val="20"/>
    </w:rPr>
  </w:style>
  <w:style w:type="paragraph" w:customStyle="1" w:styleId="CardText1">
    <w:name w:val="CardText"/>
    <w:basedOn w:val="Normal"/>
    <w:link w:val="CardTextChar3"/>
    <w:qFormat/>
    <w:rsid w:val="00437FCB"/>
    <w:pPr>
      <w:ind w:left="288"/>
    </w:pPr>
    <w:rPr>
      <w:sz w:val="20"/>
    </w:rPr>
  </w:style>
  <w:style w:type="character" w:customStyle="1" w:styleId="stylestylebold12pt">
    <w:name w:val="stylestylebold12pt"/>
    <w:basedOn w:val="DefaultParagraphFont"/>
    <w:rsid w:val="00437FCB"/>
  </w:style>
  <w:style w:type="character" w:customStyle="1" w:styleId="styleboldunderline">
    <w:name w:val="styleboldunderline"/>
    <w:basedOn w:val="DefaultParagraphFont"/>
    <w:rsid w:val="00437FCB"/>
  </w:style>
  <w:style w:type="character" w:customStyle="1" w:styleId="box">
    <w:name w:val="box"/>
    <w:basedOn w:val="DefaultParagraphFont"/>
    <w:rsid w:val="00437FC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37FCB"/>
    <w:rPr>
      <w:rFonts w:ascii="Arial Narrow" w:hAnsi="Arial Narrow" w:cs="Arial Narrow" w:hint="default"/>
      <w:sz w:val="18"/>
      <w:szCs w:val="18"/>
    </w:rPr>
  </w:style>
  <w:style w:type="character" w:customStyle="1" w:styleId="FontStyle14">
    <w:name w:val="Font Style14"/>
    <w:basedOn w:val="DefaultParagraphFont"/>
    <w:uiPriority w:val="99"/>
    <w:rsid w:val="00437FC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37FCB"/>
    <w:rPr>
      <w:rFonts w:ascii="Arial Narrow" w:hAnsi="Arial Narrow" w:cs="Arial Narrow" w:hint="default"/>
      <w:b/>
      <w:bCs/>
      <w:sz w:val="10"/>
      <w:szCs w:val="10"/>
    </w:rPr>
  </w:style>
  <w:style w:type="character" w:customStyle="1" w:styleId="CardTagandCiteChar">
    <w:name w:val="Card Tag and Cite Char"/>
    <w:basedOn w:val="DefaultParagraphFont"/>
    <w:rsid w:val="00437FC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37FCB"/>
    <w:rPr>
      <w:rFonts w:ascii="Arial Narrow" w:hAnsi="Arial Narrow"/>
      <w:b/>
      <w:color w:val="000000"/>
      <w:sz w:val="22"/>
      <w:szCs w:val="22"/>
      <w:u w:val="single"/>
    </w:rPr>
  </w:style>
  <w:style w:type="character" w:customStyle="1" w:styleId="SmallText1">
    <w:name w:val="SmallText"/>
    <w:rsid w:val="00437FCB"/>
    <w:rPr>
      <w:color w:val="000000"/>
    </w:rPr>
  </w:style>
  <w:style w:type="character" w:customStyle="1" w:styleId="CitesChar1">
    <w:name w:val="Cites Char1"/>
    <w:basedOn w:val="DefaultParagraphFont"/>
    <w:rsid w:val="00437FCB"/>
    <w:rPr>
      <w:b/>
      <w:bCs w:val="0"/>
      <w:szCs w:val="24"/>
      <w:u w:val="single"/>
      <w:lang w:val="en-US" w:eastAsia="en-US" w:bidi="ar-SA"/>
    </w:rPr>
  </w:style>
  <w:style w:type="character" w:customStyle="1" w:styleId="CardUnderlinedChar">
    <w:name w:val="Card Underlined Char"/>
    <w:basedOn w:val="DefaultParagraphFont"/>
    <w:rsid w:val="00437FCB"/>
    <w:rPr>
      <w:rFonts w:ascii="Arial Narrow" w:hAnsi="Arial Narrow" w:hint="default"/>
      <w:sz w:val="22"/>
      <w:szCs w:val="24"/>
      <w:u w:val="single"/>
      <w:lang w:val="en-US" w:eastAsia="en-US" w:bidi="ar-SA"/>
    </w:rPr>
  </w:style>
  <w:style w:type="character" w:customStyle="1" w:styleId="underline3">
    <w:name w:val="underline3"/>
    <w:basedOn w:val="underline2"/>
    <w:rsid w:val="00437FCB"/>
    <w:rPr>
      <w:rFonts w:ascii="Arial" w:hAnsi="Arial"/>
      <w:sz w:val="18"/>
      <w:u w:val="single"/>
      <w:bdr w:val="none" w:sz="0" w:space="0" w:color="auto" w:frame="1"/>
      <w:shd w:val="clear" w:color="auto" w:fill="FFFF00"/>
    </w:rPr>
  </w:style>
  <w:style w:type="character" w:customStyle="1" w:styleId="menu">
    <w:name w:val="menu"/>
    <w:basedOn w:val="DefaultParagraphFont"/>
    <w:rsid w:val="00437FCB"/>
  </w:style>
  <w:style w:type="character" w:customStyle="1" w:styleId="itxtrst">
    <w:name w:val="itxtrst"/>
    <w:rsid w:val="00437FCB"/>
  </w:style>
  <w:style w:type="character" w:customStyle="1" w:styleId="A-Underlining">
    <w:name w:val="A-Underlining"/>
    <w:basedOn w:val="DefaultParagraphFont"/>
    <w:rsid w:val="00437FCB"/>
    <w:rPr>
      <w:rFonts w:ascii="Garamond" w:hAnsi="Garamond" w:hint="default"/>
      <w:color w:val="auto"/>
      <w:sz w:val="24"/>
      <w:u w:val="single"/>
    </w:rPr>
  </w:style>
  <w:style w:type="character" w:customStyle="1" w:styleId="StyleUnderlineBold0">
    <w:name w:val="Style Underline + Bold"/>
    <w:rsid w:val="00437FCB"/>
    <w:rPr>
      <w:b/>
      <w:bCs/>
      <w:u w:val="single"/>
    </w:rPr>
  </w:style>
  <w:style w:type="character" w:customStyle="1" w:styleId="Underline-Highlighted">
    <w:name w:val="Underline-Highlighted"/>
    <w:uiPriority w:val="1"/>
    <w:qFormat/>
    <w:rsid w:val="00437FC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37FCB"/>
  </w:style>
  <w:style w:type="character" w:customStyle="1" w:styleId="newsmain">
    <w:name w:val="news_main"/>
    <w:basedOn w:val="DefaultParagraphFont"/>
    <w:rsid w:val="00437FCB"/>
  </w:style>
  <w:style w:type="character" w:customStyle="1" w:styleId="vitstoryheadline">
    <w:name w:val="vitstoryheadline"/>
    <w:rsid w:val="00437FCB"/>
  </w:style>
  <w:style w:type="character" w:customStyle="1" w:styleId="AuthorDate0">
    <w:name w:val="Author Date"/>
    <w:rsid w:val="00437FCB"/>
    <w:rPr>
      <w:b/>
      <w:bCs w:val="0"/>
      <w:sz w:val="24"/>
      <w:u w:val="thick"/>
    </w:rPr>
  </w:style>
  <w:style w:type="character" w:customStyle="1" w:styleId="red">
    <w:name w:val="red"/>
    <w:basedOn w:val="DefaultParagraphFont"/>
    <w:rsid w:val="00437FCB"/>
  </w:style>
  <w:style w:type="character" w:customStyle="1" w:styleId="at">
    <w:name w:val="at"/>
    <w:rsid w:val="00437FCB"/>
  </w:style>
  <w:style w:type="character" w:customStyle="1" w:styleId="org">
    <w:name w:val="org"/>
    <w:rsid w:val="00437FCB"/>
  </w:style>
  <w:style w:type="character" w:customStyle="1" w:styleId="pnumber">
    <w:name w:val="pnumber"/>
    <w:rsid w:val="00437FCB"/>
  </w:style>
  <w:style w:type="character" w:customStyle="1" w:styleId="ital">
    <w:name w:val="ital"/>
    <w:rsid w:val="00437FCB"/>
  </w:style>
  <w:style w:type="character" w:customStyle="1" w:styleId="orgdiv">
    <w:name w:val="orgdiv"/>
    <w:rsid w:val="00437FCB"/>
  </w:style>
  <w:style w:type="character" w:customStyle="1" w:styleId="orgname">
    <w:name w:val="orgname"/>
    <w:rsid w:val="00437FCB"/>
  </w:style>
  <w:style w:type="character" w:customStyle="1" w:styleId="city">
    <w:name w:val="city"/>
    <w:rsid w:val="00437FCB"/>
  </w:style>
  <w:style w:type="character" w:customStyle="1" w:styleId="state">
    <w:name w:val="state"/>
    <w:rsid w:val="00437FCB"/>
  </w:style>
  <w:style w:type="character" w:customStyle="1" w:styleId="country">
    <w:name w:val="country"/>
    <w:rsid w:val="00437FCB"/>
  </w:style>
  <w:style w:type="character" w:customStyle="1" w:styleId="articletitle">
    <w:name w:val="articletitle"/>
    <w:rsid w:val="00437FCB"/>
    <w:rPr>
      <w:rFonts w:ascii="Times New Roman" w:hAnsi="Times New Roman" w:cs="Times New Roman" w:hint="default"/>
    </w:rPr>
  </w:style>
  <w:style w:type="character" w:customStyle="1" w:styleId="6pointChar">
    <w:name w:val="6 point Char"/>
    <w:rsid w:val="00437FCB"/>
    <w:rPr>
      <w:rFonts w:ascii="Times New Roman" w:hAnsi="Times New Roman" w:cs="Times New Roman" w:hint="default"/>
      <w:sz w:val="12"/>
      <w:lang w:val="en-US" w:eastAsia="en-US"/>
    </w:rPr>
  </w:style>
  <w:style w:type="character" w:customStyle="1" w:styleId="StyleThickunderline">
    <w:name w:val="Style Thick underline"/>
    <w:qFormat/>
    <w:rsid w:val="00437FCB"/>
    <w:rPr>
      <w:u w:val="thick"/>
    </w:rPr>
  </w:style>
  <w:style w:type="character" w:customStyle="1" w:styleId="Box0">
    <w:name w:val="Box!"/>
    <w:rsid w:val="00437FCB"/>
    <w:rPr>
      <w:rFonts w:ascii="Garamond" w:hAnsi="Garamond" w:hint="default"/>
      <w:sz w:val="24"/>
      <w:u w:val="single"/>
      <w:bdr w:val="single" w:sz="4" w:space="0" w:color="auto" w:frame="1"/>
    </w:rPr>
  </w:style>
  <w:style w:type="character" w:customStyle="1" w:styleId="citechar">
    <w:name w:val="citechar"/>
    <w:basedOn w:val="DefaultParagraphFont"/>
    <w:rsid w:val="00437FCB"/>
  </w:style>
  <w:style w:type="character" w:customStyle="1" w:styleId="underlinechar2">
    <w:name w:val="underlinechar"/>
    <w:basedOn w:val="DefaultParagraphFont"/>
    <w:rsid w:val="00437FCB"/>
  </w:style>
  <w:style w:type="character" w:customStyle="1" w:styleId="CardUnderlineChar">
    <w:name w:val="Card Underline Char"/>
    <w:rsid w:val="00437FCB"/>
    <w:rPr>
      <w:szCs w:val="24"/>
      <w:u w:val="single"/>
      <w:lang w:val="en-US" w:eastAsia="en-US" w:bidi="ar-SA"/>
    </w:rPr>
  </w:style>
  <w:style w:type="character" w:customStyle="1" w:styleId="tagciteChar">
    <w:name w:val="tag/cite Char"/>
    <w:basedOn w:val="DefaultParagraphFont"/>
    <w:rsid w:val="00437FCB"/>
    <w:rPr>
      <w:b/>
      <w:bCs w:val="0"/>
      <w:sz w:val="24"/>
      <w:lang w:val="en-US" w:eastAsia="en-US" w:bidi="ar-SA"/>
    </w:rPr>
  </w:style>
  <w:style w:type="character" w:customStyle="1" w:styleId="8pointChar">
    <w:name w:val="8 point Char"/>
    <w:basedOn w:val="DefaultParagraphFont"/>
    <w:rsid w:val="00437FCB"/>
    <w:rPr>
      <w:sz w:val="16"/>
      <w:lang w:val="en-US" w:eastAsia="en-US" w:bidi="ar-SA"/>
    </w:rPr>
  </w:style>
  <w:style w:type="character" w:customStyle="1" w:styleId="BoldText12pt">
    <w:name w:val="Bold Text 12 pt"/>
    <w:rsid w:val="00437FC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37FCB"/>
  </w:style>
  <w:style w:type="table" w:styleId="TableGrid">
    <w:name w:val="Table Grid"/>
    <w:basedOn w:val="TableNormal"/>
    <w:rsid w:val="00437F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37FCB"/>
    <w:rPr>
      <w:b/>
      <w:bCs w:val="0"/>
      <w:sz w:val="24"/>
      <w:lang w:val="en-US" w:eastAsia="en-US" w:bidi="ar-SA"/>
    </w:rPr>
  </w:style>
  <w:style w:type="character" w:customStyle="1" w:styleId="Mention11">
    <w:name w:val="Mention11"/>
    <w:basedOn w:val="DefaultParagraphFont"/>
    <w:uiPriority w:val="99"/>
    <w:semiHidden/>
    <w:unhideWhenUsed/>
    <w:rsid w:val="00437FCB"/>
    <w:rPr>
      <w:color w:val="2B579A"/>
      <w:shd w:val="clear" w:color="auto" w:fill="E6E6E6"/>
    </w:rPr>
  </w:style>
  <w:style w:type="paragraph" w:customStyle="1" w:styleId="Emphasize">
    <w:name w:val="Emphasize"/>
    <w:basedOn w:val="Normal"/>
    <w:uiPriority w:val="7"/>
    <w:qFormat/>
    <w:rsid w:val="00437FC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37FC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37FCB"/>
  </w:style>
  <w:style w:type="character" w:customStyle="1" w:styleId="Heading3Char2">
    <w:name w:val="Heading 3 Char2"/>
    <w:aliases w:val="Heading 3 Char Char Char4, Char Char1, Char Char Char4"/>
    <w:basedOn w:val="DefaultParagraphFont"/>
    <w:rsid w:val="00437FCB"/>
    <w:rPr>
      <w:rFonts w:cs="Arial"/>
      <w:bCs/>
      <w:szCs w:val="26"/>
      <w:u w:val="single"/>
      <w:lang w:val="en-US" w:eastAsia="en-US" w:bidi="ar-SA"/>
    </w:rPr>
  </w:style>
  <w:style w:type="character" w:customStyle="1" w:styleId="Mention2">
    <w:name w:val="Mention2"/>
    <w:basedOn w:val="DefaultParagraphFont"/>
    <w:uiPriority w:val="99"/>
    <w:semiHidden/>
    <w:unhideWhenUsed/>
    <w:rsid w:val="00437FCB"/>
    <w:rPr>
      <w:color w:val="2B579A"/>
      <w:shd w:val="clear" w:color="auto" w:fill="E6E6E6"/>
    </w:rPr>
  </w:style>
  <w:style w:type="paragraph" w:customStyle="1" w:styleId="FlashTag">
    <w:name w:val="FlashTag"/>
    <w:basedOn w:val="Normal"/>
    <w:link w:val="FlashTagChar"/>
    <w:autoRedefine/>
    <w:uiPriority w:val="4"/>
    <w:qFormat/>
    <w:rsid w:val="00437FCB"/>
    <w:rPr>
      <w:rFonts w:asciiTheme="majorHAnsi" w:hAnsiTheme="majorHAnsi"/>
      <w:b/>
      <w:sz w:val="28"/>
    </w:rPr>
  </w:style>
  <w:style w:type="character" w:customStyle="1" w:styleId="FlashTagChar">
    <w:name w:val="FlashTag Char"/>
    <w:basedOn w:val="DefaultParagraphFont"/>
    <w:link w:val="FlashTag"/>
    <w:uiPriority w:val="4"/>
    <w:rsid w:val="00437FCB"/>
    <w:rPr>
      <w:rFonts w:asciiTheme="majorHAnsi" w:hAnsiTheme="majorHAnsi" w:cs="Times New Roman"/>
      <w:b/>
      <w:sz w:val="28"/>
    </w:rPr>
  </w:style>
  <w:style w:type="paragraph" w:customStyle="1" w:styleId="Warrant">
    <w:name w:val="Warrant"/>
    <w:autoRedefine/>
    <w:uiPriority w:val="4"/>
    <w:qFormat/>
    <w:rsid w:val="00437FCB"/>
    <w:pPr>
      <w:ind w:left="720"/>
    </w:pPr>
    <w:rPr>
      <w:rFonts w:ascii="Calibri" w:hAnsi="Calibri" w:cs="Arial"/>
    </w:rPr>
  </w:style>
  <w:style w:type="character" w:customStyle="1" w:styleId="m-8793234324905335251gmail-style13ptbold">
    <w:name w:val="m_-8793234324905335251gmail-style13ptbold"/>
    <w:basedOn w:val="DefaultParagraphFont"/>
    <w:rsid w:val="00437FCB"/>
  </w:style>
  <w:style w:type="character" w:customStyle="1" w:styleId="m3965771245576658108gmail-styleunderline">
    <w:name w:val="m_3965771245576658108gmail-styleunderline"/>
    <w:basedOn w:val="DefaultParagraphFont"/>
    <w:rsid w:val="00437FCB"/>
  </w:style>
  <w:style w:type="paragraph" w:customStyle="1" w:styleId="Header1">
    <w:name w:val="Header1"/>
    <w:aliases w:val="Header Char Char,Header Char Char Char Char Char Char Char Cha,Header Char2,Header Char1 Char,Char Char Char Cha"/>
    <w:basedOn w:val="Normal"/>
    <w:qFormat/>
    <w:rsid w:val="00437FCB"/>
    <w:pPr>
      <w:tabs>
        <w:tab w:val="center" w:pos="4680"/>
        <w:tab w:val="right" w:pos="9360"/>
      </w:tabs>
    </w:pPr>
  </w:style>
  <w:style w:type="character" w:customStyle="1" w:styleId="EndnoteTextChar">
    <w:name w:val="Endnote Text Char"/>
    <w:basedOn w:val="DefaultParagraphFont"/>
    <w:link w:val="EndnoteText"/>
    <w:locked/>
    <w:rsid w:val="00437FCB"/>
    <w:rPr>
      <w:rFonts w:ascii="Georgia" w:eastAsia="Times New Roman" w:hAnsi="Georgia"/>
      <w:szCs w:val="20"/>
    </w:rPr>
  </w:style>
  <w:style w:type="paragraph" w:styleId="EndnoteText">
    <w:name w:val="endnote text"/>
    <w:basedOn w:val="Normal"/>
    <w:link w:val="EndnoteTextChar"/>
    <w:unhideWhenUsed/>
    <w:rsid w:val="00437FCB"/>
    <w:rPr>
      <w:rFonts w:ascii="Georgia" w:eastAsia="Times New Roman" w:hAnsi="Georgia" w:cstheme="minorBidi"/>
      <w:szCs w:val="20"/>
    </w:rPr>
  </w:style>
  <w:style w:type="character" w:customStyle="1" w:styleId="EndnoteTextChar1">
    <w:name w:val="Endnote Text Char1"/>
    <w:basedOn w:val="DefaultParagraphFont"/>
    <w:semiHidden/>
    <w:rsid w:val="00437FCB"/>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437FCB"/>
    <w:rPr>
      <w:rFonts w:ascii="Georgia" w:eastAsia="Times New Roman" w:hAnsi="Georgia"/>
    </w:rPr>
  </w:style>
  <w:style w:type="paragraph" w:styleId="Date">
    <w:name w:val="Date"/>
    <w:aliases w:val="date"/>
    <w:basedOn w:val="Normal"/>
    <w:next w:val="Normal"/>
    <w:link w:val="DateChar"/>
    <w:uiPriority w:val="99"/>
    <w:unhideWhenUsed/>
    <w:rsid w:val="00437FCB"/>
    <w:rPr>
      <w:rFonts w:ascii="Georgia" w:eastAsia="Times New Roman" w:hAnsi="Georgia" w:cstheme="minorBidi"/>
    </w:rPr>
  </w:style>
  <w:style w:type="character" w:customStyle="1" w:styleId="DateChar1">
    <w:name w:val="Date Char1"/>
    <w:basedOn w:val="DefaultParagraphFont"/>
    <w:uiPriority w:val="99"/>
    <w:semiHidden/>
    <w:rsid w:val="00437FCB"/>
    <w:rPr>
      <w:rFonts w:ascii="Times New Roman" w:hAnsi="Times New Roman" w:cs="Times New Roman"/>
    </w:rPr>
  </w:style>
  <w:style w:type="character" w:customStyle="1" w:styleId="BodyTextFirstIndentChar">
    <w:name w:val="Body Text First Indent Char"/>
    <w:basedOn w:val="BodyTextChar"/>
    <w:link w:val="BodyTextFirstIndent"/>
    <w:locked/>
    <w:rsid w:val="00437FCB"/>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437FCB"/>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437FCB"/>
    <w:rPr>
      <w:rFonts w:ascii="Times New Roman" w:hAnsi="Times New Roman" w:cs="Times New Roman"/>
    </w:rPr>
  </w:style>
  <w:style w:type="character" w:customStyle="1" w:styleId="BodyTextIndent2Char1">
    <w:name w:val="Body Text Indent 2 Char1"/>
    <w:basedOn w:val="DefaultParagraphFont"/>
    <w:semiHidden/>
    <w:rsid w:val="00437FCB"/>
    <w:rPr>
      <w:rFonts w:ascii="Calibri" w:hAnsi="Calibri" w:cs="Calibri"/>
    </w:rPr>
  </w:style>
  <w:style w:type="character" w:customStyle="1" w:styleId="PlainTextChar1">
    <w:name w:val="Plain Text Char1"/>
    <w:basedOn w:val="DefaultParagraphFont"/>
    <w:semiHidden/>
    <w:rsid w:val="00437FCB"/>
    <w:rPr>
      <w:rFonts w:ascii="Consolas" w:hAnsi="Consolas" w:cs="Calibri"/>
      <w:sz w:val="21"/>
      <w:szCs w:val="21"/>
    </w:rPr>
  </w:style>
  <w:style w:type="paragraph" w:customStyle="1" w:styleId="msolistparagraphcxspfirst">
    <w:name w:val="msolistparagraphcxspfirst"/>
    <w:basedOn w:val="Normal"/>
    <w:uiPriority w:val="99"/>
    <w:qFormat/>
    <w:rsid w:val="00437FC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37FC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37FCB"/>
    <w:rPr>
      <w:rFonts w:ascii="Calibri" w:hAnsi="Calibri" w:cs="Calibri"/>
      <w:i/>
      <w:iCs/>
      <w:color w:val="000000" w:themeColor="text1"/>
    </w:rPr>
  </w:style>
  <w:style w:type="paragraph" w:customStyle="1" w:styleId="CiteSpacing">
    <w:name w:val="Cite Spacing"/>
    <w:basedOn w:val="Normal"/>
    <w:uiPriority w:val="4"/>
    <w:qFormat/>
    <w:rsid w:val="00437FC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437FCB"/>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437FCB"/>
    <w:rPr>
      <w:rFonts w:ascii="Times New Roman" w:eastAsia="Calibri" w:hAnsi="Times New Roman" w:cs="Times New Roman"/>
      <w:b/>
    </w:rPr>
  </w:style>
  <w:style w:type="paragraph" w:customStyle="1" w:styleId="Heading2-Bold">
    <w:name w:val="Heading 2 - Bold"/>
    <w:basedOn w:val="Normal"/>
    <w:autoRedefine/>
    <w:uiPriority w:val="99"/>
    <w:qFormat/>
    <w:rsid w:val="00437FCB"/>
    <w:rPr>
      <w:rFonts w:eastAsia="Calibri"/>
      <w:b/>
    </w:rPr>
  </w:style>
  <w:style w:type="paragraph" w:customStyle="1" w:styleId="tag">
    <w:name w:val="%tag"/>
    <w:basedOn w:val="Normal"/>
    <w:next w:val="Normal"/>
    <w:uiPriority w:val="99"/>
    <w:qFormat/>
    <w:rsid w:val="00437FCB"/>
    <w:rPr>
      <w:rFonts w:eastAsia="Calibri"/>
      <w:bCs/>
      <w:sz w:val="18"/>
    </w:rPr>
  </w:style>
  <w:style w:type="character" w:customStyle="1" w:styleId="Style2Char">
    <w:name w:val="Style 2 Char"/>
    <w:link w:val="Style20"/>
    <w:uiPriority w:val="99"/>
    <w:locked/>
    <w:rsid w:val="00437FC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37FCB"/>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437FC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37FCB"/>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437FCB"/>
    <w:rPr>
      <w:rFonts w:ascii="Georgia" w:eastAsia="Times New Roman" w:hAnsi="Georgia"/>
      <w:sz w:val="18"/>
      <w:szCs w:val="20"/>
      <w:lang w:val="x-none" w:eastAsia="x-none"/>
    </w:rPr>
  </w:style>
  <w:style w:type="paragraph" w:customStyle="1" w:styleId="textsmall0">
    <w:name w:val="textsmall"/>
    <w:basedOn w:val="Normal"/>
    <w:link w:val="textsmallChar0"/>
    <w:qFormat/>
    <w:rsid w:val="00437FC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37FC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37FC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37FCB"/>
    <w:rPr>
      <w:rFonts w:ascii="Arial" w:eastAsia="Times New Roman" w:hAnsi="Arial" w:cs="Arial"/>
      <w:sz w:val="12"/>
    </w:rPr>
  </w:style>
  <w:style w:type="paragraph" w:customStyle="1" w:styleId="Micro">
    <w:name w:val="Micro"/>
    <w:basedOn w:val="Normal"/>
    <w:next w:val="Normal"/>
    <w:link w:val="MicroChar"/>
    <w:qFormat/>
    <w:rsid w:val="00437FCB"/>
    <w:rPr>
      <w:rFonts w:ascii="Arial" w:eastAsia="Times New Roman" w:hAnsi="Arial" w:cs="Arial"/>
      <w:sz w:val="12"/>
    </w:rPr>
  </w:style>
  <w:style w:type="character" w:customStyle="1" w:styleId="CardNotUnderlinedChar1">
    <w:name w:val="Card Not Underlined Char1"/>
    <w:link w:val="CardNotUnderlined"/>
    <w:locked/>
    <w:rsid w:val="00437FCB"/>
    <w:rPr>
      <w:rFonts w:ascii="Bell MT" w:eastAsia="Calibri" w:hAnsi="Bell MT"/>
      <w:szCs w:val="20"/>
    </w:rPr>
  </w:style>
  <w:style w:type="paragraph" w:customStyle="1" w:styleId="CardNotUnderlined">
    <w:name w:val="Card Not Underlined"/>
    <w:basedOn w:val="Normal"/>
    <w:link w:val="CardNotUnderlinedChar1"/>
    <w:autoRedefine/>
    <w:qFormat/>
    <w:rsid w:val="00437FCB"/>
    <w:rPr>
      <w:rFonts w:ascii="Bell MT" w:eastAsia="Calibri" w:hAnsi="Bell MT" w:cstheme="minorBidi"/>
      <w:szCs w:val="20"/>
    </w:rPr>
  </w:style>
  <w:style w:type="paragraph" w:customStyle="1" w:styleId="h-lead">
    <w:name w:val="h-lead"/>
    <w:basedOn w:val="Normal"/>
    <w:uiPriority w:val="99"/>
    <w:qFormat/>
    <w:rsid w:val="00437FCB"/>
    <w:pPr>
      <w:spacing w:before="100" w:beforeAutospacing="1" w:after="100" w:afterAutospacing="1"/>
    </w:pPr>
    <w:rPr>
      <w:rFonts w:eastAsia="Times New Roman"/>
      <w:sz w:val="24"/>
    </w:rPr>
  </w:style>
  <w:style w:type="paragraph" w:customStyle="1" w:styleId="intro">
    <w:name w:val="intro"/>
    <w:basedOn w:val="Normal"/>
    <w:uiPriority w:val="99"/>
    <w:qFormat/>
    <w:rsid w:val="00437FC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37FC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37FC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37FC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37FCB"/>
    <w:rPr>
      <w:rFonts w:eastAsia="Calibri"/>
    </w:rPr>
  </w:style>
  <w:style w:type="paragraph" w:customStyle="1" w:styleId="F3-TagAuthor">
    <w:name w:val="F3 - Tag/Author"/>
    <w:basedOn w:val="Normal"/>
    <w:uiPriority w:val="99"/>
    <w:qFormat/>
    <w:rsid w:val="00437FCB"/>
    <w:rPr>
      <w:rFonts w:eastAsia="Times New Roman"/>
      <w:b/>
    </w:rPr>
  </w:style>
  <w:style w:type="paragraph" w:customStyle="1" w:styleId="F5-UnderlineNormal">
    <w:name w:val="F5 - Underline Normal"/>
    <w:basedOn w:val="Normal"/>
    <w:uiPriority w:val="99"/>
    <w:qFormat/>
    <w:rsid w:val="00437FCB"/>
    <w:rPr>
      <w:rFonts w:eastAsia="Calibri"/>
      <w:u w:val="single"/>
    </w:rPr>
  </w:style>
  <w:style w:type="paragraph" w:customStyle="1" w:styleId="Brief-PrimarySource">
    <w:name w:val="Brief - Primary Source"/>
    <w:basedOn w:val="Normal"/>
    <w:uiPriority w:val="99"/>
    <w:qFormat/>
    <w:rsid w:val="00437FCB"/>
    <w:rPr>
      <w:rFonts w:eastAsia="Times New Roman"/>
      <w:b/>
      <w:sz w:val="24"/>
      <w:u w:val="single"/>
    </w:rPr>
  </w:style>
  <w:style w:type="paragraph" w:customStyle="1" w:styleId="Brief-Underline">
    <w:name w:val="Brief - Underline"/>
    <w:basedOn w:val="Normal"/>
    <w:uiPriority w:val="99"/>
    <w:qFormat/>
    <w:rsid w:val="00437FCB"/>
    <w:rPr>
      <w:rFonts w:eastAsia="Times New Roman"/>
      <w:u w:val="single"/>
    </w:rPr>
  </w:style>
  <w:style w:type="paragraph" w:customStyle="1" w:styleId="Brief">
    <w:name w:val="Brief"/>
    <w:basedOn w:val="Brief-PrimarySource"/>
    <w:uiPriority w:val="99"/>
    <w:qFormat/>
    <w:rsid w:val="00437FCB"/>
    <w:rPr>
      <w:b w:val="0"/>
    </w:rPr>
  </w:style>
  <w:style w:type="paragraph" w:customStyle="1" w:styleId="CM2">
    <w:name w:val="CM2"/>
    <w:basedOn w:val="Normal"/>
    <w:next w:val="Normal"/>
    <w:uiPriority w:val="99"/>
    <w:qFormat/>
    <w:rsid w:val="00437FC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37FC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37FC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37FC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37FC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37FCB"/>
    <w:pPr>
      <w:widowControl w:val="0"/>
      <w:spacing w:line="276" w:lineRule="atLeast"/>
    </w:pPr>
    <w:rPr>
      <w:color w:val="auto"/>
    </w:rPr>
  </w:style>
  <w:style w:type="paragraph" w:customStyle="1" w:styleId="CM34">
    <w:name w:val="CM34"/>
    <w:basedOn w:val="Default"/>
    <w:next w:val="Default"/>
    <w:uiPriority w:val="99"/>
    <w:qFormat/>
    <w:rsid w:val="00437FCB"/>
    <w:pPr>
      <w:widowControl w:val="0"/>
    </w:pPr>
    <w:rPr>
      <w:color w:val="auto"/>
    </w:rPr>
  </w:style>
  <w:style w:type="paragraph" w:customStyle="1" w:styleId="CM56">
    <w:name w:val="CM56"/>
    <w:basedOn w:val="Default"/>
    <w:next w:val="Default"/>
    <w:uiPriority w:val="99"/>
    <w:qFormat/>
    <w:rsid w:val="00437FCB"/>
    <w:pPr>
      <w:widowControl w:val="0"/>
    </w:pPr>
    <w:rPr>
      <w:rFonts w:eastAsia="Calibri"/>
      <w:color w:val="auto"/>
    </w:rPr>
  </w:style>
  <w:style w:type="paragraph" w:customStyle="1" w:styleId="CM58">
    <w:name w:val="CM58"/>
    <w:basedOn w:val="Default"/>
    <w:next w:val="Default"/>
    <w:uiPriority w:val="99"/>
    <w:qFormat/>
    <w:rsid w:val="00437FCB"/>
    <w:pPr>
      <w:widowControl w:val="0"/>
    </w:pPr>
    <w:rPr>
      <w:rFonts w:eastAsia="Calibri"/>
      <w:color w:val="auto"/>
    </w:rPr>
  </w:style>
  <w:style w:type="paragraph" w:customStyle="1" w:styleId="CM57">
    <w:name w:val="CM57"/>
    <w:basedOn w:val="Default"/>
    <w:next w:val="Default"/>
    <w:uiPriority w:val="99"/>
    <w:qFormat/>
    <w:rsid w:val="00437FCB"/>
    <w:pPr>
      <w:widowControl w:val="0"/>
    </w:pPr>
    <w:rPr>
      <w:rFonts w:eastAsia="Calibri"/>
      <w:color w:val="auto"/>
    </w:rPr>
  </w:style>
  <w:style w:type="paragraph" w:customStyle="1" w:styleId="CM1">
    <w:name w:val="CM1"/>
    <w:basedOn w:val="Default"/>
    <w:next w:val="Default"/>
    <w:uiPriority w:val="99"/>
    <w:qFormat/>
    <w:rsid w:val="00437FCB"/>
    <w:pPr>
      <w:widowControl w:val="0"/>
    </w:pPr>
    <w:rPr>
      <w:rFonts w:eastAsia="Calibri"/>
      <w:color w:val="auto"/>
    </w:rPr>
  </w:style>
  <w:style w:type="paragraph" w:customStyle="1" w:styleId="CM49">
    <w:name w:val="CM49"/>
    <w:basedOn w:val="Default"/>
    <w:next w:val="Default"/>
    <w:uiPriority w:val="99"/>
    <w:qFormat/>
    <w:rsid w:val="00437FCB"/>
    <w:pPr>
      <w:widowControl w:val="0"/>
    </w:pPr>
    <w:rPr>
      <w:rFonts w:eastAsia="Calibri"/>
      <w:color w:val="auto"/>
    </w:rPr>
  </w:style>
  <w:style w:type="paragraph" w:customStyle="1" w:styleId="CM41">
    <w:name w:val="CM41"/>
    <w:basedOn w:val="Default"/>
    <w:next w:val="Default"/>
    <w:uiPriority w:val="99"/>
    <w:qFormat/>
    <w:rsid w:val="00437FCB"/>
    <w:pPr>
      <w:widowControl w:val="0"/>
    </w:pPr>
    <w:rPr>
      <w:rFonts w:eastAsia="Calibri"/>
      <w:color w:val="auto"/>
    </w:rPr>
  </w:style>
  <w:style w:type="paragraph" w:customStyle="1" w:styleId="3rdOrderPara">
    <w:name w:val="3rd Order Para"/>
    <w:basedOn w:val="Default"/>
    <w:next w:val="Default"/>
    <w:qFormat/>
    <w:rsid w:val="00437FCB"/>
    <w:pPr>
      <w:widowControl w:val="0"/>
    </w:pPr>
    <w:rPr>
      <w:rFonts w:eastAsia="Calibri"/>
      <w:color w:val="auto"/>
    </w:rPr>
  </w:style>
  <w:style w:type="paragraph" w:customStyle="1" w:styleId="2ndOrderPara">
    <w:name w:val="2nd Order Para"/>
    <w:basedOn w:val="Default"/>
    <w:next w:val="Default"/>
    <w:qFormat/>
    <w:rsid w:val="00437FCB"/>
    <w:pPr>
      <w:widowControl w:val="0"/>
    </w:pPr>
    <w:rPr>
      <w:rFonts w:eastAsia="Calibri"/>
      <w:color w:val="auto"/>
    </w:rPr>
  </w:style>
  <w:style w:type="paragraph" w:customStyle="1" w:styleId="Normal-SIGN2">
    <w:name w:val="Normal-SIGN2"/>
    <w:basedOn w:val="Default"/>
    <w:next w:val="Default"/>
    <w:qFormat/>
    <w:rsid w:val="00437FCB"/>
    <w:pPr>
      <w:widowControl w:val="0"/>
    </w:pPr>
    <w:rPr>
      <w:rFonts w:eastAsia="Calibri"/>
      <w:color w:val="auto"/>
    </w:rPr>
  </w:style>
  <w:style w:type="paragraph" w:customStyle="1" w:styleId="Normal-SIGN1">
    <w:name w:val="Normal-SIGN1"/>
    <w:basedOn w:val="Default"/>
    <w:next w:val="Default"/>
    <w:uiPriority w:val="99"/>
    <w:qFormat/>
    <w:rsid w:val="00437FCB"/>
    <w:pPr>
      <w:widowControl w:val="0"/>
    </w:pPr>
    <w:rPr>
      <w:rFonts w:eastAsia="Calibri"/>
      <w:color w:val="auto"/>
    </w:rPr>
  </w:style>
  <w:style w:type="paragraph" w:customStyle="1" w:styleId="CM3">
    <w:name w:val="CM3"/>
    <w:basedOn w:val="Default"/>
    <w:next w:val="Default"/>
    <w:uiPriority w:val="99"/>
    <w:qFormat/>
    <w:rsid w:val="00437FCB"/>
    <w:pPr>
      <w:widowControl w:val="0"/>
      <w:spacing w:line="553" w:lineRule="atLeast"/>
    </w:pPr>
    <w:rPr>
      <w:rFonts w:eastAsia="Calibri"/>
      <w:color w:val="auto"/>
    </w:rPr>
  </w:style>
  <w:style w:type="paragraph" w:customStyle="1" w:styleId="CM33">
    <w:name w:val="CM33"/>
    <w:basedOn w:val="Default"/>
    <w:next w:val="Default"/>
    <w:uiPriority w:val="99"/>
    <w:qFormat/>
    <w:rsid w:val="00437FCB"/>
    <w:pPr>
      <w:widowControl w:val="0"/>
    </w:pPr>
    <w:rPr>
      <w:rFonts w:eastAsia="Calibri"/>
      <w:color w:val="auto"/>
    </w:rPr>
  </w:style>
  <w:style w:type="paragraph" w:customStyle="1" w:styleId="CM37">
    <w:name w:val="CM37"/>
    <w:basedOn w:val="Default"/>
    <w:next w:val="Default"/>
    <w:uiPriority w:val="99"/>
    <w:qFormat/>
    <w:rsid w:val="00437FCB"/>
    <w:pPr>
      <w:widowControl w:val="0"/>
    </w:pPr>
    <w:rPr>
      <w:rFonts w:eastAsia="Calibri"/>
      <w:color w:val="auto"/>
    </w:rPr>
  </w:style>
  <w:style w:type="paragraph" w:customStyle="1" w:styleId="CM7">
    <w:name w:val="CM7"/>
    <w:basedOn w:val="Default"/>
    <w:next w:val="Default"/>
    <w:uiPriority w:val="99"/>
    <w:qFormat/>
    <w:rsid w:val="00437FCB"/>
    <w:pPr>
      <w:widowControl w:val="0"/>
      <w:spacing w:line="553" w:lineRule="atLeast"/>
    </w:pPr>
    <w:rPr>
      <w:rFonts w:eastAsia="Calibri"/>
      <w:color w:val="auto"/>
    </w:rPr>
  </w:style>
  <w:style w:type="paragraph" w:customStyle="1" w:styleId="Brief-SecondarySource">
    <w:name w:val="Brief - Secondary Source"/>
    <w:basedOn w:val="Normal"/>
    <w:qFormat/>
    <w:rsid w:val="00437FCB"/>
    <w:rPr>
      <w:rFonts w:eastAsia="Times New Roman"/>
      <w:sz w:val="14"/>
      <w:szCs w:val="20"/>
    </w:rPr>
  </w:style>
  <w:style w:type="paragraph" w:customStyle="1" w:styleId="Brief-Card">
    <w:name w:val="Brief - Card"/>
    <w:basedOn w:val="Normal"/>
    <w:uiPriority w:val="99"/>
    <w:qFormat/>
    <w:rsid w:val="00437FCB"/>
    <w:rPr>
      <w:rFonts w:eastAsia="Times New Roman"/>
    </w:rPr>
  </w:style>
  <w:style w:type="paragraph" w:customStyle="1" w:styleId="Pa2">
    <w:name w:val="Pa2"/>
    <w:basedOn w:val="Default"/>
    <w:next w:val="Default"/>
    <w:uiPriority w:val="99"/>
    <w:qFormat/>
    <w:rsid w:val="00437FC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37FC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37FC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37FC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37FCB"/>
    <w:pPr>
      <w:widowControl w:val="0"/>
    </w:pPr>
    <w:rPr>
      <w:rFonts w:ascii="Arial Black" w:hAnsi="Arial Black"/>
      <w:color w:val="auto"/>
    </w:rPr>
  </w:style>
  <w:style w:type="paragraph" w:customStyle="1" w:styleId="Cover1">
    <w:name w:val="Cover 1"/>
    <w:basedOn w:val="Normal"/>
    <w:next w:val="Normal"/>
    <w:uiPriority w:val="99"/>
    <w:qFormat/>
    <w:rsid w:val="00437FC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37FC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37FCB"/>
    <w:pPr>
      <w:widowControl w:val="0"/>
    </w:pPr>
    <w:rPr>
      <w:color w:val="auto"/>
    </w:rPr>
  </w:style>
  <w:style w:type="paragraph" w:customStyle="1" w:styleId="Pa11">
    <w:name w:val="Pa11"/>
    <w:basedOn w:val="Normal"/>
    <w:next w:val="Normal"/>
    <w:uiPriority w:val="99"/>
    <w:qFormat/>
    <w:rsid w:val="00437FC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37FC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37FC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37FCB"/>
    <w:pPr>
      <w:widowControl w:val="0"/>
    </w:pPr>
    <w:rPr>
      <w:rFonts w:eastAsia="Calibri"/>
      <w:color w:val="auto"/>
    </w:rPr>
  </w:style>
  <w:style w:type="paragraph" w:customStyle="1" w:styleId="CM5">
    <w:name w:val="CM5"/>
    <w:basedOn w:val="Default"/>
    <w:next w:val="Default"/>
    <w:qFormat/>
    <w:rsid w:val="00437FCB"/>
    <w:pPr>
      <w:widowControl w:val="0"/>
      <w:spacing w:line="553" w:lineRule="atLeast"/>
    </w:pPr>
    <w:rPr>
      <w:rFonts w:eastAsia="Calibri"/>
      <w:color w:val="auto"/>
    </w:rPr>
  </w:style>
  <w:style w:type="paragraph" w:customStyle="1" w:styleId="CM28">
    <w:name w:val="CM28"/>
    <w:basedOn w:val="Default"/>
    <w:next w:val="Default"/>
    <w:uiPriority w:val="99"/>
    <w:qFormat/>
    <w:rsid w:val="00437FCB"/>
    <w:pPr>
      <w:widowControl w:val="0"/>
    </w:pPr>
    <w:rPr>
      <w:rFonts w:eastAsia="Calibri"/>
      <w:color w:val="auto"/>
    </w:rPr>
  </w:style>
  <w:style w:type="paragraph" w:customStyle="1" w:styleId="CM8">
    <w:name w:val="CM8"/>
    <w:basedOn w:val="Default"/>
    <w:next w:val="Default"/>
    <w:uiPriority w:val="99"/>
    <w:qFormat/>
    <w:rsid w:val="00437FCB"/>
    <w:pPr>
      <w:widowControl w:val="0"/>
    </w:pPr>
    <w:rPr>
      <w:rFonts w:eastAsia="Calibri"/>
      <w:color w:val="auto"/>
    </w:rPr>
  </w:style>
  <w:style w:type="paragraph" w:customStyle="1" w:styleId="CM6">
    <w:name w:val="CM6"/>
    <w:basedOn w:val="Default"/>
    <w:next w:val="Default"/>
    <w:uiPriority w:val="99"/>
    <w:qFormat/>
    <w:rsid w:val="00437FCB"/>
    <w:pPr>
      <w:widowControl w:val="0"/>
      <w:spacing w:line="553" w:lineRule="atLeast"/>
    </w:pPr>
    <w:rPr>
      <w:rFonts w:eastAsia="Calibri"/>
      <w:color w:val="auto"/>
    </w:rPr>
  </w:style>
  <w:style w:type="paragraph" w:customStyle="1" w:styleId="CM22">
    <w:name w:val="CM22"/>
    <w:basedOn w:val="Default"/>
    <w:next w:val="Default"/>
    <w:uiPriority w:val="99"/>
    <w:qFormat/>
    <w:rsid w:val="00437FCB"/>
    <w:pPr>
      <w:widowControl w:val="0"/>
    </w:pPr>
    <w:rPr>
      <w:rFonts w:eastAsia="Calibri"/>
      <w:color w:val="auto"/>
    </w:rPr>
  </w:style>
  <w:style w:type="paragraph" w:customStyle="1" w:styleId="DoubleUnderlined">
    <w:name w:val="Double Underlined"/>
    <w:basedOn w:val="Heading2"/>
    <w:autoRedefine/>
    <w:uiPriority w:val="99"/>
    <w:qFormat/>
    <w:rsid w:val="00437FCB"/>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37FC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437FC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37FC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37FC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37FC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37FCB"/>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437FC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37FC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437FCB"/>
  </w:style>
  <w:style w:type="paragraph" w:customStyle="1" w:styleId="StyleUnderliningTimesNewRomanBoldNounderlineKernat16">
    <w:name w:val="Style Underlining + Times New Roman Bold No underline Kern at 16..."/>
    <w:basedOn w:val="Normal"/>
    <w:uiPriority w:val="99"/>
    <w:qFormat/>
    <w:rsid w:val="00437FC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37FCB"/>
    <w:rPr>
      <w:rFonts w:eastAsia="Times New Roman"/>
      <w:b/>
      <w:bCs/>
      <w:kern w:val="32"/>
      <w:sz w:val="32"/>
      <w:szCs w:val="32"/>
    </w:rPr>
  </w:style>
  <w:style w:type="paragraph" w:customStyle="1" w:styleId="StyleBoldUnderliningKernat16pt">
    <w:name w:val="Style Bold Underlining + Kern at 16 pt"/>
    <w:uiPriority w:val="99"/>
    <w:qFormat/>
    <w:rsid w:val="00437FCB"/>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37FCB"/>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437FCB"/>
    <w:pPr>
      <w:spacing w:line="256" w:lineRule="auto"/>
      <w:ind w:left="0" w:right="0"/>
      <w:jc w:val="left"/>
    </w:pPr>
    <w:rPr>
      <w:sz w:val="12"/>
      <w:szCs w:val="24"/>
    </w:rPr>
  </w:style>
  <w:style w:type="paragraph" w:customStyle="1" w:styleId="TxBr6p1">
    <w:name w:val="TxBr_6p1"/>
    <w:basedOn w:val="Normal"/>
    <w:uiPriority w:val="99"/>
    <w:qFormat/>
    <w:rsid w:val="00437FC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37FCB"/>
    <w:pPr>
      <w:ind w:left="400"/>
    </w:pPr>
    <w:rPr>
      <w:rFonts w:eastAsia="Times New Roman"/>
      <w:szCs w:val="20"/>
    </w:rPr>
  </w:style>
  <w:style w:type="paragraph" w:customStyle="1" w:styleId="Paste">
    <w:name w:val="Paste"/>
    <w:basedOn w:val="Normal"/>
    <w:qFormat/>
    <w:rsid w:val="00437FCB"/>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437FCB"/>
    <w:rPr>
      <w:rFonts w:ascii="Georgia" w:eastAsia="Times New Roman" w:hAnsi="Georgia"/>
      <w:b/>
      <w:u w:val="single"/>
    </w:rPr>
  </w:style>
  <w:style w:type="paragraph" w:customStyle="1" w:styleId="UnderlineStyle0">
    <w:name w:val="Underline Style"/>
    <w:basedOn w:val="Normal"/>
    <w:link w:val="UnderlineStyleChar"/>
    <w:qFormat/>
    <w:rsid w:val="00437FCB"/>
    <w:rPr>
      <w:rFonts w:ascii="Georgia" w:eastAsia="Times New Roman" w:hAnsi="Georgia" w:cstheme="minorBidi"/>
      <w:b/>
      <w:u w:val="single"/>
    </w:rPr>
  </w:style>
  <w:style w:type="paragraph" w:customStyle="1" w:styleId="Normalization">
    <w:name w:val="Normalization"/>
    <w:basedOn w:val="Normal"/>
    <w:uiPriority w:val="99"/>
    <w:qFormat/>
    <w:rsid w:val="00437FCB"/>
    <w:rPr>
      <w:rFonts w:eastAsia="Times New Roman"/>
      <w:sz w:val="18"/>
    </w:rPr>
  </w:style>
  <w:style w:type="paragraph" w:customStyle="1" w:styleId="BreifTitle">
    <w:name w:val="Breif Title"/>
    <w:basedOn w:val="Normal"/>
    <w:autoRedefine/>
    <w:uiPriority w:val="99"/>
    <w:qFormat/>
    <w:rsid w:val="00437FC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37FC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37FC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37FCB"/>
    <w:rPr>
      <w:rFonts w:eastAsia="Times New Roman"/>
      <w:color w:val="333333"/>
    </w:rPr>
  </w:style>
  <w:style w:type="paragraph" w:customStyle="1" w:styleId="StyleTagandCiteFranklinGothicDemi">
    <w:name w:val="Style Tag and Cite + Franklin Gothic Demi"/>
    <w:basedOn w:val="Normal"/>
    <w:autoRedefine/>
    <w:uiPriority w:val="99"/>
    <w:qFormat/>
    <w:rsid w:val="00437FC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37FCB"/>
    <w:rPr>
      <w:bCs/>
    </w:rPr>
  </w:style>
  <w:style w:type="paragraph" w:customStyle="1" w:styleId="tagCharCharCharCharCharCharChar">
    <w:name w:val="tag Char Char Char Char Char Char Char"/>
    <w:basedOn w:val="Normal"/>
    <w:uiPriority w:val="99"/>
    <w:qFormat/>
    <w:rsid w:val="00437FCB"/>
    <w:rPr>
      <w:rFonts w:eastAsia="Times New Roman"/>
      <w:b/>
      <w:sz w:val="24"/>
      <w:szCs w:val="20"/>
    </w:rPr>
  </w:style>
  <w:style w:type="paragraph" w:customStyle="1" w:styleId="title-bold-medium">
    <w:name w:val="title-bold-medium"/>
    <w:basedOn w:val="Normal"/>
    <w:uiPriority w:val="99"/>
    <w:qFormat/>
    <w:rsid w:val="00437FC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37FC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37FCB"/>
    <w:rPr>
      <w:rFonts w:ascii="Arial Narrow" w:eastAsia="Times New Roman" w:hAnsi="Arial Narrow"/>
      <w:b/>
      <w:sz w:val="24"/>
    </w:rPr>
  </w:style>
  <w:style w:type="paragraph" w:customStyle="1" w:styleId="BLOCKTITLE1">
    <w:name w:val="BLOCK TITLE"/>
    <w:basedOn w:val="Heading1"/>
    <w:uiPriority w:val="99"/>
    <w:qFormat/>
    <w:rsid w:val="00437FC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437FCB"/>
    <w:pPr>
      <w:widowControl w:val="0"/>
      <w:autoSpaceDE w:val="0"/>
      <w:autoSpaceDN w:val="0"/>
      <w:adjustRightInd w:val="0"/>
    </w:pPr>
    <w:rPr>
      <w:sz w:val="24"/>
      <w:szCs w:val="20"/>
    </w:rPr>
  </w:style>
  <w:style w:type="paragraph" w:customStyle="1" w:styleId="BriefTitle1">
    <w:name w:val="Brief Title 1"/>
    <w:basedOn w:val="Normal"/>
    <w:uiPriority w:val="99"/>
    <w:qFormat/>
    <w:rsid w:val="00437FC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37FC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37FC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37FC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37FCB"/>
    <w:pPr>
      <w:spacing w:before="100" w:beforeAutospacing="1" w:after="100" w:afterAutospacing="1"/>
    </w:pPr>
    <w:rPr>
      <w:rFonts w:eastAsia="Times New Roman"/>
    </w:rPr>
  </w:style>
  <w:style w:type="paragraph" w:customStyle="1" w:styleId="ToRead">
    <w:name w:val="To Read"/>
    <w:basedOn w:val="Normal"/>
    <w:uiPriority w:val="99"/>
    <w:qFormat/>
    <w:rsid w:val="00437FCB"/>
    <w:pPr>
      <w:ind w:left="720"/>
    </w:pPr>
    <w:rPr>
      <w:rFonts w:ascii="Verdana" w:eastAsia="Times New Roman" w:hAnsi="Verdana"/>
      <w:b/>
      <w:u w:val="single"/>
    </w:rPr>
  </w:style>
  <w:style w:type="paragraph" w:customStyle="1" w:styleId="Style1">
    <w:name w:val="Style 1"/>
    <w:basedOn w:val="Normal"/>
    <w:uiPriority w:val="99"/>
    <w:qFormat/>
    <w:rsid w:val="00437FCB"/>
    <w:pPr>
      <w:widowControl w:val="0"/>
      <w:ind w:firstLine="216"/>
    </w:pPr>
    <w:rPr>
      <w:rFonts w:eastAsia="Times New Roman"/>
      <w:noProof/>
      <w:color w:val="000000"/>
      <w:szCs w:val="20"/>
    </w:rPr>
  </w:style>
  <w:style w:type="paragraph" w:customStyle="1" w:styleId="Style40">
    <w:name w:val="Style 4"/>
    <w:basedOn w:val="Normal"/>
    <w:uiPriority w:val="99"/>
    <w:qFormat/>
    <w:rsid w:val="00437FC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37FC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37FC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37FCB"/>
    <w:pPr>
      <w:ind w:left="1660"/>
    </w:pPr>
  </w:style>
  <w:style w:type="paragraph" w:customStyle="1" w:styleId="PageNumber1">
    <w:name w:val="Page Number1"/>
    <w:basedOn w:val="Normal"/>
    <w:next w:val="Normal"/>
    <w:uiPriority w:val="99"/>
    <w:qFormat/>
    <w:rsid w:val="00437FCB"/>
    <w:rPr>
      <w:rFonts w:eastAsia="Times New Roman"/>
    </w:rPr>
  </w:style>
  <w:style w:type="paragraph" w:customStyle="1" w:styleId="Card1">
    <w:name w:val="Card1"/>
    <w:uiPriority w:val="99"/>
    <w:qFormat/>
    <w:rsid w:val="00437FC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37FC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37FCB"/>
    <w:pPr>
      <w:ind w:left="288" w:right="288"/>
    </w:pPr>
    <w:rPr>
      <w:rFonts w:eastAsia="Times New Roman"/>
    </w:rPr>
  </w:style>
  <w:style w:type="paragraph" w:customStyle="1" w:styleId="CaseListNormal">
    <w:name w:val="Case List Normal"/>
    <w:basedOn w:val="Normal"/>
    <w:uiPriority w:val="99"/>
    <w:qFormat/>
    <w:rsid w:val="00437FCB"/>
    <w:rPr>
      <w:rFonts w:ascii="Times" w:eastAsia="Times New Roman" w:hAnsi="Times"/>
      <w:szCs w:val="26"/>
    </w:rPr>
  </w:style>
  <w:style w:type="paragraph" w:customStyle="1" w:styleId="Body">
    <w:name w:val="Body"/>
    <w:basedOn w:val="Normal"/>
    <w:uiPriority w:val="99"/>
    <w:qFormat/>
    <w:rsid w:val="00437FCB"/>
    <w:pPr>
      <w:outlineLvl w:val="3"/>
    </w:pPr>
    <w:rPr>
      <w:rFonts w:eastAsia="Times New Roman"/>
      <w:szCs w:val="20"/>
    </w:rPr>
  </w:style>
  <w:style w:type="paragraph" w:customStyle="1" w:styleId="3text">
    <w:name w:val="3text"/>
    <w:basedOn w:val="Normal"/>
    <w:uiPriority w:val="99"/>
    <w:qFormat/>
    <w:rsid w:val="00437FCB"/>
    <w:pPr>
      <w:spacing w:before="100" w:beforeAutospacing="1" w:after="100" w:afterAutospacing="1"/>
    </w:pPr>
    <w:rPr>
      <w:rFonts w:eastAsia="Times New Roman"/>
      <w:sz w:val="24"/>
    </w:rPr>
  </w:style>
  <w:style w:type="paragraph" w:customStyle="1" w:styleId="TimesNewRoman12">
    <w:name w:val="TimesNewRoman12"/>
    <w:uiPriority w:val="99"/>
    <w:qFormat/>
    <w:rsid w:val="00437FC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37FC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37FC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37FCB"/>
    <w:rPr>
      <w:rFonts w:eastAsia="Times New Roman"/>
      <w:color w:val="000000"/>
      <w:sz w:val="18"/>
    </w:rPr>
  </w:style>
  <w:style w:type="paragraph" w:customStyle="1" w:styleId="text1">
    <w:name w:val="text1"/>
    <w:basedOn w:val="Normal"/>
    <w:autoRedefine/>
    <w:uiPriority w:val="99"/>
    <w:qFormat/>
    <w:rsid w:val="00437FCB"/>
    <w:rPr>
      <w:rFonts w:eastAsia="Times New Roman"/>
      <w:szCs w:val="20"/>
    </w:rPr>
  </w:style>
  <w:style w:type="paragraph" w:customStyle="1" w:styleId="RepeatBlockHeading">
    <w:name w:val="Repeat Block Heading"/>
    <w:basedOn w:val="Normal"/>
    <w:autoRedefine/>
    <w:uiPriority w:val="99"/>
    <w:qFormat/>
    <w:rsid w:val="00437FCB"/>
    <w:pPr>
      <w:jc w:val="center"/>
    </w:pPr>
    <w:rPr>
      <w:rFonts w:eastAsia="Times New Roman"/>
      <w:b/>
      <w:smallCaps/>
      <w:color w:val="000000"/>
      <w:sz w:val="24"/>
      <w:u w:val="thick"/>
    </w:rPr>
  </w:style>
  <w:style w:type="paragraph" w:customStyle="1" w:styleId="story-headline">
    <w:name w:val="story-headline"/>
    <w:basedOn w:val="Normal"/>
    <w:uiPriority w:val="99"/>
    <w:qFormat/>
    <w:rsid w:val="00437FCB"/>
    <w:pPr>
      <w:spacing w:before="72" w:after="72"/>
    </w:pPr>
    <w:rPr>
      <w:rFonts w:eastAsia="Times New Roman"/>
      <w:b/>
      <w:bCs/>
      <w:sz w:val="26"/>
      <w:szCs w:val="26"/>
    </w:rPr>
  </w:style>
  <w:style w:type="paragraph" w:customStyle="1" w:styleId="story-body">
    <w:name w:val="story-body"/>
    <w:basedOn w:val="Normal"/>
    <w:uiPriority w:val="99"/>
    <w:qFormat/>
    <w:rsid w:val="00437FCB"/>
    <w:pPr>
      <w:spacing w:before="100" w:beforeAutospacing="1" w:after="100" w:afterAutospacing="1"/>
    </w:pPr>
    <w:rPr>
      <w:rFonts w:eastAsia="Times New Roman"/>
    </w:rPr>
  </w:style>
  <w:style w:type="paragraph" w:customStyle="1" w:styleId="story-dateline">
    <w:name w:val="story-dateline"/>
    <w:basedOn w:val="Normal"/>
    <w:uiPriority w:val="99"/>
    <w:qFormat/>
    <w:rsid w:val="00437FCB"/>
    <w:rPr>
      <w:rFonts w:eastAsia="Times New Roman"/>
      <w:b/>
      <w:bCs/>
    </w:rPr>
  </w:style>
  <w:style w:type="paragraph" w:customStyle="1" w:styleId="TextofCards">
    <w:name w:val="Text of Cards"/>
    <w:basedOn w:val="Normal"/>
    <w:uiPriority w:val="99"/>
    <w:qFormat/>
    <w:rsid w:val="00437FCB"/>
    <w:rPr>
      <w:rFonts w:eastAsia="Times New Roman"/>
      <w:color w:val="000000"/>
      <w:spacing w:val="6"/>
      <w:szCs w:val="23"/>
    </w:rPr>
  </w:style>
  <w:style w:type="paragraph" w:customStyle="1" w:styleId="Corpotesto">
    <w:name w:val="Corpo testo"/>
    <w:basedOn w:val="Normal"/>
    <w:uiPriority w:val="99"/>
    <w:qFormat/>
    <w:rsid w:val="00437FC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37FCB"/>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437FCB"/>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37FC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37FC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37FC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37FCB"/>
    <w:rPr>
      <w:rFonts w:ascii="Arial" w:hAnsi="Arial"/>
      <w:b w:val="0"/>
      <w:caps w:val="0"/>
      <w:sz w:val="20"/>
    </w:rPr>
  </w:style>
  <w:style w:type="paragraph" w:customStyle="1" w:styleId="ProjectTitleLine">
    <w:name w:val="Project Title Line"/>
    <w:basedOn w:val="Normal"/>
    <w:next w:val="Normal"/>
    <w:autoRedefine/>
    <w:uiPriority w:val="99"/>
    <w:qFormat/>
    <w:rsid w:val="00437FCB"/>
    <w:pPr>
      <w:jc w:val="center"/>
    </w:pPr>
    <w:rPr>
      <w:rFonts w:eastAsia="Times New Roman"/>
      <w:caps/>
      <w:szCs w:val="20"/>
    </w:rPr>
  </w:style>
  <w:style w:type="paragraph" w:customStyle="1" w:styleId="LanguageStrike">
    <w:name w:val="Language Strike"/>
    <w:basedOn w:val="Normal"/>
    <w:next w:val="Normal"/>
    <w:uiPriority w:val="99"/>
    <w:qFormat/>
    <w:rsid w:val="00437FCB"/>
    <w:rPr>
      <w:rFonts w:ascii="Arial Narrow" w:eastAsia="Times New Roman" w:hAnsi="Arial Narrow"/>
      <w:strike/>
    </w:rPr>
  </w:style>
  <w:style w:type="paragraph" w:customStyle="1" w:styleId="NormalVerdana">
    <w:name w:val="Normal + Verdana"/>
    <w:aliases w:val="10 pt,White,Normal + Arial"/>
    <w:basedOn w:val="Normal"/>
    <w:uiPriority w:val="99"/>
    <w:qFormat/>
    <w:rsid w:val="00437FCB"/>
    <w:rPr>
      <w:rFonts w:eastAsia="Times New Roman"/>
      <w:szCs w:val="20"/>
      <w:u w:val="single"/>
    </w:rPr>
  </w:style>
  <w:style w:type="paragraph" w:customStyle="1" w:styleId="Normal10pt">
    <w:name w:val="Normal + 10 pt"/>
    <w:basedOn w:val="Normal"/>
    <w:uiPriority w:val="99"/>
    <w:qFormat/>
    <w:rsid w:val="00437FCB"/>
    <w:rPr>
      <w:rFonts w:eastAsia="Times New Roman"/>
      <w:szCs w:val="20"/>
    </w:rPr>
  </w:style>
  <w:style w:type="paragraph" w:customStyle="1" w:styleId="cardChar1Char">
    <w:name w:val="card Char1 Char"/>
    <w:basedOn w:val="Normal"/>
    <w:uiPriority w:val="99"/>
    <w:qFormat/>
    <w:rsid w:val="00437FCB"/>
    <w:pPr>
      <w:ind w:left="288" w:right="288"/>
    </w:pPr>
    <w:rPr>
      <w:rFonts w:eastAsia="Times New Roman"/>
      <w:szCs w:val="20"/>
    </w:rPr>
  </w:style>
  <w:style w:type="paragraph" w:customStyle="1" w:styleId="CM12">
    <w:name w:val="CM12"/>
    <w:basedOn w:val="Default"/>
    <w:next w:val="Default"/>
    <w:uiPriority w:val="99"/>
    <w:qFormat/>
    <w:rsid w:val="00437FC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37FCB"/>
    <w:pPr>
      <w:widowControl w:val="0"/>
      <w:spacing w:after="480"/>
    </w:pPr>
    <w:rPr>
      <w:rFonts w:ascii="Granjon LT Std" w:hAnsi="Granjon LT Std"/>
      <w:color w:val="auto"/>
    </w:rPr>
  </w:style>
  <w:style w:type="paragraph" w:customStyle="1" w:styleId="CM10">
    <w:name w:val="CM10"/>
    <w:basedOn w:val="Default"/>
    <w:next w:val="Default"/>
    <w:uiPriority w:val="99"/>
    <w:qFormat/>
    <w:rsid w:val="00437FCB"/>
    <w:pPr>
      <w:widowControl w:val="0"/>
      <w:spacing w:line="320" w:lineRule="atLeast"/>
    </w:pPr>
    <w:rPr>
      <w:rFonts w:ascii="Granjon LT Std" w:hAnsi="Granjon LT Std"/>
      <w:color w:val="auto"/>
    </w:rPr>
  </w:style>
  <w:style w:type="paragraph" w:customStyle="1" w:styleId="bold">
    <w:name w:val="bold"/>
    <w:basedOn w:val="Normal"/>
    <w:uiPriority w:val="99"/>
    <w:qFormat/>
    <w:rsid w:val="00437FC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37FCB"/>
    <w:rPr>
      <w:rFonts w:ascii="Arial Narrow" w:eastAsia="Times New Roman" w:hAnsi="Arial Narrow"/>
      <w:strike/>
      <w:szCs w:val="20"/>
    </w:rPr>
  </w:style>
  <w:style w:type="paragraph" w:customStyle="1" w:styleId="textbodyblack">
    <w:name w:val="textbodyblack"/>
    <w:basedOn w:val="Normal"/>
    <w:uiPriority w:val="99"/>
    <w:qFormat/>
    <w:rsid w:val="00437FC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37FC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437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37F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37FC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37FCB"/>
    <w:rPr>
      <w:rFonts w:ascii="Georgia" w:eastAsia="Times New Roman" w:hAnsi="Georgia"/>
      <w:b/>
      <w:bCs/>
      <w:szCs w:val="16"/>
      <w:u w:val="single"/>
    </w:rPr>
  </w:style>
  <w:style w:type="paragraph" w:customStyle="1" w:styleId="CiteCorrected">
    <w:name w:val="Cite Corrected"/>
    <w:basedOn w:val="Normal"/>
    <w:link w:val="CiteCorrectedChar"/>
    <w:qFormat/>
    <w:rsid w:val="00437FCB"/>
    <w:rPr>
      <w:rFonts w:ascii="Georgia" w:eastAsia="Times New Roman" w:hAnsi="Georgia" w:cstheme="minorBidi"/>
      <w:b/>
      <w:bCs/>
      <w:szCs w:val="16"/>
      <w:u w:val="single"/>
    </w:rPr>
  </w:style>
  <w:style w:type="paragraph" w:customStyle="1" w:styleId="CardText2">
    <w:name w:val="Card Text 2"/>
    <w:basedOn w:val="CardText10"/>
    <w:link w:val="CardText2Char"/>
    <w:qFormat/>
    <w:rsid w:val="00437FC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437FCB"/>
    <w:pPr>
      <w:ind w:left="288"/>
    </w:pPr>
    <w:rPr>
      <w:rFonts w:eastAsia="SimSun"/>
      <w:szCs w:val="20"/>
      <w:lang w:eastAsia="zh-CN"/>
    </w:rPr>
  </w:style>
  <w:style w:type="paragraph" w:customStyle="1" w:styleId="story-body-text">
    <w:name w:val="story-body-text"/>
    <w:basedOn w:val="Normal"/>
    <w:uiPriority w:val="99"/>
    <w:qFormat/>
    <w:rsid w:val="00437FC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37FCB"/>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37FCB"/>
    <w:rPr>
      <w:u w:val="single"/>
    </w:rPr>
  </w:style>
  <w:style w:type="paragraph" w:customStyle="1" w:styleId="StyleCardText11ptUnderline">
    <w:name w:val="Style Card Text + 11 pt Underline"/>
    <w:link w:val="StyleCardText11ptUnderlineChar"/>
    <w:qFormat/>
    <w:rsid w:val="00437FCB"/>
    <w:pPr>
      <w:spacing w:line="254" w:lineRule="auto"/>
    </w:pPr>
    <w:rPr>
      <w:u w:val="single"/>
    </w:rPr>
  </w:style>
  <w:style w:type="character" w:customStyle="1" w:styleId="StyleMinimizedText11ptChar">
    <w:name w:val="Style Minimized Text + 11 pt Char"/>
    <w:basedOn w:val="DefaultParagraphFont"/>
    <w:link w:val="StyleMinimizedText11pt"/>
    <w:locked/>
    <w:rsid w:val="00437FCB"/>
    <w:rPr>
      <w:rFonts w:ascii="Georgia" w:hAnsi="Georgia"/>
      <w:sz w:val="16"/>
    </w:rPr>
  </w:style>
  <w:style w:type="paragraph" w:customStyle="1" w:styleId="StyleMinimizedText11pt">
    <w:name w:val="Style Minimized Text + 11 pt"/>
    <w:basedOn w:val="Normal"/>
    <w:link w:val="StyleMinimizedText11ptChar"/>
    <w:qFormat/>
    <w:rsid w:val="00437FC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37FCB"/>
    <w:rPr>
      <w:rFonts w:ascii="Georgia" w:hAnsi="Georgia"/>
      <w:sz w:val="16"/>
    </w:rPr>
  </w:style>
  <w:style w:type="paragraph" w:customStyle="1" w:styleId="StyleMinimizedText11pt1">
    <w:name w:val="Style Minimized Text + 11 pt1"/>
    <w:basedOn w:val="Normal"/>
    <w:link w:val="StyleMinimizedText11pt1Char"/>
    <w:qFormat/>
    <w:rsid w:val="00437FCB"/>
    <w:rPr>
      <w:rFonts w:ascii="Georgia" w:hAnsi="Georgia" w:cstheme="minorBidi"/>
      <w:sz w:val="16"/>
    </w:rPr>
  </w:style>
  <w:style w:type="character" w:customStyle="1" w:styleId="Debate-CardSmalltextF2Char">
    <w:name w:val="Debate- Card Small text F2 Char"/>
    <w:link w:val="Debate-CardSmalltextF2"/>
    <w:locked/>
    <w:rsid w:val="00437FCB"/>
    <w:rPr>
      <w:rFonts w:ascii="Arial Narrow" w:hAnsi="Arial Narrow"/>
      <w:sz w:val="16"/>
    </w:rPr>
  </w:style>
  <w:style w:type="paragraph" w:customStyle="1" w:styleId="Debate-CardSmalltextF2">
    <w:name w:val="Debate- Card Small text F2"/>
    <w:basedOn w:val="Normal"/>
    <w:next w:val="Normal"/>
    <w:link w:val="Debate-CardSmalltextF2Char"/>
    <w:qFormat/>
    <w:rsid w:val="00437FC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37FCB"/>
    <w:rPr>
      <w:rFonts w:ascii="Arial Narrow" w:hAnsi="Arial Narrow"/>
      <w:b/>
      <w:sz w:val="18"/>
      <w:u w:val="single"/>
    </w:rPr>
  </w:style>
  <w:style w:type="paragraph" w:customStyle="1" w:styleId="Debate-EmphasizedText-F5">
    <w:name w:val="Debate- Emphasized Text- F5"/>
    <w:basedOn w:val="Normal"/>
    <w:link w:val="Debate-EmphasizedText-F5Char"/>
    <w:qFormat/>
    <w:rsid w:val="00437FC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37FC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37FC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37FC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37FCB"/>
    <w:rPr>
      <w:rFonts w:eastAsia="Times New Roman" w:cs="Calibri"/>
      <w:sz w:val="16"/>
    </w:rPr>
  </w:style>
  <w:style w:type="character" w:customStyle="1" w:styleId="CardStyleChar">
    <w:name w:val="Card Style Char"/>
    <w:link w:val="CardStyle"/>
    <w:locked/>
    <w:rsid w:val="00437FCB"/>
    <w:rPr>
      <w:rFonts w:ascii="Times New Roman" w:eastAsia="Times New Roman" w:hAnsi="Times New Roman" w:cs="Times New Roman"/>
    </w:rPr>
  </w:style>
  <w:style w:type="paragraph" w:customStyle="1" w:styleId="emactive">
    <w:name w:val="emactive"/>
    <w:basedOn w:val="Normal"/>
    <w:uiPriority w:val="99"/>
    <w:qFormat/>
    <w:rsid w:val="00437FCB"/>
    <w:pPr>
      <w:spacing w:before="100" w:beforeAutospacing="1" w:after="100" w:afterAutospacing="1"/>
    </w:pPr>
    <w:rPr>
      <w:rFonts w:eastAsia="Times New Roman"/>
      <w:sz w:val="24"/>
    </w:rPr>
  </w:style>
  <w:style w:type="paragraph" w:customStyle="1" w:styleId="emready">
    <w:name w:val="emready"/>
    <w:basedOn w:val="Normal"/>
    <w:uiPriority w:val="99"/>
    <w:qFormat/>
    <w:rsid w:val="00437FC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37FC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37FCB"/>
    <w:rPr>
      <w:rFonts w:ascii="Georgia" w:eastAsia="Times New Roman" w:hAnsi="Georgia"/>
      <w:b/>
      <w:u w:val="single"/>
    </w:rPr>
  </w:style>
  <w:style w:type="character" w:customStyle="1" w:styleId="CardHighlightChar">
    <w:name w:val="Card Highlight Char"/>
    <w:link w:val="CardHighlight"/>
    <w:locked/>
    <w:rsid w:val="00437FC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37FCB"/>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437FC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37FC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37FCB"/>
    <w:pPr>
      <w:spacing w:before="100" w:beforeAutospacing="1" w:after="100" w:afterAutospacing="1"/>
    </w:pPr>
    <w:rPr>
      <w:rFonts w:eastAsia="Times New Roman"/>
      <w:sz w:val="24"/>
    </w:rPr>
  </w:style>
  <w:style w:type="paragraph" w:customStyle="1" w:styleId="norma">
    <w:name w:val="norma"/>
    <w:basedOn w:val="Heading3"/>
    <w:uiPriority w:val="99"/>
    <w:qFormat/>
    <w:rsid w:val="00437FCB"/>
    <w:rPr>
      <w:rFonts w:eastAsia="MS Gothic" w:cs="Arial"/>
      <w:bCs/>
      <w:sz w:val="24"/>
    </w:rPr>
  </w:style>
  <w:style w:type="paragraph" w:customStyle="1" w:styleId="nromal">
    <w:name w:val="nromal"/>
    <w:basedOn w:val="Normal"/>
    <w:uiPriority w:val="99"/>
    <w:qFormat/>
    <w:rsid w:val="00437FCB"/>
    <w:pPr>
      <w:keepNext/>
      <w:keepLines/>
      <w:spacing w:before="200"/>
      <w:outlineLvl w:val="3"/>
    </w:pPr>
    <w:rPr>
      <w:rFonts w:eastAsia="Times New Roman" w:cs="Cambria"/>
      <w:b/>
      <w:iCs/>
    </w:rPr>
  </w:style>
  <w:style w:type="paragraph" w:customStyle="1" w:styleId="natural">
    <w:name w:val="natural"/>
    <w:basedOn w:val="Normal"/>
    <w:uiPriority w:val="99"/>
    <w:qFormat/>
    <w:rsid w:val="00437FCB"/>
    <w:pPr>
      <w:keepNext/>
      <w:keepLines/>
      <w:spacing w:before="200"/>
      <w:outlineLvl w:val="3"/>
    </w:pPr>
    <w:rPr>
      <w:rFonts w:eastAsia="Times New Roman"/>
      <w:b/>
      <w:iCs/>
    </w:rPr>
  </w:style>
  <w:style w:type="paragraph" w:customStyle="1" w:styleId="nroaml">
    <w:name w:val="nroaml"/>
    <w:basedOn w:val="Normal"/>
    <w:uiPriority w:val="99"/>
    <w:qFormat/>
    <w:rsid w:val="00437FCB"/>
    <w:pPr>
      <w:keepNext/>
      <w:keepLines/>
      <w:spacing w:before="200"/>
      <w:outlineLvl w:val="3"/>
    </w:pPr>
    <w:rPr>
      <w:rFonts w:eastAsia="Times New Roman"/>
      <w:b/>
      <w:iCs/>
    </w:rPr>
  </w:style>
  <w:style w:type="paragraph" w:customStyle="1" w:styleId="noraml">
    <w:name w:val="noraml"/>
    <w:basedOn w:val="Normal"/>
    <w:uiPriority w:val="99"/>
    <w:qFormat/>
    <w:rsid w:val="00437FC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37FCB"/>
    <w:rPr>
      <w:rFonts w:ascii="Georgia" w:eastAsia="Calibri" w:hAnsi="Georgia"/>
      <w:sz w:val="16"/>
      <w:szCs w:val="16"/>
    </w:rPr>
  </w:style>
  <w:style w:type="paragraph" w:customStyle="1" w:styleId="SmallSizeParagraph">
    <w:name w:val="Small Size Paragraph"/>
    <w:basedOn w:val="Normal"/>
    <w:link w:val="SmallSizeParagraphChar"/>
    <w:qFormat/>
    <w:rsid w:val="00437FC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37FC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37FCB"/>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437FC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37FCB"/>
    <w:rPr>
      <w:rFonts w:eastAsia="Times New Roman"/>
      <w:strike/>
      <w:sz w:val="20"/>
    </w:rPr>
  </w:style>
  <w:style w:type="character" w:customStyle="1" w:styleId="CardT1Char">
    <w:name w:val="CardT1 Char"/>
    <w:link w:val="CardT1"/>
    <w:locked/>
    <w:rsid w:val="00437FCB"/>
    <w:rPr>
      <w:rFonts w:ascii="Arial" w:eastAsia="Calibri" w:hAnsi="Arial" w:cs="Arial"/>
      <w:kern w:val="2"/>
      <w:sz w:val="14"/>
      <w:szCs w:val="14"/>
      <w:lang w:eastAsia="zh-TW"/>
    </w:rPr>
  </w:style>
  <w:style w:type="paragraph" w:customStyle="1" w:styleId="CardT1">
    <w:name w:val="CardT1"/>
    <w:basedOn w:val="Normal"/>
    <w:link w:val="CardT1Char"/>
    <w:qFormat/>
    <w:rsid w:val="00437FC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37FC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37FC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37FCB"/>
    <w:pPr>
      <w:spacing w:before="100" w:beforeAutospacing="1" w:after="100" w:afterAutospacing="1"/>
    </w:pPr>
    <w:rPr>
      <w:rFonts w:eastAsia="Times New Roman"/>
      <w:sz w:val="24"/>
    </w:rPr>
  </w:style>
  <w:style w:type="paragraph" w:customStyle="1" w:styleId="CiteReal">
    <w:name w:val="Cite Real"/>
    <w:basedOn w:val="Normal"/>
    <w:next w:val="Normal"/>
    <w:qFormat/>
    <w:rsid w:val="00437FCB"/>
    <w:rPr>
      <w:rFonts w:eastAsia="MS Mincho"/>
      <w:b/>
      <w:sz w:val="24"/>
      <w:u w:val="single"/>
    </w:rPr>
  </w:style>
  <w:style w:type="paragraph" w:customStyle="1" w:styleId="2909F619802848F09E01365C32F34654">
    <w:name w:val="2909F619802848F09E01365C32F34654"/>
    <w:uiPriority w:val="99"/>
    <w:qFormat/>
    <w:rsid w:val="00437FC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37FCB"/>
    <w:rPr>
      <w:rFonts w:ascii="Georgia" w:eastAsia="Calibri" w:hAnsi="Georgia"/>
      <w:u w:val="single"/>
      <w:lang w:val="x-none" w:eastAsia="zh-CN"/>
    </w:rPr>
  </w:style>
  <w:style w:type="paragraph" w:customStyle="1" w:styleId="UnderlineS">
    <w:name w:val="Underline S"/>
    <w:basedOn w:val="Normal"/>
    <w:link w:val="UnderlineSChar"/>
    <w:qFormat/>
    <w:rsid w:val="00437FCB"/>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437FCB"/>
    <w:rPr>
      <w:rFonts w:ascii="Georgia" w:eastAsia="SimSun" w:hAnsi="Georgia"/>
      <w:sz w:val="12"/>
    </w:rPr>
  </w:style>
  <w:style w:type="paragraph" w:customStyle="1" w:styleId="Ununderlined">
    <w:name w:val="Ununderlined"/>
    <w:basedOn w:val="Normal"/>
    <w:link w:val="UnunderlinedChar"/>
    <w:qFormat/>
    <w:rsid w:val="00437FCB"/>
    <w:rPr>
      <w:rFonts w:ascii="Georgia" w:eastAsia="SimSun" w:hAnsi="Georgia" w:cstheme="minorBidi"/>
      <w:sz w:val="12"/>
    </w:rPr>
  </w:style>
  <w:style w:type="character" w:customStyle="1" w:styleId="HighlightingChar">
    <w:name w:val="Highlighting Char"/>
    <w:link w:val="Highlighting"/>
    <w:locked/>
    <w:rsid w:val="00437FCB"/>
    <w:rPr>
      <w:rFonts w:ascii="Georgia" w:eastAsia="SimSun" w:hAnsi="Georgia"/>
      <w:u w:val="thick"/>
    </w:rPr>
  </w:style>
  <w:style w:type="paragraph" w:customStyle="1" w:styleId="Highlighting">
    <w:name w:val="Highlighting"/>
    <w:basedOn w:val="Normal"/>
    <w:link w:val="HighlightingChar"/>
    <w:autoRedefine/>
    <w:qFormat/>
    <w:rsid w:val="00437FCB"/>
    <w:rPr>
      <w:rFonts w:ascii="Georgia" w:eastAsia="SimSun" w:hAnsi="Georgia" w:cstheme="minorBidi"/>
      <w:u w:val="thick"/>
    </w:rPr>
  </w:style>
  <w:style w:type="character" w:customStyle="1" w:styleId="CITEChar0">
    <w:name w:val="CITE Char"/>
    <w:link w:val="CITE"/>
    <w:locked/>
    <w:rsid w:val="00437FC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37FCB"/>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437FCB"/>
    <w:pPr>
      <w:spacing w:before="100" w:beforeAutospacing="1" w:after="100" w:afterAutospacing="1"/>
    </w:pPr>
    <w:rPr>
      <w:rFonts w:eastAsia="Times New Roman"/>
      <w:sz w:val="24"/>
      <w:lang w:eastAsia="zh-CN"/>
    </w:rPr>
  </w:style>
  <w:style w:type="paragraph" w:customStyle="1" w:styleId="Analytics">
    <w:name w:val="Analytics"/>
    <w:basedOn w:val="Normal"/>
    <w:qFormat/>
    <w:rsid w:val="00437FCB"/>
    <w:rPr>
      <w:rFonts w:eastAsia="Calibri"/>
      <w:b/>
      <w:sz w:val="24"/>
    </w:rPr>
  </w:style>
  <w:style w:type="paragraph" w:customStyle="1" w:styleId="D345FF3D873148C5AE3FBF3267827368">
    <w:name w:val="D345FF3D873148C5AE3FBF3267827368"/>
    <w:uiPriority w:val="99"/>
    <w:qFormat/>
    <w:rsid w:val="00437FC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37FC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37FC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37FC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37FCB"/>
    <w:rPr>
      <w:b/>
      <w:sz w:val="28"/>
    </w:rPr>
  </w:style>
  <w:style w:type="character" w:customStyle="1" w:styleId="SourcenameChar">
    <w:name w:val="Source name Char"/>
    <w:link w:val="Sourcename"/>
    <w:locked/>
    <w:rsid w:val="00437FC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37FCB"/>
    <w:rPr>
      <w:b/>
      <w:bCs/>
      <w:sz w:val="20"/>
    </w:rPr>
  </w:style>
  <w:style w:type="character" w:customStyle="1" w:styleId="underlinedcardChar">
    <w:name w:val="underlined card Char"/>
    <w:link w:val="underlinedcard0"/>
    <w:locked/>
    <w:rsid w:val="00437FC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37FCB"/>
    <w:rPr>
      <w:sz w:val="22"/>
      <w:u w:val="single"/>
    </w:rPr>
  </w:style>
  <w:style w:type="paragraph" w:customStyle="1" w:styleId="FullText">
    <w:name w:val="Full Text"/>
    <w:basedOn w:val="Normal"/>
    <w:uiPriority w:val="99"/>
    <w:qFormat/>
    <w:rsid w:val="00437FCB"/>
    <w:rPr>
      <w:rFonts w:eastAsia="Times New Roman"/>
      <w:sz w:val="16"/>
    </w:rPr>
  </w:style>
  <w:style w:type="character" w:customStyle="1" w:styleId="TextUnderlineChar">
    <w:name w:val="Text Underline Char"/>
    <w:link w:val="TextUnderline"/>
    <w:locked/>
    <w:rsid w:val="00437FC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37FCB"/>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437FC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37FC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37FC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37FCB"/>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437FCB"/>
    <w:pPr>
      <w:spacing w:before="240"/>
      <w:outlineLvl w:val="2"/>
    </w:pPr>
    <w:rPr>
      <w:rFonts w:eastAsia="Times New Roman"/>
      <w:b/>
    </w:rPr>
  </w:style>
  <w:style w:type="character" w:customStyle="1" w:styleId="CiteCardChar">
    <w:name w:val="Cite_Card Char"/>
    <w:link w:val="CiteCard0"/>
    <w:locked/>
    <w:rsid w:val="00437FCB"/>
    <w:rPr>
      <w:rFonts w:ascii="Times New Roman" w:eastAsia="Times New Roman" w:hAnsi="Times New Roman" w:cs="Arial"/>
      <w:bCs/>
      <w:sz w:val="20"/>
      <w:szCs w:val="20"/>
    </w:rPr>
  </w:style>
  <w:style w:type="paragraph" w:customStyle="1" w:styleId="CiteCard0">
    <w:name w:val="Cite_Card"/>
    <w:link w:val="CiteCardChar"/>
    <w:qFormat/>
    <w:rsid w:val="00437FC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37FCB"/>
    <w:pPr>
      <w:widowControl w:val="0"/>
    </w:pPr>
    <w:rPr>
      <w:rFonts w:eastAsia="MS Mincho"/>
      <w:color w:val="auto"/>
    </w:rPr>
  </w:style>
  <w:style w:type="paragraph" w:customStyle="1" w:styleId="dropcap">
    <w:name w:val="dropcap"/>
    <w:basedOn w:val="Normal"/>
    <w:uiPriority w:val="99"/>
    <w:qFormat/>
    <w:rsid w:val="00437FC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37FCB"/>
    <w:rPr>
      <w:rFonts w:ascii="Georgia" w:eastAsia="Times New Roman" w:hAnsi="Georgia" w:cs="Times New Roman"/>
      <w:u w:val="single"/>
    </w:rPr>
  </w:style>
  <w:style w:type="paragraph" w:customStyle="1" w:styleId="StyleStyle49pt6">
    <w:name w:val="Style Style4 + 9 pt6"/>
    <w:basedOn w:val="Style4"/>
    <w:link w:val="StyleStyle49pt6Char"/>
    <w:qFormat/>
    <w:rsid w:val="00437FCB"/>
    <w:rPr>
      <w:rFonts w:ascii="Georgia" w:hAnsi="Georgia"/>
    </w:rPr>
  </w:style>
  <w:style w:type="character" w:customStyle="1" w:styleId="UnderlineCharCharCharCharChar">
    <w:name w:val="Underline Char Char Char Char Char"/>
    <w:link w:val="UnderlineCharCharCharChar"/>
    <w:locked/>
    <w:rsid w:val="00437FC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37FCB"/>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437FC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37FCB"/>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37FC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37FCB"/>
    <w:rPr>
      <w:rFonts w:ascii="Georgia" w:hAnsi="Georgia" w:cs="Calibri"/>
      <w:b/>
      <w:bCs/>
      <w:u w:val="single"/>
    </w:rPr>
  </w:style>
  <w:style w:type="character" w:customStyle="1" w:styleId="DebatenoramlChar">
    <w:name w:val="Debatenoraml Char"/>
    <w:link w:val="Debatenoraml"/>
    <w:locked/>
    <w:rsid w:val="00437FCB"/>
    <w:rPr>
      <w:rFonts w:ascii="Times New Roman" w:hAnsi="Times New Roman" w:cs="Times New Roman"/>
    </w:rPr>
  </w:style>
  <w:style w:type="paragraph" w:customStyle="1" w:styleId="Debatenoraml">
    <w:name w:val="Debatenoraml"/>
    <w:basedOn w:val="NoSpacing"/>
    <w:link w:val="DebatenoramlChar"/>
    <w:qFormat/>
    <w:rsid w:val="00437FCB"/>
    <w:pPr>
      <w:spacing w:line="240" w:lineRule="auto"/>
    </w:pPr>
    <w:rPr>
      <w:rFonts w:ascii="Times New Roman" w:hAnsi="Times New Roman" w:cs="Times New Roman"/>
    </w:rPr>
  </w:style>
  <w:style w:type="paragraph" w:customStyle="1" w:styleId="SynergyTag">
    <w:name w:val="SynergyTag"/>
    <w:basedOn w:val="Normal"/>
    <w:uiPriority w:val="99"/>
    <w:qFormat/>
    <w:rsid w:val="00437FCB"/>
    <w:rPr>
      <w:rFonts w:eastAsia="Calibri"/>
      <w:b/>
    </w:rPr>
  </w:style>
  <w:style w:type="character" w:customStyle="1" w:styleId="QualsChar">
    <w:name w:val="Quals Char"/>
    <w:link w:val="Quals"/>
    <w:locked/>
    <w:rsid w:val="00437FCB"/>
    <w:rPr>
      <w:rFonts w:ascii="Georgia" w:eastAsia="Calibri" w:hAnsi="Georgia"/>
      <w:sz w:val="18"/>
    </w:rPr>
  </w:style>
  <w:style w:type="paragraph" w:customStyle="1" w:styleId="Quals">
    <w:name w:val="Quals"/>
    <w:basedOn w:val="Normal"/>
    <w:link w:val="QualsChar"/>
    <w:qFormat/>
    <w:rsid w:val="00437FCB"/>
    <w:rPr>
      <w:rFonts w:ascii="Georgia" w:eastAsia="Calibri" w:hAnsi="Georgia" w:cstheme="minorBidi"/>
      <w:sz w:val="18"/>
    </w:rPr>
  </w:style>
  <w:style w:type="paragraph" w:customStyle="1" w:styleId="times">
    <w:name w:val="times"/>
    <w:basedOn w:val="Normal"/>
    <w:qFormat/>
    <w:rsid w:val="00437FCB"/>
    <w:pPr>
      <w:spacing w:before="100" w:beforeAutospacing="1" w:after="100" w:afterAutospacing="1"/>
    </w:pPr>
    <w:rPr>
      <w:rFonts w:eastAsia="Times New Roman"/>
      <w:sz w:val="24"/>
    </w:rPr>
  </w:style>
  <w:style w:type="paragraph" w:customStyle="1" w:styleId="BodyA">
    <w:name w:val="Body A"/>
    <w:uiPriority w:val="99"/>
    <w:qFormat/>
    <w:rsid w:val="00437FC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37FCB"/>
    <w:rPr>
      <w:rFonts w:ascii="Georgia" w:eastAsia="Times New Roman" w:hAnsi="Georgia"/>
      <w:b/>
      <w:caps/>
      <w:szCs w:val="28"/>
      <w:u w:val="single"/>
    </w:rPr>
  </w:style>
  <w:style w:type="paragraph" w:customStyle="1" w:styleId="Starred">
    <w:name w:val="Starred"/>
    <w:basedOn w:val="Normal"/>
    <w:link w:val="StarredChar"/>
    <w:qFormat/>
    <w:rsid w:val="00437FCB"/>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37FCB"/>
    <w:rPr>
      <w:rFonts w:ascii="Georgia" w:eastAsia="Times New Roman" w:hAnsi="Georgia"/>
      <w:b/>
      <w:caps/>
      <w:szCs w:val="28"/>
      <w:u w:val="single"/>
    </w:rPr>
  </w:style>
  <w:style w:type="paragraph" w:customStyle="1" w:styleId="NotStarred">
    <w:name w:val="NotStarred"/>
    <w:basedOn w:val="Normal"/>
    <w:link w:val="NotStarredChar"/>
    <w:qFormat/>
    <w:rsid w:val="00437FCB"/>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437FC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37FC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37FCB"/>
    <w:pPr>
      <w:pBdr>
        <w:top w:val="single" w:sz="4" w:space="0" w:color="auto"/>
        <w:left w:val="single" w:sz="4" w:space="0" w:color="auto"/>
        <w:bottom w:val="single" w:sz="4" w:space="0" w:color="auto"/>
        <w:right w:val="single" w:sz="4" w:space="0" w:color="auto"/>
      </w:pBdr>
    </w:pPr>
    <w:rPr>
      <w:rFonts w:eastAsiaTheme="minorHAnsi"/>
      <w:bdr w:val="single" w:sz="4" w:space="0" w:color="auto" w:frame="1"/>
    </w:rPr>
  </w:style>
  <w:style w:type="character" w:customStyle="1" w:styleId="H4TagChar1">
    <w:name w:val="H4 (Tag) Char1"/>
    <w:link w:val="H4Tag"/>
    <w:locked/>
    <w:rsid w:val="00437FCB"/>
    <w:rPr>
      <w:rFonts w:ascii="Georgia" w:eastAsia="Calibri" w:hAnsi="Georgia"/>
      <w:b/>
    </w:rPr>
  </w:style>
  <w:style w:type="paragraph" w:customStyle="1" w:styleId="H4Tag">
    <w:name w:val="H4 (Tag)"/>
    <w:basedOn w:val="Normal"/>
    <w:link w:val="H4TagChar1"/>
    <w:qFormat/>
    <w:rsid w:val="00437FCB"/>
    <w:rPr>
      <w:rFonts w:ascii="Georgia" w:eastAsia="Calibri" w:hAnsi="Georgia" w:cstheme="minorBidi"/>
      <w:b/>
    </w:rPr>
  </w:style>
  <w:style w:type="paragraph" w:customStyle="1" w:styleId="CM25">
    <w:name w:val="CM25"/>
    <w:basedOn w:val="Default"/>
    <w:next w:val="Default"/>
    <w:qFormat/>
    <w:rsid w:val="00437FC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37FCB"/>
    <w:rPr>
      <w:rFonts w:ascii="Georgia" w:hAnsi="Georgia"/>
      <w:b/>
    </w:rPr>
  </w:style>
  <w:style w:type="paragraph" w:customStyle="1" w:styleId="Debate-CardTagandCite-F6">
    <w:name w:val="Debate- Card Tag and Cite- F6"/>
    <w:basedOn w:val="Normal"/>
    <w:link w:val="Debate-CardTagandCite-F6Char"/>
    <w:qFormat/>
    <w:rsid w:val="00437FCB"/>
    <w:pPr>
      <w:contextualSpacing/>
    </w:pPr>
    <w:rPr>
      <w:rFonts w:ascii="Georgia" w:hAnsi="Georgia" w:cstheme="minorBidi"/>
      <w:b/>
    </w:rPr>
  </w:style>
  <w:style w:type="character" w:customStyle="1" w:styleId="CardtextChar4">
    <w:name w:val="Card text Char"/>
    <w:link w:val="Cardtext3"/>
    <w:locked/>
    <w:rsid w:val="00437FCB"/>
    <w:rPr>
      <w:rFonts w:ascii="Arial Narrow" w:hAnsi="Arial Narrow"/>
      <w:u w:val="single"/>
    </w:rPr>
  </w:style>
  <w:style w:type="paragraph" w:customStyle="1" w:styleId="Cardtext3">
    <w:name w:val="Card text"/>
    <w:link w:val="CardtextChar4"/>
    <w:qFormat/>
    <w:rsid w:val="00437FCB"/>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437FCB"/>
    <w:rPr>
      <w:rFonts w:ascii="Georgia" w:eastAsia="Times New Roman" w:hAnsi="Georgia"/>
      <w:b/>
      <w:szCs w:val="28"/>
      <w:u w:val="single"/>
    </w:rPr>
  </w:style>
  <w:style w:type="paragraph" w:customStyle="1" w:styleId="NewHeading2">
    <w:name w:val="NewHeading2"/>
    <w:basedOn w:val="Normal"/>
    <w:link w:val="NewHeading2Char"/>
    <w:qFormat/>
    <w:rsid w:val="00437FCB"/>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437FC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37FCB"/>
    <w:rPr>
      <w:rFonts w:eastAsia="Calibri"/>
    </w:rPr>
  </w:style>
  <w:style w:type="paragraph" w:customStyle="1" w:styleId="TagLine">
    <w:name w:val="Tag Line"/>
    <w:basedOn w:val="Normal"/>
    <w:next w:val="FullText"/>
    <w:uiPriority w:val="99"/>
    <w:qFormat/>
    <w:rsid w:val="00437FCB"/>
    <w:rPr>
      <w:rFonts w:ascii="Arial Narrow" w:eastAsia="Times New Roman" w:hAnsi="Arial Narrow"/>
      <w:b/>
      <w:sz w:val="28"/>
    </w:rPr>
  </w:style>
  <w:style w:type="paragraph" w:customStyle="1" w:styleId="Card6pt">
    <w:name w:val="Card 6pt"/>
    <w:basedOn w:val="Normal"/>
    <w:uiPriority w:val="99"/>
    <w:qFormat/>
    <w:rsid w:val="00437FCB"/>
    <w:pPr>
      <w:ind w:left="288" w:right="288"/>
    </w:pPr>
    <w:rPr>
      <w:rFonts w:ascii="Georgia" w:eastAsia="Calibri" w:hAnsi="Georgia"/>
      <w:color w:val="000000"/>
      <w:sz w:val="12"/>
      <w:szCs w:val="20"/>
    </w:rPr>
  </w:style>
  <w:style w:type="character" w:customStyle="1" w:styleId="FullCiteChar">
    <w:name w:val="Full Cite Char"/>
    <w:link w:val="FullCite"/>
    <w:locked/>
    <w:rsid w:val="00437FCB"/>
    <w:rPr>
      <w:rFonts w:ascii="Garamond" w:eastAsia="Calibri" w:hAnsi="Garamond"/>
    </w:rPr>
  </w:style>
  <w:style w:type="paragraph" w:customStyle="1" w:styleId="FullCite">
    <w:name w:val="Full Cite"/>
    <w:basedOn w:val="Normal"/>
    <w:next w:val="Normal"/>
    <w:link w:val="FullCiteChar"/>
    <w:qFormat/>
    <w:rsid w:val="00437FCB"/>
    <w:rPr>
      <w:rFonts w:ascii="Garamond" w:eastAsia="Calibri" w:hAnsi="Garamond" w:cstheme="minorBidi"/>
    </w:rPr>
  </w:style>
  <w:style w:type="character" w:customStyle="1" w:styleId="StyleCardStyleBlackUnderlineChar">
    <w:name w:val="Style Card Style + Black Underline Char"/>
    <w:link w:val="StyleCardStyleBlackUnderline"/>
    <w:locked/>
    <w:rsid w:val="00437FC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37FCB"/>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437FCB"/>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437FCB"/>
    <w:rPr>
      <w:rFonts w:ascii="Century Gothic" w:eastAsia="Times New Roman" w:hAnsi="Century Gothic"/>
      <w:sz w:val="16"/>
    </w:rPr>
  </w:style>
  <w:style w:type="character" w:customStyle="1" w:styleId="StylecardThickunderlineChar">
    <w:name w:val="Style card + Thick underline Char"/>
    <w:link w:val="StylecardThickunderline"/>
    <w:locked/>
    <w:rsid w:val="00437FC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37FCB"/>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437FC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37FCB"/>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437FCB"/>
    <w:pPr>
      <w:spacing w:after="200" w:line="276" w:lineRule="auto"/>
    </w:pPr>
    <w:rPr>
      <w:rFonts w:eastAsia="Calibri"/>
      <w:color w:val="auto"/>
      <w:sz w:val="22"/>
    </w:rPr>
  </w:style>
  <w:style w:type="paragraph" w:customStyle="1" w:styleId="font-null">
    <w:name w:val="font-null"/>
    <w:basedOn w:val="Normal"/>
    <w:uiPriority w:val="99"/>
    <w:qFormat/>
    <w:rsid w:val="00437FCB"/>
    <w:pPr>
      <w:spacing w:before="100" w:beforeAutospacing="1" w:after="100" w:afterAutospacing="1"/>
    </w:pPr>
    <w:rPr>
      <w:rFonts w:eastAsia="Times New Roman"/>
      <w:sz w:val="24"/>
    </w:rPr>
  </w:style>
  <w:style w:type="paragraph" w:customStyle="1" w:styleId="rteindent1">
    <w:name w:val="rteindent1"/>
    <w:basedOn w:val="Normal"/>
    <w:uiPriority w:val="99"/>
    <w:qFormat/>
    <w:rsid w:val="00437FC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37FC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37FC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37FC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37FC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37FCB"/>
    <w:pPr>
      <w:spacing w:before="100" w:beforeAutospacing="1" w:after="100" w:afterAutospacing="1"/>
    </w:pPr>
    <w:rPr>
      <w:rFonts w:eastAsia="Times New Roman"/>
      <w:sz w:val="24"/>
    </w:rPr>
  </w:style>
  <w:style w:type="paragraph" w:customStyle="1" w:styleId="class">
    <w:name w:val="class"/>
    <w:basedOn w:val="Normal"/>
    <w:uiPriority w:val="99"/>
    <w:qFormat/>
    <w:rsid w:val="00437FCB"/>
    <w:pPr>
      <w:spacing w:before="100" w:beforeAutospacing="1" w:after="100" w:afterAutospacing="1"/>
    </w:pPr>
    <w:rPr>
      <w:rFonts w:eastAsia="Times New Roman"/>
      <w:sz w:val="24"/>
    </w:rPr>
  </w:style>
  <w:style w:type="character" w:customStyle="1" w:styleId="blocktitleChar0">
    <w:name w:val="block title Char"/>
    <w:link w:val="blocktitle0"/>
    <w:locked/>
    <w:rsid w:val="00437FCB"/>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37FC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37FC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37FC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37FC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37FC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37FC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37FC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37FCB"/>
    <w:rPr>
      <w:rFonts w:ascii="Georgia" w:eastAsia="SimSun" w:hAnsi="Georgia" w:cstheme="minorBidi"/>
      <w:b/>
      <w:bCs/>
    </w:rPr>
  </w:style>
  <w:style w:type="paragraph" w:customStyle="1" w:styleId="summary">
    <w:name w:val="summary"/>
    <w:basedOn w:val="Normal"/>
    <w:uiPriority w:val="99"/>
    <w:qFormat/>
    <w:rsid w:val="00437FCB"/>
    <w:pPr>
      <w:spacing w:before="100" w:beforeAutospacing="1" w:after="100" w:afterAutospacing="1"/>
    </w:pPr>
    <w:rPr>
      <w:rFonts w:eastAsia="Times New Roman"/>
      <w:sz w:val="24"/>
    </w:rPr>
  </w:style>
  <w:style w:type="paragraph" w:customStyle="1" w:styleId="Caption2">
    <w:name w:val="Caption2"/>
    <w:basedOn w:val="Normal"/>
    <w:uiPriority w:val="99"/>
    <w:qFormat/>
    <w:rsid w:val="00437FC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37FC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37FCB"/>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437FCB"/>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437FCB"/>
    <w:pPr>
      <w:keepNext/>
      <w:ind w:left="288" w:right="288"/>
    </w:pPr>
    <w:rPr>
      <w:rFonts w:ascii="Georgia" w:eastAsia="MS Gothic" w:hAnsi="Georgia"/>
      <w:szCs w:val="20"/>
    </w:rPr>
  </w:style>
  <w:style w:type="paragraph" w:customStyle="1" w:styleId="Little">
    <w:name w:val="Little"/>
    <w:basedOn w:val="Normal"/>
    <w:next w:val="Normal"/>
    <w:link w:val="LittleChar"/>
    <w:qFormat/>
    <w:rsid w:val="00437FCB"/>
    <w:pPr>
      <w:ind w:left="288"/>
    </w:pPr>
    <w:rPr>
      <w:rFonts w:eastAsia="Times New Roman"/>
      <w:sz w:val="16"/>
    </w:rPr>
  </w:style>
  <w:style w:type="paragraph" w:customStyle="1" w:styleId="AAAcard">
    <w:name w:val="AAAcard"/>
    <w:basedOn w:val="Normal"/>
    <w:uiPriority w:val="99"/>
    <w:qFormat/>
    <w:rsid w:val="00437FCB"/>
    <w:pPr>
      <w:ind w:left="288" w:right="288"/>
    </w:pPr>
    <w:rPr>
      <w:rFonts w:eastAsia="Times New Roman"/>
    </w:rPr>
  </w:style>
  <w:style w:type="paragraph" w:customStyle="1" w:styleId="Caption3">
    <w:name w:val="Caption3"/>
    <w:basedOn w:val="Normal"/>
    <w:uiPriority w:val="99"/>
    <w:qFormat/>
    <w:rsid w:val="00437FCB"/>
    <w:pPr>
      <w:spacing w:before="100" w:beforeAutospacing="1" w:after="100" w:afterAutospacing="1"/>
    </w:pPr>
    <w:rPr>
      <w:rFonts w:eastAsia="Times New Roman"/>
      <w:sz w:val="24"/>
    </w:rPr>
  </w:style>
  <w:style w:type="paragraph" w:customStyle="1" w:styleId="body-12-5">
    <w:name w:val="body-12-5"/>
    <w:basedOn w:val="Normal"/>
    <w:uiPriority w:val="99"/>
    <w:qFormat/>
    <w:rsid w:val="00437FCB"/>
    <w:pPr>
      <w:spacing w:before="100" w:beforeAutospacing="1" w:after="100" w:afterAutospacing="1"/>
    </w:pPr>
    <w:rPr>
      <w:rFonts w:eastAsia="Times New Roman"/>
      <w:sz w:val="24"/>
    </w:rPr>
  </w:style>
  <w:style w:type="paragraph" w:customStyle="1" w:styleId="infuse">
    <w:name w:val="infuse"/>
    <w:basedOn w:val="Normal"/>
    <w:uiPriority w:val="99"/>
    <w:qFormat/>
    <w:rsid w:val="00437FCB"/>
    <w:pPr>
      <w:spacing w:before="100" w:beforeAutospacing="1" w:after="100" w:afterAutospacing="1"/>
    </w:pPr>
    <w:rPr>
      <w:rFonts w:eastAsia="Times New Roman"/>
      <w:sz w:val="24"/>
    </w:rPr>
  </w:style>
  <w:style w:type="paragraph" w:customStyle="1" w:styleId="fontreg">
    <w:name w:val="font_reg"/>
    <w:basedOn w:val="Normal"/>
    <w:uiPriority w:val="99"/>
    <w:qFormat/>
    <w:rsid w:val="00437FCB"/>
    <w:pPr>
      <w:spacing w:before="100" w:beforeAutospacing="1" w:after="100" w:afterAutospacing="1"/>
    </w:pPr>
    <w:rPr>
      <w:rFonts w:eastAsia="Times New Roman"/>
      <w:sz w:val="24"/>
    </w:rPr>
  </w:style>
  <w:style w:type="paragraph" w:customStyle="1" w:styleId="CITEF3">
    <w:name w:val="CITE F3"/>
    <w:uiPriority w:val="99"/>
    <w:qFormat/>
    <w:rsid w:val="00437FC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37FC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37FC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37FC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37FCB"/>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37FCB"/>
    <w:pPr>
      <w:ind w:left="144"/>
    </w:pPr>
    <w:rPr>
      <w:rFonts w:ascii="Cambria" w:eastAsia="Calibri" w:hAnsi="Cambria"/>
      <w:sz w:val="24"/>
    </w:rPr>
  </w:style>
  <w:style w:type="paragraph" w:customStyle="1" w:styleId="FreeFormA">
    <w:name w:val="Free Form A"/>
    <w:autoRedefine/>
    <w:uiPriority w:val="99"/>
    <w:qFormat/>
    <w:rsid w:val="00437FC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37FC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37FC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37FCB"/>
    <w:rPr>
      <w:rFonts w:eastAsia="Times New Roman"/>
      <w:sz w:val="10"/>
    </w:rPr>
  </w:style>
  <w:style w:type="paragraph" w:customStyle="1" w:styleId="subheader">
    <w:name w:val="subheader"/>
    <w:basedOn w:val="Normal"/>
    <w:uiPriority w:val="99"/>
    <w:qFormat/>
    <w:rsid w:val="00437FC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37FCB"/>
    <w:pPr>
      <w:spacing w:before="100" w:beforeAutospacing="1" w:after="100" w:afterAutospacing="1"/>
    </w:pPr>
    <w:rPr>
      <w:rFonts w:eastAsia="Times New Roman"/>
      <w:sz w:val="24"/>
    </w:rPr>
  </w:style>
  <w:style w:type="paragraph" w:customStyle="1" w:styleId="more">
    <w:name w:val="more"/>
    <w:basedOn w:val="Normal"/>
    <w:uiPriority w:val="99"/>
    <w:qFormat/>
    <w:rsid w:val="00437FCB"/>
    <w:pPr>
      <w:spacing w:before="100" w:beforeAutospacing="1" w:after="100" w:afterAutospacing="1"/>
    </w:pPr>
    <w:rPr>
      <w:rFonts w:eastAsia="Times New Roman"/>
      <w:sz w:val="24"/>
    </w:rPr>
  </w:style>
  <w:style w:type="paragraph" w:customStyle="1" w:styleId="story">
    <w:name w:val="story"/>
    <w:basedOn w:val="Normal"/>
    <w:uiPriority w:val="99"/>
    <w:qFormat/>
    <w:rsid w:val="00437FCB"/>
    <w:pPr>
      <w:spacing w:before="100" w:beforeAutospacing="1" w:after="100" w:afterAutospacing="1"/>
    </w:pPr>
    <w:rPr>
      <w:rFonts w:eastAsia="Times New Roman"/>
      <w:sz w:val="24"/>
    </w:rPr>
  </w:style>
  <w:style w:type="paragraph" w:customStyle="1" w:styleId="H1numbered">
    <w:name w:val="H1 numbered"/>
    <w:basedOn w:val="Normal"/>
    <w:uiPriority w:val="99"/>
    <w:qFormat/>
    <w:rsid w:val="00437FCB"/>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37FCB"/>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37FC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37FC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37FC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37FC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37FC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37FCB"/>
    <w:pPr>
      <w:widowControl w:val="0"/>
      <w:spacing w:after="63"/>
    </w:pPr>
    <w:rPr>
      <w:rFonts w:ascii="Arial" w:hAnsi="Arial"/>
      <w:color w:val="auto"/>
    </w:rPr>
  </w:style>
  <w:style w:type="paragraph" w:customStyle="1" w:styleId="CM35">
    <w:name w:val="CM35"/>
    <w:basedOn w:val="Default"/>
    <w:next w:val="Default"/>
    <w:uiPriority w:val="99"/>
    <w:qFormat/>
    <w:rsid w:val="00437FC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37FC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37FC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37FC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37FC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37FCB"/>
    <w:rPr>
      <w:rFonts w:ascii="Georgia" w:hAnsi="Georgia"/>
      <w:sz w:val="22"/>
      <w:szCs w:val="22"/>
      <w:lang w:val="x-none" w:eastAsia="x-none"/>
    </w:rPr>
  </w:style>
  <w:style w:type="character" w:customStyle="1" w:styleId="StyleCards11ptUnderlineChar">
    <w:name w:val="Style Cards + 11 pt Underline Char"/>
    <w:link w:val="StyleCards11ptUnderline"/>
    <w:locked/>
    <w:rsid w:val="00437FC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37FCB"/>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437FC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37FCB"/>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37FC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37FCB"/>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437FC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37FCB"/>
    <w:rPr>
      <w:rFonts w:ascii="Georgia" w:hAnsi="Georgia" w:cstheme="minorBidi"/>
      <w:lang w:val="x-none" w:eastAsia="x-none"/>
    </w:rPr>
  </w:style>
  <w:style w:type="character" w:customStyle="1" w:styleId="NormalFontChar">
    <w:name w:val="Normal Font Char"/>
    <w:link w:val="NormalFont"/>
    <w:locked/>
    <w:rsid w:val="00437FCB"/>
    <w:rPr>
      <w:rFonts w:ascii="Times New Roman" w:eastAsia="Times New Roman" w:hAnsi="Times New Roman" w:cs="Times New Roman"/>
      <w:sz w:val="20"/>
      <w:szCs w:val="20"/>
    </w:rPr>
  </w:style>
  <w:style w:type="paragraph" w:customStyle="1" w:styleId="NormalFont">
    <w:name w:val="Normal Font"/>
    <w:link w:val="NormalFontChar"/>
    <w:qFormat/>
    <w:rsid w:val="00437FC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37FC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37FC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37FCB"/>
    <w:rPr>
      <w:u w:val="single"/>
      <w:lang w:val="x-none" w:eastAsia="x-none"/>
    </w:rPr>
  </w:style>
  <w:style w:type="character" w:customStyle="1" w:styleId="StyleNormalFont11ptBoldUnderlineChar">
    <w:name w:val="Style Normal Font + 11 pt Bold Underline Char"/>
    <w:link w:val="StyleNormalFont11ptBoldUnderline"/>
    <w:locked/>
    <w:rsid w:val="00437FC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37FCB"/>
    <w:rPr>
      <w:b/>
      <w:bCs/>
      <w:u w:val="single"/>
      <w:lang w:val="x-none" w:eastAsia="x-none"/>
    </w:rPr>
  </w:style>
  <w:style w:type="paragraph" w:customStyle="1" w:styleId="Smallfont0">
    <w:name w:val="Smallfont"/>
    <w:basedOn w:val="Normal"/>
    <w:uiPriority w:val="99"/>
    <w:qFormat/>
    <w:rsid w:val="00437FCB"/>
    <w:rPr>
      <w:rFonts w:eastAsia="Times New Roman"/>
      <w:sz w:val="15"/>
    </w:rPr>
  </w:style>
  <w:style w:type="paragraph" w:customStyle="1" w:styleId="formatvorlage2">
    <w:name w:val="formatvorlage2"/>
    <w:basedOn w:val="Normal"/>
    <w:uiPriority w:val="99"/>
    <w:qFormat/>
    <w:rsid w:val="00437FC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37FC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37FCB"/>
    <w:pPr>
      <w:spacing w:after="0"/>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437FC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37FCB"/>
    <w:pPr>
      <w:spacing w:after="0"/>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437FC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37FCB"/>
    <w:pPr>
      <w:ind w:left="144"/>
    </w:pPr>
    <w:rPr>
      <w:rFonts w:ascii="Georgia" w:eastAsia="Times New Roman" w:hAnsi="Georgia" w:cstheme="minorBidi"/>
      <w:lang w:val="x-none" w:eastAsia="x-none"/>
    </w:rPr>
  </w:style>
  <w:style w:type="paragraph" w:customStyle="1" w:styleId="deck">
    <w:name w:val="deck"/>
    <w:basedOn w:val="Normal"/>
    <w:uiPriority w:val="99"/>
    <w:qFormat/>
    <w:rsid w:val="00437FCB"/>
    <w:pPr>
      <w:spacing w:before="100" w:beforeAutospacing="1" w:after="100" w:afterAutospacing="1"/>
    </w:pPr>
    <w:rPr>
      <w:rFonts w:eastAsia="Times New Roman"/>
      <w:sz w:val="24"/>
    </w:rPr>
  </w:style>
  <w:style w:type="paragraph" w:customStyle="1" w:styleId="i1">
    <w:name w:val="i1"/>
    <w:basedOn w:val="Normal"/>
    <w:uiPriority w:val="99"/>
    <w:qFormat/>
    <w:rsid w:val="00437FCB"/>
    <w:pPr>
      <w:spacing w:before="100" w:beforeAutospacing="1" w:after="100" w:afterAutospacing="1"/>
    </w:pPr>
    <w:rPr>
      <w:rFonts w:eastAsia="Times New Roman"/>
      <w:sz w:val="24"/>
    </w:rPr>
  </w:style>
  <w:style w:type="paragraph" w:customStyle="1" w:styleId="question">
    <w:name w:val="question"/>
    <w:basedOn w:val="Normal"/>
    <w:uiPriority w:val="99"/>
    <w:qFormat/>
    <w:rsid w:val="00437FCB"/>
    <w:pPr>
      <w:spacing w:before="100" w:beforeAutospacing="1" w:after="100" w:afterAutospacing="1"/>
    </w:pPr>
    <w:rPr>
      <w:rFonts w:eastAsia="Times New Roman"/>
      <w:sz w:val="24"/>
    </w:rPr>
  </w:style>
  <w:style w:type="paragraph" w:customStyle="1" w:styleId="bodycopy">
    <w:name w:val="bodycopy"/>
    <w:basedOn w:val="Normal"/>
    <w:uiPriority w:val="99"/>
    <w:qFormat/>
    <w:rsid w:val="00437FCB"/>
    <w:pPr>
      <w:spacing w:before="100" w:beforeAutospacing="1" w:after="100" w:afterAutospacing="1"/>
    </w:pPr>
    <w:rPr>
      <w:rFonts w:eastAsia="Times New Roman"/>
      <w:sz w:val="24"/>
    </w:rPr>
  </w:style>
  <w:style w:type="paragraph" w:customStyle="1" w:styleId="Fifth">
    <w:name w:val="Fifth"/>
    <w:basedOn w:val="Normal"/>
    <w:link w:val="FifthChar"/>
    <w:qFormat/>
    <w:rsid w:val="00437FCB"/>
    <w:rPr>
      <w:rFonts w:eastAsia="Calibri"/>
    </w:rPr>
  </w:style>
  <w:style w:type="paragraph" w:customStyle="1" w:styleId="NoteLevel22">
    <w:name w:val="Note Level 22"/>
    <w:basedOn w:val="Normal"/>
    <w:next w:val="Normal"/>
    <w:uiPriority w:val="99"/>
    <w:qFormat/>
    <w:rsid w:val="00437FCB"/>
    <w:pPr>
      <w:keepNext/>
      <w:ind w:left="288" w:right="288"/>
    </w:pPr>
    <w:rPr>
      <w:rFonts w:ascii="Georgia" w:eastAsia="MS Gothic" w:hAnsi="Georgia"/>
      <w:szCs w:val="20"/>
    </w:rPr>
  </w:style>
  <w:style w:type="paragraph" w:customStyle="1" w:styleId="wp-caption-text">
    <w:name w:val="wp-caption-text"/>
    <w:basedOn w:val="Normal"/>
    <w:qFormat/>
    <w:rsid w:val="00437FCB"/>
    <w:pPr>
      <w:spacing w:before="100" w:beforeAutospacing="1" w:after="100" w:afterAutospacing="1"/>
    </w:pPr>
    <w:rPr>
      <w:rFonts w:eastAsia="Times New Roman"/>
      <w:sz w:val="24"/>
    </w:rPr>
  </w:style>
  <w:style w:type="paragraph" w:customStyle="1" w:styleId="svarticle">
    <w:name w:val="svarticle"/>
    <w:basedOn w:val="Normal"/>
    <w:uiPriority w:val="99"/>
    <w:qFormat/>
    <w:rsid w:val="00437FCB"/>
    <w:pPr>
      <w:spacing w:before="100" w:beforeAutospacing="1" w:after="100" w:afterAutospacing="1"/>
    </w:pPr>
    <w:rPr>
      <w:rFonts w:eastAsia="Times New Roman"/>
      <w:sz w:val="24"/>
    </w:rPr>
  </w:style>
  <w:style w:type="paragraph" w:customStyle="1" w:styleId="canvas-atom">
    <w:name w:val="canvas-atom"/>
    <w:basedOn w:val="Normal"/>
    <w:uiPriority w:val="99"/>
    <w:qFormat/>
    <w:rsid w:val="00437FCB"/>
    <w:pPr>
      <w:spacing w:before="100" w:beforeAutospacing="1" w:after="100" w:afterAutospacing="1"/>
    </w:pPr>
    <w:rPr>
      <w:sz w:val="24"/>
    </w:rPr>
  </w:style>
  <w:style w:type="paragraph" w:customStyle="1" w:styleId="tweet-text">
    <w:name w:val="tweet-text"/>
    <w:basedOn w:val="Normal"/>
    <w:uiPriority w:val="99"/>
    <w:qFormat/>
    <w:rsid w:val="00437FCB"/>
    <w:pPr>
      <w:spacing w:before="100" w:beforeAutospacing="1" w:after="100" w:afterAutospacing="1"/>
    </w:pPr>
  </w:style>
  <w:style w:type="paragraph" w:customStyle="1" w:styleId="description">
    <w:name w:val="description"/>
    <w:basedOn w:val="Normal"/>
    <w:uiPriority w:val="99"/>
    <w:qFormat/>
    <w:rsid w:val="00437FCB"/>
    <w:pPr>
      <w:spacing w:before="100" w:beforeAutospacing="1" w:after="100" w:afterAutospacing="1"/>
    </w:pPr>
  </w:style>
  <w:style w:type="paragraph" w:customStyle="1" w:styleId="graf">
    <w:name w:val="graf"/>
    <w:basedOn w:val="Normal"/>
    <w:uiPriority w:val="99"/>
    <w:qFormat/>
    <w:rsid w:val="00437FCB"/>
    <w:pPr>
      <w:spacing w:before="100" w:beforeAutospacing="1" w:after="100" w:afterAutospacing="1"/>
    </w:pPr>
  </w:style>
  <w:style w:type="paragraph" w:customStyle="1" w:styleId="column">
    <w:name w:val="column"/>
    <w:basedOn w:val="Normal"/>
    <w:uiPriority w:val="99"/>
    <w:qFormat/>
    <w:rsid w:val="00437FCB"/>
    <w:pPr>
      <w:spacing w:before="100" w:beforeAutospacing="1" w:after="100" w:afterAutospacing="1"/>
    </w:pPr>
  </w:style>
  <w:style w:type="paragraph" w:customStyle="1" w:styleId="recirc-container">
    <w:name w:val="recirc-container"/>
    <w:basedOn w:val="Normal"/>
    <w:uiPriority w:val="99"/>
    <w:qFormat/>
    <w:rsid w:val="00437FCB"/>
    <w:pPr>
      <w:spacing w:before="100" w:beforeAutospacing="1" w:after="100" w:afterAutospacing="1"/>
    </w:pPr>
    <w:rPr>
      <w:sz w:val="24"/>
    </w:rPr>
  </w:style>
  <w:style w:type="paragraph" w:customStyle="1" w:styleId="selectionshareable">
    <w:name w:val="selectionshareable"/>
    <w:basedOn w:val="Normal"/>
    <w:uiPriority w:val="99"/>
    <w:qFormat/>
    <w:rsid w:val="00437FCB"/>
    <w:pPr>
      <w:spacing w:before="100" w:beforeAutospacing="1" w:after="100" w:afterAutospacing="1"/>
    </w:pPr>
    <w:rPr>
      <w:sz w:val="24"/>
    </w:rPr>
  </w:style>
  <w:style w:type="paragraph" w:customStyle="1" w:styleId="interstitial-link">
    <w:name w:val="interstitial-link"/>
    <w:basedOn w:val="Normal"/>
    <w:uiPriority w:val="99"/>
    <w:qFormat/>
    <w:rsid w:val="00437FCB"/>
    <w:pPr>
      <w:spacing w:before="100" w:beforeAutospacing="1" w:after="100" w:afterAutospacing="1"/>
    </w:pPr>
    <w:rPr>
      <w:sz w:val="24"/>
    </w:rPr>
  </w:style>
  <w:style w:type="paragraph" w:customStyle="1" w:styleId="see-also">
    <w:name w:val="see-also"/>
    <w:basedOn w:val="Normal"/>
    <w:uiPriority w:val="99"/>
    <w:qFormat/>
    <w:rsid w:val="00437FCB"/>
    <w:pPr>
      <w:spacing w:before="100" w:beforeAutospacing="1" w:after="100" w:afterAutospacing="1"/>
    </w:pPr>
    <w:rPr>
      <w:sz w:val="24"/>
    </w:rPr>
  </w:style>
  <w:style w:type="character" w:styleId="SubtleEmphasis">
    <w:name w:val="Subtle Emphasis"/>
    <w:uiPriority w:val="19"/>
    <w:qFormat/>
    <w:rsid w:val="00437FCB"/>
    <w:rPr>
      <w:rFonts w:ascii="Georgia" w:hAnsi="Georgia" w:hint="default"/>
      <w:i/>
      <w:iCs/>
      <w:color w:val="808080"/>
    </w:rPr>
  </w:style>
  <w:style w:type="character" w:customStyle="1" w:styleId="cardchar00">
    <w:name w:val="cardchar0"/>
    <w:basedOn w:val="DefaultParagraphFont"/>
    <w:rsid w:val="00437FCB"/>
  </w:style>
  <w:style w:type="character" w:customStyle="1" w:styleId="UnderlineNon-bold">
    <w:name w:val="Underline Non - bold"/>
    <w:rsid w:val="00437FC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37FCB"/>
  </w:style>
  <w:style w:type="character" w:customStyle="1" w:styleId="StyleHeading4UnderlinedsmalltextGaramondChar">
    <w:name w:val="Style Heading 4Underlinedsmall text + Garamond Char"/>
    <w:link w:val="StyleHeading4UnderlinedsmalltextGaramond"/>
    <w:locked/>
    <w:rsid w:val="00437FCB"/>
    <w:rPr>
      <w:rFonts w:ascii="Times New Roman" w:hAnsi="Times New Roman" w:cs="Times New Roman"/>
    </w:rPr>
  </w:style>
  <w:style w:type="character" w:customStyle="1" w:styleId="Heading5Char2">
    <w:name w:val="Heading 5 Char2"/>
    <w:rsid w:val="00437FC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37FCB"/>
    <w:rPr>
      <w:rFonts w:ascii="Arial" w:hAnsi="Arial" w:cs="Arial"/>
      <w:vanish/>
      <w:sz w:val="16"/>
      <w:szCs w:val="16"/>
    </w:rPr>
  </w:style>
  <w:style w:type="paragraph" w:styleId="z-TopofForm">
    <w:name w:val="HTML Top of Form"/>
    <w:basedOn w:val="Normal"/>
    <w:next w:val="Normal"/>
    <w:link w:val="z-TopofFormChar"/>
    <w:hidden/>
    <w:uiPriority w:val="99"/>
    <w:unhideWhenUsed/>
    <w:rsid w:val="00437FC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37FCB"/>
    <w:rPr>
      <w:rFonts w:ascii="Arial" w:hAnsi="Arial" w:cs="Arial"/>
      <w:vanish/>
      <w:sz w:val="16"/>
      <w:szCs w:val="16"/>
    </w:rPr>
  </w:style>
  <w:style w:type="character" w:customStyle="1" w:styleId="z-BottomofFormChar">
    <w:name w:val="z-Bottom of Form Char"/>
    <w:basedOn w:val="DefaultParagraphFont"/>
    <w:link w:val="z-BottomofForm"/>
    <w:uiPriority w:val="99"/>
    <w:rsid w:val="00437FC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37FC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37FCB"/>
    <w:rPr>
      <w:rFonts w:ascii="Arial" w:hAnsi="Arial" w:cs="Arial"/>
      <w:vanish/>
      <w:sz w:val="16"/>
      <w:szCs w:val="16"/>
    </w:rPr>
  </w:style>
  <w:style w:type="character" w:customStyle="1" w:styleId="Style2CharChar">
    <w:name w:val="Style2 Char Char"/>
    <w:rsid w:val="00437FCB"/>
    <w:rPr>
      <w:u w:val="thick"/>
      <w:lang w:val="en-US" w:eastAsia="en-US" w:bidi="ar-SA"/>
    </w:rPr>
  </w:style>
  <w:style w:type="character" w:customStyle="1" w:styleId="authordate1">
    <w:name w:val="authordate"/>
    <w:rsid w:val="00437FCB"/>
  </w:style>
  <w:style w:type="character" w:customStyle="1" w:styleId="underline0">
    <w:name w:val="%underline"/>
    <w:qFormat/>
    <w:rsid w:val="00437FCB"/>
    <w:rPr>
      <w:rFonts w:ascii="Times New Roman" w:hAnsi="Times New Roman" w:cs="Times New Roman" w:hint="default"/>
      <w:strike w:val="0"/>
      <w:dstrike w:val="0"/>
      <w:sz w:val="16"/>
      <w:u w:val="none"/>
      <w:effect w:val="none"/>
    </w:rPr>
  </w:style>
  <w:style w:type="character" w:customStyle="1" w:styleId="AUNDERLINE0">
    <w:name w:val="AUNDERLINE"/>
    <w:qFormat/>
    <w:rsid w:val="00437FCB"/>
    <w:rPr>
      <w:rFonts w:ascii="Times New Roman" w:hAnsi="Times New Roman" w:cs="Times New Roman" w:hint="default"/>
      <w:sz w:val="20"/>
      <w:u w:val="single"/>
    </w:rPr>
  </w:style>
  <w:style w:type="character" w:customStyle="1" w:styleId="UnderlinedCharChar">
    <w:name w:val="Underlined Char Char"/>
    <w:rsid w:val="00437FCB"/>
    <w:rPr>
      <w:rFonts w:ascii="Garamond" w:hAnsi="Garamond" w:hint="default"/>
      <w:szCs w:val="28"/>
      <w:u w:val="single"/>
      <w:lang w:val="en-US" w:eastAsia="en-US" w:bidi="ar-SA"/>
    </w:rPr>
  </w:style>
  <w:style w:type="character" w:customStyle="1" w:styleId="slug-doi">
    <w:name w:val="slug-doi"/>
    <w:basedOn w:val="DefaultParagraphFont"/>
    <w:rsid w:val="00437FCB"/>
  </w:style>
  <w:style w:type="character" w:customStyle="1" w:styleId="af">
    <w:name w:val="af"/>
    <w:basedOn w:val="DefaultParagraphFont"/>
    <w:rsid w:val="00437FCB"/>
  </w:style>
  <w:style w:type="character" w:customStyle="1" w:styleId="ab">
    <w:name w:val="ab"/>
    <w:basedOn w:val="DefaultParagraphFont"/>
    <w:rsid w:val="00437FCB"/>
  </w:style>
  <w:style w:type="character" w:customStyle="1" w:styleId="em">
    <w:name w:val="em"/>
    <w:basedOn w:val="DefaultParagraphFont"/>
    <w:rsid w:val="00437FCB"/>
  </w:style>
  <w:style w:type="character" w:customStyle="1" w:styleId="au">
    <w:name w:val="au"/>
    <w:basedOn w:val="DefaultParagraphFont"/>
    <w:rsid w:val="00437FCB"/>
  </w:style>
  <w:style w:type="character" w:customStyle="1" w:styleId="ti">
    <w:name w:val="ti"/>
    <w:basedOn w:val="DefaultParagraphFont"/>
    <w:rsid w:val="00437FCB"/>
  </w:style>
  <w:style w:type="character" w:customStyle="1" w:styleId="subheadblue">
    <w:name w:val="subhead_blue"/>
    <w:basedOn w:val="DefaultParagraphFont"/>
    <w:rsid w:val="00437FCB"/>
  </w:style>
  <w:style w:type="character" w:customStyle="1" w:styleId="affiliation">
    <w:name w:val="affiliation"/>
    <w:basedOn w:val="DefaultParagraphFont"/>
    <w:rsid w:val="00437FCB"/>
  </w:style>
  <w:style w:type="character" w:customStyle="1" w:styleId="slug-doi-wrapper">
    <w:name w:val="slug-doi-wrapper"/>
    <w:basedOn w:val="DefaultParagraphFont"/>
    <w:rsid w:val="00437FCB"/>
  </w:style>
  <w:style w:type="character" w:customStyle="1" w:styleId="slug-metadata-noteahead-of-print">
    <w:name w:val="slug-metadata-note ahead-of-print"/>
    <w:basedOn w:val="DefaultParagraphFont"/>
    <w:rsid w:val="00437FCB"/>
  </w:style>
  <w:style w:type="character" w:customStyle="1" w:styleId="slug-ahead-of-print-date">
    <w:name w:val="slug-ahead-of-print-date"/>
    <w:basedOn w:val="DefaultParagraphFont"/>
    <w:rsid w:val="00437FCB"/>
  </w:style>
  <w:style w:type="character" w:customStyle="1" w:styleId="medium-bold">
    <w:name w:val="medium-bold"/>
    <w:basedOn w:val="DefaultParagraphFont"/>
    <w:rsid w:val="00437FCB"/>
  </w:style>
  <w:style w:type="character" w:customStyle="1" w:styleId="updated-short-citation">
    <w:name w:val="updated-short-citation"/>
    <w:basedOn w:val="DefaultParagraphFont"/>
    <w:rsid w:val="00437FCB"/>
  </w:style>
  <w:style w:type="character" w:customStyle="1" w:styleId="goohl0">
    <w:name w:val="goohl0"/>
    <w:basedOn w:val="DefaultParagraphFont"/>
    <w:rsid w:val="00437FCB"/>
  </w:style>
  <w:style w:type="character" w:customStyle="1" w:styleId="CharChar6">
    <w:name w:val="Char Char6"/>
    <w:rsid w:val="00437FCB"/>
    <w:rPr>
      <w:rFonts w:ascii="Arial" w:hAnsi="Arial" w:cs="Arial" w:hint="default"/>
      <w:bCs/>
      <w:sz w:val="16"/>
      <w:szCs w:val="26"/>
      <w:lang w:val="en-US" w:eastAsia="en-US" w:bidi="ar-SA"/>
    </w:rPr>
  </w:style>
  <w:style w:type="character" w:customStyle="1" w:styleId="TagCharChar1">
    <w:name w:val="Tag Char Char1"/>
    <w:rsid w:val="00437FCB"/>
    <w:rPr>
      <w:b/>
      <w:bCs w:val="0"/>
      <w:sz w:val="24"/>
      <w:szCs w:val="24"/>
      <w:lang w:val="en-US" w:eastAsia="en-US" w:bidi="ar-SA"/>
    </w:rPr>
  </w:style>
  <w:style w:type="character" w:customStyle="1" w:styleId="12TimesNewRoman">
    <w:name w:val="12 Times New Roman"/>
    <w:rsid w:val="00437FC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37FC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37FCB"/>
    <w:rPr>
      <w:rFonts w:ascii="Times New Roman" w:hAnsi="Times New Roman" w:cs="Times New Roman" w:hint="default"/>
      <w:strike w:val="0"/>
      <w:dstrike w:val="0"/>
      <w:sz w:val="14"/>
      <w:u w:val="none"/>
      <w:effect w:val="none"/>
    </w:rPr>
  </w:style>
  <w:style w:type="character" w:customStyle="1" w:styleId="F8-UnderlineBold">
    <w:name w:val="F8 - Underline/Bold"/>
    <w:rsid w:val="00437FCB"/>
    <w:rPr>
      <w:rFonts w:ascii="Times New Roman" w:hAnsi="Times New Roman" w:cs="Times New Roman" w:hint="default"/>
      <w:b/>
      <w:bCs w:val="0"/>
      <w:sz w:val="20"/>
      <w:u w:val="single"/>
    </w:rPr>
  </w:style>
  <w:style w:type="character" w:customStyle="1" w:styleId="F7-SmallFont">
    <w:name w:val="F7 - Small Font"/>
    <w:rsid w:val="00437FCB"/>
    <w:rPr>
      <w:rFonts w:ascii="Times New Roman" w:hAnsi="Times New Roman" w:cs="Times New Roman" w:hint="default"/>
      <w:sz w:val="14"/>
    </w:rPr>
  </w:style>
  <w:style w:type="character" w:customStyle="1" w:styleId="Brief-Bold">
    <w:name w:val="Brief - Bold"/>
    <w:rsid w:val="00437FCB"/>
    <w:rPr>
      <w:rFonts w:ascii="Times New Roman" w:hAnsi="Times New Roman" w:cs="Times New Roman" w:hint="default"/>
      <w:b/>
      <w:bCs w:val="0"/>
    </w:rPr>
  </w:style>
  <w:style w:type="character" w:customStyle="1" w:styleId="Card-Underline">
    <w:name w:val="Card - Underline"/>
    <w:rsid w:val="00437FCB"/>
    <w:rPr>
      <w:rFonts w:ascii="Times New Roman" w:hAnsi="Times New Roman" w:cs="Times New Roman" w:hint="default"/>
      <w:u w:val="single"/>
    </w:rPr>
  </w:style>
  <w:style w:type="character" w:customStyle="1" w:styleId="beriefunderline">
    <w:name w:val="berief = underline"/>
    <w:rsid w:val="00437FCB"/>
    <w:rPr>
      <w:rFonts w:ascii="Times New Roman" w:eastAsia="Times New Roman" w:hAnsi="Times New Roman" w:cs="Times New Roman" w:hint="default"/>
      <w:sz w:val="20"/>
      <w:u w:val="single"/>
    </w:rPr>
  </w:style>
  <w:style w:type="character" w:customStyle="1" w:styleId="BoldText10pt">
    <w:name w:val="Bold Text 10 pt"/>
    <w:rsid w:val="00437FC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437FCB"/>
    <w:rPr>
      <w:i/>
      <w:iCs w:val="0"/>
    </w:rPr>
  </w:style>
  <w:style w:type="character" w:customStyle="1" w:styleId="eoeaheader">
    <w:name w:val="eoea_header"/>
    <w:basedOn w:val="DefaultParagraphFont"/>
    <w:rsid w:val="00437FCB"/>
  </w:style>
  <w:style w:type="character" w:customStyle="1" w:styleId="SC4208902">
    <w:name w:val="SC.4.208902"/>
    <w:rsid w:val="00437FCB"/>
    <w:rPr>
      <w:rFonts w:ascii="Century" w:hAnsi="Century" w:cs="Century" w:hint="default"/>
      <w:color w:val="000000"/>
      <w:sz w:val="22"/>
      <w:szCs w:val="22"/>
    </w:rPr>
  </w:style>
  <w:style w:type="character" w:customStyle="1" w:styleId="SC4208915">
    <w:name w:val="SC.4.208915"/>
    <w:rsid w:val="00437FCB"/>
    <w:rPr>
      <w:rFonts w:ascii="Century" w:hAnsi="Century" w:cs="Century" w:hint="default"/>
      <w:color w:val="000000"/>
      <w:sz w:val="13"/>
      <w:szCs w:val="13"/>
    </w:rPr>
  </w:style>
  <w:style w:type="character" w:customStyle="1" w:styleId="SC273764">
    <w:name w:val="SC.2.73764"/>
    <w:rsid w:val="00437FCB"/>
    <w:rPr>
      <w:rFonts w:ascii="Century" w:hAnsi="Century" w:cs="Century" w:hint="default"/>
      <w:color w:val="000000"/>
      <w:sz w:val="72"/>
      <w:szCs w:val="72"/>
    </w:rPr>
  </w:style>
  <w:style w:type="character" w:customStyle="1" w:styleId="SC273779">
    <w:name w:val="SC.2.73779"/>
    <w:rsid w:val="00437FCB"/>
    <w:rPr>
      <w:rFonts w:ascii="Century" w:hAnsi="Century" w:cs="Century" w:hint="default"/>
      <w:color w:val="000000"/>
      <w:sz w:val="40"/>
      <w:szCs w:val="40"/>
    </w:rPr>
  </w:style>
  <w:style w:type="character" w:customStyle="1" w:styleId="SC273763">
    <w:name w:val="SC.2.73763"/>
    <w:rsid w:val="00437FCB"/>
    <w:rPr>
      <w:rFonts w:ascii="Century" w:hAnsi="Century" w:cs="Century" w:hint="default"/>
      <w:b/>
      <w:bCs/>
      <w:color w:val="000000"/>
    </w:rPr>
  </w:style>
  <w:style w:type="character" w:customStyle="1" w:styleId="SC4208910">
    <w:name w:val="SC.4.208910"/>
    <w:rsid w:val="00437FCB"/>
    <w:rPr>
      <w:rFonts w:ascii="Century" w:hAnsi="Century" w:cs="Century" w:hint="default"/>
      <w:color w:val="000000"/>
      <w:sz w:val="28"/>
      <w:szCs w:val="28"/>
    </w:rPr>
  </w:style>
  <w:style w:type="character" w:customStyle="1" w:styleId="SC4208911">
    <w:name w:val="SC.4.208911"/>
    <w:rsid w:val="00437FCB"/>
    <w:rPr>
      <w:rFonts w:ascii="Century" w:hAnsi="Century" w:cs="Century" w:hint="default"/>
      <w:color w:val="000000"/>
    </w:rPr>
  </w:style>
  <w:style w:type="character" w:customStyle="1" w:styleId="articlesubtitle">
    <w:name w:val="article_sub_title"/>
    <w:basedOn w:val="DefaultParagraphFont"/>
    <w:rsid w:val="00437FCB"/>
  </w:style>
  <w:style w:type="character" w:customStyle="1" w:styleId="newsdate2">
    <w:name w:val="news_date2"/>
    <w:basedOn w:val="DefaultParagraphFont"/>
    <w:rsid w:val="00437FCB"/>
  </w:style>
  <w:style w:type="character" w:customStyle="1" w:styleId="readarticleheader">
    <w:name w:val="readarticleheader"/>
    <w:basedOn w:val="DefaultParagraphFont"/>
    <w:rsid w:val="00437FCB"/>
  </w:style>
  <w:style w:type="character" w:customStyle="1" w:styleId="UnderlineChar20">
    <w:name w:val="Underline Char2"/>
    <w:rsid w:val="00437FCB"/>
    <w:rPr>
      <w:rFonts w:ascii="Trebuchet MS" w:hAnsi="Trebuchet MS" w:hint="default"/>
      <w:u w:val="thick"/>
      <w:lang w:val="en-US" w:eastAsia="zh-CN" w:bidi="ar-SA"/>
    </w:rPr>
  </w:style>
  <w:style w:type="character" w:customStyle="1" w:styleId="BoldUnderliningChar">
    <w:name w:val="Bold Underlining Char"/>
    <w:rsid w:val="00437FCB"/>
    <w:rPr>
      <w:rFonts w:ascii="Arial Narrow" w:eastAsia="Times New Roman" w:hAnsi="Arial Narrow" w:hint="default"/>
      <w:b/>
      <w:bCs w:val="0"/>
      <w:szCs w:val="24"/>
      <w:u w:val="single"/>
      <w:lang w:val="en-GB" w:eastAsia="en-US" w:bidi="ar-SA"/>
    </w:rPr>
  </w:style>
  <w:style w:type="character" w:customStyle="1" w:styleId="medium-normal1">
    <w:name w:val="medium-normal1"/>
    <w:rsid w:val="00437FCB"/>
    <w:rPr>
      <w:rFonts w:ascii="Arial" w:hAnsi="Arial" w:cs="Arial" w:hint="default"/>
      <w:b w:val="0"/>
      <w:bCs w:val="0"/>
      <w:i w:val="0"/>
      <w:iCs w:val="0"/>
      <w:sz w:val="20"/>
      <w:szCs w:val="20"/>
    </w:rPr>
  </w:style>
  <w:style w:type="character" w:customStyle="1" w:styleId="UnderlinedCardChar0">
    <w:name w:val="Underlined Card Char"/>
    <w:rsid w:val="00437FCB"/>
    <w:rPr>
      <w:rFonts w:ascii="Palatino Linotype" w:hAnsi="Palatino Linotype" w:hint="default"/>
      <w:u w:val="single"/>
      <w:lang w:val="en-US" w:eastAsia="en-US" w:bidi="ar-SA"/>
    </w:rPr>
  </w:style>
  <w:style w:type="character" w:customStyle="1" w:styleId="char">
    <w:name w:val="char"/>
    <w:basedOn w:val="DefaultParagraphFont"/>
    <w:rsid w:val="00437FCB"/>
  </w:style>
  <w:style w:type="character" w:customStyle="1" w:styleId="UnderlineCharCharCharCharCharChar">
    <w:name w:val="Underline Char Char Char Char Char Char"/>
    <w:rsid w:val="00437FCB"/>
    <w:rPr>
      <w:rFonts w:ascii="Arial Narrow" w:hAnsi="Arial Narrow" w:hint="default"/>
      <w:szCs w:val="24"/>
      <w:u w:val="single"/>
      <w:lang w:val="en-US" w:eastAsia="en-US" w:bidi="ar-SA"/>
    </w:rPr>
  </w:style>
  <w:style w:type="character" w:customStyle="1" w:styleId="klink">
    <w:name w:val="klink"/>
    <w:basedOn w:val="DefaultParagraphFont"/>
    <w:rsid w:val="00437FCB"/>
  </w:style>
  <w:style w:type="character" w:customStyle="1" w:styleId="date10">
    <w:name w:val="date1"/>
    <w:basedOn w:val="DefaultParagraphFont"/>
    <w:rsid w:val="00437FCB"/>
  </w:style>
  <w:style w:type="character" w:customStyle="1" w:styleId="bolding1">
    <w:name w:val="bolding1"/>
    <w:rsid w:val="00437FCB"/>
    <w:rPr>
      <w:b/>
      <w:bCs/>
    </w:rPr>
  </w:style>
  <w:style w:type="character" w:customStyle="1" w:styleId="bookoptions1">
    <w:name w:val="book_options1"/>
    <w:rsid w:val="00437FCB"/>
    <w:rPr>
      <w:b/>
      <w:bCs/>
      <w:color w:val="333366"/>
    </w:rPr>
  </w:style>
  <w:style w:type="character" w:customStyle="1" w:styleId="descriptionblock">
    <w:name w:val="description block"/>
    <w:basedOn w:val="DefaultParagraphFont"/>
    <w:rsid w:val="00437FCB"/>
  </w:style>
  <w:style w:type="character" w:customStyle="1" w:styleId="detailsboxblock">
    <w:name w:val="detailsbox block"/>
    <w:basedOn w:val="DefaultParagraphFont"/>
    <w:rsid w:val="00437FCB"/>
  </w:style>
  <w:style w:type="character" w:customStyle="1" w:styleId="Char3">
    <w:name w:val="Char3"/>
    <w:rsid w:val="00437FCB"/>
    <w:rPr>
      <w:rFonts w:ascii="Arial" w:hAnsi="Arial" w:cs="Arial" w:hint="default"/>
      <w:bCs/>
      <w:u w:val="thick"/>
      <w:lang w:val="en-US" w:eastAsia="en-US" w:bidi="ar-SA"/>
    </w:rPr>
  </w:style>
  <w:style w:type="character" w:customStyle="1" w:styleId="texto11">
    <w:name w:val="texto11"/>
    <w:rsid w:val="00437FCB"/>
    <w:rPr>
      <w:rFonts w:ascii="Arial" w:hAnsi="Arial" w:cs="Arial" w:hint="default"/>
      <w:b w:val="0"/>
      <w:bCs w:val="0"/>
      <w:i w:val="0"/>
      <w:iCs w:val="0"/>
      <w:caps w:val="0"/>
      <w:color w:val="000000"/>
      <w:sz w:val="26"/>
      <w:szCs w:val="26"/>
    </w:rPr>
  </w:style>
  <w:style w:type="character" w:customStyle="1" w:styleId="CardTagChar">
    <w:name w:val="Card Tag Char"/>
    <w:rsid w:val="00437FCB"/>
    <w:rPr>
      <w:rFonts w:ascii="Arial Narrow" w:hAnsi="Arial Narrow" w:hint="default"/>
      <w:b/>
      <w:bCs w:val="0"/>
      <w:sz w:val="24"/>
      <w:szCs w:val="24"/>
      <w:lang w:val="en-US" w:eastAsia="en-US" w:bidi="ar-SA"/>
    </w:rPr>
  </w:style>
  <w:style w:type="character" w:customStyle="1" w:styleId="DebateCiteCharCharChar">
    <w:name w:val="Debate Cite Char Char Char"/>
    <w:rsid w:val="00437FCB"/>
    <w:rPr>
      <w:b/>
      <w:bCs w:val="0"/>
      <w:sz w:val="32"/>
      <w:szCs w:val="32"/>
      <w:lang w:val="en-US" w:eastAsia="en-US" w:bidi="ar-SA"/>
    </w:rPr>
  </w:style>
  <w:style w:type="character" w:customStyle="1" w:styleId="TagChar3">
    <w:name w:val="Tag Char3"/>
    <w:rsid w:val="00437FCB"/>
    <w:rPr>
      <w:rFonts w:ascii="Palatino Linotype" w:hAnsi="Palatino Linotype" w:hint="default"/>
      <w:b/>
      <w:bCs w:val="0"/>
      <w:sz w:val="24"/>
      <w:szCs w:val="24"/>
      <w:lang w:val="en-US" w:eastAsia="en-US" w:bidi="ar-SA"/>
    </w:rPr>
  </w:style>
  <w:style w:type="character" w:customStyle="1" w:styleId="TagandCiteChar">
    <w:name w:val="Tag and Cite Char"/>
    <w:rsid w:val="00437FCB"/>
    <w:rPr>
      <w:color w:val="333333"/>
      <w:sz w:val="22"/>
      <w:szCs w:val="22"/>
      <w:lang w:val="en-US" w:eastAsia="en-US" w:bidi="ar-SA"/>
    </w:rPr>
  </w:style>
  <w:style w:type="character" w:customStyle="1" w:styleId="Style10ptBold">
    <w:name w:val="Style 10 pt Bold"/>
    <w:rsid w:val="00437FCB"/>
    <w:rPr>
      <w:b/>
      <w:bCs/>
      <w:sz w:val="20"/>
    </w:rPr>
  </w:style>
  <w:style w:type="character" w:customStyle="1" w:styleId="text9">
    <w:name w:val="text9"/>
    <w:basedOn w:val="DefaultParagraphFont"/>
    <w:rsid w:val="00437FCB"/>
  </w:style>
  <w:style w:type="character" w:customStyle="1" w:styleId="text21">
    <w:name w:val="text21"/>
    <w:basedOn w:val="DefaultParagraphFont"/>
    <w:rsid w:val="00437FCB"/>
  </w:style>
  <w:style w:type="character" w:customStyle="1" w:styleId="text19">
    <w:name w:val="text19"/>
    <w:basedOn w:val="DefaultParagraphFont"/>
    <w:rsid w:val="00437FCB"/>
  </w:style>
  <w:style w:type="character" w:customStyle="1" w:styleId="term2">
    <w:name w:val="term2"/>
    <w:rsid w:val="00437FCB"/>
    <w:rPr>
      <w:b/>
      <w:bCs/>
    </w:rPr>
  </w:style>
  <w:style w:type="character" w:customStyle="1" w:styleId="pmterms12">
    <w:name w:val="pmterms12"/>
    <w:rsid w:val="00437FCB"/>
    <w:rPr>
      <w:b/>
      <w:bCs/>
      <w:i w:val="0"/>
      <w:iCs w:val="0"/>
      <w:color w:val="000000"/>
    </w:rPr>
  </w:style>
  <w:style w:type="character" w:customStyle="1" w:styleId="ToReadChar">
    <w:name w:val="To Read Char"/>
    <w:rsid w:val="00437FCB"/>
    <w:rPr>
      <w:rFonts w:ascii="Verdana" w:hAnsi="Verdana" w:hint="default"/>
      <w:b/>
      <w:bCs w:val="0"/>
      <w:szCs w:val="24"/>
      <w:u w:val="single"/>
      <w:lang w:val="en-US" w:eastAsia="en-US" w:bidi="ar-SA"/>
    </w:rPr>
  </w:style>
  <w:style w:type="character" w:customStyle="1" w:styleId="ToReadCharChar">
    <w:name w:val="To Read Char Char"/>
    <w:rsid w:val="00437FCB"/>
    <w:rPr>
      <w:rFonts w:ascii="Verdana" w:hAnsi="Verdana" w:hint="default"/>
      <w:b/>
      <w:bCs w:val="0"/>
      <w:szCs w:val="24"/>
      <w:u w:val="single"/>
      <w:lang w:val="en-US" w:eastAsia="en-US" w:bidi="ar-SA"/>
    </w:rPr>
  </w:style>
  <w:style w:type="character" w:customStyle="1" w:styleId="bio">
    <w:name w:val="bio"/>
    <w:basedOn w:val="DefaultParagraphFont"/>
    <w:rsid w:val="00437FCB"/>
  </w:style>
  <w:style w:type="character" w:customStyle="1" w:styleId="storytextstyle">
    <w:name w:val="storytextstyle"/>
    <w:basedOn w:val="DefaultParagraphFont"/>
    <w:rsid w:val="00437FCB"/>
  </w:style>
  <w:style w:type="character" w:customStyle="1" w:styleId="cardunderlinedCharChar">
    <w:name w:val="card underlined Char Char"/>
    <w:rsid w:val="00437FCB"/>
    <w:rPr>
      <w:rFonts w:ascii="Arial" w:hAnsi="Arial" w:cs="Arial" w:hint="default"/>
      <w:sz w:val="22"/>
      <w:szCs w:val="24"/>
      <w:u w:val="single"/>
      <w:lang w:val="en-US" w:eastAsia="en-US" w:bidi="ar-SA"/>
    </w:rPr>
  </w:style>
  <w:style w:type="character" w:customStyle="1" w:styleId="Style2Char0">
    <w:name w:val="Style2 Char"/>
    <w:rsid w:val="00437FCB"/>
    <w:rPr>
      <w:rFonts w:ascii="Book Antiqua" w:hAnsi="Book Antiqua" w:hint="default"/>
      <w:u w:val="thick"/>
      <w:lang w:val="en-US" w:eastAsia="en-US" w:bidi="ar-SA"/>
    </w:rPr>
  </w:style>
  <w:style w:type="character" w:customStyle="1" w:styleId="Style2Char1">
    <w:name w:val="Style2 Char1"/>
    <w:rsid w:val="00437FCB"/>
    <w:rPr>
      <w:rFonts w:ascii="Book Antiqua" w:hAnsi="Book Antiqua" w:hint="default"/>
      <w:szCs w:val="24"/>
      <w:u w:val="thick"/>
      <w:lang w:val="en-US" w:eastAsia="en-US" w:bidi="ar-SA"/>
    </w:rPr>
  </w:style>
  <w:style w:type="character" w:customStyle="1" w:styleId="articlehead21">
    <w:name w:val="articlehead21"/>
    <w:rsid w:val="00437FCB"/>
    <w:rPr>
      <w:rFonts w:ascii="Arial" w:hAnsi="Arial" w:cs="Arial" w:hint="default"/>
      <w:b/>
      <w:bCs/>
      <w:color w:val="660000"/>
      <w:sz w:val="20"/>
      <w:szCs w:val="20"/>
    </w:rPr>
  </w:style>
  <w:style w:type="character" w:customStyle="1" w:styleId="TagCiteChar1">
    <w:name w:val="Tag/Cite Char1"/>
    <w:rsid w:val="00437FCB"/>
    <w:rPr>
      <w:b/>
      <w:bCs w:val="0"/>
      <w:lang w:val="en-US" w:eastAsia="en-US" w:bidi="ar-SA"/>
    </w:rPr>
  </w:style>
  <w:style w:type="character" w:customStyle="1" w:styleId="goohl2">
    <w:name w:val="goohl2"/>
    <w:basedOn w:val="DefaultParagraphFont"/>
    <w:rsid w:val="00437FCB"/>
  </w:style>
  <w:style w:type="character" w:customStyle="1" w:styleId="CardCharChar0">
    <w:name w:val="Card Char Char"/>
    <w:rsid w:val="00437FCB"/>
    <w:rPr>
      <w:lang w:val="en-US" w:eastAsia="en-US" w:bidi="ar-SA"/>
    </w:rPr>
  </w:style>
  <w:style w:type="character" w:customStyle="1" w:styleId="BriefTitle1Char">
    <w:name w:val="Brief Title 1 Char"/>
    <w:rsid w:val="00437FCB"/>
    <w:rPr>
      <w:b/>
      <w:bCs w:val="0"/>
      <w:u w:val="single"/>
      <w:lang w:val="en-US" w:eastAsia="en-US" w:bidi="ar-SA"/>
    </w:rPr>
  </w:style>
  <w:style w:type="character" w:customStyle="1" w:styleId="TagCiteCharChar">
    <w:name w:val="Tag/Cite Char Char"/>
    <w:rsid w:val="00437FCB"/>
    <w:rPr>
      <w:b/>
      <w:bCs w:val="0"/>
      <w:lang w:val="en-US" w:eastAsia="en-US" w:bidi="ar-SA"/>
    </w:rPr>
  </w:style>
  <w:style w:type="character" w:customStyle="1" w:styleId="btx">
    <w:name w:val="btx"/>
    <w:basedOn w:val="DefaultParagraphFont"/>
    <w:rsid w:val="00437FCB"/>
  </w:style>
  <w:style w:type="character" w:customStyle="1" w:styleId="CardChar1">
    <w:name w:val="Card Char1"/>
    <w:rsid w:val="00437FCB"/>
    <w:rPr>
      <w:lang w:val="en-US" w:eastAsia="en-US" w:bidi="ar-SA"/>
    </w:rPr>
  </w:style>
  <w:style w:type="character" w:customStyle="1" w:styleId="prodgeneral1">
    <w:name w:val="prodgeneral1"/>
    <w:rsid w:val="00437FCB"/>
    <w:rPr>
      <w:rFonts w:ascii="Verdana" w:hAnsi="Verdana" w:hint="default"/>
      <w:b w:val="0"/>
      <w:bCs w:val="0"/>
      <w:caps w:val="0"/>
      <w:color w:val="000000"/>
      <w:spacing w:val="0"/>
      <w:sz w:val="16"/>
      <w:szCs w:val="16"/>
    </w:rPr>
  </w:style>
  <w:style w:type="character" w:customStyle="1" w:styleId="summary1">
    <w:name w:val="summary1"/>
    <w:rsid w:val="00437FCB"/>
    <w:rPr>
      <w:rFonts w:ascii="Arial" w:hAnsi="Arial" w:cs="Arial" w:hint="default"/>
      <w:sz w:val="18"/>
      <w:szCs w:val="18"/>
    </w:rPr>
  </w:style>
  <w:style w:type="character" w:customStyle="1" w:styleId="text3">
    <w:name w:val="text3"/>
    <w:basedOn w:val="DefaultParagraphFont"/>
    <w:rsid w:val="00437FCB"/>
  </w:style>
  <w:style w:type="character" w:customStyle="1" w:styleId="cardtextsmallChar">
    <w:name w:val="card text small Char"/>
    <w:rsid w:val="00437FCB"/>
    <w:rPr>
      <w:rFonts w:ascii="Arial Narrow" w:hAnsi="Arial Narrow" w:hint="default"/>
      <w:sz w:val="16"/>
      <w:szCs w:val="24"/>
      <w:lang w:val="en-US" w:eastAsia="en-US" w:bidi="ar-SA"/>
    </w:rPr>
  </w:style>
  <w:style w:type="character" w:customStyle="1" w:styleId="countrytitle1">
    <w:name w:val="countrytitle1"/>
    <w:rsid w:val="00437FCB"/>
    <w:rPr>
      <w:rFonts w:ascii="Verdana" w:hAnsi="Verdana" w:hint="default"/>
      <w:b/>
      <w:bCs/>
      <w:color w:val="293643"/>
      <w:sz w:val="24"/>
      <w:szCs w:val="24"/>
    </w:rPr>
  </w:style>
  <w:style w:type="character" w:customStyle="1" w:styleId="storyheader1">
    <w:name w:val="storyheader1"/>
    <w:rsid w:val="00437FCB"/>
    <w:rPr>
      <w:rFonts w:ascii="Verdana" w:hAnsi="Verdana" w:hint="default"/>
      <w:b/>
      <w:bCs/>
      <w:color w:val="000000"/>
      <w:sz w:val="21"/>
      <w:szCs w:val="21"/>
    </w:rPr>
  </w:style>
  <w:style w:type="character" w:customStyle="1" w:styleId="cardunderlinedChar0">
    <w:name w:val="card underlined Char"/>
    <w:rsid w:val="00437FCB"/>
    <w:rPr>
      <w:rFonts w:ascii="Arial" w:hAnsi="Arial" w:cs="Arial" w:hint="default"/>
      <w:sz w:val="22"/>
      <w:szCs w:val="24"/>
      <w:u w:val="single"/>
      <w:lang w:val="en-US" w:eastAsia="en-US" w:bidi="ar-SA"/>
    </w:rPr>
  </w:style>
  <w:style w:type="character" w:customStyle="1" w:styleId="article1">
    <w:name w:val="article1"/>
    <w:rsid w:val="00437FCB"/>
    <w:rPr>
      <w:rFonts w:ascii="Verdana" w:hAnsi="Verdana" w:hint="default"/>
      <w:color w:val="333333"/>
      <w:sz w:val="16"/>
      <w:szCs w:val="16"/>
    </w:rPr>
  </w:style>
  <w:style w:type="character" w:customStyle="1" w:styleId="story-posted-date1">
    <w:name w:val="story-posted-date1"/>
    <w:rsid w:val="00437FC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37FC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37FCB"/>
  </w:style>
  <w:style w:type="character" w:customStyle="1" w:styleId="textmedium">
    <w:name w:val="textmedium"/>
    <w:basedOn w:val="DefaultParagraphFont"/>
    <w:rsid w:val="00437FCB"/>
  </w:style>
  <w:style w:type="character" w:customStyle="1" w:styleId="citation1">
    <w:name w:val="citation1"/>
    <w:rsid w:val="00437FCB"/>
    <w:rPr>
      <w:rFonts w:ascii="Verdana" w:hAnsi="Verdana" w:hint="default"/>
      <w:sz w:val="17"/>
      <w:szCs w:val="17"/>
    </w:rPr>
  </w:style>
  <w:style w:type="character" w:customStyle="1" w:styleId="hithighlite">
    <w:name w:val="hithighlite"/>
    <w:basedOn w:val="DefaultParagraphFont"/>
    <w:rsid w:val="00437FCB"/>
  </w:style>
  <w:style w:type="character" w:customStyle="1" w:styleId="articlecontent">
    <w:name w:val="articlecontent"/>
    <w:basedOn w:val="DefaultParagraphFont"/>
    <w:rsid w:val="00437FCB"/>
  </w:style>
  <w:style w:type="character" w:customStyle="1" w:styleId="fource1">
    <w:name w:val="fource1"/>
    <w:rsid w:val="00437FCB"/>
    <w:rPr>
      <w:sz w:val="34"/>
      <w:szCs w:val="34"/>
    </w:rPr>
  </w:style>
  <w:style w:type="character" w:customStyle="1" w:styleId="LanguageStrikeChar">
    <w:name w:val="Language Strike Char"/>
    <w:rsid w:val="00437FCB"/>
    <w:rPr>
      <w:rFonts w:ascii="Arial Narrow" w:hAnsi="Arial Narrow" w:hint="default"/>
      <w:strike/>
      <w:szCs w:val="24"/>
      <w:lang w:val="en-US" w:eastAsia="en-US" w:bidi="ar-SA"/>
    </w:rPr>
  </w:style>
  <w:style w:type="character" w:customStyle="1" w:styleId="normal11">
    <w:name w:val="normal1"/>
    <w:basedOn w:val="DefaultParagraphFont"/>
    <w:rsid w:val="00437FCB"/>
  </w:style>
  <w:style w:type="character" w:customStyle="1" w:styleId="ds">
    <w:name w:val="ds"/>
    <w:basedOn w:val="DefaultParagraphFont"/>
    <w:rsid w:val="00437FCB"/>
  </w:style>
  <w:style w:type="character" w:customStyle="1" w:styleId="UnderliningChar1">
    <w:name w:val="Underlining Char1"/>
    <w:rsid w:val="00437FCB"/>
    <w:rPr>
      <w:rFonts w:ascii="Arial Narrow" w:hAnsi="Arial Narrow" w:hint="default"/>
      <w:szCs w:val="24"/>
      <w:u w:val="single"/>
      <w:lang w:val="en-US" w:eastAsia="en-US" w:bidi="ar-SA"/>
    </w:rPr>
  </w:style>
  <w:style w:type="character" w:customStyle="1" w:styleId="UnderliningChar2">
    <w:name w:val="Underlining Char2"/>
    <w:rsid w:val="00437FCB"/>
    <w:rPr>
      <w:rFonts w:ascii="Arial Narrow" w:hAnsi="Arial Narrow" w:hint="default"/>
      <w:szCs w:val="24"/>
      <w:u w:val="single"/>
      <w:lang w:val="en-US" w:eastAsia="en-US" w:bidi="ar-SA"/>
    </w:rPr>
  </w:style>
  <w:style w:type="character" w:customStyle="1" w:styleId="MicroTextChar1">
    <w:name w:val="MicroText Char1"/>
    <w:rsid w:val="00437FCB"/>
    <w:rPr>
      <w:rFonts w:ascii="Arial Narrow" w:hAnsi="Arial Narrow" w:hint="default"/>
      <w:sz w:val="12"/>
      <w:szCs w:val="24"/>
      <w:lang w:val="en-US" w:eastAsia="en-US" w:bidi="ar-SA"/>
    </w:rPr>
  </w:style>
  <w:style w:type="character" w:customStyle="1" w:styleId="DefaultPara">
    <w:name w:val="Default Para"/>
    <w:rsid w:val="00437FCB"/>
    <w:rPr>
      <w:sz w:val="20"/>
    </w:rPr>
  </w:style>
  <w:style w:type="character" w:customStyle="1" w:styleId="SYSHYPERTEXT">
    <w:name w:val="SYS_HYPERTEXT"/>
    <w:rsid w:val="00437FCB"/>
    <w:rPr>
      <w:color w:val="0000FF"/>
      <w:u w:val="single"/>
    </w:rPr>
  </w:style>
  <w:style w:type="character" w:customStyle="1" w:styleId="Hyperlink1">
    <w:name w:val="Hyperlink1"/>
    <w:rsid w:val="00437FC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37FC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37FCB"/>
    <w:rPr>
      <w:rFonts w:ascii="Arial Narrow" w:hAnsi="Arial Narrow" w:hint="default"/>
      <w:noProof w:val="0"/>
      <w:szCs w:val="24"/>
      <w:u w:val="single"/>
      <w:lang w:val="en-US" w:eastAsia="en-US" w:bidi="ar-SA"/>
    </w:rPr>
  </w:style>
  <w:style w:type="character" w:customStyle="1" w:styleId="BlockHeading1Char">
    <w:name w:val="Block Heading 1 Char"/>
    <w:rsid w:val="00437FCB"/>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437FCB"/>
    <w:rPr>
      <w:b/>
      <w:bCs w:val="0"/>
      <w:sz w:val="24"/>
      <w:szCs w:val="24"/>
      <w:u w:val="single"/>
      <w:lang w:val="en-US" w:eastAsia="en-US" w:bidi="ar-SA"/>
    </w:rPr>
  </w:style>
  <w:style w:type="character" w:customStyle="1" w:styleId="StyleTagTimesNewRomanChar">
    <w:name w:val="Style Tag + Times New Roman Char"/>
    <w:rsid w:val="00437FC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37FCB"/>
    <w:rPr>
      <w:rFonts w:ascii="Arial Narrow" w:hAnsi="Arial Narrow" w:cs="Arial" w:hint="default"/>
      <w:b/>
      <w:bCs/>
      <w:iCs/>
      <w:sz w:val="24"/>
      <w:szCs w:val="28"/>
      <w:lang w:val="en-US" w:eastAsia="en-US" w:bidi="ar-SA"/>
    </w:rPr>
  </w:style>
  <w:style w:type="character" w:customStyle="1" w:styleId="UnderliningCharChar">
    <w:name w:val="Underlining Char Char"/>
    <w:rsid w:val="00437FCB"/>
    <w:rPr>
      <w:rFonts w:ascii="Arial Narrow" w:hAnsi="Arial Narrow" w:hint="default"/>
      <w:szCs w:val="24"/>
      <w:u w:val="single"/>
      <w:lang w:val="en-US" w:eastAsia="en-US" w:bidi="ar-SA"/>
    </w:rPr>
  </w:style>
  <w:style w:type="character" w:customStyle="1" w:styleId="StyleArialNarrow12ptBold">
    <w:name w:val="Style Arial Narrow 12 pt Bold"/>
    <w:rsid w:val="00437FCB"/>
    <w:rPr>
      <w:rFonts w:ascii="Arial Narrow" w:hAnsi="Arial Narrow" w:hint="default"/>
      <w:b/>
      <w:bCs/>
      <w:sz w:val="24"/>
    </w:rPr>
  </w:style>
  <w:style w:type="character" w:customStyle="1" w:styleId="Style1CharChar">
    <w:name w:val="Style1 Char Char"/>
    <w:rsid w:val="00437FC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437FC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37FCB"/>
    <w:rPr>
      <w:noProof w:val="0"/>
      <w:u w:val="single"/>
      <w:lang w:val="en-US" w:eastAsia="en-US" w:bidi="ar-SA"/>
    </w:rPr>
  </w:style>
  <w:style w:type="character" w:customStyle="1" w:styleId="UnderlinedCharChar1">
    <w:name w:val="Underlined Char Char1"/>
    <w:rsid w:val="00437FCB"/>
    <w:rPr>
      <w:rFonts w:ascii="Bell MT" w:eastAsia="Times New Roman" w:hAnsi="Bell MT" w:hint="default"/>
      <w:bCs/>
      <w:iCs/>
      <w:sz w:val="22"/>
      <w:u w:val="single"/>
    </w:rPr>
  </w:style>
  <w:style w:type="character" w:customStyle="1" w:styleId="Heading2CharChar2">
    <w:name w:val="Heading 2 Char Char2"/>
    <w:rsid w:val="00437FCB"/>
    <w:rPr>
      <w:rFonts w:ascii="Arial" w:hAnsi="Arial" w:cs="Arial" w:hint="default"/>
      <w:b/>
      <w:bCs/>
      <w:iCs/>
      <w:sz w:val="22"/>
      <w:szCs w:val="28"/>
      <w:lang w:val="en-US" w:eastAsia="en-US" w:bidi="ar-SA"/>
    </w:rPr>
  </w:style>
  <w:style w:type="character" w:customStyle="1" w:styleId="doctitle">
    <w:name w:val="doctitle"/>
    <w:rsid w:val="00437FCB"/>
  </w:style>
  <w:style w:type="character" w:customStyle="1" w:styleId="cardtext-underlined0">
    <w:name w:val="card text- underlined"/>
    <w:rsid w:val="00437FCB"/>
    <w:rPr>
      <w:rFonts w:ascii="Garamond" w:hAnsi="Garamond" w:hint="default"/>
      <w:u w:val="single"/>
    </w:rPr>
  </w:style>
  <w:style w:type="character" w:customStyle="1" w:styleId="BodyText1">
    <w:name w:val="Body Text1"/>
    <w:basedOn w:val="DefaultParagraphFont"/>
    <w:rsid w:val="00437FC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37FCB"/>
  </w:style>
  <w:style w:type="character" w:customStyle="1" w:styleId="BriefTitleChar">
    <w:name w:val="Brief Title Char"/>
    <w:basedOn w:val="DefaultParagraphFont"/>
    <w:rsid w:val="00437FCB"/>
    <w:rPr>
      <w:b/>
      <w:bCs w:val="0"/>
      <w:sz w:val="24"/>
      <w:szCs w:val="24"/>
      <w:u w:val="single"/>
      <w:lang w:val="en-US" w:eastAsia="en-US" w:bidi="ar-SA"/>
    </w:rPr>
  </w:style>
  <w:style w:type="character" w:customStyle="1" w:styleId="BriefTitle2Char">
    <w:name w:val="Brief Title 2 Char"/>
    <w:basedOn w:val="BriefTitleChar"/>
    <w:rsid w:val="00437FC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37FC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37FCB"/>
    <w:rPr>
      <w:rFonts w:ascii="Georgia" w:hAnsi="Georgia" w:hint="default"/>
      <w:b/>
      <w:bCs w:val="0"/>
      <w:sz w:val="24"/>
    </w:rPr>
  </w:style>
  <w:style w:type="character" w:customStyle="1" w:styleId="Emphasis20">
    <w:name w:val="Emphasis 2"/>
    <w:uiPriority w:val="1"/>
    <w:qFormat/>
    <w:rsid w:val="00437FC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37FCB"/>
    <w:rPr>
      <w:rFonts w:ascii="AGaramond" w:hAnsi="AGaramond" w:cs="AGaramond" w:hint="default"/>
      <w:color w:val="211D1E"/>
      <w:sz w:val="14"/>
      <w:szCs w:val="14"/>
    </w:rPr>
  </w:style>
  <w:style w:type="character" w:customStyle="1" w:styleId="CharacterStyle2">
    <w:name w:val="Character Style 2"/>
    <w:uiPriority w:val="99"/>
    <w:rsid w:val="00437FCB"/>
    <w:rPr>
      <w:sz w:val="20"/>
      <w:szCs w:val="20"/>
    </w:rPr>
  </w:style>
  <w:style w:type="character" w:customStyle="1" w:styleId="cross-head">
    <w:name w:val="cross-head"/>
    <w:rsid w:val="00437FCB"/>
  </w:style>
  <w:style w:type="character" w:customStyle="1" w:styleId="dateline">
    <w:name w:val="dateline"/>
    <w:rsid w:val="00437FCB"/>
  </w:style>
  <w:style w:type="character" w:customStyle="1" w:styleId="Subtitle1">
    <w:name w:val="Subtitle1"/>
    <w:rsid w:val="00437FCB"/>
  </w:style>
  <w:style w:type="character" w:customStyle="1" w:styleId="metaorigin">
    <w:name w:val="meta_origin"/>
    <w:rsid w:val="00437FCB"/>
  </w:style>
  <w:style w:type="character" w:customStyle="1" w:styleId="mandelbrotrefrag">
    <w:name w:val="mandelbrot_refrag"/>
    <w:rsid w:val="00437FCB"/>
  </w:style>
  <w:style w:type="character" w:customStyle="1" w:styleId="eminfo">
    <w:name w:val="eminfo"/>
    <w:rsid w:val="00437FCB"/>
  </w:style>
  <w:style w:type="character" w:customStyle="1" w:styleId="emhighlight">
    <w:name w:val="emhighlight"/>
    <w:rsid w:val="00437FCB"/>
  </w:style>
  <w:style w:type="character" w:customStyle="1" w:styleId="name">
    <w:name w:val="name"/>
    <w:rsid w:val="00437FCB"/>
  </w:style>
  <w:style w:type="character" w:customStyle="1" w:styleId="tkrname">
    <w:name w:val="tkrname"/>
    <w:rsid w:val="00437FCB"/>
  </w:style>
  <w:style w:type="character" w:customStyle="1" w:styleId="tkrchange">
    <w:name w:val="tkrchange"/>
    <w:rsid w:val="00437FCB"/>
  </w:style>
  <w:style w:type="character" w:customStyle="1" w:styleId="source-org">
    <w:name w:val="source-org"/>
    <w:rsid w:val="00437FCB"/>
  </w:style>
  <w:style w:type="character" w:customStyle="1" w:styleId="updated">
    <w:name w:val="updated"/>
    <w:rsid w:val="00437FCB"/>
  </w:style>
  <w:style w:type="character" w:customStyle="1" w:styleId="last">
    <w:name w:val="last"/>
    <w:rsid w:val="00437FCB"/>
  </w:style>
  <w:style w:type="character" w:customStyle="1" w:styleId="Style11ptBoldUnderline1">
    <w:name w:val="Style 11 pt Bold Underline1"/>
    <w:rsid w:val="00437FCB"/>
    <w:rPr>
      <w:b/>
      <w:bCs/>
      <w:sz w:val="20"/>
      <w:u w:val="single"/>
    </w:rPr>
  </w:style>
  <w:style w:type="character" w:customStyle="1" w:styleId="StyleStyleunderlineBold11pt">
    <w:name w:val="Style Style underline + Bold + 11 pt"/>
    <w:rsid w:val="00437FCB"/>
    <w:rPr>
      <w:bCs/>
      <w:sz w:val="20"/>
      <w:u w:val="single"/>
    </w:rPr>
  </w:style>
  <w:style w:type="character" w:customStyle="1" w:styleId="StyleunderlineAsianTimesNewRomanBold">
    <w:name w:val="Style underline + (Asian) Times New Roman Bold"/>
    <w:rsid w:val="00437FC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37FCB"/>
    <w:rPr>
      <w:b/>
      <w:bCs/>
      <w:sz w:val="20"/>
      <w:u w:val="single"/>
      <w:bdr w:val="single" w:sz="4" w:space="0" w:color="auto" w:frame="1"/>
    </w:rPr>
  </w:style>
  <w:style w:type="character" w:customStyle="1" w:styleId="A5">
    <w:name w:val="A5"/>
    <w:uiPriority w:val="99"/>
    <w:rsid w:val="00437FCB"/>
    <w:rPr>
      <w:rFonts w:ascii="Times New Roman" w:hAnsi="Times New Roman" w:cs="Times New Roman" w:hint="default"/>
      <w:color w:val="000000"/>
      <w:sz w:val="13"/>
      <w:szCs w:val="13"/>
    </w:rPr>
  </w:style>
  <w:style w:type="character" w:customStyle="1" w:styleId="quotepeekbase">
    <w:name w:val="quotepeekbase"/>
    <w:rsid w:val="00437FCB"/>
  </w:style>
  <w:style w:type="character" w:customStyle="1" w:styleId="cardChar10">
    <w:name w:val="card Char1"/>
    <w:rsid w:val="00437FCB"/>
    <w:rPr>
      <w:rFonts w:ascii="Calibri" w:eastAsia="Calibri" w:hAnsi="Calibri" w:cs="Calibri" w:hint="default"/>
      <w:sz w:val="24"/>
      <w:szCs w:val="22"/>
      <w:lang w:val="x-none" w:eastAsia="x-none"/>
    </w:rPr>
  </w:style>
  <w:style w:type="character" w:customStyle="1" w:styleId="NormalCard">
    <w:name w:val="Normal Card"/>
    <w:uiPriority w:val="1"/>
    <w:qFormat/>
    <w:rsid w:val="00437FCB"/>
    <w:rPr>
      <w:rFonts w:ascii="Times New Roman" w:hAnsi="Times New Roman" w:cs="Times New Roman" w:hint="default"/>
      <w:sz w:val="24"/>
    </w:rPr>
  </w:style>
  <w:style w:type="character" w:customStyle="1" w:styleId="HighlightedUnderline0">
    <w:name w:val="Highlighted Underline"/>
    <w:uiPriority w:val="1"/>
    <w:qFormat/>
    <w:rsid w:val="00437FC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37FCB"/>
    <w:rPr>
      <w:rFonts w:ascii="Times New Roman" w:hAnsi="Times New Roman" w:cs="Times New Roman" w:hint="default"/>
      <w:sz w:val="16"/>
      <w:szCs w:val="16"/>
    </w:rPr>
  </w:style>
  <w:style w:type="character" w:customStyle="1" w:styleId="timebox">
    <w:name w:val="timebox"/>
    <w:rsid w:val="00437FCB"/>
  </w:style>
  <w:style w:type="character" w:customStyle="1" w:styleId="Heading2Subtext">
    <w:name w:val="Heading 2 Subtext"/>
    <w:rsid w:val="00437FCB"/>
    <w:rPr>
      <w:rFonts w:ascii="Times New Roman" w:hAnsi="Times New Roman" w:cs="Times New Roman" w:hint="default"/>
      <w:sz w:val="16"/>
    </w:rPr>
  </w:style>
  <w:style w:type="character" w:customStyle="1" w:styleId="-SmallText-">
    <w:name w:val="-Small Text-"/>
    <w:rsid w:val="00437FCB"/>
    <w:rPr>
      <w:rFonts w:ascii="Garamond" w:hAnsi="Garamond" w:hint="default"/>
      <w:sz w:val="16"/>
    </w:rPr>
  </w:style>
  <w:style w:type="character" w:customStyle="1" w:styleId="label">
    <w:name w:val="label"/>
    <w:rsid w:val="00437FCB"/>
  </w:style>
  <w:style w:type="character" w:customStyle="1" w:styleId="BoldUnderlineCharChar">
    <w:name w:val="BoldUnderline Char Char"/>
    <w:rsid w:val="00437FC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37FCB"/>
  </w:style>
  <w:style w:type="character" w:customStyle="1" w:styleId="FontStyle477">
    <w:name w:val="Font Style477"/>
    <w:basedOn w:val="DefaultParagraphFont"/>
    <w:uiPriority w:val="99"/>
    <w:rsid w:val="00437FCB"/>
    <w:rPr>
      <w:rFonts w:ascii="Times New Roman" w:hAnsi="Times New Roman" w:cs="Times New Roman" w:hint="default"/>
      <w:sz w:val="18"/>
      <w:szCs w:val="18"/>
    </w:rPr>
  </w:style>
  <w:style w:type="character" w:customStyle="1" w:styleId="FontStyle505">
    <w:name w:val="Font Style505"/>
    <w:basedOn w:val="DefaultParagraphFont"/>
    <w:uiPriority w:val="99"/>
    <w:rsid w:val="00437FCB"/>
    <w:rPr>
      <w:rFonts w:ascii="Times New Roman" w:hAnsi="Times New Roman" w:cs="Times New Roman" w:hint="default"/>
      <w:sz w:val="18"/>
      <w:szCs w:val="18"/>
    </w:rPr>
  </w:style>
  <w:style w:type="character" w:customStyle="1" w:styleId="FontStyle514">
    <w:name w:val="Font Style514"/>
    <w:basedOn w:val="DefaultParagraphFont"/>
    <w:uiPriority w:val="99"/>
    <w:rsid w:val="00437FCB"/>
    <w:rPr>
      <w:rFonts w:ascii="Times New Roman" w:hAnsi="Times New Roman" w:cs="Times New Roman" w:hint="default"/>
      <w:sz w:val="14"/>
      <w:szCs w:val="14"/>
    </w:rPr>
  </w:style>
  <w:style w:type="character" w:customStyle="1" w:styleId="FontStyle500">
    <w:name w:val="Font Style500"/>
    <w:basedOn w:val="DefaultParagraphFont"/>
    <w:uiPriority w:val="99"/>
    <w:rsid w:val="00437FCB"/>
    <w:rPr>
      <w:rFonts w:ascii="Times New Roman" w:hAnsi="Times New Roman" w:cs="Times New Roman" w:hint="default"/>
      <w:b/>
      <w:bCs/>
      <w:sz w:val="16"/>
      <w:szCs w:val="16"/>
    </w:rPr>
  </w:style>
  <w:style w:type="character" w:customStyle="1" w:styleId="CardCite1">
    <w:name w:val="CardCite1"/>
    <w:qFormat/>
    <w:rsid w:val="00437FC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37FC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37FCB"/>
    <w:rPr>
      <w:rFonts w:ascii="Times New Roman" w:hAnsi="Times New Roman" w:cs="Times New Roman" w:hint="default"/>
      <w:b/>
      <w:bCs/>
      <w:sz w:val="22"/>
      <w:szCs w:val="22"/>
    </w:rPr>
  </w:style>
  <w:style w:type="character" w:customStyle="1" w:styleId="CharacterStyle3">
    <w:name w:val="Character Style 3"/>
    <w:uiPriority w:val="99"/>
    <w:rsid w:val="00437FCB"/>
    <w:rPr>
      <w:rFonts w:ascii="Bookman Old Style" w:hAnsi="Bookman Old Style" w:cs="Bookman Old Style" w:hint="default"/>
      <w:spacing w:val="-5"/>
      <w:sz w:val="18"/>
      <w:szCs w:val="18"/>
    </w:rPr>
  </w:style>
  <w:style w:type="character" w:customStyle="1" w:styleId="Style8pt1">
    <w:name w:val="Style 8 pt1"/>
    <w:rsid w:val="00437FCB"/>
    <w:rPr>
      <w:rFonts w:ascii="Georgia" w:hAnsi="Georgia" w:hint="default"/>
      <w:sz w:val="16"/>
    </w:rPr>
  </w:style>
  <w:style w:type="character" w:customStyle="1" w:styleId="UnderlineStyleChar7">
    <w:name w:val="Underline Style Char7"/>
    <w:rsid w:val="00437FCB"/>
    <w:rPr>
      <w:rFonts w:ascii="Garamond" w:hAnsi="Garamond" w:hint="default"/>
      <w:sz w:val="22"/>
      <w:szCs w:val="24"/>
      <w:u w:val="single"/>
      <w:lang w:val="en-US" w:eastAsia="en-US" w:bidi="ar-SA"/>
    </w:rPr>
  </w:style>
  <w:style w:type="character" w:customStyle="1" w:styleId="StyleArial6ptBold">
    <w:name w:val="Style Arial 6 pt Bold"/>
    <w:rsid w:val="00437FCB"/>
    <w:rPr>
      <w:rFonts w:ascii="Arial" w:hAnsi="Arial" w:cs="Arial" w:hint="default"/>
      <w:bCs/>
      <w:sz w:val="12"/>
    </w:rPr>
  </w:style>
  <w:style w:type="character" w:customStyle="1" w:styleId="Heading2Char5">
    <w:name w:val="Heading 2 Char5"/>
    <w:rsid w:val="00437FCB"/>
    <w:rPr>
      <w:rFonts w:ascii="Garamond" w:hAnsi="Garamond" w:cs="Arial" w:hint="default"/>
      <w:b/>
      <w:bCs/>
      <w:iCs/>
      <w:sz w:val="24"/>
      <w:szCs w:val="28"/>
      <w:lang w:val="en-US" w:eastAsia="en-US" w:bidi="ar-SA"/>
    </w:rPr>
  </w:style>
  <w:style w:type="character" w:customStyle="1" w:styleId="TagGreg">
    <w:name w:val="TagGreg"/>
    <w:uiPriority w:val="1"/>
    <w:qFormat/>
    <w:rsid w:val="00437FCB"/>
    <w:rPr>
      <w:b/>
      <w:bCs w:val="0"/>
      <w:sz w:val="24"/>
    </w:rPr>
  </w:style>
  <w:style w:type="character" w:customStyle="1" w:styleId="StyleDebateUnderline10pt">
    <w:name w:val="Style Debate Underline + 10 pt"/>
    <w:rsid w:val="00437FCB"/>
    <w:rPr>
      <w:rFonts w:ascii="Times New Roman" w:hAnsi="Times New Roman" w:cs="Times New Roman" w:hint="default"/>
      <w:sz w:val="20"/>
      <w:szCs w:val="20"/>
      <w:u w:val="single"/>
    </w:rPr>
  </w:style>
  <w:style w:type="character" w:customStyle="1" w:styleId="underlinedCharChar0">
    <w:name w:val="underlined Char Char"/>
    <w:locked/>
    <w:rsid w:val="00437FCB"/>
    <w:rPr>
      <w:u w:val="single"/>
    </w:rPr>
  </w:style>
  <w:style w:type="character" w:customStyle="1" w:styleId="SourceBold">
    <w:name w:val="Source Bold"/>
    <w:rsid w:val="00437FCB"/>
    <w:rPr>
      <w:rFonts w:ascii="Arial Narrow" w:hAnsi="Arial Narrow" w:hint="default"/>
      <w:b/>
      <w:bCs w:val="0"/>
      <w:strike w:val="0"/>
      <w:dstrike w:val="0"/>
      <w:sz w:val="24"/>
      <w:u w:val="none"/>
      <w:effect w:val="none"/>
    </w:rPr>
  </w:style>
  <w:style w:type="character" w:customStyle="1" w:styleId="2xBoldUnderline">
    <w:name w:val="2x_Bold_Underline"/>
    <w:rsid w:val="00437FCB"/>
    <w:rPr>
      <w:b/>
      <w:bCs/>
      <w:sz w:val="24"/>
      <w:u w:val="thick"/>
    </w:rPr>
  </w:style>
  <w:style w:type="character" w:customStyle="1" w:styleId="Dottedunderline">
    <w:name w:val="Dotted underline"/>
    <w:rsid w:val="00437FCB"/>
    <w:rPr>
      <w:u w:val="dotted"/>
    </w:rPr>
  </w:style>
  <w:style w:type="character" w:customStyle="1" w:styleId="readChar">
    <w:name w:val="read Char"/>
    <w:rsid w:val="00437FCB"/>
    <w:rPr>
      <w:szCs w:val="22"/>
      <w:u w:val="single"/>
      <w:lang w:val="en-US" w:eastAsia="en-US" w:bidi="ar-SA"/>
    </w:rPr>
  </w:style>
  <w:style w:type="character" w:customStyle="1" w:styleId="underlining0">
    <w:name w:val="underlining"/>
    <w:rsid w:val="00437FCB"/>
    <w:rPr>
      <w:u w:val="single"/>
    </w:rPr>
  </w:style>
  <w:style w:type="character" w:customStyle="1" w:styleId="btitle">
    <w:name w:val="btitle"/>
    <w:rsid w:val="00437FCB"/>
  </w:style>
  <w:style w:type="character" w:customStyle="1" w:styleId="green">
    <w:name w:val="green"/>
    <w:rsid w:val="00437FCB"/>
  </w:style>
  <w:style w:type="character" w:customStyle="1" w:styleId="BodyText20">
    <w:name w:val="Body Text2"/>
    <w:rsid w:val="00437FC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437FC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37FC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37FC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37FC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37FC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37FC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37FCB"/>
    <w:rPr>
      <w:rFonts w:ascii="Sylfaen" w:hAnsi="Sylfaen" w:cs="Sylfaen" w:hint="default"/>
      <w:i/>
      <w:iCs/>
      <w:strike w:val="0"/>
      <w:dstrike w:val="0"/>
      <w:sz w:val="19"/>
      <w:szCs w:val="19"/>
      <w:u w:val="none"/>
      <w:effect w:val="none"/>
      <w:shd w:val="clear" w:color="auto" w:fill="FFFFFF"/>
    </w:rPr>
  </w:style>
  <w:style w:type="character" w:customStyle="1" w:styleId="1">
    <w:name w:val="1"/>
    <w:rsid w:val="00437FCB"/>
    <w:rPr>
      <w:rFonts w:ascii="Arial" w:hAnsi="Arial" w:cs="Arial" w:hint="default"/>
      <w:bCs/>
      <w:sz w:val="20"/>
      <w:u w:val="single"/>
      <w:lang w:val="en-US" w:eastAsia="en-US" w:bidi="ar-SA"/>
    </w:rPr>
  </w:style>
  <w:style w:type="character" w:customStyle="1" w:styleId="CharChar31">
    <w:name w:val="Char Char31"/>
    <w:rsid w:val="00437FCB"/>
    <w:rPr>
      <w:rFonts w:ascii="Arial" w:hAnsi="Arial" w:cs="Arial" w:hint="default"/>
      <w:b/>
      <w:bCs/>
      <w:iCs/>
      <w:lang w:val="en-US" w:eastAsia="en-US" w:bidi="ar-SA"/>
    </w:rPr>
  </w:style>
  <w:style w:type="character" w:customStyle="1" w:styleId="Subtitle2">
    <w:name w:val="Subtitle2"/>
    <w:rsid w:val="00437FCB"/>
  </w:style>
  <w:style w:type="character" w:customStyle="1" w:styleId="drop">
    <w:name w:val="drop"/>
    <w:rsid w:val="00437FCB"/>
  </w:style>
  <w:style w:type="character" w:customStyle="1" w:styleId="bioline">
    <w:name w:val="bioline"/>
    <w:rsid w:val="00437FCB"/>
  </w:style>
  <w:style w:type="character" w:customStyle="1" w:styleId="articletitle0">
    <w:name w:val="article_title"/>
    <w:rsid w:val="00437FCB"/>
  </w:style>
  <w:style w:type="character" w:customStyle="1" w:styleId="A4">
    <w:name w:val="A4"/>
    <w:uiPriority w:val="99"/>
    <w:rsid w:val="00437FCB"/>
    <w:rPr>
      <w:color w:val="000000"/>
    </w:rPr>
  </w:style>
  <w:style w:type="character" w:customStyle="1" w:styleId="s2">
    <w:name w:val="s2"/>
    <w:rsid w:val="00437FCB"/>
  </w:style>
  <w:style w:type="character" w:customStyle="1" w:styleId="s4">
    <w:name w:val="s4"/>
    <w:rsid w:val="00437FCB"/>
  </w:style>
  <w:style w:type="character" w:customStyle="1" w:styleId="s5">
    <w:name w:val="s5"/>
    <w:rsid w:val="00437FCB"/>
  </w:style>
  <w:style w:type="character" w:customStyle="1" w:styleId="cap">
    <w:name w:val="cap"/>
    <w:rsid w:val="00437FCB"/>
  </w:style>
  <w:style w:type="character" w:customStyle="1" w:styleId="rightsnotice">
    <w:name w:val="rightsnotice"/>
    <w:rsid w:val="00437FCB"/>
  </w:style>
  <w:style w:type="character" w:customStyle="1" w:styleId="Caption1">
    <w:name w:val="Caption1"/>
    <w:rsid w:val="00437FCB"/>
  </w:style>
  <w:style w:type="character" w:customStyle="1" w:styleId="credit">
    <w:name w:val="credit"/>
    <w:rsid w:val="00437FCB"/>
  </w:style>
  <w:style w:type="character" w:customStyle="1" w:styleId="scaps">
    <w:name w:val="scaps"/>
    <w:rsid w:val="00437FCB"/>
  </w:style>
  <w:style w:type="character" w:customStyle="1" w:styleId="current-article">
    <w:name w:val="current-article"/>
    <w:rsid w:val="00437FCB"/>
  </w:style>
  <w:style w:type="character" w:customStyle="1" w:styleId="related-current-indicator">
    <w:name w:val="related-current-indicator"/>
    <w:rsid w:val="00437FCB"/>
  </w:style>
  <w:style w:type="character" w:customStyle="1" w:styleId="bylclear">
    <w:name w:val="bylclear"/>
    <w:rsid w:val="00437FCB"/>
  </w:style>
  <w:style w:type="character" w:customStyle="1" w:styleId="timestamp">
    <w:name w:val="timestamp"/>
    <w:rsid w:val="00437FCB"/>
  </w:style>
  <w:style w:type="character" w:customStyle="1" w:styleId="comments">
    <w:name w:val="comments"/>
    <w:rsid w:val="00437FCB"/>
  </w:style>
  <w:style w:type="character" w:customStyle="1" w:styleId="essaytext">
    <w:name w:val="essaytext"/>
    <w:rsid w:val="00437FCB"/>
  </w:style>
  <w:style w:type="character" w:customStyle="1" w:styleId="username">
    <w:name w:val="username"/>
    <w:rsid w:val="00437FCB"/>
  </w:style>
  <w:style w:type="character" w:customStyle="1" w:styleId="toplinks">
    <w:name w:val="toplinks"/>
    <w:rsid w:val="00437FCB"/>
  </w:style>
  <w:style w:type="character" w:customStyle="1" w:styleId="A3">
    <w:name w:val="A3"/>
    <w:uiPriority w:val="99"/>
    <w:rsid w:val="00437FCB"/>
    <w:rPr>
      <w:rFonts w:ascii="Perpetua" w:hAnsi="Perpetua" w:cs="Perpetua" w:hint="default"/>
      <w:color w:val="000000"/>
      <w:sz w:val="15"/>
      <w:szCs w:val="15"/>
    </w:rPr>
  </w:style>
  <w:style w:type="character" w:customStyle="1" w:styleId="see">
    <w:name w:val="see"/>
    <w:rsid w:val="00437FCB"/>
  </w:style>
  <w:style w:type="character" w:customStyle="1" w:styleId="first-letter">
    <w:name w:val="first-letter"/>
    <w:rsid w:val="00437FCB"/>
  </w:style>
  <w:style w:type="character" w:customStyle="1" w:styleId="focusparagraph">
    <w:name w:val="focusparagraph"/>
    <w:rsid w:val="00437FCB"/>
  </w:style>
  <w:style w:type="character" w:customStyle="1" w:styleId="lightblue">
    <w:name w:val="lightblue"/>
    <w:rsid w:val="00437FCB"/>
  </w:style>
  <w:style w:type="character" w:customStyle="1" w:styleId="StyleUnderlineCharChar9pt">
    <w:name w:val="Style Underline Char Char + 9 pt"/>
    <w:rsid w:val="00437FC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37FCB"/>
  </w:style>
  <w:style w:type="character" w:customStyle="1" w:styleId="Title10">
    <w:name w:val="Title1"/>
    <w:rsid w:val="00437FCB"/>
  </w:style>
  <w:style w:type="character" w:customStyle="1" w:styleId="BoldandUnderlineCharCharCharChar">
    <w:name w:val="Bold and Underline Char Char Char Char"/>
    <w:rsid w:val="00437FCB"/>
    <w:rPr>
      <w:b/>
      <w:bCs w:val="0"/>
      <w:noProof w:val="0"/>
      <w:u w:val="single"/>
      <w:lang w:val="en-US" w:eastAsia="en-US" w:bidi="ar-SA"/>
    </w:rPr>
  </w:style>
  <w:style w:type="character" w:customStyle="1" w:styleId="FontStyle29">
    <w:name w:val="Font Style29"/>
    <w:uiPriority w:val="99"/>
    <w:rsid w:val="00437FCB"/>
    <w:rPr>
      <w:rFonts w:ascii="Arial" w:hAnsi="Arial" w:cs="Arial" w:hint="default"/>
      <w:sz w:val="14"/>
      <w:szCs w:val="14"/>
    </w:rPr>
  </w:style>
  <w:style w:type="character" w:customStyle="1" w:styleId="CardsUnderlined">
    <w:name w:val="Cards Underlined"/>
    <w:rsid w:val="00437FCB"/>
    <w:rPr>
      <w:rFonts w:ascii="Helvetica" w:hAnsi="Helvetica" w:cs="Helvetica" w:hint="default"/>
      <w:sz w:val="22"/>
      <w:szCs w:val="24"/>
      <w:u w:val="thick"/>
    </w:rPr>
  </w:style>
  <w:style w:type="character" w:customStyle="1" w:styleId="titles">
    <w:name w:val="titles"/>
    <w:rsid w:val="00437FCB"/>
  </w:style>
  <w:style w:type="character" w:customStyle="1" w:styleId="articletext0">
    <w:name w:val="article_text"/>
    <w:rsid w:val="00437FCB"/>
  </w:style>
  <w:style w:type="character" w:customStyle="1" w:styleId="contentauthor">
    <w:name w:val="contentauthor"/>
    <w:rsid w:val="00437FCB"/>
  </w:style>
  <w:style w:type="character" w:customStyle="1" w:styleId="subarticleheader">
    <w:name w:val="subarticleheader"/>
    <w:rsid w:val="00437FCB"/>
  </w:style>
  <w:style w:type="character" w:customStyle="1" w:styleId="spelle">
    <w:name w:val="spelle"/>
    <w:rsid w:val="00437FCB"/>
  </w:style>
  <w:style w:type="character" w:customStyle="1" w:styleId="grame">
    <w:name w:val="grame"/>
    <w:rsid w:val="00437FCB"/>
  </w:style>
  <w:style w:type="character" w:customStyle="1" w:styleId="newstitle1">
    <w:name w:val="newstitle1"/>
    <w:rsid w:val="00437FCB"/>
  </w:style>
  <w:style w:type="character" w:customStyle="1" w:styleId="copy">
    <w:name w:val="copy"/>
    <w:rsid w:val="00437FCB"/>
  </w:style>
  <w:style w:type="character" w:customStyle="1" w:styleId="topheadline">
    <w:name w:val="topheadline"/>
    <w:rsid w:val="00437FCB"/>
  </w:style>
  <w:style w:type="character" w:customStyle="1" w:styleId="Stylereduce27pt">
    <w:name w:val="Style reduce2 + 7 pt"/>
    <w:rsid w:val="00437FCB"/>
    <w:rPr>
      <w:rFonts w:ascii="Times New Roman" w:hAnsi="Times New Roman" w:cs="Arial" w:hint="default"/>
      <w:color w:val="000000"/>
      <w:sz w:val="14"/>
      <w:szCs w:val="22"/>
    </w:rPr>
  </w:style>
  <w:style w:type="character" w:customStyle="1" w:styleId="srtitle">
    <w:name w:val="srtitle"/>
    <w:rsid w:val="00437FCB"/>
  </w:style>
  <w:style w:type="character" w:customStyle="1" w:styleId="st1">
    <w:name w:val="st1"/>
    <w:rsid w:val="00437FCB"/>
  </w:style>
  <w:style w:type="character" w:customStyle="1" w:styleId="StyleStyleGaramond">
    <w:name w:val="Style Style Garamond +"/>
    <w:rsid w:val="00437FCB"/>
    <w:rPr>
      <w:rFonts w:ascii="Garamond" w:hAnsi="Garamond" w:cs="Times New Roman" w:hint="default"/>
      <w:sz w:val="20"/>
    </w:rPr>
  </w:style>
  <w:style w:type="character" w:customStyle="1" w:styleId="quotechar0">
    <w:name w:val="quotechar"/>
    <w:rsid w:val="00437FCB"/>
  </w:style>
  <w:style w:type="character" w:customStyle="1" w:styleId="boldunderline0">
    <w:name w:val="boldunderline"/>
    <w:rsid w:val="00437FCB"/>
  </w:style>
  <w:style w:type="character" w:customStyle="1" w:styleId="A8">
    <w:name w:val="A8"/>
    <w:rsid w:val="00437FCB"/>
    <w:rPr>
      <w:rFonts w:ascii="Scala" w:hAnsi="Scala" w:cs="Scala" w:hint="default"/>
      <w:color w:val="000000"/>
      <w:sz w:val="15"/>
      <w:szCs w:val="15"/>
    </w:rPr>
  </w:style>
  <w:style w:type="character" w:customStyle="1" w:styleId="A0">
    <w:name w:val="A0"/>
    <w:uiPriority w:val="99"/>
    <w:rsid w:val="00437FCB"/>
    <w:rPr>
      <w:rFonts w:ascii="Scala" w:hAnsi="Scala" w:cs="Scala" w:hint="default"/>
      <w:color w:val="000000"/>
      <w:sz w:val="16"/>
      <w:szCs w:val="16"/>
    </w:rPr>
  </w:style>
  <w:style w:type="character" w:customStyle="1" w:styleId="Date11">
    <w:name w:val="Date11"/>
    <w:rsid w:val="00437FCB"/>
  </w:style>
  <w:style w:type="character" w:customStyle="1" w:styleId="Boxout">
    <w:name w:val="Box out"/>
    <w:uiPriority w:val="1"/>
    <w:qFormat/>
    <w:rsid w:val="00437FCB"/>
    <w:rPr>
      <w:rFonts w:ascii="Tahoma" w:hAnsi="Tahoma" w:cs="Tahoma" w:hint="default"/>
      <w:b/>
      <w:bCs w:val="0"/>
      <w:sz w:val="20"/>
      <w:u w:val="single"/>
      <w:bdr w:val="none" w:sz="0" w:space="0" w:color="auto" w:frame="1"/>
      <w:shd w:val="clear" w:color="auto" w:fill="A9E8F5"/>
    </w:rPr>
  </w:style>
  <w:style w:type="character" w:customStyle="1" w:styleId="metad">
    <w:name w:val="metad"/>
    <w:rsid w:val="00437FCB"/>
  </w:style>
  <w:style w:type="character" w:customStyle="1" w:styleId="sifr-alternate">
    <w:name w:val="sifr-alternate"/>
    <w:rsid w:val="00437FCB"/>
  </w:style>
  <w:style w:type="character" w:customStyle="1" w:styleId="justify1">
    <w:name w:val="justify1"/>
    <w:rsid w:val="00437FCB"/>
  </w:style>
  <w:style w:type="character" w:customStyle="1" w:styleId="artbody1">
    <w:name w:val="art_body1"/>
    <w:rsid w:val="00437FCB"/>
    <w:rPr>
      <w:rFonts w:ascii="Arial" w:hAnsi="Arial" w:cs="Arial" w:hint="default"/>
    </w:rPr>
  </w:style>
  <w:style w:type="character" w:customStyle="1" w:styleId="A1">
    <w:name w:val="A1"/>
    <w:uiPriority w:val="99"/>
    <w:rsid w:val="00437FCB"/>
    <w:rPr>
      <w:rFonts w:ascii="Book Antiqua" w:hAnsi="Book Antiqua" w:cs="Book Antiqua" w:hint="default"/>
      <w:color w:val="221E1F"/>
      <w:sz w:val="22"/>
      <w:szCs w:val="22"/>
    </w:rPr>
  </w:style>
  <w:style w:type="character" w:customStyle="1" w:styleId="reality">
    <w:name w:val="reality"/>
    <w:rsid w:val="00437FCB"/>
  </w:style>
  <w:style w:type="character" w:customStyle="1" w:styleId="text2">
    <w:name w:val="text2"/>
    <w:rsid w:val="00437FCB"/>
  </w:style>
  <w:style w:type="character" w:customStyle="1" w:styleId="StyleUnderlineChar2CharChar11pt">
    <w:name w:val="Style Underline Char2 Char Char + 11 pt"/>
    <w:rsid w:val="00437FCB"/>
    <w:rPr>
      <w:rFonts w:ascii="Times New Roman" w:hAnsi="Times New Roman" w:cs="Times New Roman" w:hint="default"/>
      <w:sz w:val="20"/>
      <w:u w:val="single"/>
    </w:rPr>
  </w:style>
  <w:style w:type="character" w:customStyle="1" w:styleId="StyleStyleBoldUnderline11pt">
    <w:name w:val="Style Style Bold Underline + 11 pt"/>
    <w:rsid w:val="00437FCB"/>
    <w:rPr>
      <w:b/>
      <w:bCs/>
      <w:sz w:val="20"/>
      <w:u w:val="single"/>
    </w:rPr>
  </w:style>
  <w:style w:type="character" w:customStyle="1" w:styleId="articlehead2">
    <w:name w:val="articlehead2"/>
    <w:rsid w:val="00437FCB"/>
  </w:style>
  <w:style w:type="character" w:customStyle="1" w:styleId="pronset">
    <w:name w:val="pronset"/>
    <w:rsid w:val="00437FCB"/>
  </w:style>
  <w:style w:type="character" w:customStyle="1" w:styleId="prondelim">
    <w:name w:val="prondelim"/>
    <w:rsid w:val="00437FCB"/>
  </w:style>
  <w:style w:type="character" w:customStyle="1" w:styleId="prontoggle">
    <w:name w:val="pron_toggle"/>
    <w:rsid w:val="00437FCB"/>
  </w:style>
  <w:style w:type="character" w:customStyle="1" w:styleId="boldface">
    <w:name w:val="boldface"/>
    <w:rsid w:val="00437FCB"/>
  </w:style>
  <w:style w:type="character" w:customStyle="1" w:styleId="secondary-bf">
    <w:name w:val="secondary-bf"/>
    <w:rsid w:val="00437FCB"/>
  </w:style>
  <w:style w:type="table" w:styleId="ColorfulGrid-Accent1">
    <w:name w:val="Colorful Grid Accent 1"/>
    <w:basedOn w:val="TableNormal"/>
    <w:link w:val="ColorfulGrid-Accent1Char"/>
    <w:uiPriority w:val="29"/>
    <w:unhideWhenUsed/>
    <w:rsid w:val="00437FCB"/>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37FCB"/>
    <w:rPr>
      <w:rFonts w:ascii="Times New Roman" w:hAnsi="Times New Roman" w:cs="Times New Roman" w:hint="default"/>
      <w:iCs/>
      <w:color w:val="000000"/>
      <w:sz w:val="16"/>
    </w:rPr>
  </w:style>
  <w:style w:type="character" w:customStyle="1" w:styleId="Boxout0">
    <w:name w:val="Boxout"/>
    <w:uiPriority w:val="1"/>
    <w:qFormat/>
    <w:rsid w:val="00437FC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37FCB"/>
  </w:style>
  <w:style w:type="character" w:customStyle="1" w:styleId="pg">
    <w:name w:val="pg"/>
    <w:rsid w:val="00437FCB"/>
  </w:style>
  <w:style w:type="character" w:customStyle="1" w:styleId="detailtitle">
    <w:name w:val="detailtitle"/>
    <w:rsid w:val="00437FCB"/>
  </w:style>
  <w:style w:type="character" w:customStyle="1" w:styleId="storydate">
    <w:name w:val="storydate"/>
    <w:rsid w:val="00437FCB"/>
  </w:style>
  <w:style w:type="character" w:customStyle="1" w:styleId="preloadwrap">
    <w:name w:val="preloadwrap"/>
    <w:rsid w:val="00437FCB"/>
  </w:style>
  <w:style w:type="character" w:customStyle="1" w:styleId="creditwrap">
    <w:name w:val="creditwrap"/>
    <w:rsid w:val="00437FCB"/>
  </w:style>
  <w:style w:type="character" w:customStyle="1" w:styleId="DefaultChar1">
    <w:name w:val="Default Char1"/>
    <w:rsid w:val="00437FCB"/>
    <w:rPr>
      <w:noProof w:val="0"/>
      <w:color w:val="000000"/>
      <w:lang w:val="en-US" w:eastAsia="en-US" w:bidi="ar-SA"/>
    </w:rPr>
  </w:style>
  <w:style w:type="character" w:customStyle="1" w:styleId="textunderlineChar0">
    <w:name w:val="text underline Char"/>
    <w:rsid w:val="00437FCB"/>
    <w:rPr>
      <w:sz w:val="24"/>
      <w:szCs w:val="22"/>
      <w:u w:val="thick"/>
      <w:lang w:val="en-US" w:eastAsia="en-US" w:bidi="ar-SA"/>
    </w:rPr>
  </w:style>
  <w:style w:type="character" w:customStyle="1" w:styleId="BoldChar">
    <w:name w:val="Bold Char"/>
    <w:rsid w:val="00437FCB"/>
    <w:rPr>
      <w:rFonts w:ascii="Times New Roman" w:eastAsia="Times New Roman" w:hAnsi="Times New Roman" w:cs="Times New Roman" w:hint="default"/>
      <w:b/>
      <w:bCs w:val="0"/>
      <w:szCs w:val="24"/>
    </w:rPr>
  </w:style>
  <w:style w:type="character" w:customStyle="1" w:styleId="pmterms31">
    <w:name w:val="pmterms31"/>
    <w:rsid w:val="00437FCB"/>
    <w:rPr>
      <w:b/>
      <w:bCs/>
      <w:i w:val="0"/>
      <w:iCs w:val="0"/>
      <w:color w:val="000000"/>
    </w:rPr>
  </w:style>
  <w:style w:type="character" w:customStyle="1" w:styleId="copyrightdescription">
    <w:name w:val="copyrightdescription"/>
    <w:rsid w:val="00437FCB"/>
  </w:style>
  <w:style w:type="character" w:customStyle="1" w:styleId="ft01">
    <w:name w:val="ft01"/>
    <w:rsid w:val="00437FCB"/>
    <w:rPr>
      <w:rFonts w:ascii="Times" w:hAnsi="Times" w:cs="Times" w:hint="default"/>
      <w:color w:val="000000"/>
      <w:sz w:val="14"/>
      <w:szCs w:val="14"/>
    </w:rPr>
  </w:style>
  <w:style w:type="character" w:customStyle="1" w:styleId="ft11">
    <w:name w:val="ft11"/>
    <w:rsid w:val="00437FCB"/>
    <w:rPr>
      <w:rFonts w:ascii="Times" w:hAnsi="Times" w:cs="Times" w:hint="default"/>
      <w:color w:val="000000"/>
      <w:sz w:val="17"/>
      <w:szCs w:val="17"/>
    </w:rPr>
  </w:style>
  <w:style w:type="character" w:customStyle="1" w:styleId="ft21">
    <w:name w:val="ft21"/>
    <w:rsid w:val="00437FCB"/>
    <w:rPr>
      <w:rFonts w:ascii="Times" w:hAnsi="Times" w:cs="Times" w:hint="default"/>
      <w:color w:val="000000"/>
      <w:sz w:val="15"/>
      <w:szCs w:val="15"/>
    </w:rPr>
  </w:style>
  <w:style w:type="character" w:customStyle="1" w:styleId="ft31">
    <w:name w:val="ft31"/>
    <w:rsid w:val="00437FCB"/>
    <w:rPr>
      <w:rFonts w:ascii="Times" w:hAnsi="Times" w:cs="Times" w:hint="default"/>
      <w:color w:val="000000"/>
      <w:sz w:val="15"/>
      <w:szCs w:val="15"/>
    </w:rPr>
  </w:style>
  <w:style w:type="character" w:customStyle="1" w:styleId="dquo">
    <w:name w:val="dquo"/>
    <w:rsid w:val="00437FCB"/>
  </w:style>
  <w:style w:type="character" w:customStyle="1" w:styleId="caps2">
    <w:name w:val="caps2"/>
    <w:rsid w:val="00437FCB"/>
  </w:style>
  <w:style w:type="character" w:customStyle="1" w:styleId="CardsFont12ptCharCharCharChar">
    <w:name w:val="Cards + Font: 12 pt Char Char Char Char"/>
    <w:rsid w:val="00437FCB"/>
    <w:rPr>
      <w:sz w:val="24"/>
      <w:szCs w:val="24"/>
      <w:u w:val="thick"/>
      <w:lang w:val="en-US" w:eastAsia="en-US" w:bidi="ar-SA"/>
    </w:rPr>
  </w:style>
  <w:style w:type="character" w:customStyle="1" w:styleId="ccs">
    <w:name w:val="c cs"/>
    <w:rsid w:val="00437FCB"/>
  </w:style>
  <w:style w:type="character" w:customStyle="1" w:styleId="UnderlinedEvChar">
    <w:name w:val="Underlined Ev Char"/>
    <w:rsid w:val="00437FCB"/>
    <w:rPr>
      <w:rFonts w:ascii="Times New Roman" w:eastAsia="Times New Roman" w:hAnsi="Times New Roman" w:cs="Times New Roman" w:hint="default"/>
      <w:szCs w:val="24"/>
      <w:u w:val="single"/>
    </w:rPr>
  </w:style>
  <w:style w:type="character" w:customStyle="1" w:styleId="dropshadow">
    <w:name w:val="dropshadow"/>
    <w:rsid w:val="00437FCB"/>
  </w:style>
  <w:style w:type="character" w:customStyle="1" w:styleId="d05ws">
    <w:name w:val="d05ws"/>
    <w:rsid w:val="00437FCB"/>
  </w:style>
  <w:style w:type="character" w:customStyle="1" w:styleId="rzibod">
    <w:name w:val="rzibod"/>
    <w:rsid w:val="00437FCB"/>
  </w:style>
  <w:style w:type="character" w:customStyle="1" w:styleId="StyleBold1">
    <w:name w:val="Style Bold1"/>
    <w:rsid w:val="00437FCB"/>
    <w:rPr>
      <w:rFonts w:ascii="Georgia" w:hAnsi="Georgia" w:hint="default"/>
      <w:b/>
      <w:bCs/>
      <w:sz w:val="22"/>
    </w:rPr>
  </w:style>
  <w:style w:type="character" w:customStyle="1" w:styleId="headertext">
    <w:name w:val="headertext"/>
    <w:rsid w:val="00437FCB"/>
  </w:style>
  <w:style w:type="character" w:customStyle="1" w:styleId="endnote-reference">
    <w:name w:val="endnote-reference"/>
    <w:rsid w:val="00437FCB"/>
  </w:style>
  <w:style w:type="character" w:customStyle="1" w:styleId="officialsname">
    <w:name w:val="official_s_name"/>
    <w:rsid w:val="00437FCB"/>
  </w:style>
  <w:style w:type="character" w:customStyle="1" w:styleId="audience">
    <w:name w:val="audience"/>
    <w:rsid w:val="00437FCB"/>
  </w:style>
  <w:style w:type="character" w:customStyle="1" w:styleId="A7">
    <w:name w:val="A7"/>
    <w:uiPriority w:val="99"/>
    <w:rsid w:val="00437FCB"/>
    <w:rPr>
      <w:rFonts w:ascii="Myriad Pro" w:hAnsi="Myriad Pro" w:cs="Myriad Pro" w:hint="default"/>
      <w:color w:val="0066B1"/>
      <w:sz w:val="22"/>
      <w:szCs w:val="22"/>
    </w:rPr>
  </w:style>
  <w:style w:type="character" w:customStyle="1" w:styleId="normalchar">
    <w:name w:val="normal__char"/>
    <w:rsid w:val="00437FCB"/>
  </w:style>
  <w:style w:type="character" w:customStyle="1" w:styleId="hyperlink002cheading0020100200028block0020title0029char">
    <w:name w:val="hyperlink_002cheading_00201_0020_0028block_0020title_0029__char"/>
    <w:rsid w:val="00437FCB"/>
  </w:style>
  <w:style w:type="character" w:customStyle="1" w:styleId="underline002cstyle0020bold0020underlinechar">
    <w:name w:val="underline_002cstyle_0020bold_0020underline__char"/>
    <w:rsid w:val="00437FCB"/>
  </w:style>
  <w:style w:type="character" w:customStyle="1" w:styleId="copyboldblack">
    <w:name w:val="copyboldblack"/>
    <w:rsid w:val="00437FCB"/>
  </w:style>
  <w:style w:type="character" w:customStyle="1" w:styleId="copybold">
    <w:name w:val="copybold"/>
    <w:rsid w:val="00437FCB"/>
  </w:style>
  <w:style w:type="character" w:customStyle="1" w:styleId="author-date0">
    <w:name w:val="author-date"/>
    <w:rsid w:val="00437FCB"/>
  </w:style>
  <w:style w:type="character" w:customStyle="1" w:styleId="hidden">
    <w:name w:val="hidden"/>
    <w:rsid w:val="00437FCB"/>
  </w:style>
  <w:style w:type="character" w:customStyle="1" w:styleId="articlebegin">
    <w:name w:val="articlebegin"/>
    <w:rsid w:val="00437FCB"/>
  </w:style>
  <w:style w:type="character" w:customStyle="1" w:styleId="mediaoverlay">
    <w:name w:val="mediaoverlay"/>
    <w:rsid w:val="00437FCB"/>
  </w:style>
  <w:style w:type="character" w:customStyle="1" w:styleId="blogcaption">
    <w:name w:val="blog_caption"/>
    <w:rsid w:val="00437FCB"/>
  </w:style>
  <w:style w:type="character" w:customStyle="1" w:styleId="commnet-abuzz">
    <w:name w:val="commnet-abuzz"/>
    <w:rsid w:val="00437FCB"/>
  </w:style>
  <w:style w:type="character" w:customStyle="1" w:styleId="fbconnectbuttontext">
    <w:name w:val="fbconnectbutton_text"/>
    <w:rsid w:val="00437FCB"/>
  </w:style>
  <w:style w:type="character" w:customStyle="1" w:styleId="fbsharecountinner">
    <w:name w:val="fb_share_count_inner"/>
    <w:rsid w:val="00437FCB"/>
  </w:style>
  <w:style w:type="character" w:customStyle="1" w:styleId="stbuttontext">
    <w:name w:val="stbuttontext"/>
    <w:rsid w:val="00437FCB"/>
  </w:style>
  <w:style w:type="character" w:customStyle="1" w:styleId="source">
    <w:name w:val="source"/>
    <w:rsid w:val="00437FCB"/>
  </w:style>
  <w:style w:type="character" w:customStyle="1" w:styleId="pubdate">
    <w:name w:val="pubdate"/>
    <w:rsid w:val="00437FCB"/>
  </w:style>
  <w:style w:type="character" w:customStyle="1" w:styleId="grey">
    <w:name w:val="grey"/>
    <w:rsid w:val="00437FCB"/>
  </w:style>
  <w:style w:type="character" w:customStyle="1" w:styleId="postdate">
    <w:name w:val="post_date"/>
    <w:rsid w:val="00437FCB"/>
  </w:style>
  <w:style w:type="character" w:customStyle="1" w:styleId="bdx">
    <w:name w:val="bdx"/>
    <w:rsid w:val="00437FCB"/>
  </w:style>
  <w:style w:type="character" w:customStyle="1" w:styleId="bdl">
    <w:name w:val="bdl"/>
    <w:rsid w:val="00437FCB"/>
  </w:style>
  <w:style w:type="character" w:customStyle="1" w:styleId="breadcrumbitemcurrent">
    <w:name w:val="breadcrumbitemcurrent"/>
    <w:rsid w:val="00437FCB"/>
  </w:style>
  <w:style w:type="character" w:customStyle="1" w:styleId="bbl">
    <w:name w:val="bbl"/>
    <w:rsid w:val="00437FCB"/>
  </w:style>
  <w:style w:type="character" w:customStyle="1" w:styleId="Date2">
    <w:name w:val="Date2"/>
    <w:rsid w:val="00437FCB"/>
  </w:style>
  <w:style w:type="character" w:customStyle="1" w:styleId="company">
    <w:name w:val="company"/>
    <w:rsid w:val="00437FCB"/>
  </w:style>
  <w:style w:type="character" w:customStyle="1" w:styleId="itxtnewhookspan">
    <w:name w:val="itxtnewhookspan"/>
    <w:rsid w:val="00437FCB"/>
  </w:style>
  <w:style w:type="character" w:customStyle="1" w:styleId="gstxthlt">
    <w:name w:val="gstxt_hlt"/>
    <w:rsid w:val="00437FCB"/>
  </w:style>
  <w:style w:type="character" w:customStyle="1" w:styleId="SubtleEmphasis1">
    <w:name w:val="Subtle Emphasis1"/>
    <w:uiPriority w:val="19"/>
    <w:qFormat/>
    <w:rsid w:val="00437FCB"/>
    <w:rPr>
      <w:rFonts w:ascii="Times New Roman" w:hAnsi="Times New Roman" w:cs="Times New Roman" w:hint="default"/>
      <w:b/>
      <w:bCs w:val="0"/>
      <w:iCs/>
      <w:color w:val="auto"/>
      <w:sz w:val="22"/>
    </w:rPr>
  </w:style>
  <w:style w:type="character" w:customStyle="1" w:styleId="StyleBoldRed">
    <w:name w:val="Style Bold Red"/>
    <w:rsid w:val="00437FCB"/>
    <w:rPr>
      <w:b/>
      <w:bCs/>
      <w:color w:val="auto"/>
    </w:rPr>
  </w:style>
  <w:style w:type="character" w:customStyle="1" w:styleId="StyleTimesNewRoman8pt">
    <w:name w:val="Style Times New Roman 8 pt"/>
    <w:rsid w:val="00437FCB"/>
    <w:rPr>
      <w:rFonts w:ascii="Georgia" w:hAnsi="Georgia" w:hint="default"/>
      <w:sz w:val="16"/>
    </w:rPr>
  </w:style>
  <w:style w:type="character" w:customStyle="1" w:styleId="StyleStyle7pt8pt">
    <w:name w:val="Style Style 7 pt + 8 pt"/>
    <w:rsid w:val="00437FCB"/>
    <w:rPr>
      <w:sz w:val="16"/>
    </w:rPr>
  </w:style>
  <w:style w:type="character" w:customStyle="1" w:styleId="StyleStyleThickunderlineBold1">
    <w:name w:val="Style Style Thick underline + Bold1"/>
    <w:rsid w:val="00437FCB"/>
    <w:rPr>
      <w:b/>
      <w:bCs/>
      <w:u w:val="thick"/>
    </w:rPr>
  </w:style>
  <w:style w:type="character" w:customStyle="1" w:styleId="StyleUnderline2">
    <w:name w:val="Style Underline2"/>
    <w:rsid w:val="00437FCB"/>
    <w:rPr>
      <w:u w:val="single"/>
    </w:rPr>
  </w:style>
  <w:style w:type="character" w:customStyle="1" w:styleId="ShrinkText">
    <w:name w:val="Shrink Text"/>
    <w:rsid w:val="00437FCB"/>
    <w:rPr>
      <w:sz w:val="16"/>
    </w:rPr>
  </w:style>
  <w:style w:type="character" w:customStyle="1" w:styleId="smallcaps">
    <w:name w:val="smallcaps"/>
    <w:rsid w:val="00437FCB"/>
  </w:style>
  <w:style w:type="character" w:customStyle="1" w:styleId="goldbldtext">
    <w:name w:val="goldbldtext"/>
    <w:rsid w:val="00437FCB"/>
  </w:style>
  <w:style w:type="character" w:customStyle="1" w:styleId="cardshighlight0">
    <w:name w:val="cardshighlight"/>
    <w:rsid w:val="00437FCB"/>
  </w:style>
  <w:style w:type="character" w:customStyle="1" w:styleId="cardsfont12pt1">
    <w:name w:val="cardsfont12pt"/>
    <w:rsid w:val="00437FCB"/>
  </w:style>
  <w:style w:type="character" w:customStyle="1" w:styleId="ft1">
    <w:name w:val="ft1"/>
    <w:rsid w:val="00437FCB"/>
  </w:style>
  <w:style w:type="character" w:customStyle="1" w:styleId="ft6">
    <w:name w:val="ft6"/>
    <w:rsid w:val="00437FCB"/>
  </w:style>
  <w:style w:type="character" w:customStyle="1" w:styleId="kicker">
    <w:name w:val="kicker"/>
    <w:rsid w:val="00437FCB"/>
  </w:style>
  <w:style w:type="character" w:customStyle="1" w:styleId="backcontent">
    <w:name w:val="backcontent"/>
    <w:rsid w:val="00437FCB"/>
  </w:style>
  <w:style w:type="character" w:customStyle="1" w:styleId="daystmp">
    <w:name w:val="daystmp"/>
    <w:rsid w:val="00437FCB"/>
  </w:style>
  <w:style w:type="character" w:customStyle="1" w:styleId="cardsfont12ptchar">
    <w:name w:val="cardsfont12ptchar"/>
    <w:rsid w:val="00437FCB"/>
  </w:style>
  <w:style w:type="character" w:customStyle="1" w:styleId="gal">
    <w:name w:val="gal"/>
    <w:rsid w:val="00437FCB"/>
  </w:style>
  <w:style w:type="character" w:customStyle="1" w:styleId="submitted">
    <w:name w:val="submitted"/>
    <w:rsid w:val="00437FCB"/>
  </w:style>
  <w:style w:type="character" w:customStyle="1" w:styleId="imagedateline">
    <w:name w:val="image_dateline"/>
    <w:rsid w:val="00437FCB"/>
  </w:style>
  <w:style w:type="character" w:customStyle="1" w:styleId="authordatecharchar">
    <w:name w:val="authordatecharchar"/>
    <w:rsid w:val="00437FCB"/>
  </w:style>
  <w:style w:type="character" w:customStyle="1" w:styleId="style1char0">
    <w:name w:val="style1char"/>
    <w:rsid w:val="00437FCB"/>
  </w:style>
  <w:style w:type="character" w:customStyle="1" w:styleId="tagcharchar0">
    <w:name w:val="tagcharchar"/>
    <w:rsid w:val="00437FCB"/>
  </w:style>
  <w:style w:type="character" w:customStyle="1" w:styleId="underlinedcharchar2">
    <w:name w:val="underlinedcharchar"/>
    <w:rsid w:val="00437FCB"/>
  </w:style>
  <w:style w:type="character" w:customStyle="1" w:styleId="BoxedChar">
    <w:name w:val="Boxed Char"/>
    <w:rsid w:val="00437FCB"/>
    <w:rPr>
      <w:rFonts w:ascii="Arial Narrow" w:hAnsi="Arial Narrow" w:hint="default"/>
      <w:b/>
      <w:bCs w:val="0"/>
      <w:sz w:val="18"/>
      <w:bdr w:val="single" w:sz="6" w:space="0" w:color="auto" w:frame="1"/>
    </w:rPr>
  </w:style>
  <w:style w:type="character" w:customStyle="1" w:styleId="Style11ptUnderline2">
    <w:name w:val="Style 11 pt Underline2"/>
    <w:rsid w:val="00437FCB"/>
    <w:rPr>
      <w:sz w:val="20"/>
      <w:u w:val="single"/>
    </w:rPr>
  </w:style>
  <w:style w:type="character" w:customStyle="1" w:styleId="Style11ptBoldUnderline2">
    <w:name w:val="Style 11 pt Bold Underline2"/>
    <w:rsid w:val="00437FCB"/>
    <w:rPr>
      <w:b/>
      <w:bCs/>
      <w:sz w:val="20"/>
      <w:u w:val="single"/>
    </w:rPr>
  </w:style>
  <w:style w:type="character" w:customStyle="1" w:styleId="nw">
    <w:name w:val="nw"/>
    <w:rsid w:val="00437FCB"/>
  </w:style>
  <w:style w:type="character" w:customStyle="1" w:styleId="Styleunderline11ptBoldBorderSinglesolidlineAuto">
    <w:name w:val="Style underline + 11 pt Bold Border: : (Single solid line Auto ..."/>
    <w:rsid w:val="00437FCB"/>
    <w:rPr>
      <w:b/>
      <w:bCs/>
      <w:sz w:val="20"/>
      <w:u w:val="single"/>
      <w:bdr w:val="single" w:sz="4" w:space="0" w:color="auto" w:frame="1"/>
    </w:rPr>
  </w:style>
  <w:style w:type="character" w:customStyle="1" w:styleId="cardCharCharChar1">
    <w:name w:val="card Char Char Char1"/>
    <w:rsid w:val="00437FCB"/>
    <w:rPr>
      <w:lang w:val="en-US" w:eastAsia="en-US" w:bidi="ar-SA"/>
    </w:rPr>
  </w:style>
  <w:style w:type="character" w:customStyle="1" w:styleId="authors1">
    <w:name w:val="authors1"/>
    <w:rsid w:val="00437FCB"/>
    <w:rPr>
      <w:rFonts w:ascii="Verdana" w:hAnsi="Verdana" w:hint="default"/>
      <w:b/>
      <w:bCs/>
      <w:color w:val="006699"/>
      <w:sz w:val="20"/>
      <w:szCs w:val="20"/>
    </w:rPr>
  </w:style>
  <w:style w:type="character" w:customStyle="1" w:styleId="headlinesectionlarge">
    <w:name w:val="headline_section_large"/>
    <w:rsid w:val="00437FCB"/>
  </w:style>
  <w:style w:type="character" w:customStyle="1" w:styleId="Styleunderline11ptBlack">
    <w:name w:val="Style underline + 11 pt Black"/>
    <w:rsid w:val="00437FCB"/>
    <w:rPr>
      <w:color w:val="000000"/>
      <w:sz w:val="20"/>
      <w:u w:val="single"/>
    </w:rPr>
  </w:style>
  <w:style w:type="character" w:customStyle="1" w:styleId="Styleunderline11ptBoldBlack">
    <w:name w:val="Style underline + 11 pt Bold Black"/>
    <w:rsid w:val="00437FCB"/>
    <w:rPr>
      <w:b/>
      <w:bCs/>
      <w:color w:val="000000"/>
      <w:sz w:val="20"/>
      <w:u w:val="single"/>
    </w:rPr>
  </w:style>
  <w:style w:type="character" w:customStyle="1" w:styleId="Style11ptBoldBlackUnderline">
    <w:name w:val="Style 11 pt Bold Black Underline"/>
    <w:rsid w:val="00437FCB"/>
    <w:rPr>
      <w:b/>
      <w:bCs/>
      <w:color w:val="000000"/>
      <w:sz w:val="20"/>
      <w:u w:val="single"/>
    </w:rPr>
  </w:style>
  <w:style w:type="character" w:customStyle="1" w:styleId="Style11ptBoldBlackUnderlineBorderSinglesolidline">
    <w:name w:val="Style 11 pt Bold Black Underline Border: : (Single solid line ..."/>
    <w:rsid w:val="00437FCB"/>
    <w:rPr>
      <w:b/>
      <w:bCs/>
      <w:color w:val="000000"/>
      <w:sz w:val="20"/>
      <w:u w:val="single"/>
      <w:bdr w:val="single" w:sz="4" w:space="0" w:color="auto" w:frame="1"/>
    </w:rPr>
  </w:style>
  <w:style w:type="character" w:customStyle="1" w:styleId="StyleLatinMeridien-Italic11ptItalicUnderline">
    <w:name w:val="Style (Latin) Meridien-Italic 11 pt Italic Underline"/>
    <w:rsid w:val="00437FCB"/>
    <w:rPr>
      <w:rFonts w:ascii="Meridien-Italic" w:hAnsi="Meridien-Italic" w:hint="default"/>
      <w:i/>
      <w:iCs/>
      <w:sz w:val="20"/>
      <w:u w:val="single"/>
    </w:rPr>
  </w:style>
  <w:style w:type="character" w:customStyle="1" w:styleId="Citation-AuthorDate">
    <w:name w:val="Citation - Author/Date"/>
    <w:rsid w:val="00437FCB"/>
    <w:rPr>
      <w:b/>
      <w:bCs w:val="0"/>
      <w:smallCaps/>
      <w:sz w:val="24"/>
      <w:u w:val="single"/>
    </w:rPr>
  </w:style>
  <w:style w:type="character" w:customStyle="1" w:styleId="underlinestylechar0">
    <w:name w:val="underlinestylechar"/>
    <w:rsid w:val="00437FCB"/>
  </w:style>
  <w:style w:type="character" w:customStyle="1" w:styleId="highlight">
    <w:name w:val="highlight"/>
    <w:rsid w:val="00437FCB"/>
  </w:style>
  <w:style w:type="character" w:customStyle="1" w:styleId="DottedUnderline0">
    <w:name w:val="Dotted Underline"/>
    <w:rsid w:val="00437FCB"/>
    <w:rPr>
      <w:rFonts w:ascii="Times New Roman" w:hAnsi="Times New Roman" w:cs="Times New Roman" w:hint="default"/>
      <w:sz w:val="20"/>
      <w:u w:val="dottedHeavy"/>
    </w:rPr>
  </w:style>
  <w:style w:type="character" w:customStyle="1" w:styleId="titleauthoretc">
    <w:name w:val="titleauthoretc"/>
    <w:rsid w:val="00437FCB"/>
  </w:style>
  <w:style w:type="character" w:customStyle="1" w:styleId="labeltext">
    <w:name w:val="labeltext"/>
    <w:rsid w:val="00437FCB"/>
  </w:style>
  <w:style w:type="character" w:customStyle="1" w:styleId="viewlink">
    <w:name w:val="viewlink"/>
    <w:rsid w:val="00437FCB"/>
  </w:style>
  <w:style w:type="character" w:customStyle="1" w:styleId="share">
    <w:name w:val="share"/>
    <w:rsid w:val="00437FCB"/>
  </w:style>
  <w:style w:type="character" w:customStyle="1" w:styleId="inlinkchart">
    <w:name w:val="inlink_chart"/>
    <w:rsid w:val="00437FCB"/>
  </w:style>
  <w:style w:type="character" w:customStyle="1" w:styleId="underLight">
    <w:name w:val="underLight"/>
    <w:uiPriority w:val="1"/>
    <w:qFormat/>
    <w:rsid w:val="00437FC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37FCB"/>
  </w:style>
  <w:style w:type="character" w:customStyle="1" w:styleId="author-rss">
    <w:name w:val="author-rss"/>
    <w:rsid w:val="00437FCB"/>
  </w:style>
  <w:style w:type="character" w:customStyle="1" w:styleId="fbsharecountwrapper">
    <w:name w:val="fb_share_count_wrapper"/>
    <w:rsid w:val="00437FCB"/>
  </w:style>
  <w:style w:type="character" w:customStyle="1" w:styleId="fbbuttontext">
    <w:name w:val="fb_button_text"/>
    <w:rsid w:val="00437FCB"/>
  </w:style>
  <w:style w:type="character" w:customStyle="1" w:styleId="hw">
    <w:name w:val="hw"/>
    <w:rsid w:val="00437FCB"/>
  </w:style>
  <w:style w:type="character" w:customStyle="1" w:styleId="linktotop">
    <w:name w:val="linktotop"/>
    <w:rsid w:val="00437FCB"/>
  </w:style>
  <w:style w:type="character" w:customStyle="1" w:styleId="maintextbldleft">
    <w:name w:val="maintextbldleft"/>
    <w:rsid w:val="00437FCB"/>
  </w:style>
  <w:style w:type="character" w:customStyle="1" w:styleId="maintextleft">
    <w:name w:val="maintextleft"/>
    <w:rsid w:val="00437FCB"/>
  </w:style>
  <w:style w:type="character" w:customStyle="1" w:styleId="descriptionstyle1block">
    <w:name w:val="description style1 block"/>
    <w:rsid w:val="00437FCB"/>
  </w:style>
  <w:style w:type="character" w:customStyle="1" w:styleId="gutter-right-1">
    <w:name w:val="gutter-right-1"/>
    <w:basedOn w:val="DefaultParagraphFont"/>
    <w:rsid w:val="00437FCB"/>
  </w:style>
  <w:style w:type="character" w:customStyle="1" w:styleId="ssl3">
    <w:name w:val="ss_l3"/>
    <w:rsid w:val="00437FCB"/>
  </w:style>
  <w:style w:type="character" w:customStyle="1" w:styleId="FontStyle39">
    <w:name w:val="Font Style39"/>
    <w:uiPriority w:val="99"/>
    <w:rsid w:val="00437FCB"/>
    <w:rPr>
      <w:rFonts w:ascii="Constantia" w:hAnsi="Constantia" w:cs="Constantia" w:hint="default"/>
      <w:b/>
      <w:bCs/>
      <w:sz w:val="18"/>
      <w:szCs w:val="18"/>
    </w:rPr>
  </w:style>
  <w:style w:type="character" w:customStyle="1" w:styleId="6">
    <w:name w:val="6"/>
    <w:rsid w:val="00437FCB"/>
    <w:rPr>
      <w:rFonts w:ascii="Arial" w:hAnsi="Arial" w:cs="Arial" w:hint="default"/>
      <w:bCs/>
      <w:sz w:val="20"/>
      <w:u w:val="single"/>
      <w:lang w:val="en-US" w:eastAsia="en-US" w:bidi="ar-SA"/>
    </w:rPr>
  </w:style>
  <w:style w:type="character" w:customStyle="1" w:styleId="Header11">
    <w:name w:val="Header11"/>
    <w:rsid w:val="00437FCB"/>
  </w:style>
  <w:style w:type="character" w:customStyle="1" w:styleId="posa">
    <w:name w:val="pos(a)"/>
    <w:basedOn w:val="DefaultParagraphFont"/>
    <w:rsid w:val="00437FCB"/>
  </w:style>
  <w:style w:type="character" w:customStyle="1" w:styleId="u-hiddeninnarrowenv">
    <w:name w:val="u-hiddeninnarrowenv"/>
    <w:basedOn w:val="DefaultParagraphFont"/>
    <w:rsid w:val="00437FCB"/>
  </w:style>
  <w:style w:type="character" w:customStyle="1" w:styleId="followbutton-bird">
    <w:name w:val="followbutton-bird"/>
    <w:basedOn w:val="DefaultParagraphFont"/>
    <w:rsid w:val="00437FCB"/>
  </w:style>
  <w:style w:type="character" w:customStyle="1" w:styleId="tweetauthor-name">
    <w:name w:val="tweetauthor-name"/>
    <w:basedOn w:val="DefaultParagraphFont"/>
    <w:rsid w:val="00437FCB"/>
  </w:style>
  <w:style w:type="character" w:customStyle="1" w:styleId="tweetauthor-verifiedbadge">
    <w:name w:val="tweetauthor-verifiedbadge"/>
    <w:basedOn w:val="DefaultParagraphFont"/>
    <w:rsid w:val="00437FCB"/>
  </w:style>
  <w:style w:type="character" w:customStyle="1" w:styleId="tweetauthor-screenname">
    <w:name w:val="tweetauthor-screenname"/>
    <w:basedOn w:val="DefaultParagraphFont"/>
    <w:rsid w:val="00437FCB"/>
  </w:style>
  <w:style w:type="character" w:customStyle="1" w:styleId="u-hiddenvisually">
    <w:name w:val="u-hiddenvisually"/>
    <w:basedOn w:val="DefaultParagraphFont"/>
    <w:rsid w:val="00437FCB"/>
  </w:style>
  <w:style w:type="character" w:customStyle="1" w:styleId="tweetaction-stat">
    <w:name w:val="tweetaction-stat"/>
    <w:basedOn w:val="DefaultParagraphFont"/>
    <w:rsid w:val="00437FCB"/>
  </w:style>
  <w:style w:type="character" w:customStyle="1" w:styleId="related">
    <w:name w:val="related"/>
    <w:basedOn w:val="DefaultParagraphFont"/>
    <w:rsid w:val="00437FCB"/>
  </w:style>
  <w:style w:type="character" w:customStyle="1" w:styleId="related-content">
    <w:name w:val="related-content"/>
    <w:basedOn w:val="DefaultParagraphFont"/>
    <w:rsid w:val="00437FCB"/>
  </w:style>
  <w:style w:type="character" w:customStyle="1" w:styleId="name-of-author">
    <w:name w:val="name-of-author"/>
    <w:basedOn w:val="DefaultParagraphFont"/>
    <w:rsid w:val="00437FCB"/>
  </w:style>
  <w:style w:type="character" w:customStyle="1" w:styleId="first-name">
    <w:name w:val="first-name"/>
    <w:basedOn w:val="DefaultParagraphFont"/>
    <w:rsid w:val="00437FCB"/>
  </w:style>
  <w:style w:type="character" w:customStyle="1" w:styleId="last-name">
    <w:name w:val="last-name"/>
    <w:basedOn w:val="DefaultParagraphFont"/>
    <w:rsid w:val="00437FCB"/>
  </w:style>
  <w:style w:type="character" w:customStyle="1" w:styleId="caption10">
    <w:name w:val="caption1"/>
    <w:basedOn w:val="DefaultParagraphFont"/>
    <w:rsid w:val="00437FCB"/>
  </w:style>
  <w:style w:type="character" w:customStyle="1" w:styleId="recirc-text">
    <w:name w:val="&quot;recirc-text”"/>
    <w:basedOn w:val="DefaultParagraphFont"/>
    <w:rsid w:val="00437FCB"/>
  </w:style>
  <w:style w:type="character" w:customStyle="1" w:styleId="video-icon">
    <w:name w:val="video-icon"/>
    <w:basedOn w:val="DefaultParagraphFont"/>
    <w:rsid w:val="00437FCB"/>
  </w:style>
  <w:style w:type="character" w:customStyle="1" w:styleId="powa-shot-play-btn-text">
    <w:name w:val="powa-shot-play-btn-text"/>
    <w:basedOn w:val="DefaultParagraphFont"/>
    <w:rsid w:val="00437FCB"/>
  </w:style>
  <w:style w:type="character" w:customStyle="1" w:styleId="powa-shot-click">
    <w:name w:val="powa-shot-click"/>
    <w:basedOn w:val="DefaultParagraphFont"/>
    <w:rsid w:val="00437FCB"/>
  </w:style>
  <w:style w:type="character" w:customStyle="1" w:styleId="wpv-blurb">
    <w:name w:val="wpv-blurb"/>
    <w:basedOn w:val="DefaultParagraphFont"/>
    <w:rsid w:val="00437FCB"/>
  </w:style>
  <w:style w:type="character" w:customStyle="1" w:styleId="pb-caption">
    <w:name w:val="pb-caption"/>
    <w:basedOn w:val="DefaultParagraphFont"/>
    <w:rsid w:val="00437FCB"/>
  </w:style>
  <w:style w:type="character" w:customStyle="1" w:styleId="Heading5Char1">
    <w:name w:val="Heading 5 Char1"/>
    <w:aliases w:val="Text Char1"/>
    <w:basedOn w:val="DefaultParagraphFont"/>
    <w:semiHidden/>
    <w:rsid w:val="00437FCB"/>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437FCB"/>
    <w:rPr>
      <w:vertAlign w:val="baseline"/>
    </w:rPr>
  </w:style>
  <w:style w:type="character" w:customStyle="1" w:styleId="Heading7Char1">
    <w:name w:val="Heading 7 Char1"/>
    <w:basedOn w:val="DefaultParagraphFont"/>
    <w:semiHidden/>
    <w:rsid w:val="00437FCB"/>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37FC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37FC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37FCB"/>
    <w:rPr>
      <w:rFonts w:ascii="Calibri" w:hAnsi="Calibri" w:cs="Calibri"/>
    </w:rPr>
  </w:style>
  <w:style w:type="numbering" w:customStyle="1" w:styleId="NoList2">
    <w:name w:val="No List2"/>
    <w:next w:val="NoList"/>
    <w:uiPriority w:val="99"/>
    <w:semiHidden/>
    <w:unhideWhenUsed/>
    <w:rsid w:val="00437FCB"/>
  </w:style>
  <w:style w:type="numbering" w:customStyle="1" w:styleId="NoList3">
    <w:name w:val="No List3"/>
    <w:next w:val="NoList"/>
    <w:uiPriority w:val="99"/>
    <w:semiHidden/>
    <w:unhideWhenUsed/>
    <w:rsid w:val="00437FCB"/>
  </w:style>
  <w:style w:type="numbering" w:customStyle="1" w:styleId="NoList4">
    <w:name w:val="No List4"/>
    <w:next w:val="NoList"/>
    <w:uiPriority w:val="99"/>
    <w:semiHidden/>
    <w:unhideWhenUsed/>
    <w:rsid w:val="00437FCB"/>
  </w:style>
  <w:style w:type="numbering" w:customStyle="1" w:styleId="NoList5">
    <w:name w:val="No List5"/>
    <w:next w:val="NoList"/>
    <w:semiHidden/>
    <w:unhideWhenUsed/>
    <w:rsid w:val="00437FCB"/>
  </w:style>
  <w:style w:type="paragraph" w:styleId="BlockText">
    <w:name w:val="Block Text"/>
    <w:basedOn w:val="Normal"/>
    <w:rsid w:val="00437FCB"/>
    <w:pPr>
      <w:ind w:left="229" w:right="229"/>
    </w:pPr>
    <w:rPr>
      <w:rFonts w:ascii="Verdana" w:eastAsia="Times New Roman" w:hAnsi="Verdana"/>
      <w:sz w:val="16"/>
      <w:szCs w:val="20"/>
    </w:rPr>
  </w:style>
  <w:style w:type="paragraph" w:styleId="NormalIndent">
    <w:name w:val="Normal Indent"/>
    <w:basedOn w:val="Normal"/>
    <w:rsid w:val="00437FCB"/>
    <w:pPr>
      <w:ind w:left="720"/>
    </w:pPr>
    <w:rPr>
      <w:rFonts w:eastAsia="Times New Roman"/>
      <w:szCs w:val="20"/>
    </w:rPr>
  </w:style>
  <w:style w:type="paragraph" w:styleId="EnvelopeReturn">
    <w:name w:val="envelope return"/>
    <w:basedOn w:val="Normal"/>
    <w:rsid w:val="00437FCB"/>
    <w:rPr>
      <w:rFonts w:eastAsia="Times New Roman"/>
      <w:sz w:val="24"/>
      <w:szCs w:val="20"/>
    </w:rPr>
  </w:style>
  <w:style w:type="paragraph" w:styleId="EnvelopeAddress">
    <w:name w:val="envelope address"/>
    <w:basedOn w:val="Normal"/>
    <w:rsid w:val="00437FC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37FCB"/>
  </w:style>
  <w:style w:type="numbering" w:customStyle="1" w:styleId="NoList7">
    <w:name w:val="No List7"/>
    <w:next w:val="NoList"/>
    <w:semiHidden/>
    <w:unhideWhenUsed/>
    <w:rsid w:val="00437FCB"/>
  </w:style>
  <w:style w:type="paragraph" w:styleId="ListBullet">
    <w:name w:val="List Bullet"/>
    <w:basedOn w:val="Normal"/>
    <w:link w:val="ListBulletChar"/>
    <w:uiPriority w:val="99"/>
    <w:unhideWhenUsed/>
    <w:rsid w:val="00437FCB"/>
    <w:pPr>
      <w:tabs>
        <w:tab w:val="num" w:pos="360"/>
      </w:tabs>
      <w:ind w:left="360" w:hanging="360"/>
      <w:contextualSpacing/>
    </w:pPr>
    <w:rPr>
      <w:rFonts w:eastAsia="Calibri"/>
    </w:rPr>
  </w:style>
  <w:style w:type="table" w:styleId="MediumGrid1">
    <w:name w:val="Medium Grid 1"/>
    <w:basedOn w:val="TableNormal"/>
    <w:uiPriority w:val="67"/>
    <w:rsid w:val="00437FC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37FCB"/>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437FCB"/>
  </w:style>
  <w:style w:type="numbering" w:customStyle="1" w:styleId="NoList111">
    <w:name w:val="No List111"/>
    <w:next w:val="NoList"/>
    <w:uiPriority w:val="99"/>
    <w:semiHidden/>
    <w:unhideWhenUsed/>
    <w:rsid w:val="00437FCB"/>
  </w:style>
  <w:style w:type="numbering" w:customStyle="1" w:styleId="NoList1111">
    <w:name w:val="No List1111"/>
    <w:next w:val="NoList"/>
    <w:uiPriority w:val="99"/>
    <w:semiHidden/>
    <w:unhideWhenUsed/>
    <w:rsid w:val="00437FCB"/>
  </w:style>
  <w:style w:type="numbering" w:customStyle="1" w:styleId="NoList11111">
    <w:name w:val="No List11111"/>
    <w:next w:val="NoList"/>
    <w:uiPriority w:val="99"/>
    <w:semiHidden/>
    <w:unhideWhenUsed/>
    <w:rsid w:val="00437FCB"/>
  </w:style>
  <w:style w:type="numbering" w:customStyle="1" w:styleId="NoList111111">
    <w:name w:val="No List111111"/>
    <w:next w:val="NoList"/>
    <w:uiPriority w:val="99"/>
    <w:semiHidden/>
    <w:unhideWhenUsed/>
    <w:rsid w:val="00437FCB"/>
  </w:style>
  <w:style w:type="numbering" w:customStyle="1" w:styleId="NoList1111111">
    <w:name w:val="No List1111111"/>
    <w:next w:val="NoList"/>
    <w:uiPriority w:val="99"/>
    <w:semiHidden/>
    <w:unhideWhenUsed/>
    <w:rsid w:val="00437FCB"/>
  </w:style>
  <w:style w:type="numbering" w:customStyle="1" w:styleId="NoList11111111">
    <w:name w:val="No List11111111"/>
    <w:next w:val="NoList"/>
    <w:uiPriority w:val="99"/>
    <w:semiHidden/>
    <w:unhideWhenUsed/>
    <w:rsid w:val="00437FCB"/>
  </w:style>
  <w:style w:type="numbering" w:customStyle="1" w:styleId="NoList111111111">
    <w:name w:val="No List111111111"/>
    <w:next w:val="NoList"/>
    <w:uiPriority w:val="99"/>
    <w:semiHidden/>
    <w:unhideWhenUsed/>
    <w:rsid w:val="00437FCB"/>
  </w:style>
  <w:style w:type="numbering" w:customStyle="1" w:styleId="NoList1111111111">
    <w:name w:val="No List1111111111"/>
    <w:next w:val="NoList"/>
    <w:uiPriority w:val="99"/>
    <w:semiHidden/>
    <w:unhideWhenUsed/>
    <w:rsid w:val="00437FCB"/>
  </w:style>
  <w:style w:type="numbering" w:customStyle="1" w:styleId="NoList11111111111">
    <w:name w:val="No List11111111111"/>
    <w:next w:val="NoList"/>
    <w:uiPriority w:val="99"/>
    <w:semiHidden/>
    <w:unhideWhenUsed/>
    <w:rsid w:val="00437FCB"/>
  </w:style>
  <w:style w:type="numbering" w:customStyle="1" w:styleId="NoList111111111111">
    <w:name w:val="No List111111111111"/>
    <w:next w:val="NoList"/>
    <w:uiPriority w:val="99"/>
    <w:semiHidden/>
    <w:unhideWhenUsed/>
    <w:rsid w:val="00437FCB"/>
  </w:style>
  <w:style w:type="numbering" w:customStyle="1" w:styleId="NoList1111111111111">
    <w:name w:val="No List1111111111111"/>
    <w:next w:val="NoList"/>
    <w:uiPriority w:val="99"/>
    <w:semiHidden/>
    <w:unhideWhenUsed/>
    <w:rsid w:val="00437FCB"/>
  </w:style>
  <w:style w:type="numbering" w:customStyle="1" w:styleId="NoList11111111111111">
    <w:name w:val="No List11111111111111"/>
    <w:next w:val="NoList"/>
    <w:uiPriority w:val="99"/>
    <w:semiHidden/>
    <w:unhideWhenUsed/>
    <w:rsid w:val="00437FCB"/>
  </w:style>
  <w:style w:type="numbering" w:customStyle="1" w:styleId="NoList111111111111111">
    <w:name w:val="No List111111111111111"/>
    <w:next w:val="NoList"/>
    <w:uiPriority w:val="99"/>
    <w:semiHidden/>
    <w:unhideWhenUsed/>
    <w:rsid w:val="00437FCB"/>
  </w:style>
  <w:style w:type="numbering" w:customStyle="1" w:styleId="NoList1111111111111111">
    <w:name w:val="No List1111111111111111"/>
    <w:next w:val="NoList"/>
    <w:uiPriority w:val="99"/>
    <w:semiHidden/>
    <w:unhideWhenUsed/>
    <w:rsid w:val="00437FCB"/>
  </w:style>
  <w:style w:type="numbering" w:customStyle="1" w:styleId="NoList11111111111111111">
    <w:name w:val="No List11111111111111111"/>
    <w:next w:val="NoList"/>
    <w:uiPriority w:val="99"/>
    <w:semiHidden/>
    <w:unhideWhenUsed/>
    <w:rsid w:val="00437FCB"/>
  </w:style>
  <w:style w:type="character" w:customStyle="1" w:styleId="FontStyle220">
    <w:name w:val="Font Style220"/>
    <w:basedOn w:val="DefaultParagraphFont"/>
    <w:uiPriority w:val="99"/>
    <w:rsid w:val="00437FCB"/>
    <w:rPr>
      <w:rFonts w:ascii="Candara" w:hAnsi="Candara" w:cs="Candara" w:hint="default"/>
      <w:i/>
      <w:iCs/>
      <w:sz w:val="18"/>
      <w:szCs w:val="18"/>
    </w:rPr>
  </w:style>
  <w:style w:type="character" w:customStyle="1" w:styleId="FontStyle290">
    <w:name w:val="Font Style290"/>
    <w:basedOn w:val="DefaultParagraphFont"/>
    <w:uiPriority w:val="99"/>
    <w:rsid w:val="00437FC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37FCB"/>
    <w:rPr>
      <w:rFonts w:ascii="Arial" w:hAnsi="Arial" w:cs="Arial"/>
      <w:b/>
      <w:bCs/>
      <w:sz w:val="16"/>
      <w:szCs w:val="16"/>
    </w:rPr>
  </w:style>
  <w:style w:type="paragraph" w:customStyle="1" w:styleId="analytic0">
    <w:name w:val="analytic"/>
    <w:basedOn w:val="Normal"/>
    <w:link w:val="analyticChar0"/>
    <w:uiPriority w:val="4"/>
    <w:qFormat/>
    <w:rsid w:val="00437FCB"/>
    <w:pPr>
      <w:spacing w:before="120"/>
    </w:pPr>
    <w:rPr>
      <w:b/>
      <w:sz w:val="20"/>
    </w:rPr>
  </w:style>
  <w:style w:type="character" w:customStyle="1" w:styleId="analyticChar0">
    <w:name w:val="analytic Char"/>
    <w:basedOn w:val="DefaultParagraphFont"/>
    <w:link w:val="analytic0"/>
    <w:uiPriority w:val="4"/>
    <w:rsid w:val="00437FCB"/>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437FCB"/>
  </w:style>
  <w:style w:type="paragraph" w:customStyle="1" w:styleId="speakable">
    <w:name w:val="speakable"/>
    <w:basedOn w:val="Normal"/>
    <w:uiPriority w:val="99"/>
    <w:qFormat/>
    <w:rsid w:val="00437FCB"/>
    <w:pPr>
      <w:spacing w:before="100" w:beforeAutospacing="1" w:after="100" w:afterAutospacing="1"/>
    </w:pPr>
    <w:rPr>
      <w:rFonts w:eastAsia="Times New Roman"/>
      <w:sz w:val="24"/>
    </w:rPr>
  </w:style>
  <w:style w:type="character" w:customStyle="1" w:styleId="overlay">
    <w:name w:val="overlay"/>
    <w:basedOn w:val="DefaultParagraphFont"/>
    <w:rsid w:val="00437FCB"/>
  </w:style>
  <w:style w:type="character" w:customStyle="1" w:styleId="copyright">
    <w:name w:val="copyright"/>
    <w:basedOn w:val="DefaultParagraphFont"/>
    <w:rsid w:val="00437FCB"/>
  </w:style>
  <w:style w:type="character" w:customStyle="1" w:styleId="TagCharCharCharChar">
    <w:name w:val="Tag Char Char Char Char"/>
    <w:basedOn w:val="DefaultParagraphFont"/>
    <w:rsid w:val="00437FCB"/>
    <w:rPr>
      <w:rFonts w:ascii="Calibri" w:hAnsi="Calibri" w:cs="Calibri"/>
      <w:b/>
      <w:sz w:val="24"/>
    </w:rPr>
  </w:style>
  <w:style w:type="paragraph" w:customStyle="1" w:styleId="g-body">
    <w:name w:val="g-body"/>
    <w:basedOn w:val="Normal"/>
    <w:uiPriority w:val="99"/>
    <w:qFormat/>
    <w:rsid w:val="00437FCB"/>
    <w:pPr>
      <w:spacing w:before="100" w:beforeAutospacing="1" w:after="100" w:afterAutospacing="1"/>
    </w:pPr>
    <w:rPr>
      <w:rFonts w:eastAsia="Times New Roman"/>
      <w:sz w:val="24"/>
    </w:rPr>
  </w:style>
  <w:style w:type="paragraph" w:customStyle="1" w:styleId="g-pstyle0">
    <w:name w:val="g-pstyle0"/>
    <w:basedOn w:val="Normal"/>
    <w:uiPriority w:val="99"/>
    <w:qFormat/>
    <w:rsid w:val="00437FCB"/>
    <w:pPr>
      <w:spacing w:before="100" w:beforeAutospacing="1" w:after="100" w:afterAutospacing="1"/>
    </w:pPr>
    <w:rPr>
      <w:rFonts w:eastAsia="Times New Roman"/>
      <w:sz w:val="24"/>
    </w:rPr>
  </w:style>
  <w:style w:type="paragraph" w:customStyle="1" w:styleId="g-pstyle1">
    <w:name w:val="g-pstyle1"/>
    <w:basedOn w:val="Normal"/>
    <w:uiPriority w:val="99"/>
    <w:qFormat/>
    <w:rsid w:val="00437FCB"/>
    <w:pPr>
      <w:spacing w:before="100" w:beforeAutospacing="1" w:after="100" w:afterAutospacing="1"/>
    </w:pPr>
    <w:rPr>
      <w:rFonts w:eastAsia="Times New Roman"/>
      <w:sz w:val="24"/>
    </w:rPr>
  </w:style>
  <w:style w:type="paragraph" w:customStyle="1" w:styleId="g-asset-hed">
    <w:name w:val="g-asset-hed"/>
    <w:basedOn w:val="Normal"/>
    <w:uiPriority w:val="99"/>
    <w:qFormat/>
    <w:rsid w:val="00437FC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37FCB"/>
    <w:pPr>
      <w:spacing w:before="100" w:beforeAutospacing="1" w:after="100" w:afterAutospacing="1"/>
    </w:pPr>
    <w:rPr>
      <w:sz w:val="24"/>
    </w:rPr>
  </w:style>
  <w:style w:type="paragraph" w:customStyle="1" w:styleId="style41">
    <w:name w:val="style4"/>
    <w:basedOn w:val="Normal"/>
    <w:uiPriority w:val="99"/>
    <w:qFormat/>
    <w:rsid w:val="00437FCB"/>
    <w:pPr>
      <w:spacing w:before="100" w:beforeAutospacing="1" w:after="100" w:afterAutospacing="1"/>
    </w:pPr>
    <w:rPr>
      <w:sz w:val="24"/>
    </w:rPr>
  </w:style>
  <w:style w:type="paragraph" w:customStyle="1" w:styleId="speech">
    <w:name w:val="speech"/>
    <w:basedOn w:val="Normal"/>
    <w:uiPriority w:val="99"/>
    <w:qFormat/>
    <w:rsid w:val="00437FCB"/>
    <w:pPr>
      <w:spacing w:before="100" w:beforeAutospacing="1" w:after="100" w:afterAutospacing="1"/>
    </w:pPr>
    <w:rPr>
      <w:sz w:val="24"/>
    </w:rPr>
  </w:style>
  <w:style w:type="character" w:customStyle="1" w:styleId="adtext">
    <w:name w:val="adtext"/>
    <w:basedOn w:val="DefaultParagraphFont"/>
    <w:rsid w:val="00437FCB"/>
  </w:style>
  <w:style w:type="character" w:customStyle="1" w:styleId="UL-Bold">
    <w:name w:val="UL-Bold"/>
    <w:basedOn w:val="DefaultParagraphFont"/>
    <w:rsid w:val="00437FCB"/>
    <w:rPr>
      <w:u w:val="thick"/>
    </w:rPr>
  </w:style>
  <w:style w:type="character" w:customStyle="1" w:styleId="UL-None">
    <w:name w:val="UL-None"/>
    <w:basedOn w:val="DefaultParagraphFont"/>
    <w:rsid w:val="00437FCB"/>
    <w:rPr>
      <w:strike w:val="0"/>
      <w:dstrike w:val="0"/>
      <w:u w:val="none"/>
      <w:effect w:val="none"/>
    </w:rPr>
  </w:style>
  <w:style w:type="character" w:customStyle="1" w:styleId="gl">
    <w:name w:val="gl"/>
    <w:basedOn w:val="DefaultParagraphFont"/>
    <w:rsid w:val="00437FCB"/>
  </w:style>
  <w:style w:type="character" w:customStyle="1" w:styleId="qu730rj69h">
    <w:name w:val="qu730rj69h"/>
    <w:basedOn w:val="DefaultParagraphFont"/>
    <w:rsid w:val="00437FCB"/>
  </w:style>
  <w:style w:type="paragraph" w:customStyle="1" w:styleId="optext">
    <w:name w:val="optext"/>
    <w:basedOn w:val="Normal"/>
    <w:uiPriority w:val="99"/>
    <w:qFormat/>
    <w:rsid w:val="00437FCB"/>
    <w:pPr>
      <w:spacing w:before="100" w:beforeAutospacing="1" w:after="100" w:afterAutospacing="1"/>
    </w:pPr>
    <w:rPr>
      <w:sz w:val="24"/>
    </w:rPr>
  </w:style>
  <w:style w:type="character" w:customStyle="1" w:styleId="lmy74qr12z">
    <w:name w:val="lmy74qr12z"/>
    <w:basedOn w:val="DefaultParagraphFont"/>
    <w:rsid w:val="00437FCB"/>
  </w:style>
  <w:style w:type="character" w:customStyle="1" w:styleId="icr880">
    <w:name w:val="icr880"/>
    <w:basedOn w:val="DefaultParagraphFont"/>
    <w:rsid w:val="00437FCB"/>
  </w:style>
  <w:style w:type="character" w:customStyle="1" w:styleId="hx23q54">
    <w:name w:val="hx23q54"/>
    <w:basedOn w:val="DefaultParagraphFont"/>
    <w:rsid w:val="00437FCB"/>
  </w:style>
  <w:style w:type="character" w:customStyle="1" w:styleId="m-5348258726587825636gmail-style13ptbold">
    <w:name w:val="m_-5348258726587825636gmail-style13ptbold"/>
    <w:basedOn w:val="DefaultParagraphFont"/>
    <w:rsid w:val="00437FCB"/>
  </w:style>
  <w:style w:type="character" w:customStyle="1" w:styleId="m-5348258726587825636gmail-styleunderline">
    <w:name w:val="m_-5348258726587825636gmail-styleunderline"/>
    <w:basedOn w:val="DefaultParagraphFont"/>
    <w:rsid w:val="00437FCB"/>
  </w:style>
  <w:style w:type="paragraph" w:customStyle="1" w:styleId="NoteLevel2">
    <w:name w:val="Note Level 2"/>
    <w:basedOn w:val="Normal"/>
    <w:next w:val="Normal"/>
    <w:uiPriority w:val="99"/>
    <w:qFormat/>
    <w:rsid w:val="00437FCB"/>
    <w:pPr>
      <w:keepNext/>
      <w:ind w:left="288" w:right="288"/>
    </w:pPr>
    <w:rPr>
      <w:rFonts w:ascii="Georgia" w:eastAsia="MS Gothic" w:hAnsi="Georgia"/>
      <w:szCs w:val="20"/>
    </w:rPr>
  </w:style>
  <w:style w:type="character" w:customStyle="1" w:styleId="UnderlineCharChar1">
    <w:name w:val="Underline Char Char1"/>
    <w:basedOn w:val="DefaultParagraphFont"/>
    <w:rsid w:val="00437FCB"/>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437FCB"/>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437FCB"/>
  </w:style>
  <w:style w:type="character" w:customStyle="1" w:styleId="CardsFont12ptCharChar">
    <w:name w:val="Cards + Font: 12 pt Char Char"/>
    <w:basedOn w:val="DefaultParagraphFont"/>
    <w:rsid w:val="00437FCB"/>
    <w:rPr>
      <w:sz w:val="24"/>
      <w:szCs w:val="24"/>
      <w:u w:val="thick"/>
      <w:lang w:val="en-US" w:eastAsia="en-US" w:bidi="ar-SA"/>
    </w:rPr>
  </w:style>
  <w:style w:type="character" w:customStyle="1" w:styleId="NothingChar1">
    <w:name w:val="Nothing Char1"/>
    <w:basedOn w:val="DefaultParagraphFont"/>
    <w:rsid w:val="00437FCB"/>
    <w:rPr>
      <w:lang w:val="en-US" w:eastAsia="en-US" w:bidi="ar-SA"/>
    </w:rPr>
  </w:style>
  <w:style w:type="paragraph" w:customStyle="1" w:styleId="useless">
    <w:name w:val="useless"/>
    <w:basedOn w:val="Normal"/>
    <w:uiPriority w:val="99"/>
    <w:qFormat/>
    <w:rsid w:val="00437FCB"/>
    <w:rPr>
      <w:rFonts w:eastAsia="Times New Roman"/>
      <w:sz w:val="12"/>
    </w:rPr>
  </w:style>
  <w:style w:type="character" w:customStyle="1" w:styleId="DDIUnderline">
    <w:name w:val="DDI Underline"/>
    <w:qFormat/>
    <w:rsid w:val="00437FCB"/>
    <w:rPr>
      <w:rFonts w:ascii="Times New Roman" w:hAnsi="Times New Roman"/>
      <w:sz w:val="24"/>
      <w:u w:val="single"/>
    </w:rPr>
  </w:style>
  <w:style w:type="character" w:customStyle="1" w:styleId="Char1">
    <w:name w:val="Char1"/>
    <w:basedOn w:val="DefaultParagraphFont"/>
    <w:rsid w:val="00437FCB"/>
    <w:rPr>
      <w:rFonts w:cs="Arial"/>
      <w:b/>
      <w:bCs/>
      <w:iCs/>
      <w:sz w:val="24"/>
      <w:szCs w:val="28"/>
      <w:lang w:val="en-US" w:eastAsia="en-US" w:bidi="ar-SA"/>
    </w:rPr>
  </w:style>
  <w:style w:type="paragraph" w:customStyle="1" w:styleId="ALLCAPS">
    <w:name w:val="ALL CAPS"/>
    <w:basedOn w:val="Normal"/>
    <w:link w:val="ALLCAPSChar"/>
    <w:qFormat/>
    <w:rsid w:val="00437FCB"/>
    <w:rPr>
      <w:rFonts w:eastAsia="Times New Roman"/>
      <w:b/>
      <w:caps/>
    </w:rPr>
  </w:style>
  <w:style w:type="character" w:customStyle="1" w:styleId="ALLCAPSChar">
    <w:name w:val="ALL CAPS Char"/>
    <w:basedOn w:val="DefaultParagraphFont"/>
    <w:link w:val="ALLCAPS"/>
    <w:rsid w:val="00437FCB"/>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437FCB"/>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37FCB"/>
    <w:rPr>
      <w:rFonts w:ascii="Times New Roman" w:eastAsia="Times New Roman" w:hAnsi="Times New Roman" w:cs="Times New Roman"/>
      <w:b/>
      <w:sz w:val="24"/>
    </w:rPr>
  </w:style>
  <w:style w:type="character" w:customStyle="1" w:styleId="10ptnotbold">
    <w:name w:val="10ptnotbold"/>
    <w:basedOn w:val="DefaultParagraphFont"/>
    <w:rsid w:val="00437FCB"/>
    <w:rPr>
      <w:sz w:val="20"/>
    </w:rPr>
  </w:style>
  <w:style w:type="character" w:customStyle="1" w:styleId="Cites-AuthorDate">
    <w:name w:val="Cites-Author/Date"/>
    <w:rsid w:val="00437FCB"/>
    <w:rPr>
      <w:rFonts w:ascii="Helvetica" w:hAnsi="Helvetica"/>
      <w:b/>
      <w:sz w:val="22"/>
      <w:szCs w:val="24"/>
      <w:u w:val="thick"/>
    </w:rPr>
  </w:style>
  <w:style w:type="paragraph" w:customStyle="1" w:styleId="CiteTag">
    <w:name w:val="Cite/Tag"/>
    <w:basedOn w:val="Normal"/>
    <w:uiPriority w:val="99"/>
    <w:qFormat/>
    <w:rsid w:val="00437FCB"/>
    <w:rPr>
      <w:rFonts w:eastAsia="Cambria"/>
      <w:b/>
    </w:rPr>
  </w:style>
  <w:style w:type="character" w:customStyle="1" w:styleId="CardsFont6ptChar1">
    <w:name w:val="Cards + Font: 6 pt Char1"/>
    <w:basedOn w:val="CardsChar"/>
    <w:link w:val="CardsFont6pt"/>
    <w:rsid w:val="00437FC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437FCB"/>
  </w:style>
  <w:style w:type="character" w:customStyle="1" w:styleId="m489902567989944824gmail-styleunderline">
    <w:name w:val="m_489902567989944824gmail-styleunderline"/>
    <w:basedOn w:val="DefaultParagraphFont"/>
    <w:rsid w:val="00437FCB"/>
  </w:style>
  <w:style w:type="character" w:customStyle="1" w:styleId="UnresolvedMention2">
    <w:name w:val="Unresolved Mention2"/>
    <w:basedOn w:val="DefaultParagraphFont"/>
    <w:uiPriority w:val="99"/>
    <w:semiHidden/>
    <w:rsid w:val="00437FCB"/>
    <w:rPr>
      <w:color w:val="808080"/>
      <w:shd w:val="clear" w:color="auto" w:fill="E6E6E6"/>
    </w:rPr>
  </w:style>
  <w:style w:type="character" w:customStyle="1" w:styleId="swauthor">
    <w:name w:val="sw_author"/>
    <w:rsid w:val="00437FCB"/>
  </w:style>
  <w:style w:type="character" w:customStyle="1" w:styleId="UnderlineCharChar3">
    <w:name w:val="Underline Char Char3"/>
    <w:rsid w:val="00437FCB"/>
    <w:rPr>
      <w:szCs w:val="24"/>
      <w:u w:val="single"/>
      <w:lang w:val="en-US" w:eastAsia="en-US" w:bidi="ar-SA"/>
    </w:rPr>
  </w:style>
  <w:style w:type="character" w:customStyle="1" w:styleId="tl8wme">
    <w:name w:val="tl8wme"/>
    <w:basedOn w:val="DefaultParagraphFont"/>
    <w:rsid w:val="00437FCB"/>
  </w:style>
  <w:style w:type="character" w:customStyle="1" w:styleId="Mention3">
    <w:name w:val="Mention3"/>
    <w:basedOn w:val="DefaultParagraphFont"/>
    <w:uiPriority w:val="99"/>
    <w:semiHidden/>
    <w:unhideWhenUsed/>
    <w:rsid w:val="00437FCB"/>
    <w:rPr>
      <w:color w:val="2B579A"/>
      <w:shd w:val="clear" w:color="auto" w:fill="E6E6E6"/>
    </w:rPr>
  </w:style>
  <w:style w:type="character" w:customStyle="1" w:styleId="m-5251091010484660064gmail-style13ptbold">
    <w:name w:val="m_-5251091010484660064gmail-style13ptbold"/>
    <w:basedOn w:val="DefaultParagraphFont"/>
    <w:rsid w:val="00437FCB"/>
  </w:style>
  <w:style w:type="character" w:customStyle="1" w:styleId="m-5251091010484660064gmail-styleunderline">
    <w:name w:val="m_-5251091010484660064gmail-styleunderline"/>
    <w:basedOn w:val="DefaultParagraphFont"/>
    <w:rsid w:val="00437FCB"/>
  </w:style>
  <w:style w:type="character" w:customStyle="1" w:styleId="tablecaption">
    <w:name w:val="tablecaption"/>
    <w:basedOn w:val="DefaultParagraphFont"/>
    <w:rsid w:val="00437FCB"/>
  </w:style>
  <w:style w:type="character" w:customStyle="1" w:styleId="StyleLatinHelvetica105ptBlack">
    <w:name w:val="Style (Latin) Helvetica 10.5 pt Black"/>
    <w:basedOn w:val="DefaultParagraphFont"/>
    <w:rsid w:val="00437FCB"/>
    <w:rPr>
      <w:rFonts w:ascii="Times New Roman" w:hAnsi="Times New Roman"/>
      <w:color w:val="000000"/>
      <w:sz w:val="21"/>
    </w:rPr>
  </w:style>
  <w:style w:type="character" w:customStyle="1" w:styleId="m-413333960618644972gmail-style13ptbold">
    <w:name w:val="m_-413333960618644972gmail-style13ptbold"/>
    <w:basedOn w:val="DefaultParagraphFont"/>
    <w:rsid w:val="00437FCB"/>
  </w:style>
  <w:style w:type="character" w:customStyle="1" w:styleId="m-413333960618644972gmail-styleunderline">
    <w:name w:val="m_-413333960618644972gmail-styleunderline"/>
    <w:basedOn w:val="DefaultParagraphFont"/>
    <w:rsid w:val="00437FCB"/>
  </w:style>
  <w:style w:type="character" w:customStyle="1" w:styleId="m8314098763611656848gmail-stylestylebold12pt">
    <w:name w:val="m_8314098763611656848gmail-stylestylebold12pt"/>
    <w:basedOn w:val="DefaultParagraphFont"/>
    <w:rsid w:val="00437FCB"/>
  </w:style>
  <w:style w:type="character" w:customStyle="1" w:styleId="m8314098763611656848gmail-styleboldunderline">
    <w:name w:val="m_8314098763611656848gmail-styleboldunderline"/>
    <w:basedOn w:val="DefaultParagraphFont"/>
    <w:rsid w:val="00437FCB"/>
  </w:style>
  <w:style w:type="paragraph" w:customStyle="1" w:styleId="Spacer">
    <w:name w:val="Spacer"/>
    <w:basedOn w:val="Heading1"/>
    <w:link w:val="SpacerChar"/>
    <w:autoRedefine/>
    <w:uiPriority w:val="4"/>
    <w:qFormat/>
    <w:rsid w:val="00437FCB"/>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437FCB"/>
    <w:rPr>
      <w:rFonts w:ascii="Georgia" w:eastAsiaTheme="majorEastAsia" w:hAnsi="Georgia" w:cstheme="majorBidi"/>
      <w:b/>
      <w:bCs/>
      <w:sz w:val="24"/>
      <w:szCs w:val="32"/>
    </w:rPr>
  </w:style>
  <w:style w:type="paragraph" w:customStyle="1" w:styleId="msonormal0">
    <w:name w:val="msonormal"/>
    <w:basedOn w:val="Normal"/>
    <w:rsid w:val="00437FCB"/>
    <w:pPr>
      <w:spacing w:before="100" w:beforeAutospacing="1" w:after="100" w:afterAutospacing="1"/>
    </w:pPr>
    <w:rPr>
      <w:rFonts w:eastAsia="Times New Roman"/>
      <w:sz w:val="24"/>
    </w:rPr>
  </w:style>
  <w:style w:type="paragraph" w:customStyle="1" w:styleId="TxBr41p1">
    <w:name w:val="TxBr_41p1"/>
    <w:basedOn w:val="Normal"/>
    <w:qFormat/>
    <w:rsid w:val="00437FCB"/>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37FCB"/>
    <w:rPr>
      <w:rFonts w:ascii="Georgia" w:eastAsia="Times New Roman" w:hAnsi="Georgia" w:cs="Arial" w:hint="default"/>
      <w:b/>
      <w:bCs/>
      <w:kern w:val="32"/>
      <w:sz w:val="28"/>
      <w:szCs w:val="32"/>
    </w:rPr>
  </w:style>
  <w:style w:type="character" w:customStyle="1" w:styleId="SmallChar0">
    <w:name w:val="Small Char"/>
    <w:qFormat/>
    <w:rsid w:val="00437FCB"/>
    <w:rPr>
      <w:rFonts w:ascii="Arial Narrow" w:hAnsi="Arial Narrow" w:cs="Times New Roman"/>
      <w:color w:val="000000"/>
      <w:sz w:val="16"/>
    </w:rPr>
  </w:style>
  <w:style w:type="character" w:customStyle="1" w:styleId="CiteReal0">
    <w:name w:val="CiteReal"/>
    <w:uiPriority w:val="1"/>
    <w:qFormat/>
    <w:rsid w:val="00437FCB"/>
    <w:rPr>
      <w:rFonts w:ascii="Arial" w:hAnsi="Arial"/>
      <w:b/>
      <w:sz w:val="24"/>
      <w:u w:val="single"/>
    </w:rPr>
  </w:style>
  <w:style w:type="character" w:customStyle="1" w:styleId="dropcap1">
    <w:name w:val="dropcap1"/>
    <w:rsid w:val="00437FCB"/>
  </w:style>
  <w:style w:type="paragraph" w:customStyle="1" w:styleId="Style31">
    <w:name w:val="Style31"/>
    <w:basedOn w:val="Normal"/>
    <w:uiPriority w:val="99"/>
    <w:rsid w:val="00437FCB"/>
    <w:pPr>
      <w:spacing w:line="197" w:lineRule="exact"/>
      <w:jc w:val="both"/>
    </w:pPr>
    <w:rPr>
      <w:rFonts w:ascii="Palatino Linotype" w:hAnsi="Palatino Linotype" w:cs="Palatino Linotype"/>
    </w:rPr>
  </w:style>
  <w:style w:type="paragraph" w:customStyle="1" w:styleId="Style42">
    <w:name w:val="Style42"/>
    <w:basedOn w:val="Normal"/>
    <w:uiPriority w:val="99"/>
    <w:rsid w:val="00437FCB"/>
    <w:pPr>
      <w:spacing w:line="202" w:lineRule="exact"/>
      <w:jc w:val="both"/>
    </w:pPr>
    <w:rPr>
      <w:rFonts w:ascii="Palatino Linotype" w:hAnsi="Palatino Linotype" w:cs="Palatino Linotype"/>
    </w:rPr>
  </w:style>
  <w:style w:type="paragraph" w:customStyle="1" w:styleId="Style51">
    <w:name w:val="Style51"/>
    <w:basedOn w:val="Normal"/>
    <w:uiPriority w:val="99"/>
    <w:rsid w:val="00437FCB"/>
    <w:pPr>
      <w:spacing w:line="200" w:lineRule="exact"/>
      <w:jc w:val="both"/>
    </w:pPr>
    <w:rPr>
      <w:rFonts w:ascii="Palatino Linotype" w:hAnsi="Palatino Linotype" w:cs="Palatino Linotype"/>
    </w:rPr>
  </w:style>
  <w:style w:type="character" w:customStyle="1" w:styleId="FontStyle72">
    <w:name w:val="Font Style72"/>
    <w:uiPriority w:val="99"/>
    <w:rsid w:val="00437FCB"/>
    <w:rPr>
      <w:rFonts w:ascii="Cambria" w:hAnsi="Cambria" w:cs="Cambria" w:hint="default"/>
      <w:sz w:val="16"/>
      <w:szCs w:val="16"/>
    </w:rPr>
  </w:style>
  <w:style w:type="character" w:customStyle="1" w:styleId="FontStyle73">
    <w:name w:val="Font Style73"/>
    <w:uiPriority w:val="99"/>
    <w:rsid w:val="00437FCB"/>
    <w:rPr>
      <w:rFonts w:ascii="Cambria" w:hAnsi="Cambria" w:cs="Cambria" w:hint="default"/>
      <w:i/>
      <w:iCs/>
      <w:sz w:val="16"/>
      <w:szCs w:val="16"/>
    </w:rPr>
  </w:style>
  <w:style w:type="character" w:customStyle="1" w:styleId="UnderlinestyleChar2">
    <w:name w:val="Underline style Char2"/>
    <w:rsid w:val="00437FCB"/>
    <w:rPr>
      <w:sz w:val="22"/>
      <w:szCs w:val="24"/>
      <w:u w:val="single"/>
      <w:lang w:val="en-US" w:eastAsia="en-US" w:bidi="ar-SA"/>
    </w:rPr>
  </w:style>
  <w:style w:type="paragraph" w:customStyle="1" w:styleId="CitationCharChar">
    <w:name w:val="Citation Char Char"/>
    <w:basedOn w:val="Normal"/>
    <w:uiPriority w:val="6"/>
    <w:qFormat/>
    <w:rsid w:val="00437FCB"/>
    <w:pPr>
      <w:ind w:left="1440" w:right="1440"/>
    </w:pPr>
    <w:rPr>
      <w:rFonts w:ascii="Cambria" w:eastAsia="Verdana" w:hAnsi="Cambria" w:cs="Cambria"/>
      <w:szCs w:val="20"/>
      <w:u w:val="single"/>
    </w:rPr>
  </w:style>
  <w:style w:type="character" w:customStyle="1" w:styleId="FontStyle49">
    <w:name w:val="Font Style49"/>
    <w:uiPriority w:val="99"/>
    <w:rsid w:val="00437FCB"/>
    <w:rPr>
      <w:rFonts w:ascii="Cambria" w:hAnsi="Cambria" w:cs="Cambria"/>
      <w:sz w:val="20"/>
      <w:szCs w:val="20"/>
    </w:rPr>
  </w:style>
  <w:style w:type="character" w:customStyle="1" w:styleId="FontStyle50">
    <w:name w:val="Font Style50"/>
    <w:uiPriority w:val="99"/>
    <w:rsid w:val="00437FC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37FC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37FCB"/>
    <w:rPr>
      <w:rFonts w:ascii="Cambria" w:eastAsia="Cambria" w:hAnsi="Cambria" w:cs="Cambria"/>
      <w:spacing w:val="-3"/>
      <w:szCs w:val="20"/>
    </w:rPr>
  </w:style>
  <w:style w:type="character" w:customStyle="1" w:styleId="kn">
    <w:name w:val="kn"/>
    <w:basedOn w:val="DefaultParagraphFont"/>
    <w:rsid w:val="00437FCB"/>
  </w:style>
  <w:style w:type="character" w:customStyle="1" w:styleId="StyleStyleUnderlineUnderlineStyleBoldUnderlineIntenseEmphas">
    <w:name w:val="Style Style UnderlineUnderlineStyle Bold UnderlineIntense Emphas..."/>
    <w:basedOn w:val="DefaultParagraphFont"/>
    <w:rsid w:val="00437FCB"/>
    <w:rPr>
      <w:b/>
      <w:bCs/>
      <w:sz w:val="26"/>
      <w:u w:val="single"/>
    </w:rPr>
  </w:style>
  <w:style w:type="character" w:customStyle="1" w:styleId="articoloinside">
    <w:name w:val="articolo_inside"/>
    <w:rsid w:val="00437FCB"/>
  </w:style>
  <w:style w:type="paragraph" w:customStyle="1" w:styleId="pagetools">
    <w:name w:val="pagetools"/>
    <w:basedOn w:val="Normal"/>
    <w:rsid w:val="00437FCB"/>
    <w:pPr>
      <w:spacing w:before="100" w:beforeAutospacing="1" w:after="100" w:afterAutospacing="1"/>
    </w:pPr>
    <w:rPr>
      <w:rFonts w:ascii="Cambria" w:eastAsia="Cambria" w:hAnsi="Cambria"/>
      <w:sz w:val="24"/>
    </w:rPr>
  </w:style>
  <w:style w:type="character" w:customStyle="1" w:styleId="desc">
    <w:name w:val="desc"/>
    <w:basedOn w:val="DefaultParagraphFont"/>
    <w:rsid w:val="00437FCB"/>
  </w:style>
  <w:style w:type="character" w:customStyle="1" w:styleId="job">
    <w:name w:val="job"/>
    <w:basedOn w:val="DefaultParagraphFont"/>
    <w:rsid w:val="00437FCB"/>
  </w:style>
  <w:style w:type="character" w:customStyle="1" w:styleId="publisher">
    <w:name w:val="publisher"/>
    <w:basedOn w:val="DefaultParagraphFont"/>
    <w:rsid w:val="00437FCB"/>
  </w:style>
  <w:style w:type="character" w:customStyle="1" w:styleId="pubyear">
    <w:name w:val="pubyear"/>
    <w:basedOn w:val="DefaultParagraphFont"/>
    <w:rsid w:val="00437FCB"/>
  </w:style>
  <w:style w:type="character" w:customStyle="1" w:styleId="pubcity">
    <w:name w:val="pubcity"/>
    <w:basedOn w:val="DefaultParagraphFont"/>
    <w:rsid w:val="00437FCB"/>
  </w:style>
  <w:style w:type="character" w:customStyle="1" w:styleId="bodycontentlink">
    <w:name w:val="bodycontentlink"/>
    <w:basedOn w:val="DefaultParagraphFont"/>
    <w:rsid w:val="00437FCB"/>
  </w:style>
  <w:style w:type="paragraph" w:customStyle="1" w:styleId="C-Text">
    <w:name w:val="C-Text"/>
    <w:basedOn w:val="Normal"/>
    <w:rsid w:val="00437FCB"/>
    <w:pPr>
      <w:tabs>
        <w:tab w:val="num" w:pos="720"/>
      </w:tabs>
      <w:ind w:left="720" w:hanging="360"/>
    </w:pPr>
    <w:rPr>
      <w:rFonts w:ascii="Book Antiqua" w:hAnsi="Book Antiqua"/>
      <w:sz w:val="24"/>
    </w:rPr>
  </w:style>
  <w:style w:type="character" w:customStyle="1" w:styleId="ecdate">
    <w:name w:val="ec_date"/>
    <w:basedOn w:val="DefaultParagraphFont"/>
    <w:rsid w:val="00437FCB"/>
    <w:rPr>
      <w:rFonts w:ascii="Symbol" w:hAnsi="Symbol" w:hint="default"/>
      <w:sz w:val="20"/>
      <w:szCs w:val="20"/>
      <w:shd w:val="clear" w:color="auto" w:fill="FFFFFF"/>
    </w:rPr>
  </w:style>
  <w:style w:type="paragraph" w:customStyle="1" w:styleId="ecmsonormal">
    <w:name w:val="ec_msonormal"/>
    <w:basedOn w:val="Normal"/>
    <w:rsid w:val="00437FC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37FCB"/>
  </w:style>
  <w:style w:type="character" w:customStyle="1" w:styleId="articleheadline">
    <w:name w:val="articleheadline"/>
    <w:basedOn w:val="DefaultParagraphFont"/>
    <w:rsid w:val="00437FCB"/>
  </w:style>
  <w:style w:type="paragraph" w:customStyle="1" w:styleId="u-intro">
    <w:name w:val="u-intro"/>
    <w:basedOn w:val="Normal"/>
    <w:rsid w:val="00437FCB"/>
    <w:pPr>
      <w:spacing w:before="100" w:beforeAutospacing="1" w:after="100" w:afterAutospacing="1"/>
    </w:pPr>
    <w:rPr>
      <w:rFonts w:ascii="Georgia" w:hAnsi="Georgia"/>
      <w:sz w:val="24"/>
    </w:rPr>
  </w:style>
  <w:style w:type="character" w:customStyle="1" w:styleId="u-byline">
    <w:name w:val="u-byline"/>
    <w:basedOn w:val="DefaultParagraphFont"/>
    <w:rsid w:val="00437FCB"/>
  </w:style>
  <w:style w:type="character" w:customStyle="1" w:styleId="articlebya">
    <w:name w:val="articleby_a"/>
    <w:basedOn w:val="DefaultParagraphFont"/>
    <w:rsid w:val="00437FCB"/>
  </w:style>
  <w:style w:type="character" w:customStyle="1" w:styleId="popupwinby">
    <w:name w:val="popupwinby"/>
    <w:basedOn w:val="DefaultParagraphFont"/>
    <w:rsid w:val="00437FCB"/>
  </w:style>
  <w:style w:type="character" w:customStyle="1" w:styleId="storyheader">
    <w:name w:val="storyheader"/>
    <w:basedOn w:val="DefaultParagraphFont"/>
    <w:rsid w:val="00437FCB"/>
  </w:style>
  <w:style w:type="character" w:customStyle="1" w:styleId="marron">
    <w:name w:val="marron"/>
    <w:basedOn w:val="DefaultParagraphFont"/>
    <w:rsid w:val="00437FCB"/>
  </w:style>
  <w:style w:type="paragraph" w:customStyle="1" w:styleId="StyleNormalWeb10pt">
    <w:name w:val="Style Normal (Web) + 10 pt"/>
    <w:basedOn w:val="NormalWeb"/>
    <w:next w:val="Normal"/>
    <w:rsid w:val="00437FCB"/>
    <w:rPr>
      <w:rFonts w:ascii="Bookman Old Style" w:eastAsiaTheme="minorHAnsi" w:hAnsi="Bookman Old Style"/>
      <w:sz w:val="20"/>
      <w:lang w:bidi="ar-SA"/>
    </w:rPr>
  </w:style>
  <w:style w:type="character" w:customStyle="1" w:styleId="StyleNormalWeb10ptChar">
    <w:name w:val="Style Normal (Web) + 10 pt Char"/>
    <w:basedOn w:val="DefaultParagraphFont"/>
    <w:rsid w:val="00437FCB"/>
    <w:rPr>
      <w:szCs w:val="24"/>
      <w:lang w:val="en-US" w:eastAsia="en-US" w:bidi="ar-SA"/>
    </w:rPr>
  </w:style>
  <w:style w:type="paragraph" w:customStyle="1" w:styleId="TagCiteShells">
    <w:name w:val="Tag/Cite/Shells"/>
    <w:basedOn w:val="Normal"/>
    <w:rsid w:val="00437FCB"/>
    <w:rPr>
      <w:rFonts w:ascii="Georgia" w:hAnsi="Georgia"/>
      <w:b/>
    </w:rPr>
  </w:style>
  <w:style w:type="paragraph" w:customStyle="1" w:styleId="DefinitionTerm">
    <w:name w:val="Definition Term"/>
    <w:basedOn w:val="Normal"/>
    <w:next w:val="Normal"/>
    <w:rsid w:val="00437FCB"/>
    <w:rPr>
      <w:rFonts w:ascii="Georgia" w:hAnsi="Georgia"/>
      <w:snapToGrid w:val="0"/>
      <w:sz w:val="24"/>
    </w:rPr>
  </w:style>
  <w:style w:type="character" w:customStyle="1" w:styleId="Style3CharChar">
    <w:name w:val="Style3 Char Char"/>
    <w:basedOn w:val="DefaultParagraphFont"/>
    <w:rsid w:val="00437FC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37FCB"/>
    <w:pPr>
      <w:spacing w:after="60"/>
    </w:pPr>
    <w:rPr>
      <w:rFonts w:ascii="Georgia" w:eastAsia="Segoe UI" w:hAnsi="Georgia" w:cs="Cambria"/>
      <w:bCs/>
      <w:caps/>
      <w:sz w:val="20"/>
      <w:lang w:eastAsia="zh-CN"/>
    </w:rPr>
  </w:style>
  <w:style w:type="character" w:customStyle="1" w:styleId="NormalChar0">
    <w:name w:val="Normal Char"/>
    <w:basedOn w:val="DefaultParagraphFont"/>
    <w:rsid w:val="00437FCB"/>
    <w:rPr>
      <w:lang w:eastAsia="en-US"/>
    </w:rPr>
  </w:style>
  <w:style w:type="character" w:customStyle="1" w:styleId="BoldUnderlineChar2">
    <w:name w:val="Bold + Underline Char"/>
    <w:basedOn w:val="DefaultParagraphFont"/>
    <w:rsid w:val="00437FC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437FCB"/>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437FCB"/>
  </w:style>
  <w:style w:type="character" w:customStyle="1" w:styleId="CharacterStyle7">
    <w:name w:val="Character Style 7"/>
    <w:rsid w:val="00437FCB"/>
    <w:rPr>
      <w:rFonts w:ascii="Trebuchet MS" w:hAnsi="Trebuchet MS" w:cs="Trebuchet MS"/>
      <w:sz w:val="20"/>
      <w:szCs w:val="20"/>
      <w:u w:val="single"/>
    </w:rPr>
  </w:style>
  <w:style w:type="character" w:customStyle="1" w:styleId="StyleStyle4Char">
    <w:name w:val="Style Style4 + Char"/>
    <w:basedOn w:val="DefaultParagraphFont"/>
    <w:rsid w:val="00437FC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37FC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37FCB"/>
    <w:rPr>
      <w:rFonts w:ascii="Symbol" w:hAnsi="Symbol"/>
      <w:sz w:val="21"/>
      <w:szCs w:val="21"/>
      <w:u w:val="thick"/>
    </w:rPr>
  </w:style>
  <w:style w:type="character" w:customStyle="1" w:styleId="UnderlinedEvidenceCharChar">
    <w:name w:val="Underlined Evidence Char Char"/>
    <w:basedOn w:val="DefaultParagraphFont"/>
    <w:rsid w:val="00437FCB"/>
    <w:rPr>
      <w:rFonts w:ascii="Symbol" w:hAnsi="Symbol"/>
      <w:sz w:val="21"/>
      <w:szCs w:val="21"/>
      <w:u w:val="thick"/>
      <w:lang w:val="en-US" w:eastAsia="en-US" w:bidi="ar-SA"/>
    </w:rPr>
  </w:style>
  <w:style w:type="character" w:styleId="PlaceholderText">
    <w:name w:val="Placeholder Text"/>
    <w:basedOn w:val="DefaultParagraphFont"/>
    <w:uiPriority w:val="99"/>
    <w:rsid w:val="00437FCB"/>
    <w:rPr>
      <w:color w:val="808080"/>
    </w:rPr>
  </w:style>
  <w:style w:type="paragraph" w:customStyle="1" w:styleId="Cite8">
    <w:name w:val="Cite8"/>
    <w:basedOn w:val="Normal"/>
    <w:autoRedefine/>
    <w:qFormat/>
    <w:rsid w:val="00437FCB"/>
    <w:rPr>
      <w:rFonts w:ascii="Trebuchet MS" w:eastAsia="Verdana" w:hAnsi="Trebuchet MS" w:cs="Cambria"/>
      <w:sz w:val="16"/>
    </w:rPr>
  </w:style>
  <w:style w:type="paragraph" w:customStyle="1" w:styleId="8font">
    <w:name w:val="8font"/>
    <w:basedOn w:val="Normal"/>
    <w:next w:val="Normal"/>
    <w:autoRedefine/>
    <w:qFormat/>
    <w:rsid w:val="00437FCB"/>
    <w:rPr>
      <w:rFonts w:ascii="Georgia" w:eastAsia="Cambria Math" w:hAnsi="Georgia" w:cs="Cambria"/>
      <w:sz w:val="16"/>
      <w:szCs w:val="16"/>
    </w:rPr>
  </w:style>
  <w:style w:type="character" w:customStyle="1" w:styleId="NoterefInText">
    <w:name w:val="_NoterefInText"/>
    <w:uiPriority w:val="99"/>
    <w:rsid w:val="00437FCB"/>
    <w:rPr>
      <w:rFonts w:cs="AKDPE C+ Utopia"/>
      <w:color w:val="000000"/>
    </w:rPr>
  </w:style>
  <w:style w:type="character" w:customStyle="1" w:styleId="postauthor">
    <w:name w:val="postauthor"/>
    <w:basedOn w:val="DefaultParagraphFont"/>
    <w:rsid w:val="00437FCB"/>
  </w:style>
  <w:style w:type="paragraph" w:customStyle="1" w:styleId="notes-source-hasnotes">
    <w:name w:val="notes-source-hasnotes"/>
    <w:basedOn w:val="Normal"/>
    <w:rsid w:val="00437FCB"/>
    <w:pPr>
      <w:spacing w:before="100" w:beforeAutospacing="1" w:after="100" w:afterAutospacing="1"/>
    </w:pPr>
    <w:rPr>
      <w:rFonts w:ascii="Tahoma" w:hAnsi="Tahoma"/>
      <w:szCs w:val="20"/>
    </w:rPr>
  </w:style>
  <w:style w:type="character" w:customStyle="1" w:styleId="span">
    <w:name w:val="span"/>
    <w:basedOn w:val="DefaultParagraphFont"/>
    <w:rsid w:val="00437FCB"/>
  </w:style>
  <w:style w:type="character" w:customStyle="1" w:styleId="maintitle">
    <w:name w:val="maintitle"/>
    <w:basedOn w:val="DefaultParagraphFont"/>
    <w:rsid w:val="00437FCB"/>
  </w:style>
  <w:style w:type="character" w:customStyle="1" w:styleId="thirdparty-logo">
    <w:name w:val="thirdparty-logo"/>
    <w:basedOn w:val="DefaultParagraphFont"/>
    <w:rsid w:val="00437FCB"/>
  </w:style>
  <w:style w:type="character" w:customStyle="1" w:styleId="posted">
    <w:name w:val="posted"/>
    <w:basedOn w:val="DefaultParagraphFont"/>
    <w:rsid w:val="00437FCB"/>
  </w:style>
  <w:style w:type="character" w:customStyle="1" w:styleId="ticker">
    <w:name w:val="ticker"/>
    <w:basedOn w:val="DefaultParagraphFont"/>
    <w:rsid w:val="00437FCB"/>
  </w:style>
  <w:style w:type="paragraph" w:customStyle="1" w:styleId="articlemeta">
    <w:name w:val="articlemeta"/>
    <w:basedOn w:val="Normal"/>
    <w:rsid w:val="00437FCB"/>
    <w:pPr>
      <w:spacing w:before="100" w:beforeAutospacing="1" w:after="100" w:afterAutospacing="1"/>
    </w:pPr>
    <w:rPr>
      <w:rFonts w:ascii="Tahoma" w:hAnsi="Tahoma"/>
      <w:szCs w:val="20"/>
    </w:rPr>
  </w:style>
  <w:style w:type="character" w:customStyle="1" w:styleId="vcard">
    <w:name w:val="vcard"/>
    <w:basedOn w:val="DefaultParagraphFont"/>
    <w:rsid w:val="00437FCB"/>
  </w:style>
  <w:style w:type="character" w:customStyle="1" w:styleId="print-footnote">
    <w:name w:val="print-footnote"/>
    <w:basedOn w:val="DefaultParagraphFont"/>
    <w:rsid w:val="00437FCB"/>
  </w:style>
  <w:style w:type="character" w:customStyle="1" w:styleId="datestring">
    <w:name w:val="datestring"/>
    <w:basedOn w:val="DefaultParagraphFont"/>
    <w:rsid w:val="00437FCB"/>
  </w:style>
  <w:style w:type="paragraph" w:customStyle="1" w:styleId="noindent0">
    <w:name w:val="no_indent"/>
    <w:basedOn w:val="Normal"/>
    <w:rsid w:val="00437FCB"/>
    <w:pPr>
      <w:spacing w:before="100" w:beforeAutospacing="1" w:after="100" w:afterAutospacing="1"/>
    </w:pPr>
    <w:rPr>
      <w:rFonts w:ascii="Tahoma" w:hAnsi="Tahoma"/>
      <w:szCs w:val="20"/>
    </w:rPr>
  </w:style>
  <w:style w:type="character" w:customStyle="1" w:styleId="email">
    <w:name w:val="email"/>
    <w:basedOn w:val="DefaultParagraphFont"/>
    <w:rsid w:val="00437FCB"/>
  </w:style>
  <w:style w:type="paragraph" w:customStyle="1" w:styleId="left">
    <w:name w:val="left"/>
    <w:basedOn w:val="Normal"/>
    <w:rsid w:val="00437FCB"/>
    <w:pPr>
      <w:spacing w:before="100" w:beforeAutospacing="1" w:after="100" w:afterAutospacing="1"/>
    </w:pPr>
    <w:rPr>
      <w:rFonts w:ascii="Tahoma" w:hAnsi="Tahoma"/>
      <w:szCs w:val="20"/>
    </w:rPr>
  </w:style>
  <w:style w:type="paragraph" w:customStyle="1" w:styleId="right">
    <w:name w:val="right"/>
    <w:basedOn w:val="Normal"/>
    <w:rsid w:val="00437FCB"/>
    <w:pPr>
      <w:spacing w:before="100" w:beforeAutospacing="1" w:after="100" w:afterAutospacing="1"/>
    </w:pPr>
    <w:rPr>
      <w:rFonts w:ascii="Tahoma" w:hAnsi="Tahoma"/>
      <w:szCs w:val="20"/>
    </w:rPr>
  </w:style>
  <w:style w:type="character" w:customStyle="1" w:styleId="gptad">
    <w:name w:val="gptad"/>
    <w:basedOn w:val="DefaultParagraphFont"/>
    <w:rsid w:val="00437FCB"/>
  </w:style>
  <w:style w:type="paragraph" w:customStyle="1" w:styleId="creditpostedmodified">
    <w:name w:val="credit_posted_modified"/>
    <w:basedOn w:val="Normal"/>
    <w:rsid w:val="00437FCB"/>
    <w:pPr>
      <w:spacing w:before="100" w:beforeAutospacing="1" w:after="100" w:afterAutospacing="1"/>
    </w:pPr>
    <w:rPr>
      <w:rFonts w:ascii="Tahoma" w:hAnsi="Tahoma"/>
      <w:szCs w:val="20"/>
    </w:rPr>
  </w:style>
  <w:style w:type="character" w:customStyle="1" w:styleId="creditline">
    <w:name w:val="creditline"/>
    <w:basedOn w:val="DefaultParagraphFont"/>
    <w:rsid w:val="00437FCB"/>
  </w:style>
  <w:style w:type="character" w:customStyle="1" w:styleId="grd">
    <w:name w:val="grd"/>
    <w:basedOn w:val="DefaultParagraphFont"/>
    <w:rsid w:val="00437FCB"/>
  </w:style>
  <w:style w:type="paragraph" w:customStyle="1" w:styleId="hs-text-container">
    <w:name w:val="hs-text-container"/>
    <w:basedOn w:val="Normal"/>
    <w:rsid w:val="00437FCB"/>
    <w:pPr>
      <w:spacing w:before="100" w:beforeAutospacing="1" w:after="100" w:afterAutospacing="1"/>
    </w:pPr>
    <w:rPr>
      <w:rFonts w:ascii="Tahoma" w:hAnsi="Tahoma"/>
      <w:szCs w:val="20"/>
    </w:rPr>
  </w:style>
  <w:style w:type="character" w:customStyle="1" w:styleId="created">
    <w:name w:val="created"/>
    <w:basedOn w:val="DefaultParagraphFont"/>
    <w:rsid w:val="00437FCB"/>
  </w:style>
  <w:style w:type="character" w:customStyle="1" w:styleId="changed">
    <w:name w:val="changed"/>
    <w:basedOn w:val="DefaultParagraphFont"/>
    <w:rsid w:val="00437FCB"/>
  </w:style>
  <w:style w:type="character" w:customStyle="1" w:styleId="article-author-name">
    <w:name w:val="article-author-name"/>
    <w:basedOn w:val="DefaultParagraphFont"/>
    <w:rsid w:val="00437FCB"/>
  </w:style>
  <w:style w:type="character" w:customStyle="1" w:styleId="bioexcerpt">
    <w:name w:val="bio_excerpt"/>
    <w:basedOn w:val="DefaultParagraphFont"/>
    <w:rsid w:val="00437FCB"/>
  </w:style>
  <w:style w:type="character" w:customStyle="1" w:styleId="commentcount">
    <w:name w:val="comment_count"/>
    <w:basedOn w:val="DefaultParagraphFont"/>
    <w:rsid w:val="00437FCB"/>
  </w:style>
  <w:style w:type="character" w:customStyle="1" w:styleId="searchtermshighlighted">
    <w:name w:val="searchtermshighlighted"/>
    <w:basedOn w:val="DefaultParagraphFont"/>
    <w:rsid w:val="00437FCB"/>
  </w:style>
  <w:style w:type="character" w:customStyle="1" w:styleId="contributornametrigger">
    <w:name w:val="contributornametrigger"/>
    <w:basedOn w:val="DefaultParagraphFont"/>
    <w:rsid w:val="00437FCB"/>
  </w:style>
  <w:style w:type="character" w:customStyle="1" w:styleId="bylinepipe">
    <w:name w:val="bylinepipe"/>
    <w:basedOn w:val="DefaultParagraphFont"/>
    <w:rsid w:val="00437FCB"/>
  </w:style>
  <w:style w:type="character" w:customStyle="1" w:styleId="lucenesearchresulturlb">
    <w:name w:val="lucene_search_result_url_b"/>
    <w:basedOn w:val="DefaultParagraphFont"/>
    <w:rsid w:val="00437FCB"/>
  </w:style>
  <w:style w:type="character" w:customStyle="1" w:styleId="faculty-title">
    <w:name w:val="faculty-title"/>
    <w:basedOn w:val="DefaultParagraphFont"/>
    <w:rsid w:val="00437FCB"/>
  </w:style>
  <w:style w:type="character" w:customStyle="1" w:styleId="count">
    <w:name w:val="count"/>
    <w:basedOn w:val="DefaultParagraphFont"/>
    <w:rsid w:val="00437FCB"/>
  </w:style>
  <w:style w:type="character" w:customStyle="1" w:styleId="volume">
    <w:name w:val="volume"/>
    <w:basedOn w:val="DefaultParagraphFont"/>
    <w:rsid w:val="00437FCB"/>
  </w:style>
  <w:style w:type="character" w:customStyle="1" w:styleId="issue">
    <w:name w:val="issue"/>
    <w:basedOn w:val="DefaultParagraphFont"/>
    <w:rsid w:val="00437FCB"/>
  </w:style>
  <w:style w:type="character" w:customStyle="1" w:styleId="pages">
    <w:name w:val="pages"/>
    <w:basedOn w:val="DefaultParagraphFont"/>
    <w:rsid w:val="00437FCB"/>
  </w:style>
  <w:style w:type="character" w:customStyle="1" w:styleId="field-content">
    <w:name w:val="field-content"/>
    <w:basedOn w:val="DefaultParagraphFont"/>
    <w:rsid w:val="00437FCB"/>
  </w:style>
  <w:style w:type="character" w:customStyle="1" w:styleId="person">
    <w:name w:val="person"/>
    <w:basedOn w:val="DefaultParagraphFont"/>
    <w:rsid w:val="00437FCB"/>
  </w:style>
  <w:style w:type="character" w:customStyle="1" w:styleId="corresponding">
    <w:name w:val="corresponding"/>
    <w:basedOn w:val="DefaultParagraphFont"/>
    <w:rsid w:val="00437FCB"/>
  </w:style>
  <w:style w:type="character" w:customStyle="1" w:styleId="entry-date">
    <w:name w:val="entry-date"/>
    <w:basedOn w:val="DefaultParagraphFont"/>
    <w:rsid w:val="00437FCB"/>
  </w:style>
  <w:style w:type="paragraph" w:customStyle="1" w:styleId="entry-meta">
    <w:name w:val="entry-meta"/>
    <w:basedOn w:val="Normal"/>
    <w:rsid w:val="00437FCB"/>
    <w:pPr>
      <w:spacing w:before="100" w:beforeAutospacing="1" w:after="100" w:afterAutospacing="1"/>
    </w:pPr>
    <w:rPr>
      <w:rFonts w:ascii="Tahoma" w:hAnsi="Tahoma"/>
      <w:szCs w:val="20"/>
    </w:rPr>
  </w:style>
  <w:style w:type="character" w:customStyle="1" w:styleId="post-time">
    <w:name w:val="post-time"/>
    <w:basedOn w:val="DefaultParagraphFont"/>
    <w:rsid w:val="00437FCB"/>
  </w:style>
  <w:style w:type="character" w:customStyle="1" w:styleId="post-category">
    <w:name w:val="post-category"/>
    <w:basedOn w:val="DefaultParagraphFont"/>
    <w:rsid w:val="00437FCB"/>
  </w:style>
  <w:style w:type="character" w:customStyle="1" w:styleId="post-author">
    <w:name w:val="post-author"/>
    <w:basedOn w:val="DefaultParagraphFont"/>
    <w:rsid w:val="00437FCB"/>
  </w:style>
  <w:style w:type="character" w:customStyle="1" w:styleId="A10">
    <w:name w:val="A10"/>
    <w:uiPriority w:val="99"/>
    <w:rsid w:val="00437FCB"/>
    <w:rPr>
      <w:rFonts w:cs="MS Mincho"/>
      <w:color w:val="000000"/>
      <w:sz w:val="11"/>
      <w:szCs w:val="11"/>
    </w:rPr>
  </w:style>
  <w:style w:type="paragraph" w:customStyle="1" w:styleId="Pa10">
    <w:name w:val="Pa10"/>
    <w:basedOn w:val="Default"/>
    <w:next w:val="Default"/>
    <w:uiPriority w:val="99"/>
    <w:rsid w:val="00437FC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37FCB"/>
    <w:pPr>
      <w:widowControl w:val="0"/>
      <w:spacing w:line="241" w:lineRule="atLeast"/>
    </w:pPr>
    <w:rPr>
      <w:rFonts w:ascii="Verdana" w:eastAsiaTheme="minorEastAsia" w:hAnsi="Verdana" w:cs="Cambria"/>
      <w:color w:val="auto"/>
    </w:rPr>
  </w:style>
  <w:style w:type="character" w:customStyle="1" w:styleId="A9">
    <w:name w:val="A9"/>
    <w:uiPriority w:val="99"/>
    <w:rsid w:val="00437FCB"/>
    <w:rPr>
      <w:rFonts w:cs="MS Mincho"/>
      <w:color w:val="000000"/>
      <w:sz w:val="14"/>
      <w:szCs w:val="14"/>
    </w:rPr>
  </w:style>
  <w:style w:type="paragraph" w:customStyle="1" w:styleId="articledetails">
    <w:name w:val="articledetails"/>
    <w:basedOn w:val="Normal"/>
    <w:rsid w:val="00437FCB"/>
    <w:pPr>
      <w:spacing w:before="100" w:beforeAutospacing="1" w:after="100" w:afterAutospacing="1"/>
    </w:pPr>
    <w:rPr>
      <w:rFonts w:ascii="Tahoma" w:hAnsi="Tahoma"/>
      <w:szCs w:val="20"/>
    </w:rPr>
  </w:style>
  <w:style w:type="character" w:customStyle="1" w:styleId="posted-and-updated">
    <w:name w:val="posted-and-updated"/>
    <w:basedOn w:val="DefaultParagraphFont"/>
    <w:rsid w:val="00437FCB"/>
  </w:style>
  <w:style w:type="paragraph" w:customStyle="1" w:styleId="aff">
    <w:name w:val="aff"/>
    <w:basedOn w:val="Normal"/>
    <w:rsid w:val="00437FCB"/>
    <w:pPr>
      <w:spacing w:before="100" w:beforeAutospacing="1" w:after="100" w:afterAutospacing="1"/>
    </w:pPr>
    <w:rPr>
      <w:rFonts w:ascii="Tahoma" w:hAnsi="Tahoma"/>
      <w:szCs w:val="20"/>
    </w:rPr>
  </w:style>
  <w:style w:type="character" w:customStyle="1" w:styleId="entry-author">
    <w:name w:val="entry-author"/>
    <w:basedOn w:val="DefaultParagraphFont"/>
    <w:rsid w:val="00437FCB"/>
  </w:style>
  <w:style w:type="character" w:customStyle="1" w:styleId="entry-author-name">
    <w:name w:val="entry-author-name"/>
    <w:basedOn w:val="DefaultParagraphFont"/>
    <w:rsid w:val="00437FCB"/>
  </w:style>
  <w:style w:type="character" w:customStyle="1" w:styleId="arial11">
    <w:name w:val="arial_11"/>
    <w:basedOn w:val="DefaultParagraphFont"/>
    <w:rsid w:val="00437FCB"/>
  </w:style>
  <w:style w:type="character" w:customStyle="1" w:styleId="contrib-degrees">
    <w:name w:val="contrib-degrees"/>
    <w:basedOn w:val="DefaultParagraphFont"/>
    <w:rsid w:val="00437FCB"/>
  </w:style>
  <w:style w:type="character" w:customStyle="1" w:styleId="contrib-on-behalf-of">
    <w:name w:val="contrib-on-behalf-of"/>
    <w:basedOn w:val="DefaultParagraphFont"/>
    <w:rsid w:val="00437FCB"/>
  </w:style>
  <w:style w:type="character" w:customStyle="1" w:styleId="pubtime">
    <w:name w:val="pubtime"/>
    <w:basedOn w:val="DefaultParagraphFont"/>
    <w:rsid w:val="00437FCB"/>
  </w:style>
  <w:style w:type="character" w:customStyle="1" w:styleId="time">
    <w:name w:val="time"/>
    <w:basedOn w:val="DefaultParagraphFont"/>
    <w:rsid w:val="00437FCB"/>
  </w:style>
  <w:style w:type="character" w:customStyle="1" w:styleId="fbcommentscount">
    <w:name w:val="fb_comments_count"/>
    <w:basedOn w:val="DefaultParagraphFont"/>
    <w:rsid w:val="00437FCB"/>
  </w:style>
  <w:style w:type="character" w:customStyle="1" w:styleId="stsharethiscustom">
    <w:name w:val="st_sharethis_custom"/>
    <w:basedOn w:val="DefaultParagraphFont"/>
    <w:rsid w:val="00437FCB"/>
  </w:style>
  <w:style w:type="paragraph" w:customStyle="1" w:styleId="permalinkable">
    <w:name w:val="permalinkable"/>
    <w:basedOn w:val="Normal"/>
    <w:rsid w:val="00437FCB"/>
    <w:pPr>
      <w:spacing w:before="100" w:beforeAutospacing="1" w:after="100" w:afterAutospacing="1"/>
    </w:pPr>
    <w:rPr>
      <w:rFonts w:ascii="Tahoma" w:hAnsi="Tahoma"/>
      <w:szCs w:val="20"/>
    </w:rPr>
  </w:style>
  <w:style w:type="character" w:customStyle="1" w:styleId="post-date">
    <w:name w:val="post-date"/>
    <w:basedOn w:val="DefaultParagraphFont"/>
    <w:rsid w:val="00437FCB"/>
  </w:style>
  <w:style w:type="character" w:customStyle="1" w:styleId="link-external">
    <w:name w:val="link-external"/>
    <w:basedOn w:val="DefaultParagraphFont"/>
    <w:rsid w:val="00437FCB"/>
  </w:style>
  <w:style w:type="character" w:customStyle="1" w:styleId="articleauthor">
    <w:name w:val="article_author"/>
    <w:basedOn w:val="DefaultParagraphFont"/>
    <w:rsid w:val="00437FCB"/>
  </w:style>
  <w:style w:type="character" w:customStyle="1" w:styleId="articleissue">
    <w:name w:val="article_issue"/>
    <w:basedOn w:val="DefaultParagraphFont"/>
    <w:rsid w:val="00437FCB"/>
  </w:style>
  <w:style w:type="character" w:customStyle="1" w:styleId="a-size-large">
    <w:name w:val="a-size-large"/>
    <w:basedOn w:val="DefaultParagraphFont"/>
    <w:rsid w:val="00437FCB"/>
  </w:style>
  <w:style w:type="character" w:customStyle="1" w:styleId="a-size-medium">
    <w:name w:val="a-size-medium"/>
    <w:basedOn w:val="DefaultParagraphFont"/>
    <w:rsid w:val="00437FCB"/>
  </w:style>
  <w:style w:type="character" w:customStyle="1" w:styleId="contribution">
    <w:name w:val="contribution"/>
    <w:basedOn w:val="DefaultParagraphFont"/>
    <w:rsid w:val="00437FCB"/>
  </w:style>
  <w:style w:type="character" w:customStyle="1" w:styleId="a-color-secondary">
    <w:name w:val="a-color-secondary"/>
    <w:basedOn w:val="DefaultParagraphFont"/>
    <w:rsid w:val="00437FCB"/>
  </w:style>
  <w:style w:type="paragraph" w:customStyle="1" w:styleId="sbyline">
    <w:name w:val="sbyline"/>
    <w:basedOn w:val="Normal"/>
    <w:rsid w:val="00437FCB"/>
    <w:pPr>
      <w:spacing w:before="100" w:beforeAutospacing="1" w:after="100" w:afterAutospacing="1"/>
    </w:pPr>
    <w:rPr>
      <w:rFonts w:ascii="Tahoma" w:hAnsi="Tahoma"/>
      <w:szCs w:val="20"/>
    </w:rPr>
  </w:style>
  <w:style w:type="character" w:customStyle="1" w:styleId="ui-author">
    <w:name w:val="ui-author"/>
    <w:basedOn w:val="DefaultParagraphFont"/>
    <w:rsid w:val="00437FCB"/>
  </w:style>
  <w:style w:type="character" w:customStyle="1" w:styleId="ui-staffline">
    <w:name w:val="ui-staffline"/>
    <w:basedOn w:val="DefaultParagraphFont"/>
    <w:rsid w:val="00437FCB"/>
  </w:style>
  <w:style w:type="paragraph" w:customStyle="1" w:styleId="promotion-tag-p">
    <w:name w:val="promotion-tag-p"/>
    <w:basedOn w:val="Normal"/>
    <w:rsid w:val="00437FCB"/>
    <w:pPr>
      <w:spacing w:before="100" w:beforeAutospacing="1" w:after="100" w:afterAutospacing="1"/>
    </w:pPr>
    <w:rPr>
      <w:rFonts w:ascii="Tahoma" w:hAnsi="Tahoma"/>
      <w:szCs w:val="20"/>
    </w:rPr>
  </w:style>
  <w:style w:type="paragraph" w:customStyle="1" w:styleId="heading">
    <w:name w:val="heading"/>
    <w:basedOn w:val="Normal"/>
    <w:rsid w:val="00437FCB"/>
    <w:pPr>
      <w:spacing w:before="100" w:beforeAutospacing="1" w:after="100" w:afterAutospacing="1"/>
    </w:pPr>
    <w:rPr>
      <w:rFonts w:ascii="Tahoma" w:hAnsi="Tahoma"/>
      <w:szCs w:val="20"/>
    </w:rPr>
  </w:style>
  <w:style w:type="character" w:customStyle="1" w:styleId="value">
    <w:name w:val="value"/>
    <w:basedOn w:val="DefaultParagraphFont"/>
    <w:rsid w:val="00437FCB"/>
  </w:style>
  <w:style w:type="character" w:customStyle="1" w:styleId="specialissuelabel">
    <w:name w:val="specialissuelabel"/>
    <w:basedOn w:val="DefaultParagraphFont"/>
    <w:rsid w:val="00437FCB"/>
  </w:style>
  <w:style w:type="character" w:customStyle="1" w:styleId="referencediv">
    <w:name w:val="referencediv"/>
    <w:basedOn w:val="DefaultParagraphFont"/>
    <w:rsid w:val="00437FCB"/>
  </w:style>
  <w:style w:type="character" w:customStyle="1" w:styleId="wp-smiley">
    <w:name w:val="wp-smiley"/>
    <w:basedOn w:val="DefaultParagraphFont"/>
    <w:rsid w:val="00437FCB"/>
  </w:style>
  <w:style w:type="character" w:customStyle="1" w:styleId="meta-prep">
    <w:name w:val="meta-prep"/>
    <w:basedOn w:val="DefaultParagraphFont"/>
    <w:rsid w:val="00437FCB"/>
  </w:style>
  <w:style w:type="character" w:customStyle="1" w:styleId="artjournal">
    <w:name w:val="art_journal"/>
    <w:basedOn w:val="DefaultParagraphFont"/>
    <w:rsid w:val="00437FCB"/>
  </w:style>
  <w:style w:type="character" w:customStyle="1" w:styleId="artdatevolumeissuepart">
    <w:name w:val="art_datevolumeissuepart"/>
    <w:basedOn w:val="DefaultParagraphFont"/>
    <w:rsid w:val="00437FCB"/>
  </w:style>
  <w:style w:type="character" w:customStyle="1" w:styleId="artpages">
    <w:name w:val="art_pages"/>
    <w:basedOn w:val="DefaultParagraphFont"/>
    <w:rsid w:val="00437FCB"/>
  </w:style>
  <w:style w:type="character" w:customStyle="1" w:styleId="singlehighlightclass">
    <w:name w:val="single_highlight_class"/>
    <w:basedOn w:val="DefaultParagraphFont"/>
    <w:rsid w:val="00437FCB"/>
  </w:style>
  <w:style w:type="character" w:customStyle="1" w:styleId="degree">
    <w:name w:val="degree"/>
    <w:basedOn w:val="DefaultParagraphFont"/>
    <w:rsid w:val="00437FCB"/>
  </w:style>
  <w:style w:type="character" w:customStyle="1" w:styleId="major">
    <w:name w:val="major"/>
    <w:basedOn w:val="DefaultParagraphFont"/>
    <w:rsid w:val="00437FCB"/>
  </w:style>
  <w:style w:type="character" w:customStyle="1" w:styleId="authors">
    <w:name w:val="authors"/>
    <w:basedOn w:val="DefaultParagraphFont"/>
    <w:rsid w:val="00437FCB"/>
  </w:style>
  <w:style w:type="character" w:customStyle="1" w:styleId="views">
    <w:name w:val="views"/>
    <w:basedOn w:val="DefaultParagraphFont"/>
    <w:rsid w:val="00437FCB"/>
  </w:style>
  <w:style w:type="character" w:customStyle="1" w:styleId="stmainservices">
    <w:name w:val="stmainservices"/>
    <w:basedOn w:val="DefaultParagraphFont"/>
    <w:rsid w:val="00437FCB"/>
  </w:style>
  <w:style w:type="character" w:customStyle="1" w:styleId="stbubblehcount">
    <w:name w:val="stbubble_hcount"/>
    <w:basedOn w:val="DefaultParagraphFont"/>
    <w:rsid w:val="00437FCB"/>
  </w:style>
  <w:style w:type="paragraph" w:customStyle="1" w:styleId="Document">
    <w:name w:val="_Document"/>
    <w:basedOn w:val="Default"/>
    <w:next w:val="Default"/>
    <w:uiPriority w:val="99"/>
    <w:rsid w:val="00437FC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37FC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37FCB"/>
    <w:pPr>
      <w:widowControl w:val="0"/>
    </w:pPr>
    <w:rPr>
      <w:rFonts w:ascii="AKDPE C+ Utopia" w:eastAsiaTheme="minorEastAsia" w:hAnsi="AKDPE C+ Utopia" w:cs="Cambria"/>
      <w:color w:val="auto"/>
    </w:rPr>
  </w:style>
  <w:style w:type="paragraph" w:customStyle="1" w:styleId="collapsed-hide">
    <w:name w:val="collapsed-hide"/>
    <w:basedOn w:val="Normal"/>
    <w:rsid w:val="00437FCB"/>
    <w:pPr>
      <w:spacing w:before="100" w:beforeAutospacing="1" w:after="100" w:afterAutospacing="1"/>
    </w:pPr>
    <w:rPr>
      <w:rFonts w:ascii="Tahoma" w:hAnsi="Tahoma"/>
      <w:szCs w:val="20"/>
    </w:rPr>
  </w:style>
  <w:style w:type="paragraph" w:customStyle="1" w:styleId="Pa7">
    <w:name w:val="Pa7"/>
    <w:basedOn w:val="Default"/>
    <w:next w:val="Default"/>
    <w:uiPriority w:val="99"/>
    <w:rsid w:val="00437FCB"/>
    <w:pPr>
      <w:widowControl w:val="0"/>
      <w:spacing w:line="211" w:lineRule="atLeast"/>
    </w:pPr>
    <w:rPr>
      <w:rFonts w:ascii="Courier New" w:eastAsiaTheme="minorEastAsia" w:hAnsi="Courier New" w:cs="Cambria"/>
      <w:color w:val="auto"/>
    </w:rPr>
  </w:style>
  <w:style w:type="paragraph" w:customStyle="1" w:styleId="odd">
    <w:name w:val="odd"/>
    <w:basedOn w:val="Normal"/>
    <w:rsid w:val="00437FCB"/>
    <w:pPr>
      <w:spacing w:before="100" w:beforeAutospacing="1" w:after="100" w:afterAutospacing="1"/>
    </w:pPr>
    <w:rPr>
      <w:rFonts w:ascii="Tahoma" w:hAnsi="Tahoma"/>
      <w:szCs w:val="20"/>
    </w:rPr>
  </w:style>
  <w:style w:type="character" w:customStyle="1" w:styleId="article-date">
    <w:name w:val="article-date"/>
    <w:basedOn w:val="DefaultParagraphFont"/>
    <w:rsid w:val="00437FCB"/>
  </w:style>
  <w:style w:type="character" w:customStyle="1" w:styleId="article-author">
    <w:name w:val="article-author"/>
    <w:basedOn w:val="DefaultParagraphFont"/>
    <w:rsid w:val="00437FCB"/>
  </w:style>
  <w:style w:type="character" w:customStyle="1" w:styleId="tolocaltime">
    <w:name w:val="tolocaltime"/>
    <w:basedOn w:val="DefaultParagraphFont"/>
    <w:rsid w:val="00437FCB"/>
  </w:style>
  <w:style w:type="character" w:customStyle="1" w:styleId="pb-byline">
    <w:name w:val="pb-byline"/>
    <w:basedOn w:val="DefaultParagraphFont"/>
    <w:rsid w:val="00437FCB"/>
  </w:style>
  <w:style w:type="character" w:customStyle="1" w:styleId="pb-timestamp">
    <w:name w:val="pb-timestamp"/>
    <w:basedOn w:val="DefaultParagraphFont"/>
    <w:rsid w:val="00437FCB"/>
  </w:style>
  <w:style w:type="paragraph" w:customStyle="1" w:styleId="Pa8">
    <w:name w:val="Pa8"/>
    <w:basedOn w:val="Default"/>
    <w:next w:val="Default"/>
    <w:uiPriority w:val="99"/>
    <w:rsid w:val="00437FC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437FC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37FCB"/>
  </w:style>
  <w:style w:type="character" w:customStyle="1" w:styleId="even">
    <w:name w:val="even"/>
    <w:basedOn w:val="DefaultParagraphFont"/>
    <w:rsid w:val="00437FCB"/>
  </w:style>
  <w:style w:type="paragraph" w:customStyle="1" w:styleId="volissue">
    <w:name w:val="volissue"/>
    <w:basedOn w:val="Normal"/>
    <w:rsid w:val="00437FCB"/>
    <w:pPr>
      <w:spacing w:before="100" w:beforeAutospacing="1" w:after="100" w:afterAutospacing="1"/>
    </w:pPr>
    <w:rPr>
      <w:rFonts w:ascii="Tahoma" w:hAnsi="Tahoma"/>
      <w:szCs w:val="20"/>
    </w:rPr>
  </w:style>
  <w:style w:type="character" w:customStyle="1" w:styleId="view-count">
    <w:name w:val="view-count"/>
    <w:basedOn w:val="DefaultParagraphFont"/>
    <w:rsid w:val="00437FCB"/>
  </w:style>
  <w:style w:type="character" w:customStyle="1" w:styleId="tChar">
    <w:name w:val="t Char"/>
    <w:rsid w:val="00437FCB"/>
    <w:rPr>
      <w:rFonts w:ascii="Georgia" w:eastAsia="Times New Roman" w:hAnsi="Georgia" w:cs="Calibri"/>
      <w:b/>
      <w:lang w:val="x-none" w:eastAsia="x-none"/>
    </w:rPr>
  </w:style>
  <w:style w:type="paragraph" w:customStyle="1" w:styleId="BoldUnderlineChar20">
    <w:name w:val="BoldUnderline Char2"/>
    <w:link w:val="BoldUnderlineChar2Char"/>
    <w:rsid w:val="00437FCB"/>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37FCB"/>
    <w:rPr>
      <w:rFonts w:ascii="Times New Roman" w:eastAsia="Times New Roman" w:hAnsi="Times New Roman" w:cs="Times New Roman"/>
      <w:b/>
      <w:sz w:val="20"/>
      <w:szCs w:val="24"/>
      <w:u w:val="single"/>
    </w:rPr>
  </w:style>
  <w:style w:type="character" w:customStyle="1" w:styleId="UnderlineCharChar4">
    <w:name w:val="Underline Char Char4"/>
    <w:rsid w:val="00437FCB"/>
    <w:rPr>
      <w:szCs w:val="24"/>
      <w:u w:val="single"/>
      <w:lang w:val="en-US" w:eastAsia="en-US" w:bidi="ar-SA"/>
    </w:rPr>
  </w:style>
  <w:style w:type="character" w:customStyle="1" w:styleId="BoldUnderlineCharChar3">
    <w:name w:val="BoldUnderline Char Char3"/>
    <w:rsid w:val="00437FCB"/>
    <w:rPr>
      <w:b/>
      <w:szCs w:val="24"/>
      <w:u w:val="single"/>
      <w:lang w:val="en-US" w:eastAsia="en-US" w:bidi="ar-SA"/>
    </w:rPr>
  </w:style>
  <w:style w:type="character" w:customStyle="1" w:styleId="BoldUnderlineCharChar2">
    <w:name w:val="BoldUnderline Char Char2"/>
    <w:rsid w:val="00437FCB"/>
    <w:rPr>
      <w:b/>
      <w:szCs w:val="24"/>
      <w:u w:val="single"/>
      <w:lang w:val="en-US" w:eastAsia="en-US" w:bidi="ar-SA"/>
    </w:rPr>
  </w:style>
  <w:style w:type="paragraph" w:customStyle="1" w:styleId="UnderlineCard0">
    <w:name w:val="UnderlineCard"/>
    <w:basedOn w:val="Heading3"/>
    <w:link w:val="UnderlineCardChar"/>
    <w:qFormat/>
    <w:rsid w:val="00437FCB"/>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437FCB"/>
    <w:rPr>
      <w:rFonts w:ascii="Georgia" w:eastAsia="Calibri" w:hAnsi="Georgia" w:cs="Times New Roman"/>
      <w:sz w:val="20"/>
      <w:szCs w:val="20"/>
      <w:u w:val="single"/>
      <w:lang w:val="x-none" w:eastAsia="x-none"/>
    </w:rPr>
  </w:style>
  <w:style w:type="character" w:customStyle="1" w:styleId="5Notunderlined">
    <w:name w:val="5 Not underlined"/>
    <w:rsid w:val="00437FCB"/>
    <w:rPr>
      <w:rFonts w:ascii="Times New Roman" w:hAnsi="Times New Roman"/>
      <w:sz w:val="16"/>
    </w:rPr>
  </w:style>
  <w:style w:type="character" w:customStyle="1" w:styleId="volume-issue">
    <w:name w:val="volume-issue"/>
    <w:rsid w:val="00437FCB"/>
    <w:rPr>
      <w:rFonts w:cs="Times New Roman"/>
    </w:rPr>
  </w:style>
  <w:style w:type="character" w:customStyle="1" w:styleId="i">
    <w:name w:val="i"/>
    <w:basedOn w:val="DefaultParagraphFont"/>
    <w:uiPriority w:val="99"/>
    <w:rsid w:val="00437FCB"/>
  </w:style>
  <w:style w:type="character" w:customStyle="1" w:styleId="storytext">
    <w:name w:val="storytext"/>
    <w:basedOn w:val="DefaultParagraphFont"/>
    <w:rsid w:val="00437FCB"/>
  </w:style>
  <w:style w:type="character" w:customStyle="1" w:styleId="heading3char0">
    <w:name w:val="heading3char"/>
    <w:rsid w:val="00437FCB"/>
  </w:style>
  <w:style w:type="character" w:customStyle="1" w:styleId="boldness1">
    <w:name w:val="boldness1"/>
    <w:rsid w:val="00437FCB"/>
  </w:style>
  <w:style w:type="paragraph" w:customStyle="1" w:styleId="Cardd">
    <w:name w:val="Cardd"/>
    <w:basedOn w:val="Normal"/>
    <w:uiPriority w:val="4"/>
    <w:qFormat/>
    <w:rsid w:val="00437FCB"/>
    <w:pPr>
      <w:ind w:left="288" w:right="288"/>
    </w:pPr>
    <w:rPr>
      <w:rFonts w:ascii="Georgia" w:hAnsi="Georgia"/>
    </w:rPr>
  </w:style>
  <w:style w:type="paragraph" w:customStyle="1" w:styleId="document0">
    <w:name w:val="document"/>
    <w:basedOn w:val="Normal"/>
    <w:rsid w:val="00437FCB"/>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437FCB"/>
    <w:rPr>
      <w:rFonts w:cs="Arial"/>
      <w:bCs/>
      <w:szCs w:val="26"/>
      <w:u w:val="single"/>
      <w:lang w:val="en-US" w:eastAsia="en-US" w:bidi="ar-SA"/>
    </w:rPr>
  </w:style>
  <w:style w:type="character" w:customStyle="1" w:styleId="current-selection">
    <w:name w:val="current-selection"/>
    <w:basedOn w:val="DefaultParagraphFont"/>
    <w:rsid w:val="00437FCB"/>
  </w:style>
  <w:style w:type="character" w:customStyle="1" w:styleId="a2">
    <w:name w:val="_"/>
    <w:basedOn w:val="DefaultParagraphFont"/>
    <w:rsid w:val="00437FCB"/>
  </w:style>
  <w:style w:type="paragraph" w:customStyle="1" w:styleId="Shrink6">
    <w:name w:val="Shrink 6"/>
    <w:basedOn w:val="Normal"/>
    <w:qFormat/>
    <w:rsid w:val="00437FCB"/>
    <w:rPr>
      <w:rFonts w:ascii="Georgia" w:eastAsia="Calibri" w:hAnsi="Georgia"/>
      <w:sz w:val="12"/>
    </w:rPr>
  </w:style>
  <w:style w:type="character" w:customStyle="1" w:styleId="messagecontent">
    <w:name w:val="message_content"/>
    <w:rsid w:val="00437FCB"/>
  </w:style>
  <w:style w:type="character" w:customStyle="1" w:styleId="StyleUnderlineChar">
    <w:name w:val="Style Underline Char"/>
    <w:basedOn w:val="DefaultParagraphFont"/>
    <w:rsid w:val="00437FC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37FC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437FCB"/>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437FCB"/>
    <w:rPr>
      <w:rFonts w:ascii="Verdana" w:hAnsi="Verdana" w:hint="default"/>
      <w:color w:val="000000"/>
      <w:sz w:val="16"/>
      <w:szCs w:val="16"/>
    </w:rPr>
  </w:style>
  <w:style w:type="character" w:customStyle="1" w:styleId="Heading3CharCharCharChar1">
    <w:name w:val="Heading 3 Char Char Char Char1"/>
    <w:rsid w:val="00437FCB"/>
    <w:rPr>
      <w:rFonts w:cs="Arial"/>
      <w:bCs/>
      <w:szCs w:val="26"/>
      <w:u w:val="single"/>
      <w:lang w:val="en-US" w:eastAsia="en-US" w:bidi="ar-SA"/>
    </w:rPr>
  </w:style>
  <w:style w:type="paragraph" w:customStyle="1" w:styleId="conintrotext">
    <w:name w:val="conintrotext"/>
    <w:basedOn w:val="Normal"/>
    <w:uiPriority w:val="99"/>
    <w:rsid w:val="00437FCB"/>
    <w:pPr>
      <w:spacing w:before="100" w:beforeAutospacing="1" w:after="100" w:afterAutospacing="1"/>
    </w:pPr>
    <w:rPr>
      <w:rFonts w:ascii="Georgia" w:eastAsia="Times New Roman" w:hAnsi="Georgia"/>
      <w:sz w:val="24"/>
    </w:rPr>
  </w:style>
  <w:style w:type="character" w:customStyle="1" w:styleId="comment-body">
    <w:name w:val="comment-body"/>
    <w:rsid w:val="00437FCB"/>
  </w:style>
  <w:style w:type="character" w:customStyle="1" w:styleId="UnderlineCharCharChar1">
    <w:name w:val="Underline Char Char Char1"/>
    <w:rsid w:val="00437FC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37FC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37FCB"/>
    <w:rPr>
      <w:rFonts w:asciiTheme="minorHAnsi" w:eastAsia="MS Mincho" w:hAnsiTheme="minorHAnsi" w:cstheme="minorBidi"/>
      <w:b/>
      <w:u w:val="single"/>
    </w:rPr>
  </w:style>
  <w:style w:type="character" w:customStyle="1" w:styleId="mw-headline">
    <w:name w:val="mw-headline"/>
    <w:rsid w:val="00437FCB"/>
  </w:style>
  <w:style w:type="character" w:customStyle="1" w:styleId="flagicon">
    <w:name w:val="flagicon"/>
    <w:rsid w:val="00437FCB"/>
  </w:style>
  <w:style w:type="paragraph" w:customStyle="1" w:styleId="assert">
    <w:name w:val="assert"/>
    <w:basedOn w:val="Normal"/>
    <w:uiPriority w:val="99"/>
    <w:rsid w:val="00437FCB"/>
    <w:pPr>
      <w:spacing w:before="100" w:beforeAutospacing="1" w:after="100" w:afterAutospacing="1"/>
    </w:pPr>
    <w:rPr>
      <w:rFonts w:ascii="Georgia" w:eastAsia="Times New Roman" w:hAnsi="Georgia"/>
      <w:sz w:val="24"/>
    </w:rPr>
  </w:style>
  <w:style w:type="character" w:customStyle="1" w:styleId="apturelink">
    <w:name w:val="apturelink"/>
    <w:rsid w:val="00437FCB"/>
  </w:style>
  <w:style w:type="character" w:customStyle="1" w:styleId="apturelinkicon">
    <w:name w:val="apturelinkicon"/>
    <w:rsid w:val="00437FCB"/>
  </w:style>
  <w:style w:type="paragraph" w:customStyle="1" w:styleId="Default1">
    <w:name w:val="Default1"/>
    <w:basedOn w:val="Default"/>
    <w:next w:val="Default"/>
    <w:uiPriority w:val="99"/>
    <w:rsid w:val="00437FCB"/>
    <w:rPr>
      <w:color w:val="auto"/>
    </w:rPr>
  </w:style>
  <w:style w:type="paragraph" w:customStyle="1" w:styleId="center">
    <w:name w:val="center"/>
    <w:basedOn w:val="Normal"/>
    <w:uiPriority w:val="99"/>
    <w:rsid w:val="00437FCB"/>
    <w:pPr>
      <w:spacing w:before="100" w:beforeAutospacing="1" w:after="100" w:afterAutospacing="1"/>
    </w:pPr>
    <w:rPr>
      <w:rFonts w:ascii="Georgia" w:eastAsia="Times New Roman" w:hAnsi="Georgia"/>
      <w:sz w:val="24"/>
    </w:rPr>
  </w:style>
  <w:style w:type="character" w:customStyle="1" w:styleId="LittleChar">
    <w:name w:val="Little Char"/>
    <w:link w:val="Little"/>
    <w:rsid w:val="00437FCB"/>
    <w:rPr>
      <w:rFonts w:ascii="Times New Roman" w:eastAsia="Times New Roman" w:hAnsi="Times New Roman" w:cs="Times New Roman"/>
      <w:sz w:val="16"/>
    </w:rPr>
  </w:style>
  <w:style w:type="character" w:customStyle="1" w:styleId="UnderlineChar1Char">
    <w:name w:val="Underline Char1 Char"/>
    <w:rsid w:val="00437FC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37FC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37FCB"/>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37FC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37FCB"/>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37FC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37FCB"/>
    <w:rPr>
      <w:rFonts w:asciiTheme="minorHAnsi" w:eastAsia="MS Mincho" w:hAnsiTheme="minorHAnsi" w:cstheme="minorBidi"/>
      <w:b/>
      <w:u w:val="single"/>
    </w:rPr>
  </w:style>
  <w:style w:type="paragraph" w:customStyle="1" w:styleId="CardBody">
    <w:name w:val="Card Body"/>
    <w:basedOn w:val="Normal"/>
    <w:link w:val="CardBodyChar"/>
    <w:rsid w:val="00437FCB"/>
    <w:rPr>
      <w:rFonts w:ascii="Georgia" w:eastAsia="Times New Roman" w:hAnsi="Georgia"/>
      <w:sz w:val="16"/>
    </w:rPr>
  </w:style>
  <w:style w:type="character" w:customStyle="1" w:styleId="CardBodyChar">
    <w:name w:val="Card Body Char"/>
    <w:link w:val="CardBody"/>
    <w:rsid w:val="00437FCB"/>
    <w:rPr>
      <w:rFonts w:ascii="Georgia" w:eastAsia="Times New Roman" w:hAnsi="Georgia" w:cs="Times New Roman"/>
      <w:sz w:val="16"/>
    </w:rPr>
  </w:style>
  <w:style w:type="character" w:customStyle="1" w:styleId="ptitleinside">
    <w:name w:val="p_title_inside"/>
    <w:rsid w:val="00437FCB"/>
  </w:style>
  <w:style w:type="paragraph" w:customStyle="1" w:styleId="StyleBoldandUnderlineChar11ptBorderSinglesolidline">
    <w:name w:val="Style Bold and Underline Char + 11 pt Border: : (Single solid line..."/>
    <w:link w:val="StyleBoldandUnderlineChar11ptBorderSinglesolidlineChar"/>
    <w:rsid w:val="00437FCB"/>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37FCB"/>
    <w:rPr>
      <w:rFonts w:eastAsia="Times New Roman"/>
      <w:b/>
      <w:bCs/>
      <w:szCs w:val="20"/>
      <w:u w:val="single"/>
      <w:bdr w:val="single" w:sz="4" w:space="0" w:color="auto"/>
    </w:rPr>
  </w:style>
  <w:style w:type="character" w:customStyle="1" w:styleId="Heading1CharChar1">
    <w:name w:val="Heading 1 Char Char1"/>
    <w:rsid w:val="00437FCB"/>
    <w:rPr>
      <w:rFonts w:cs="Arial"/>
      <w:b/>
      <w:bCs/>
      <w:szCs w:val="32"/>
      <w:lang w:val="en-US" w:eastAsia="en-US" w:bidi="ar-SA"/>
    </w:rPr>
  </w:style>
  <w:style w:type="paragraph" w:customStyle="1" w:styleId="Indentation">
    <w:name w:val="Indentation"/>
    <w:basedOn w:val="Normal"/>
    <w:uiPriority w:val="99"/>
    <w:rsid w:val="00437FCB"/>
    <w:pPr>
      <w:ind w:left="288" w:right="288"/>
    </w:pPr>
    <w:rPr>
      <w:rFonts w:ascii="Georgia" w:hAnsi="Georgia"/>
    </w:rPr>
  </w:style>
  <w:style w:type="character" w:customStyle="1" w:styleId="StyleUnderlineCharChar9ptBold">
    <w:name w:val="Style Underline Char Char + 9 pt Bold"/>
    <w:rsid w:val="00437FC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37FCB"/>
    <w:rPr>
      <w:rFonts w:ascii="Georgia" w:eastAsia="Times New Roman" w:hAnsi="Georgia"/>
      <w:u w:val="single"/>
    </w:rPr>
  </w:style>
  <w:style w:type="character" w:customStyle="1" w:styleId="StyleStyle4ArialNarrow9ptChar">
    <w:name w:val="Style Style4 + Arial Narrow 9 pt Char"/>
    <w:link w:val="StyleStyle4ArialNarrow9pt"/>
    <w:rsid w:val="00437FCB"/>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437FCB"/>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37FCB"/>
    <w:rPr>
      <w:rFonts w:ascii="Georgia" w:eastAsia="Times New Roman" w:hAnsi="Georgia" w:cs="Times New Roman"/>
      <w:b/>
      <w:bCs/>
      <w:u w:val="single"/>
    </w:rPr>
  </w:style>
  <w:style w:type="character" w:customStyle="1" w:styleId="StyleBoldandUnderlineCharChar29pt">
    <w:name w:val="Style Bold and Underline Char Char2 + 9 pt"/>
    <w:rsid w:val="00437FCB"/>
    <w:rPr>
      <w:rFonts w:ascii="Times New Roman" w:hAnsi="Times New Roman"/>
      <w:b/>
      <w:bCs/>
      <w:noProof w:val="0"/>
      <w:sz w:val="20"/>
      <w:u w:val="single"/>
    </w:rPr>
  </w:style>
  <w:style w:type="character" w:customStyle="1" w:styleId="StyleUnderlineCharChar19pt">
    <w:name w:val="Style Underline Char Char1 + 9 pt"/>
    <w:rsid w:val="00437FC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37FC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37FCB"/>
    <w:rPr>
      <w:rFonts w:ascii="Georgia" w:eastAsia="Times New Roman" w:hAnsi="Georgia"/>
      <w:b/>
      <w:smallCaps/>
      <w:sz w:val="24"/>
      <w:szCs w:val="24"/>
      <w:u w:val="single"/>
    </w:rPr>
  </w:style>
  <w:style w:type="character" w:customStyle="1" w:styleId="CardTextCharChar">
    <w:name w:val="Card Text Char Char"/>
    <w:rsid w:val="00437FCB"/>
    <w:rPr>
      <w:rFonts w:ascii="Times New Roman" w:eastAsia="Times New Roman" w:hAnsi="Times New Roman" w:cs="Times New Roman"/>
      <w:sz w:val="20"/>
      <w:szCs w:val="20"/>
    </w:rPr>
  </w:style>
  <w:style w:type="character" w:customStyle="1" w:styleId="citeChar1">
    <w:name w:val="cite Char"/>
    <w:locked/>
    <w:rsid w:val="00437FC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37FC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37FC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37FCB"/>
    <w:rPr>
      <w:i/>
      <w:iCs/>
      <w:sz w:val="20"/>
      <w:u w:val="single"/>
    </w:rPr>
  </w:style>
  <w:style w:type="character" w:customStyle="1" w:styleId="HIGHLIGHT0">
    <w:name w:val="HIGHLIGHT"/>
    <w:uiPriority w:val="1"/>
    <w:rsid w:val="00437FC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37FCB"/>
    <w:pPr>
      <w:widowControl w:val="0"/>
      <w:autoSpaceDE/>
      <w:autoSpaceDN/>
      <w:adjustRightInd/>
      <w:outlineLvl w:val="9"/>
    </w:pPr>
    <w:rPr>
      <w:sz w:val="28"/>
      <w:szCs w:val="24"/>
    </w:rPr>
  </w:style>
  <w:style w:type="character" w:customStyle="1" w:styleId="HiddenBlockHeaderChar">
    <w:name w:val="Hidden Block Header Char"/>
    <w:link w:val="HiddenBlockHeader"/>
    <w:rsid w:val="00437FCB"/>
    <w:rPr>
      <w:rFonts w:ascii="Times New Roman" w:eastAsia="Times New Roman" w:hAnsi="Times New Roman" w:cs="Times New Roman"/>
      <w:b/>
      <w:sz w:val="28"/>
      <w:szCs w:val="24"/>
    </w:rPr>
  </w:style>
  <w:style w:type="character" w:customStyle="1" w:styleId="FifthChar">
    <w:name w:val="Fifth Char"/>
    <w:link w:val="Fifth"/>
    <w:rsid w:val="00437FCB"/>
    <w:rPr>
      <w:rFonts w:ascii="Times New Roman" w:eastAsia="Calibri" w:hAnsi="Times New Roman" w:cs="Times New Roman"/>
    </w:rPr>
  </w:style>
  <w:style w:type="paragraph" w:customStyle="1" w:styleId="Third">
    <w:name w:val="Third"/>
    <w:basedOn w:val="Normal"/>
    <w:link w:val="ThirdChar"/>
    <w:rsid w:val="00437FCB"/>
    <w:rPr>
      <w:rFonts w:ascii="Georgia" w:eastAsia="Times New Roman" w:hAnsi="Georgia"/>
      <w:b/>
      <w:u w:val="single"/>
      <w:lang w:val="x-none" w:eastAsia="x-none"/>
    </w:rPr>
  </w:style>
  <w:style w:type="character" w:customStyle="1" w:styleId="ThirdChar">
    <w:name w:val="Third Char"/>
    <w:link w:val="Third"/>
    <w:rsid w:val="00437FCB"/>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437FC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437FCB"/>
    <w:rPr>
      <w:rFonts w:ascii="Times New Roman" w:eastAsia="Times New Roman" w:hAnsi="Times New Roman"/>
      <w:szCs w:val="24"/>
    </w:rPr>
  </w:style>
  <w:style w:type="character" w:customStyle="1" w:styleId="article-record-publication-volume-issue">
    <w:name w:val="article-record-publication-volume-issue"/>
    <w:rsid w:val="00437FCB"/>
  </w:style>
  <w:style w:type="character" w:customStyle="1" w:styleId="NothingCharChar">
    <w:name w:val="Nothing Char Char"/>
    <w:link w:val="NothingCharCharChar"/>
    <w:rsid w:val="00437FCB"/>
  </w:style>
  <w:style w:type="paragraph" w:customStyle="1" w:styleId="DebateUnderlineBoldChar">
    <w:name w:val="Debate Underline Bold Char"/>
    <w:basedOn w:val="Normal"/>
    <w:link w:val="DebateUnderlineBoldCharChar"/>
    <w:rsid w:val="00437FCB"/>
    <w:pPr>
      <w:jc w:val="both"/>
    </w:pPr>
    <w:rPr>
      <w:rFonts w:ascii="Georgia" w:eastAsia="Times New Roman" w:hAnsi="Georgia"/>
      <w:b/>
      <w:u w:val="thick"/>
    </w:rPr>
  </w:style>
  <w:style w:type="character" w:customStyle="1" w:styleId="DebateUnderlineBoldCharChar">
    <w:name w:val="Debate Underline Bold Char Char"/>
    <w:link w:val="DebateUnderlineBoldChar"/>
    <w:rsid w:val="00437FCB"/>
    <w:rPr>
      <w:rFonts w:ascii="Georgia" w:eastAsia="Times New Roman" w:hAnsi="Georgia" w:cs="Times New Roman"/>
      <w:b/>
      <w:u w:val="thick"/>
    </w:rPr>
  </w:style>
  <w:style w:type="character" w:customStyle="1" w:styleId="resultbodyblack">
    <w:name w:val="resultbodyblack"/>
    <w:rsid w:val="00437FCB"/>
    <w:rPr>
      <w:rFonts w:cs="Times New Roman"/>
    </w:rPr>
  </w:style>
  <w:style w:type="paragraph" w:customStyle="1" w:styleId="bloctitles">
    <w:name w:val="bloc titles"/>
    <w:basedOn w:val="Heading1"/>
    <w:next w:val="Normal"/>
    <w:link w:val="bloctitlesChar"/>
    <w:autoRedefine/>
    <w:rsid w:val="00437FCB"/>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437FCB"/>
    <w:rPr>
      <w:rFonts w:ascii="Georgia" w:eastAsia="Malgun Gothic" w:hAnsi="Georgia" w:cs="Arial"/>
      <w:b/>
      <w:bCs/>
      <w:sz w:val="28"/>
      <w:szCs w:val="32"/>
      <w:u w:val="single"/>
    </w:rPr>
  </w:style>
  <w:style w:type="paragraph" w:customStyle="1" w:styleId="CiteSmallText">
    <w:name w:val="Cite Small Text"/>
    <w:basedOn w:val="Normal"/>
    <w:uiPriority w:val="99"/>
    <w:rsid w:val="00437FCB"/>
    <w:pPr>
      <w:widowControl w:val="0"/>
      <w:spacing w:after="200"/>
    </w:pPr>
    <w:rPr>
      <w:rFonts w:ascii="Helvetica Neue" w:hAnsi="Helvetica Neue"/>
      <w:b/>
      <w:sz w:val="18"/>
    </w:rPr>
  </w:style>
  <w:style w:type="character" w:customStyle="1" w:styleId="3TagCite">
    <w:name w:val="3 Tag/Cite"/>
    <w:rsid w:val="00437FCB"/>
    <w:rPr>
      <w:rFonts w:ascii="Times New Roman" w:hAnsi="Times New Roman"/>
      <w:b/>
    </w:rPr>
  </w:style>
  <w:style w:type="character" w:customStyle="1" w:styleId="4Qualifications">
    <w:name w:val="4 Qualifications"/>
    <w:rsid w:val="00437FCB"/>
    <w:rPr>
      <w:rFonts w:ascii="Times New Roman" w:hAnsi="Times New Roman"/>
      <w:sz w:val="19"/>
    </w:rPr>
  </w:style>
  <w:style w:type="character" w:customStyle="1" w:styleId="6Underlined">
    <w:name w:val="6 Underlined"/>
    <w:rsid w:val="00437FCB"/>
    <w:rPr>
      <w:rFonts w:ascii="Times New Roman" w:hAnsi="Times New Roman"/>
      <w:b/>
      <w:sz w:val="21"/>
      <w:u w:val="single"/>
    </w:rPr>
  </w:style>
  <w:style w:type="paragraph" w:customStyle="1" w:styleId="Cards1CharChar">
    <w:name w:val="Cards1 Char Char"/>
    <w:basedOn w:val="Normal"/>
    <w:link w:val="Cards1CharCharChar"/>
    <w:rsid w:val="00437FCB"/>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37FCB"/>
    <w:rPr>
      <w:rFonts w:ascii="Georgia" w:hAnsi="Georgia" w:cs="Times New Roman"/>
      <w:lang w:val="x-none"/>
    </w:rPr>
  </w:style>
  <w:style w:type="character" w:customStyle="1" w:styleId="UnderlineCharCharCharCharCharCharCharChar">
    <w:name w:val="Underline Char Char Char Char Char Char Char Char"/>
    <w:link w:val="UnderlineCharCharCharCharCharCharChar"/>
    <w:rsid w:val="00437FCB"/>
    <w:rPr>
      <w:u w:val="single"/>
    </w:rPr>
  </w:style>
  <w:style w:type="paragraph" w:customStyle="1" w:styleId="UnderlineCharCharCharCharCharCharChar">
    <w:name w:val="Underline Char Char Char Char Char Char Char"/>
    <w:basedOn w:val="Normal"/>
    <w:link w:val="UnderlineCharCharCharCharCharCharCharChar"/>
    <w:rsid w:val="00437FCB"/>
    <w:rPr>
      <w:rFonts w:asciiTheme="minorHAnsi" w:hAnsiTheme="minorHAnsi" w:cstheme="minorBidi"/>
      <w:u w:val="single"/>
    </w:rPr>
  </w:style>
  <w:style w:type="paragraph" w:customStyle="1" w:styleId="CitesCharChar">
    <w:name w:val="Cites Char Char"/>
    <w:next w:val="Normal"/>
    <w:link w:val="CitesCharCharChar"/>
    <w:rsid w:val="00437FCB"/>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437FCB"/>
    <w:rPr>
      <w:rFonts w:ascii="Times New Roman" w:eastAsia="Times New Roman" w:hAnsi="Times New Roman" w:cs="Times New Roman"/>
      <w:sz w:val="20"/>
      <w:szCs w:val="24"/>
    </w:rPr>
  </w:style>
  <w:style w:type="character" w:customStyle="1" w:styleId="nohighlighting">
    <w:name w:val="no highlighting"/>
    <w:rsid w:val="00437FC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37FCB"/>
    <w:rPr>
      <w:rFonts w:ascii="Cambria" w:hAnsi="Cambria" w:hint="default"/>
      <w:sz w:val="21"/>
      <w:u w:val="single"/>
    </w:rPr>
  </w:style>
  <w:style w:type="paragraph" w:customStyle="1" w:styleId="Swag">
    <w:name w:val="Swag"/>
    <w:basedOn w:val="Normal"/>
    <w:link w:val="SwagChar"/>
    <w:qFormat/>
    <w:rsid w:val="00437FCB"/>
    <w:rPr>
      <w:rFonts w:ascii="Georgia" w:hAnsi="Georgia"/>
      <w:color w:val="0000FF"/>
      <w:sz w:val="12"/>
      <w:u w:val="single"/>
    </w:rPr>
  </w:style>
  <w:style w:type="character" w:customStyle="1" w:styleId="SwagChar">
    <w:name w:val="Swag Char"/>
    <w:link w:val="Swag"/>
    <w:rsid w:val="00437FCB"/>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37FC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37FC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37FC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37FCB"/>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437FCB"/>
    <w:rPr>
      <w:rFonts w:eastAsia="MS Mincho"/>
    </w:rPr>
  </w:style>
  <w:style w:type="character" w:customStyle="1" w:styleId="StyleStyleCardTextLeft-075Right0Char">
    <w:name w:val="Style Style Card Text + Left:  -0.75&quot; + Right:  0&quot; Char"/>
    <w:link w:val="StyleStyleCardTextLeft-075Right0"/>
    <w:rsid w:val="00437FCB"/>
    <w:rPr>
      <w:rFonts w:ascii="Times New Roman" w:eastAsia="MS Mincho" w:hAnsi="Times New Roman" w:cs="Times New Roman"/>
    </w:rPr>
  </w:style>
  <w:style w:type="character" w:customStyle="1" w:styleId="CharChar61">
    <w:name w:val="Char Char61"/>
    <w:rsid w:val="00437FCB"/>
    <w:rPr>
      <w:rFonts w:cs="Arial"/>
      <w:bCs/>
      <w:sz w:val="16"/>
      <w:szCs w:val="26"/>
      <w:lang w:val="en-US" w:eastAsia="en-US" w:bidi="ar-SA"/>
    </w:rPr>
  </w:style>
  <w:style w:type="character" w:customStyle="1" w:styleId="ListBulletChar">
    <w:name w:val="List Bullet Char"/>
    <w:link w:val="ListBullet"/>
    <w:uiPriority w:val="99"/>
    <w:rsid w:val="00437FCB"/>
    <w:rPr>
      <w:rFonts w:ascii="Times New Roman" w:eastAsia="Calibri" w:hAnsi="Times New Roman" w:cs="Times New Roman"/>
    </w:rPr>
  </w:style>
  <w:style w:type="paragraph" w:customStyle="1" w:styleId="subhead10">
    <w:name w:val="subhead1"/>
    <w:basedOn w:val="Normal"/>
    <w:uiPriority w:val="99"/>
    <w:rsid w:val="00437FCB"/>
    <w:pPr>
      <w:spacing w:before="100" w:beforeAutospacing="1" w:after="100" w:afterAutospacing="1"/>
    </w:pPr>
    <w:rPr>
      <w:rFonts w:ascii="Georgia" w:eastAsia="Times New Roman" w:hAnsi="Georgia"/>
      <w:sz w:val="24"/>
    </w:rPr>
  </w:style>
  <w:style w:type="character" w:customStyle="1" w:styleId="styledate">
    <w:name w:val="styledate"/>
    <w:rsid w:val="00437FCB"/>
  </w:style>
  <w:style w:type="character" w:customStyle="1" w:styleId="BoldandUnderlineChar1">
    <w:name w:val="Bold and Underline Char1"/>
    <w:rsid w:val="00437FCB"/>
    <w:rPr>
      <w:b/>
      <w:szCs w:val="24"/>
      <w:u w:val="single"/>
      <w:lang w:val="en-US" w:eastAsia="en-US" w:bidi="ar-SA"/>
    </w:rPr>
  </w:style>
  <w:style w:type="character" w:customStyle="1" w:styleId="BoldandUnderlineChar1Char2">
    <w:name w:val="Bold and Underline Char1 Char2"/>
    <w:rsid w:val="00437FCB"/>
    <w:rPr>
      <w:b/>
      <w:szCs w:val="24"/>
      <w:u w:val="single"/>
      <w:lang w:val="en-US" w:eastAsia="en-US" w:bidi="ar-SA"/>
    </w:rPr>
  </w:style>
  <w:style w:type="character" w:customStyle="1" w:styleId="BoldandUnderlineCharChar1">
    <w:name w:val="Bold and Underline Char Char1"/>
    <w:rsid w:val="00437FCB"/>
    <w:rPr>
      <w:b/>
      <w:szCs w:val="24"/>
      <w:u w:val="single"/>
      <w:lang w:val="en-US" w:eastAsia="en-US" w:bidi="ar-SA"/>
    </w:rPr>
  </w:style>
  <w:style w:type="character" w:customStyle="1" w:styleId="BoldandUnderlineChar6">
    <w:name w:val="Bold and Underline Char6"/>
    <w:rsid w:val="00437FCB"/>
    <w:rPr>
      <w:b/>
      <w:szCs w:val="24"/>
      <w:u w:val="single"/>
      <w:lang w:val="en-US" w:eastAsia="en-US" w:bidi="ar-SA"/>
    </w:rPr>
  </w:style>
  <w:style w:type="character" w:customStyle="1" w:styleId="title-link-wrapper">
    <w:name w:val="title-link-wrapper"/>
    <w:rsid w:val="00437FCB"/>
  </w:style>
  <w:style w:type="character" w:customStyle="1" w:styleId="medium-font">
    <w:name w:val="medium-font"/>
    <w:rsid w:val="00437FCB"/>
  </w:style>
  <w:style w:type="paragraph" w:customStyle="1" w:styleId="abstract">
    <w:name w:val="abstract"/>
    <w:basedOn w:val="Normal"/>
    <w:uiPriority w:val="99"/>
    <w:rsid w:val="00437FCB"/>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37FCB"/>
    <w:rPr>
      <w:rFonts w:ascii="Georgia" w:eastAsia="Times New Roman" w:hAnsi="Georgia"/>
      <w:b/>
      <w:bCs/>
      <w:u w:val="single"/>
    </w:rPr>
  </w:style>
  <w:style w:type="character" w:customStyle="1" w:styleId="StyleUnderlineChar11ptBold2Char">
    <w:name w:val="Style Underline Char + 11 pt Bold2 Char"/>
    <w:link w:val="StyleUnderlineChar11ptBold2"/>
    <w:rsid w:val="00437FCB"/>
    <w:rPr>
      <w:rFonts w:ascii="Georgia" w:eastAsia="Times New Roman" w:hAnsi="Georgia" w:cs="Times New Roman"/>
      <w:b/>
      <w:bCs/>
      <w:u w:val="single"/>
    </w:rPr>
  </w:style>
  <w:style w:type="character" w:customStyle="1" w:styleId="ReallySamllTextChar">
    <w:name w:val="ReallySamllText Char"/>
    <w:rsid w:val="00437FC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437FCB"/>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37FCB"/>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37FCB"/>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37FCB"/>
    <w:rPr>
      <w:rFonts w:ascii="Georgia" w:eastAsia="Times New Roman" w:hAnsi="Georgia" w:cs="Times New Roman"/>
      <w:u w:val="single"/>
    </w:rPr>
  </w:style>
  <w:style w:type="character" w:customStyle="1" w:styleId="style10">
    <w:name w:val="style1"/>
    <w:rsid w:val="00437FCB"/>
  </w:style>
  <w:style w:type="character" w:customStyle="1" w:styleId="pmtermsel">
    <w:name w:val="pmtermsel"/>
    <w:rsid w:val="00437FCB"/>
  </w:style>
  <w:style w:type="character" w:customStyle="1" w:styleId="showipapr">
    <w:name w:val="show_ipapr"/>
    <w:rsid w:val="00437FCB"/>
  </w:style>
  <w:style w:type="character" w:customStyle="1" w:styleId="dnindex">
    <w:name w:val="dnindex"/>
    <w:rsid w:val="00437FCB"/>
  </w:style>
  <w:style w:type="character" w:customStyle="1" w:styleId="23">
    <w:name w:val="23"/>
    <w:rsid w:val="00437FCB"/>
    <w:rPr>
      <w:rFonts w:ascii="Times New Roman" w:hAnsi="Times New Roman" w:cs="Arial"/>
      <w:bCs/>
      <w:sz w:val="20"/>
      <w:u w:val="single"/>
      <w:lang w:val="en-US" w:eastAsia="en-US" w:bidi="ar-SA"/>
    </w:rPr>
  </w:style>
  <w:style w:type="character" w:customStyle="1" w:styleId="33">
    <w:name w:val="33"/>
    <w:rsid w:val="00437FCB"/>
    <w:rPr>
      <w:rFonts w:ascii="Times New Roman" w:hAnsi="Times New Roman" w:cs="Arial"/>
      <w:b/>
      <w:bCs/>
      <w:sz w:val="20"/>
      <w:u w:val="single"/>
      <w:lang w:val="en-US" w:eastAsia="en-US" w:bidi="ar-SA"/>
    </w:rPr>
  </w:style>
  <w:style w:type="character" w:customStyle="1" w:styleId="55">
    <w:name w:val="55"/>
    <w:rsid w:val="00437FCB"/>
    <w:rPr>
      <w:rFonts w:cs="Arial"/>
      <w:bCs/>
      <w:sz w:val="20"/>
      <w:u w:val="single"/>
      <w:lang w:val="en-US" w:eastAsia="en-US" w:bidi="ar-SA"/>
    </w:rPr>
  </w:style>
  <w:style w:type="character" w:customStyle="1" w:styleId="authoraffil">
    <w:name w:val="authoraffil"/>
    <w:rsid w:val="00437FCB"/>
  </w:style>
  <w:style w:type="character" w:customStyle="1" w:styleId="CharChar8">
    <w:name w:val="Char Char8"/>
    <w:rsid w:val="00437FCB"/>
    <w:rPr>
      <w:rFonts w:ascii="Georgia" w:eastAsia="Times New Roman" w:hAnsi="Georgia"/>
      <w:b/>
      <w:bCs/>
      <w:sz w:val="30"/>
      <w:szCs w:val="28"/>
      <w:u w:val="single"/>
    </w:rPr>
  </w:style>
  <w:style w:type="character" w:customStyle="1" w:styleId="FontStyle13">
    <w:name w:val="Font Style13"/>
    <w:uiPriority w:val="99"/>
    <w:rsid w:val="00437FCB"/>
    <w:rPr>
      <w:rFonts w:ascii="Constantia" w:hAnsi="Constantia" w:cs="Constantia"/>
      <w:sz w:val="18"/>
      <w:szCs w:val="18"/>
    </w:rPr>
  </w:style>
  <w:style w:type="character" w:customStyle="1" w:styleId="TagsCharCharCharChar">
    <w:name w:val="Tags Char Char Char Char"/>
    <w:rsid w:val="00437FCB"/>
    <w:rPr>
      <w:rFonts w:ascii="Times New Roman" w:eastAsia="Times New Roman" w:hAnsi="Times New Roman" w:cs="Times New Roman"/>
      <w:b/>
      <w:sz w:val="24"/>
      <w:szCs w:val="24"/>
    </w:rPr>
  </w:style>
  <w:style w:type="character" w:customStyle="1" w:styleId="Citation1Char">
    <w:name w:val="Citation1 Char"/>
    <w:link w:val="Citation10"/>
    <w:locked/>
    <w:rsid w:val="00437FCB"/>
    <w:rPr>
      <w:rFonts w:ascii="Georgia" w:hAnsi="Georgia"/>
      <w:b/>
      <w:u w:val="single"/>
    </w:rPr>
  </w:style>
  <w:style w:type="paragraph" w:customStyle="1" w:styleId="Citation10">
    <w:name w:val="Citation1"/>
    <w:basedOn w:val="Normal"/>
    <w:link w:val="Citation1Char"/>
    <w:qFormat/>
    <w:rsid w:val="00437FCB"/>
    <w:rPr>
      <w:rFonts w:ascii="Georgia" w:hAnsi="Georgia" w:cstheme="minorBidi"/>
      <w:b/>
      <w:u w:val="single"/>
    </w:rPr>
  </w:style>
  <w:style w:type="character" w:customStyle="1" w:styleId="TaglineChar">
    <w:name w:val="Tagline Char"/>
    <w:link w:val="Tagline0"/>
    <w:locked/>
    <w:rsid w:val="00437FCB"/>
    <w:rPr>
      <w:rFonts w:ascii="Georgia" w:hAnsi="Georgia"/>
      <w:b/>
    </w:rPr>
  </w:style>
  <w:style w:type="paragraph" w:customStyle="1" w:styleId="Tagline0">
    <w:name w:val="Tagline"/>
    <w:basedOn w:val="Normal"/>
    <w:link w:val="TaglineChar"/>
    <w:qFormat/>
    <w:rsid w:val="00437FCB"/>
    <w:rPr>
      <w:rFonts w:ascii="Georgia" w:hAnsi="Georgia" w:cstheme="minorBidi"/>
      <w:b/>
    </w:rPr>
  </w:style>
  <w:style w:type="paragraph" w:customStyle="1" w:styleId="NothingCharCharChar">
    <w:name w:val="Nothing Char Char Char"/>
    <w:link w:val="NothingCharChar"/>
    <w:rsid w:val="00437FCB"/>
    <w:pPr>
      <w:spacing w:after="0" w:line="240" w:lineRule="auto"/>
      <w:jc w:val="both"/>
    </w:pPr>
  </w:style>
  <w:style w:type="paragraph" w:customStyle="1" w:styleId="StyleLeft021">
    <w:name w:val="Style Left:  0.2&quot;1"/>
    <w:basedOn w:val="Normal"/>
    <w:uiPriority w:val="99"/>
    <w:rsid w:val="00437FCB"/>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37FCB"/>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37FCB"/>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37FCB"/>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37FCB"/>
    <w:rPr>
      <w:rFonts w:ascii="Georgia" w:eastAsia="Times New Roman" w:hAnsi="Georgia" w:cs="Times New Roman"/>
      <w:u w:val="single"/>
      <w:bdr w:val="single" w:sz="4" w:space="0" w:color="auto"/>
    </w:rPr>
  </w:style>
  <w:style w:type="character" w:customStyle="1" w:styleId="boldcitationChar">
    <w:name w:val="bold citation Char"/>
    <w:rsid w:val="00437FCB"/>
    <w:rPr>
      <w:rFonts w:ascii="Arial" w:hAnsi="Arial"/>
      <w:b/>
      <w:sz w:val="28"/>
      <w:szCs w:val="24"/>
      <w:u w:val="thick"/>
      <w:lang w:val="en-US" w:eastAsia="en-US" w:bidi="ar-SA"/>
    </w:rPr>
  </w:style>
  <w:style w:type="paragraph" w:customStyle="1" w:styleId="BlockTitle20">
    <w:name w:val="Block Title #2"/>
    <w:basedOn w:val="Normal"/>
    <w:uiPriority w:val="99"/>
    <w:rsid w:val="00437FC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437FCB"/>
    <w:rPr>
      <w:rFonts w:ascii="Georgia" w:hAnsi="Georgia"/>
      <w:b/>
    </w:rPr>
  </w:style>
  <w:style w:type="character" w:customStyle="1" w:styleId="BoldunderlineChar3">
    <w:name w:val="Bold/underline Char"/>
    <w:rsid w:val="00437FCB"/>
    <w:rPr>
      <w:rFonts w:eastAsia="SimSun"/>
      <w:b/>
      <w:noProof w:val="0"/>
      <w:sz w:val="24"/>
      <w:szCs w:val="24"/>
      <w:u w:val="single"/>
      <w:lang w:val="en-US" w:eastAsia="zh-CN" w:bidi="ar-SA"/>
    </w:rPr>
  </w:style>
  <w:style w:type="character" w:customStyle="1" w:styleId="underlinetextchar0">
    <w:name w:val="underlinetextchar"/>
    <w:rsid w:val="00437FCB"/>
  </w:style>
  <w:style w:type="character" w:customStyle="1" w:styleId="boldciteChar1">
    <w:name w:val="bold cite Char1"/>
    <w:rsid w:val="00437FCB"/>
    <w:rPr>
      <w:b/>
      <w:sz w:val="28"/>
      <w:u w:val="thick" w:color="000000"/>
    </w:rPr>
  </w:style>
  <w:style w:type="character" w:customStyle="1" w:styleId="tagCharCharChar1">
    <w:name w:val="tag Char Char Char1"/>
    <w:rsid w:val="00437FCB"/>
    <w:rPr>
      <w:b/>
      <w:sz w:val="24"/>
      <w:lang w:val="en-US" w:eastAsia="en-US" w:bidi="ar-SA"/>
    </w:rPr>
  </w:style>
  <w:style w:type="character" w:customStyle="1" w:styleId="underlinecardChar0">
    <w:name w:val="underline card Char"/>
    <w:rsid w:val="00437FCB"/>
    <w:rPr>
      <w:rFonts w:ascii="Arial" w:hAnsi="Arial"/>
      <w:sz w:val="18"/>
      <w:szCs w:val="24"/>
      <w:u w:val="single"/>
      <w:lang w:val="en-US" w:eastAsia="en-US" w:bidi="ar-SA"/>
    </w:rPr>
  </w:style>
  <w:style w:type="paragraph" w:customStyle="1" w:styleId="date-comments">
    <w:name w:val="date-comments"/>
    <w:basedOn w:val="Normal"/>
    <w:uiPriority w:val="99"/>
    <w:rsid w:val="00437FCB"/>
    <w:pPr>
      <w:spacing w:before="100" w:beforeAutospacing="1" w:after="100" w:afterAutospacing="1"/>
    </w:pPr>
    <w:rPr>
      <w:rFonts w:ascii="Times" w:hAnsi="Times"/>
      <w:szCs w:val="20"/>
    </w:rPr>
  </w:style>
  <w:style w:type="character" w:customStyle="1" w:styleId="articleauthor0">
    <w:name w:val="articleauthor"/>
    <w:rsid w:val="00437FCB"/>
  </w:style>
  <w:style w:type="character" w:customStyle="1" w:styleId="bodysubtoc">
    <w:name w:val="bodysubtoc"/>
    <w:rsid w:val="00437FCB"/>
  </w:style>
  <w:style w:type="character" w:customStyle="1" w:styleId="lefttitlesmaller">
    <w:name w:val="lefttitlesmaller"/>
    <w:rsid w:val="00437FCB"/>
  </w:style>
  <w:style w:type="character" w:customStyle="1" w:styleId="mb">
    <w:name w:val="mb"/>
    <w:rsid w:val="00437FCB"/>
  </w:style>
  <w:style w:type="character" w:customStyle="1" w:styleId="submitted-date">
    <w:name w:val="submitted-date"/>
    <w:rsid w:val="00437FCB"/>
  </w:style>
  <w:style w:type="character" w:customStyle="1" w:styleId="submitted-time">
    <w:name w:val="submitted-time"/>
    <w:rsid w:val="00437FCB"/>
  </w:style>
  <w:style w:type="character" w:customStyle="1" w:styleId="A20">
    <w:name w:val="A2"/>
    <w:uiPriority w:val="99"/>
    <w:rsid w:val="00437FCB"/>
    <w:rPr>
      <w:rFonts w:ascii="Sabon LT Std" w:hAnsi="Sabon LT Std" w:cs="Sabon LT Std" w:hint="default"/>
      <w:color w:val="000000"/>
      <w:sz w:val="15"/>
      <w:szCs w:val="15"/>
    </w:rPr>
  </w:style>
  <w:style w:type="character" w:customStyle="1" w:styleId="searchword">
    <w:name w:val="searchword"/>
    <w:rsid w:val="00437FCB"/>
  </w:style>
  <w:style w:type="paragraph" w:customStyle="1" w:styleId="Heading2Char2CharChar12">
    <w:name w:val="Heading 2 Char2 Char Char12"/>
    <w:aliases w:val="Char Char Char Char Char Char1 Char Char Char Char Char1,Char Char22"/>
    <w:next w:val="Normal"/>
    <w:uiPriority w:val="99"/>
    <w:rsid w:val="00437FC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37FCB"/>
    <w:rPr>
      <w:rFonts w:ascii="Times New Roman" w:hAnsi="Times New Roman" w:cs="Times New Roman"/>
      <w:sz w:val="18"/>
      <w:szCs w:val="18"/>
    </w:rPr>
  </w:style>
  <w:style w:type="character" w:customStyle="1" w:styleId="bylines">
    <w:name w:val="bylines"/>
    <w:basedOn w:val="DefaultParagraphFont"/>
    <w:rsid w:val="00437FCB"/>
  </w:style>
  <w:style w:type="character" w:customStyle="1" w:styleId="StyleStyleBoldUnderlineUnderlineIntenseEmphasis1apple-style-2">
    <w:name w:val="Style Style Bold UnderlineUnderlineIntense Emphasis1apple-style-...2"/>
    <w:basedOn w:val="DefaultParagraphFont"/>
    <w:rsid w:val="00437FCB"/>
    <w:rPr>
      <w:b w:val="0"/>
      <w:bCs/>
      <w:sz w:val="22"/>
      <w:u w:val="single"/>
    </w:rPr>
  </w:style>
  <w:style w:type="character" w:customStyle="1" w:styleId="FontStyle57">
    <w:name w:val="Font Style57"/>
    <w:rsid w:val="00437FCB"/>
    <w:rPr>
      <w:rFonts w:ascii="Georgia" w:hAnsi="Georgia" w:cs="Georgia"/>
      <w:b/>
      <w:bCs/>
      <w:sz w:val="14"/>
      <w:szCs w:val="14"/>
    </w:rPr>
  </w:style>
  <w:style w:type="character" w:customStyle="1" w:styleId="FontStyle89">
    <w:name w:val="Font Style89"/>
    <w:rsid w:val="00437FCB"/>
    <w:rPr>
      <w:rFonts w:ascii="Times New Roman" w:hAnsi="Times New Roman" w:cs="Times New Roman"/>
      <w:b/>
      <w:bCs/>
      <w:smallCaps/>
      <w:spacing w:val="40"/>
      <w:sz w:val="16"/>
      <w:szCs w:val="16"/>
    </w:rPr>
  </w:style>
  <w:style w:type="character" w:customStyle="1" w:styleId="style3Char0">
    <w:name w:val="style 3 Char"/>
    <w:rsid w:val="00437FCB"/>
    <w:rPr>
      <w:sz w:val="18"/>
      <w:szCs w:val="24"/>
      <w:lang w:val="en-US" w:eastAsia="en-US" w:bidi="ar-SA"/>
    </w:rPr>
  </w:style>
  <w:style w:type="paragraph" w:customStyle="1" w:styleId="003Cite">
    <w:name w:val="003Cite"/>
    <w:basedOn w:val="Normal"/>
    <w:qFormat/>
    <w:rsid w:val="00437FCB"/>
    <w:rPr>
      <w:rFonts w:eastAsia="Calibri"/>
      <w:sz w:val="16"/>
      <w:szCs w:val="16"/>
    </w:rPr>
  </w:style>
  <w:style w:type="paragraph" w:customStyle="1" w:styleId="NormalBold">
    <w:name w:val="Normal + Bold"/>
    <w:aliases w:val="Double Underline"/>
    <w:basedOn w:val="Normal"/>
    <w:link w:val="NormalBoldChar"/>
    <w:rsid w:val="00437FCB"/>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37FCB"/>
    <w:rPr>
      <w:rFonts w:ascii="Georgia" w:hAnsi="Georgia" w:cs="Times New Roman"/>
      <w:b/>
      <w:color w:val="000000"/>
      <w:u w:val="single"/>
    </w:rPr>
  </w:style>
  <w:style w:type="paragraph" w:customStyle="1" w:styleId="StyleCards12ptThickunderline">
    <w:name w:val="Style Cards + 12 pt Thick underline"/>
    <w:basedOn w:val="Normal"/>
    <w:link w:val="StyleCards12ptThickunderlineChar2"/>
    <w:rsid w:val="00437FCB"/>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437FCB"/>
    <w:rPr>
      <w:rFonts w:ascii="Times New Roman" w:eastAsia="Times New Roman" w:hAnsi="Times New Roman" w:cs="Times New Roman"/>
      <w:sz w:val="24"/>
      <w:u w:val="thick"/>
      <w:lang w:val="x-none" w:eastAsia="x-none"/>
    </w:rPr>
  </w:style>
  <w:style w:type="character" w:customStyle="1" w:styleId="BlockHeadingsChar1">
    <w:name w:val="Block Headings Char1"/>
    <w:rsid w:val="00437FCB"/>
    <w:rPr>
      <w:b/>
      <w:caps/>
    </w:rPr>
  </w:style>
  <w:style w:type="character" w:customStyle="1" w:styleId="Longcite">
    <w:name w:val="Longcite"/>
    <w:rsid w:val="00437FCB"/>
    <w:rPr>
      <w:sz w:val="16"/>
    </w:rPr>
  </w:style>
  <w:style w:type="paragraph" w:customStyle="1" w:styleId="NormalUnderline0">
    <w:name w:val="Normal + Underline"/>
    <w:basedOn w:val="Normal"/>
    <w:link w:val="NormalUnderlineChar0"/>
    <w:rsid w:val="00437FCB"/>
    <w:pPr>
      <w:ind w:left="720"/>
    </w:pPr>
    <w:rPr>
      <w:rFonts w:eastAsia="Times New Roman"/>
      <w:b/>
      <w:sz w:val="24"/>
      <w:u w:val="single"/>
      <w:lang w:val="x-none" w:eastAsia="x-none"/>
    </w:rPr>
  </w:style>
  <w:style w:type="character" w:customStyle="1" w:styleId="NormalUnderlineChar0">
    <w:name w:val="Normal + Underline Char"/>
    <w:link w:val="NormalUnderline0"/>
    <w:rsid w:val="00437FCB"/>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437FCB"/>
    <w:rPr>
      <w:rFonts w:ascii="Bookman Old Style" w:hAnsi="Bookman Old Style" w:cs="Bookman Old Style"/>
      <w:sz w:val="16"/>
      <w:szCs w:val="16"/>
    </w:rPr>
  </w:style>
  <w:style w:type="character" w:customStyle="1" w:styleId="FontStyle17">
    <w:name w:val="Font Style17"/>
    <w:uiPriority w:val="99"/>
    <w:rsid w:val="00437FCB"/>
    <w:rPr>
      <w:rFonts w:ascii="Book Antiqua" w:hAnsi="Book Antiqua" w:cs="Book Antiqua"/>
      <w:i/>
      <w:iCs/>
      <w:spacing w:val="10"/>
      <w:sz w:val="22"/>
      <w:szCs w:val="22"/>
    </w:rPr>
  </w:style>
  <w:style w:type="character" w:customStyle="1" w:styleId="FontStyle329">
    <w:name w:val="Font Style329"/>
    <w:basedOn w:val="DefaultParagraphFont"/>
    <w:uiPriority w:val="99"/>
    <w:rsid w:val="00437FCB"/>
    <w:rPr>
      <w:rFonts w:ascii="Times New Roman" w:hAnsi="Times New Roman" w:cs="Times New Roman" w:hint="default"/>
      <w:b/>
      <w:bCs/>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12" Type="http://schemas.openxmlformats.org/officeDocument/2006/relationships/hyperlink" Target="https://www.academia.edu/37193789/Introduction_Turbulent_Circulation_Building_a_Critical_Engagement_with_Logist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hyperlink" Target="https://www.goodreads.com/en/book/show/31283667-stubborn-attachments" TargetMode="External"/><Relationship Id="rId5" Type="http://schemas.openxmlformats.org/officeDocument/2006/relationships/webSettings" Target="webSettings.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www.tandfonline.com/doi/pdf/10.1080/00455091.2016.1278150?needAccess=tru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31461</Words>
  <Characters>179332</Characters>
  <Application>Microsoft Office Word</Application>
  <DocSecurity>0</DocSecurity>
  <Lines>1494</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2021-10-18T23:01:00Z</dcterms:created>
  <dcterms:modified xsi:type="dcterms:W3CDTF">2021-10-18T23:28:00Z</dcterms:modified>
</cp:coreProperties>
</file>