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5E507E" w14:textId="58AAE4FD" w:rsidR="00002431" w:rsidRDefault="00002431" w:rsidP="00002431">
      <w:pPr>
        <w:pStyle w:val="Heading2"/>
      </w:pPr>
      <w:r>
        <w:t>OFF</w:t>
      </w:r>
    </w:p>
    <w:p w14:paraId="2F1F9641" w14:textId="2E060352" w:rsidR="00002431" w:rsidRDefault="00002431" w:rsidP="00002431">
      <w:pPr>
        <w:pStyle w:val="Heading3"/>
      </w:pPr>
      <w:r>
        <w:t>NC – DA</w:t>
      </w:r>
    </w:p>
    <w:p w14:paraId="37BA27AC" w14:textId="1446568F" w:rsidR="00DE0D59" w:rsidRDefault="00DE0D59" w:rsidP="00DE0D59">
      <w:pPr>
        <w:pStyle w:val="Heading4"/>
      </w:pPr>
      <w:r>
        <w:t xml:space="preserve">CP: We endorse the research </w:t>
      </w:r>
      <w:r w:rsidR="00D80CDF">
        <w:t xml:space="preserve">and scholarship of the </w:t>
      </w:r>
      <w:proofErr w:type="spellStart"/>
      <w:proofErr w:type="gramStart"/>
      <w:r w:rsidR="00D80CDF">
        <w:t>aff</w:t>
      </w:r>
      <w:proofErr w:type="spellEnd"/>
      <w:proofErr w:type="gramEnd"/>
      <w:r w:rsidR="00D80CDF">
        <w:t xml:space="preserve"> but we do not defend their proposition to end IP for medicine.</w:t>
      </w:r>
    </w:p>
    <w:p w14:paraId="7BDDCBF1" w14:textId="77777777" w:rsidR="00DE0D59" w:rsidRPr="00DE0D59" w:rsidRDefault="00DE0D59" w:rsidP="00DE0D59"/>
    <w:p w14:paraId="23760511" w14:textId="77777777" w:rsidR="00DE0D59" w:rsidRDefault="00DE0D59" w:rsidP="00DE0D59">
      <w:pPr>
        <w:pStyle w:val="Heading4"/>
      </w:pPr>
      <w:r>
        <w:t>Pharmaceutical innovation is accelerating now – new medicines are substantially better than existing treatments.</w:t>
      </w:r>
    </w:p>
    <w:p w14:paraId="01AD2BA1" w14:textId="77777777" w:rsidR="00DE0D59" w:rsidRPr="004531FB" w:rsidRDefault="00DE0D59" w:rsidP="00DE0D59">
      <w:pPr>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6" w:history="1">
        <w:r w:rsidRPr="004531FB">
          <w:rPr>
            <w:rStyle w:val="Hyperlink"/>
            <w:sz w:val="16"/>
          </w:rPr>
          <w:t>https://pubs.acs.org/doi/pdf/10.1021/acsmedchemlett.0c00319</w:t>
        </w:r>
      </w:hyperlink>
      <w:r w:rsidRPr="004531FB">
        <w:rPr>
          <w:sz w:val="16"/>
        </w:rPr>
        <w:t xml:space="preserve"> C.VC</w:t>
      </w:r>
    </w:p>
    <w:p w14:paraId="6B6F79C8" w14:textId="77777777" w:rsidR="00DE0D59" w:rsidRPr="004531FB" w:rsidRDefault="00DE0D59" w:rsidP="00DE0D59">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proofErr w:type="gramStart"/>
      <w:r w:rsidRPr="004531FB">
        <w:rPr>
          <w:rStyle w:val="StyleUnderline"/>
        </w:rPr>
        <w:t xml:space="preserve">actually </w:t>
      </w:r>
      <w:r w:rsidRPr="00A2522C">
        <w:rPr>
          <w:rStyle w:val="StyleUnderline"/>
          <w:highlight w:val="yellow"/>
        </w:rPr>
        <w:t>increased</w:t>
      </w:r>
      <w:proofErr w:type="gramEnd"/>
      <w:r w:rsidRPr="00A2522C">
        <w:rPr>
          <w:rStyle w:val="StyleUnderline"/>
          <w:highlight w:val="yellow"/>
        </w:rPr>
        <w:t xml:space="preserve">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2E9FD3A3" w14:textId="77777777" w:rsidR="00DE0D59" w:rsidRPr="004531FB" w:rsidRDefault="00DE0D59" w:rsidP="00DE0D59">
      <w:pPr>
        <w:rPr>
          <w:sz w:val="16"/>
        </w:rPr>
      </w:pPr>
      <w:r w:rsidRPr="004531FB">
        <w:rPr>
          <w:sz w:val="16"/>
        </w:rPr>
        <w:t xml:space="preserve">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w:t>
      </w:r>
      <w:proofErr w:type="gramStart"/>
      <w:r w:rsidRPr="004531FB">
        <w:rPr>
          <w:sz w:val="16"/>
        </w:rPr>
        <w:t>a majority of</w:t>
      </w:r>
      <w:proofErr w:type="gramEnd"/>
      <w:r w:rsidRPr="004531FB">
        <w:rPr>
          <w:sz w:val="16"/>
        </w:rPr>
        <w:t xml:space="preserve"> Big Pharma originated Pioneers have historically been on new scaffolds.</w:t>
      </w:r>
    </w:p>
    <w:p w14:paraId="4486E6DC" w14:textId="77777777" w:rsidR="00DE0D59" w:rsidRPr="004531FB" w:rsidRDefault="00DE0D59" w:rsidP="00DE0D59">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06536D2D" w14:textId="77777777" w:rsidR="00DE0D59" w:rsidRPr="004531FB" w:rsidRDefault="00DE0D59" w:rsidP="00DE0D59">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xml:space="preserve">. Therefore, a separate study of drug candidates with </w:t>
      </w:r>
      <w:proofErr w:type="spellStart"/>
      <w:r w:rsidRPr="004531FB">
        <w:rPr>
          <w:sz w:val="16"/>
        </w:rPr>
        <w:t>publically</w:t>
      </w:r>
      <w:proofErr w:type="spellEnd"/>
      <w:r w:rsidRPr="004531FB">
        <w:rPr>
          <w:sz w:val="16"/>
        </w:rPr>
        <w:t xml:space="preserve"> disclosed structures currently in clinical development could provide additional insights into innovation trends at an FDA regulatory review level and serve as a leading indicator of innovation trends at an FDA approval level.</w:t>
      </w:r>
    </w:p>
    <w:p w14:paraId="4990165D" w14:textId="77777777" w:rsidR="00DE0D59" w:rsidRPr="004531FB" w:rsidRDefault="00DE0D59" w:rsidP="00DE0D59">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37B6BE69" w14:textId="77777777" w:rsidR="00DE0D59" w:rsidRPr="00AB1385" w:rsidRDefault="00DE0D59" w:rsidP="00DE0D59"/>
    <w:p w14:paraId="78B386B3" w14:textId="77777777" w:rsidR="00DE0D59" w:rsidRDefault="00DE0D59" w:rsidP="00DE0D59">
      <w:pPr>
        <w:pStyle w:val="Heading4"/>
      </w:pPr>
      <w:r>
        <w:t>The biopharmaceutical industry is uniquely reliant on IP protections – undermining them would kill innovation by making an already expensive process completely unfeasible.</w:t>
      </w:r>
    </w:p>
    <w:p w14:paraId="1A4388F3" w14:textId="77777777" w:rsidR="00DE0D59" w:rsidRPr="00BE4941" w:rsidRDefault="00DE0D59" w:rsidP="00DE0D59">
      <w:pPr>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7"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2BE998F0" w14:textId="77777777" w:rsidR="00DE0D59" w:rsidRPr="00381E8C" w:rsidRDefault="00DE0D59" w:rsidP="00DE0D59">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w:t>
      </w:r>
      <w:proofErr w:type="spellStart"/>
      <w:r w:rsidRPr="00381E8C">
        <w:rPr>
          <w:sz w:val="16"/>
        </w:rPr>
        <w:t>DiMasi</w:t>
      </w:r>
      <w:proofErr w:type="spellEnd"/>
      <w:r w:rsidRPr="00381E8C">
        <w:rPr>
          <w:sz w:val="16"/>
        </w:rPr>
        <w:t xml:space="preserve">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w:t>
      </w:r>
      <w:proofErr w:type="spellStart"/>
      <w:r w:rsidRPr="00381E8C">
        <w:rPr>
          <w:sz w:val="16"/>
        </w:rPr>
        <w:t>DiMasi</w:t>
      </w:r>
      <w:proofErr w:type="spellEnd"/>
      <w:r w:rsidRPr="00381E8C">
        <w:rPr>
          <w:sz w:val="16"/>
        </w:rPr>
        <w:t xml:space="preserve">,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w:t>
      </w:r>
      <w:proofErr w:type="spellStart"/>
      <w:r w:rsidRPr="00381E8C">
        <w:rPr>
          <w:sz w:val="16"/>
        </w:rPr>
        <w:t>Klevorick</w:t>
      </w:r>
      <w:proofErr w:type="spellEnd"/>
      <w:r w:rsidRPr="00381E8C">
        <w:rPr>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3B9CEDAE" w14:textId="77777777" w:rsidR="00DE0D59" w:rsidRPr="00381E8C" w:rsidRDefault="00DE0D59" w:rsidP="00DE0D59">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w:t>
      </w:r>
      <w:proofErr w:type="gramStart"/>
      <w:r w:rsidRPr="00381E8C">
        <w:rPr>
          <w:sz w:val="16"/>
        </w:rPr>
        <w:t>tremendous fixed</w:t>
      </w:r>
      <w:proofErr w:type="gramEnd"/>
      <w:r w:rsidRPr="00381E8C">
        <w:rPr>
          <w:sz w:val="16"/>
        </w:rPr>
        <w:t xml:space="preserve">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381E8C">
        <w:rPr>
          <w:sz w:val="16"/>
        </w:rPr>
        <w:t>Apotex</w:t>
      </w:r>
      <w:proofErr w:type="spellEnd"/>
      <w:r w:rsidRPr="00381E8C">
        <w:rPr>
          <w:sz w:val="16"/>
        </w:rPr>
        <w:t xml:space="preserve"> Inc. v. </w:t>
      </w:r>
      <w:proofErr w:type="spellStart"/>
      <w:r w:rsidRPr="00381E8C">
        <w:rPr>
          <w:sz w:val="16"/>
        </w:rPr>
        <w:t>Wellcome</w:t>
      </w:r>
      <w:proofErr w:type="spellEnd"/>
      <w:r w:rsidRPr="00381E8C">
        <w:rPr>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0E56F26C" w14:textId="77777777" w:rsidR="00DE0D59" w:rsidRPr="00381E8C" w:rsidRDefault="00DE0D59" w:rsidP="00DE0D59">
      <w:pPr>
        <w:rPr>
          <w:sz w:val="16"/>
        </w:rPr>
      </w:pPr>
      <w:r w:rsidRPr="00E51F4D">
        <w:rPr>
          <w:rStyle w:val="StyleUnderline"/>
        </w:rPr>
        <w:t xml:space="preserve">The biopharmaceutical industry is characterized by </w:t>
      </w:r>
      <w:proofErr w:type="gramStart"/>
      <w:r w:rsidRPr="00E51F4D">
        <w:rPr>
          <w:rStyle w:val="StyleUnderline"/>
        </w:rPr>
        <w:t>a number of</w:t>
      </w:r>
      <w:proofErr w:type="gramEnd"/>
      <w:r w:rsidRPr="00E51F4D">
        <w:rPr>
          <w:rStyle w:val="StyleUnderline"/>
        </w:rPr>
        <w:t xml:space="preserve"> legal and economic issues that </w:t>
      </w:r>
      <w:r w:rsidRPr="00E51F4D">
        <w:rPr>
          <w:rStyle w:val="Emphasis"/>
        </w:rPr>
        <w:t>distinguish it from other research-intensive industries</w:t>
      </w:r>
      <w:r w:rsidRPr="00381E8C">
        <w:rPr>
          <w:sz w:val="16"/>
        </w:rPr>
        <w:t xml:space="preserve">. </w:t>
      </w:r>
      <w:proofErr w:type="spellStart"/>
      <w:r w:rsidRPr="00381E8C">
        <w:rPr>
          <w:sz w:val="16"/>
        </w:rPr>
        <w:t>Danzon</w:t>
      </w:r>
      <w:proofErr w:type="spellEnd"/>
      <w:r w:rsidRPr="00381E8C">
        <w:rPr>
          <w:sz w:val="16"/>
        </w:rPr>
        <w:t xml:space="preserve">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389ED447" w14:textId="77777777" w:rsidR="00DE0D59" w:rsidRPr="00381E8C" w:rsidRDefault="00DE0D59" w:rsidP="00DE0D59">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w:t>
      </w:r>
      <w:proofErr w:type="gramStart"/>
      <w:r w:rsidRPr="00E51F4D">
        <w:rPr>
          <w:rStyle w:val="StyleUnderline"/>
        </w:rPr>
        <w:t>are able to</w:t>
      </w:r>
      <w:proofErr w:type="gramEnd"/>
      <w:r w:rsidRPr="00E51F4D">
        <w:rPr>
          <w:rStyle w:val="StyleUnderline"/>
        </w:rPr>
        <w:t xml:space="preserve"> recover their investments</w:t>
      </w:r>
      <w:r w:rsidRPr="00381E8C">
        <w:rPr>
          <w:sz w:val="16"/>
        </w:rPr>
        <w:t>.</w:t>
      </w:r>
    </w:p>
    <w:p w14:paraId="404286BA" w14:textId="77777777" w:rsidR="00DE0D59" w:rsidRPr="00381E8C" w:rsidRDefault="00DE0D59" w:rsidP="00DE0D59">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 xml:space="preserve">The report finds a success rate of merely 9.6%, a calculation that is significantly smaller than the </w:t>
      </w:r>
      <w:proofErr w:type="gramStart"/>
      <w:r w:rsidRPr="00E51F4D">
        <w:rPr>
          <w:rStyle w:val="StyleUnderline"/>
        </w:rPr>
        <w:t>widely-cited</w:t>
      </w:r>
      <w:proofErr w:type="gramEnd"/>
      <w:r w:rsidRPr="00E51F4D">
        <w:rPr>
          <w:rStyle w:val="StyleUnderline"/>
        </w:rPr>
        <w:t xml:space="preserve">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53376CBA" w14:textId="77777777" w:rsidR="00DE0D59" w:rsidRPr="00381E8C" w:rsidRDefault="00DE0D59" w:rsidP="00DE0D59">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w:t>
      </w:r>
      <w:proofErr w:type="gramStart"/>
      <w:r w:rsidRPr="00381E8C">
        <w:rPr>
          <w:sz w:val="16"/>
        </w:rPr>
        <w:t>recognized</w:t>
      </w:r>
      <w:proofErr w:type="gramEnd"/>
      <w:r w:rsidRPr="00381E8C">
        <w:rPr>
          <w:sz w:val="16"/>
        </w:rPr>
        <w:t xml:space="preserve">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10530FA3" w14:textId="1910BDD4" w:rsidR="00DE0D59" w:rsidRDefault="00DE0D59" w:rsidP="00DE0D59"/>
    <w:p w14:paraId="26921A66" w14:textId="77777777" w:rsidR="00DE0D59" w:rsidRPr="00E86D81" w:rsidRDefault="00DE0D59" w:rsidP="00DE0D59">
      <w:pPr>
        <w:pStyle w:val="Heading4"/>
      </w:pPr>
      <w:r>
        <w:t>50% of medicine comes from IK</w:t>
      </w:r>
    </w:p>
    <w:p w14:paraId="4E0B8E26" w14:textId="77777777" w:rsidR="00DE0D59" w:rsidRDefault="00DE0D59" w:rsidP="00DE0D59">
      <w:r w:rsidRPr="00AE61A2">
        <w:rPr>
          <w:rStyle w:val="StyleUnderline"/>
        </w:rPr>
        <w:t>Eiland 08</w:t>
      </w:r>
      <w:r w:rsidRPr="00AE61A2">
        <w:t xml:space="preserve"> [Dr. Eiland received a doctorate in Oriental Archaeology from Oxford University and an LLM from the Munich Intellectual Property Law Center], “Patenting Traditional Medicine”, Nomos </w:t>
      </w:r>
      <w:proofErr w:type="spellStart"/>
      <w:r w:rsidRPr="00AE61A2">
        <w:t>Verlagsgesellschaft</w:t>
      </w:r>
      <w:proofErr w:type="spellEnd"/>
      <w:r w:rsidRPr="00AE61A2">
        <w:t xml:space="preserve"> </w:t>
      </w:r>
      <w:proofErr w:type="spellStart"/>
      <w:r w:rsidRPr="00AE61A2">
        <w:t>mbH</w:t>
      </w:r>
      <w:proofErr w:type="spellEnd"/>
      <w:r w:rsidRPr="00AE61A2">
        <w:t xml:space="preserve"> &amp; Co. KG, pg. 7-10, 2008 //SLC PK</w:t>
      </w:r>
      <w:r>
        <w:t xml:space="preserve"> </w:t>
      </w:r>
    </w:p>
    <w:p w14:paraId="2C593281" w14:textId="77777777" w:rsidR="00DE0D59" w:rsidRPr="00821009" w:rsidRDefault="00DE0D59" w:rsidP="00DE0D59">
      <w:pPr>
        <w:pStyle w:val="ListParagraph"/>
        <w:numPr>
          <w:ilvl w:val="0"/>
          <w:numId w:val="24"/>
        </w:numPr>
      </w:pPr>
      <w:r>
        <w:t>TM = traditional medicine</w:t>
      </w:r>
    </w:p>
    <w:p w14:paraId="324F3007" w14:textId="34A4D9D3" w:rsidR="00DE0D59" w:rsidRPr="00DE0D59" w:rsidRDefault="00DE0D59" w:rsidP="00DE0D59">
      <w:pPr>
        <w:rPr>
          <w:u w:val="single"/>
        </w:rPr>
      </w:pPr>
      <w:r w:rsidRPr="006905D6">
        <w:rPr>
          <w:sz w:val="16"/>
        </w:rPr>
        <w:t xml:space="preserve">In 1982, it was estimated that </w:t>
      </w:r>
      <w:r w:rsidRPr="00AE61A2">
        <w:rPr>
          <w:rStyle w:val="StyleUnderline"/>
        </w:rPr>
        <w:t xml:space="preserve">about </w:t>
      </w:r>
      <w:r w:rsidRPr="00AE61A2">
        <w:rPr>
          <w:rStyle w:val="StyleUnderline"/>
          <w:highlight w:val="green"/>
        </w:rPr>
        <w:t>50 % of all</w:t>
      </w:r>
      <w:r w:rsidRPr="00AE61A2">
        <w:rPr>
          <w:rStyle w:val="StyleUnderline"/>
        </w:rPr>
        <w:t xml:space="preserve"> filled </w:t>
      </w:r>
      <w:r w:rsidRPr="00AE61A2">
        <w:rPr>
          <w:rStyle w:val="StyleUnderline"/>
          <w:highlight w:val="green"/>
        </w:rPr>
        <w:t>prescriptions</w:t>
      </w:r>
      <w:r w:rsidRPr="00AE61A2">
        <w:rPr>
          <w:rStyle w:val="StyleUnderline"/>
        </w:rPr>
        <w:t xml:space="preserve"> in the US </w:t>
      </w:r>
      <w:r w:rsidRPr="00AE61A2">
        <w:rPr>
          <w:rStyle w:val="StyleUnderline"/>
          <w:highlight w:val="green"/>
        </w:rPr>
        <w:t>originate</w:t>
      </w:r>
      <w:r w:rsidRPr="00AE61A2">
        <w:rPr>
          <w:rStyle w:val="StyleUnderline"/>
        </w:rPr>
        <w:t xml:space="preserve">d </w:t>
      </w:r>
      <w:r w:rsidRPr="00AE61A2">
        <w:rPr>
          <w:rStyle w:val="StyleUnderline"/>
          <w:highlight w:val="green"/>
        </w:rPr>
        <w:t>from drugs</w:t>
      </w:r>
      <w:r w:rsidRPr="00AE61A2">
        <w:rPr>
          <w:rStyle w:val="StyleUnderline"/>
        </w:rPr>
        <w:t xml:space="preserve"> that were </w:t>
      </w:r>
      <w:r w:rsidRPr="00AE61A2">
        <w:rPr>
          <w:rStyle w:val="StyleUnderline"/>
          <w:highlight w:val="green"/>
        </w:rPr>
        <w:t>derived</w:t>
      </w:r>
      <w:r w:rsidRPr="00AE61A2">
        <w:rPr>
          <w:rStyle w:val="StyleUnderline"/>
        </w:rPr>
        <w:t xml:space="preserve"> – one way or another – </w:t>
      </w:r>
      <w:r w:rsidRPr="00AE61A2">
        <w:rPr>
          <w:rStyle w:val="StyleUnderline"/>
          <w:highlight w:val="green"/>
        </w:rPr>
        <w:t>from natural substances</w:t>
      </w:r>
      <w:r w:rsidRPr="00AE61A2">
        <w:rPr>
          <w:rStyle w:val="StyleUnderline"/>
        </w:rPr>
        <w:t>.</w:t>
      </w:r>
      <w:r w:rsidRPr="006905D6">
        <w:rPr>
          <w:sz w:val="16"/>
        </w:rPr>
        <w:t xml:space="preserve"> This generated US sales of about 20 billion.4 Another estimate found that </w:t>
      </w:r>
      <w:r w:rsidRPr="00AE61A2">
        <w:rPr>
          <w:rStyle w:val="StyleUnderline"/>
          <w:highlight w:val="green"/>
        </w:rPr>
        <w:t>3/</w:t>
      </w:r>
      <w:r w:rsidRPr="00821009">
        <w:rPr>
          <w:rStyle w:val="StyleUnderline"/>
          <w:highlight w:val="green"/>
        </w:rPr>
        <w:t>4 of</w:t>
      </w:r>
      <w:r w:rsidRPr="00AE61A2">
        <w:rPr>
          <w:rStyle w:val="StyleUnderline"/>
        </w:rPr>
        <w:t xml:space="preserve"> the </w:t>
      </w:r>
      <w:r w:rsidRPr="00821009">
        <w:rPr>
          <w:rStyle w:val="StyleUnderline"/>
          <w:highlight w:val="green"/>
        </w:rPr>
        <w:t>plants used in prescription drugs</w:t>
      </w:r>
      <w:r w:rsidRPr="00AE61A2">
        <w:rPr>
          <w:rStyle w:val="StyleUnderline"/>
        </w:rPr>
        <w:t xml:space="preserve"> originally </w:t>
      </w:r>
      <w:r w:rsidRPr="00AE61A2">
        <w:rPr>
          <w:rStyle w:val="StyleUnderline"/>
          <w:highlight w:val="green"/>
        </w:rPr>
        <w:t>came to</w:t>
      </w:r>
      <w:r w:rsidRPr="00AE61A2">
        <w:rPr>
          <w:rStyle w:val="StyleUnderline"/>
        </w:rPr>
        <w:t xml:space="preserve"> the </w:t>
      </w:r>
      <w:r w:rsidRPr="00AE61A2">
        <w:rPr>
          <w:rStyle w:val="StyleUnderline"/>
          <w:highlight w:val="green"/>
        </w:rPr>
        <w:t>attention</w:t>
      </w:r>
      <w:r w:rsidRPr="00AE61A2">
        <w:rPr>
          <w:rStyle w:val="StyleUnderline"/>
        </w:rPr>
        <w:t xml:space="preserve"> of drug companies </w:t>
      </w:r>
      <w:r w:rsidRPr="00AE61A2">
        <w:rPr>
          <w:rStyle w:val="StyleUnderline"/>
          <w:highlight w:val="green"/>
        </w:rPr>
        <w:t xml:space="preserve">because </w:t>
      </w:r>
      <w:r w:rsidRPr="00821009">
        <w:rPr>
          <w:rStyle w:val="StyleUnderline"/>
          <w:highlight w:val="green"/>
        </w:rPr>
        <w:t>of</w:t>
      </w:r>
      <w:r w:rsidRPr="00AE61A2">
        <w:rPr>
          <w:rStyle w:val="StyleUnderline"/>
        </w:rPr>
        <w:t xml:space="preserve"> their use in </w:t>
      </w:r>
      <w:r w:rsidRPr="00AE61A2">
        <w:rPr>
          <w:rStyle w:val="StyleUnderline"/>
          <w:highlight w:val="green"/>
        </w:rPr>
        <w:t>TM</w:t>
      </w:r>
      <w:r w:rsidRPr="00AE61A2">
        <w:rPr>
          <w:rStyle w:val="StyleUnderline"/>
        </w:rPr>
        <w:t>.</w:t>
      </w:r>
      <w:r w:rsidRPr="006905D6">
        <w:rPr>
          <w:sz w:val="16"/>
        </w:rPr>
        <w:t xml:space="preserve">5 </w:t>
      </w:r>
      <w:r w:rsidRPr="00AE61A2">
        <w:rPr>
          <w:rStyle w:val="StyleUnderline"/>
        </w:rPr>
        <w:t xml:space="preserve">In 1995, the </w:t>
      </w:r>
      <w:r w:rsidRPr="00AE61A2">
        <w:rPr>
          <w:rStyle w:val="StyleUnderline"/>
          <w:highlight w:val="green"/>
        </w:rPr>
        <w:t>worldwide market value of TM</w:t>
      </w:r>
      <w:r w:rsidRPr="00AE61A2">
        <w:rPr>
          <w:rStyle w:val="StyleUnderline"/>
        </w:rPr>
        <w:t xml:space="preserve"> derived pharmaceuticals </w:t>
      </w:r>
      <w:r w:rsidRPr="00AE61A2">
        <w:rPr>
          <w:rStyle w:val="StyleUnderline"/>
          <w:highlight w:val="green"/>
        </w:rPr>
        <w:t>was estimated to be $43 billon</w:t>
      </w:r>
      <w:r w:rsidRPr="006905D6">
        <w:rPr>
          <w:sz w:val="16"/>
          <w:highlight w:val="green"/>
        </w:rPr>
        <w:t>.</w:t>
      </w:r>
      <w:r w:rsidRPr="006905D6">
        <w:rPr>
          <w:sz w:val="16"/>
        </w:rPr>
        <w:t xml:space="preserve">6 While one could argue about the precise values, TM has significant pharmaceutical applications. </w:t>
      </w:r>
      <w:r w:rsidRPr="00AE61A2">
        <w:rPr>
          <w:rStyle w:val="StyleUnderline"/>
        </w:rPr>
        <w:t xml:space="preserve">Drug companies are interested in acquiring </w:t>
      </w:r>
      <w:r w:rsidRPr="00AE61A2">
        <w:rPr>
          <w:rStyle w:val="StyleUnderline"/>
          <w:highlight w:val="green"/>
        </w:rPr>
        <w:t>TM</w:t>
      </w:r>
      <w:r w:rsidRPr="00AE61A2">
        <w:rPr>
          <w:rStyle w:val="StyleUnderline"/>
        </w:rPr>
        <w:t>, both natural substances, as well as the knowledge about how to use them.</w:t>
      </w:r>
    </w:p>
    <w:p w14:paraId="460E1D98" w14:textId="77777777" w:rsidR="00DE0D59" w:rsidRDefault="00DE0D59" w:rsidP="00DE0D59"/>
    <w:p w14:paraId="5D8BA18D" w14:textId="77777777" w:rsidR="00DE0D59" w:rsidRPr="00BB372E" w:rsidRDefault="00DE0D59" w:rsidP="00DE0D59">
      <w:pPr>
        <w:keepNext/>
        <w:keepLines/>
        <w:spacing w:before="40" w:after="0"/>
        <w:outlineLvl w:val="3"/>
        <w:rPr>
          <w:rFonts w:eastAsia="MS Gothic"/>
          <w:b/>
          <w:iCs/>
          <w:u w:val="single"/>
        </w:rPr>
      </w:pPr>
      <w:r w:rsidRPr="00BB372E">
        <w:rPr>
          <w:rFonts w:eastAsia="MS Gothic"/>
          <w:b/>
          <w:iCs/>
        </w:rPr>
        <w:t xml:space="preserve">Pharmaceutical innovation is </w:t>
      </w:r>
      <w:r w:rsidRPr="00BB372E">
        <w:rPr>
          <w:rFonts w:eastAsia="MS Gothic"/>
          <w:b/>
          <w:iCs/>
          <w:u w:val="single"/>
        </w:rPr>
        <w:t>key to protecting against future pandemics, bioterrorism, and antibiotic resistance.</w:t>
      </w:r>
    </w:p>
    <w:p w14:paraId="50C1870C" w14:textId="77777777" w:rsidR="00DE0D59" w:rsidRPr="00BB372E" w:rsidRDefault="00DE0D59" w:rsidP="00DE0D59">
      <w:pPr>
        <w:rPr>
          <w:rFonts w:eastAsia="Cambria"/>
          <w:sz w:val="16"/>
        </w:rPr>
      </w:pPr>
      <w:r w:rsidRPr="00BB372E">
        <w:rPr>
          <w:rFonts w:eastAsia="Cambria"/>
          <w:b/>
          <w:bCs/>
          <w:u w:val="single"/>
        </w:rPr>
        <w:t xml:space="preserve">Marjanovic and </w:t>
      </w:r>
      <w:proofErr w:type="spellStart"/>
      <w:r w:rsidRPr="00BB372E">
        <w:rPr>
          <w:rFonts w:eastAsia="Cambria"/>
          <w:b/>
          <w:bCs/>
          <w:u w:val="single"/>
        </w:rPr>
        <w:t>Fejiao</w:t>
      </w:r>
      <w:proofErr w:type="spellEnd"/>
      <w:r w:rsidRPr="00BB372E">
        <w:rPr>
          <w:rFonts w:eastAsia="Cambria"/>
          <w:b/>
          <w:bCs/>
          <w:u w:val="single"/>
        </w:rPr>
        <w:t xml:space="preserve"> ‘20</w:t>
      </w:r>
      <w:r w:rsidRPr="00BB372E">
        <w:rPr>
          <w:rFonts w:eastAsia="Cambria"/>
          <w:sz w:val="16"/>
        </w:rPr>
        <w:t xml:space="preserve"> Marjanovic, Sonja, and Carolina </w:t>
      </w:r>
      <w:proofErr w:type="spellStart"/>
      <w:r w:rsidRPr="00BB372E">
        <w:rPr>
          <w:rFonts w:eastAsia="Cambria"/>
          <w:sz w:val="16"/>
        </w:rPr>
        <w:t>Feijao</w:t>
      </w:r>
      <w:proofErr w:type="spellEnd"/>
      <w:r w:rsidRPr="00BB372E">
        <w:rPr>
          <w:rFonts w:eastAsia="Cambria"/>
          <w:sz w:val="16"/>
        </w:rPr>
        <w:t xml:space="preserve">. Sonja Marjanovic, Ph.D., Judge Business School, University of Cambridge. Carolina </w:t>
      </w:r>
      <w:proofErr w:type="spellStart"/>
      <w:r w:rsidRPr="00BB372E">
        <w:rPr>
          <w:rFonts w:eastAsia="Cambria"/>
          <w:sz w:val="16"/>
        </w:rPr>
        <w:t>Feijao</w:t>
      </w:r>
      <w:proofErr w:type="spellEnd"/>
      <w:r w:rsidRPr="00BB372E">
        <w:rPr>
          <w:rFonts w:eastAsia="Cambria"/>
          <w:sz w:val="16"/>
        </w:rPr>
        <w:t xml:space="preserve">, Ph.D. in biochemistry, University of Cambridge; M.Sc. in </w:t>
      </w:r>
      <w:proofErr w:type="spellStart"/>
      <w:r w:rsidRPr="00BB372E">
        <w:rPr>
          <w:rFonts w:eastAsia="Cambria"/>
          <w:sz w:val="16"/>
        </w:rPr>
        <w:t>quantitive</w:t>
      </w:r>
      <w:proofErr w:type="spellEnd"/>
      <w:r w:rsidRPr="00BB372E">
        <w:rPr>
          <w:rFonts w:eastAsia="Cambria"/>
          <w:sz w:val="16"/>
        </w:rPr>
        <w:t xml:space="preserve"> biology, Imperial College London; B.Sc. in biology, University of Lisbon. "Pharmaceutical Innovation for Infectious Disease Management: From Troubleshooting to Sustainable Models of Engagement." (2020). [Quality Control]</w:t>
      </w:r>
    </w:p>
    <w:p w14:paraId="2B66B59F" w14:textId="77777777" w:rsidR="00DE0D59" w:rsidRPr="00BB372E" w:rsidRDefault="00DE0D59" w:rsidP="00DE0D59">
      <w:pPr>
        <w:rPr>
          <w:rFonts w:eastAsia="Cambria"/>
          <w:sz w:val="16"/>
        </w:rPr>
      </w:pPr>
      <w:r w:rsidRPr="00BB372E">
        <w:rPr>
          <w:rFonts w:eastAsia="Cambria"/>
          <w:sz w:val="16"/>
        </w:rPr>
        <w:t>As key actors in the healthcare innovation landscape, pharmaceutical and life sci-</w:t>
      </w:r>
      <w:proofErr w:type="spellStart"/>
      <w:r w:rsidRPr="00BB372E">
        <w:rPr>
          <w:rFonts w:eastAsia="Cambria"/>
          <w:sz w:val="16"/>
        </w:rPr>
        <w:t>ences</w:t>
      </w:r>
      <w:proofErr w:type="spellEnd"/>
      <w:r w:rsidRPr="00BB372E">
        <w:rPr>
          <w:rFonts w:eastAsia="Cambria"/>
          <w:sz w:val="16"/>
        </w:rPr>
        <w:t xml:space="preserve"> companies have been called on to develop medicines, </w:t>
      </w:r>
      <w:proofErr w:type="gramStart"/>
      <w:r w:rsidRPr="00BB372E">
        <w:rPr>
          <w:rFonts w:eastAsia="Cambria"/>
          <w:sz w:val="16"/>
        </w:rPr>
        <w:t>vaccines</w:t>
      </w:r>
      <w:proofErr w:type="gramEnd"/>
      <w:r w:rsidRPr="00BB372E">
        <w:rPr>
          <w:rFonts w:eastAsia="Cambria"/>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 xml:space="preserve">bioterrorism </w:t>
      </w:r>
      <w:proofErr w:type="gramStart"/>
      <w:r w:rsidRPr="00A2522C">
        <w:rPr>
          <w:rFonts w:eastAsia="Cambria"/>
          <w:b/>
          <w:bCs/>
          <w:highlight w:val="yellow"/>
          <w:u w:val="single"/>
        </w:rPr>
        <w:t>con-text</w:t>
      </w:r>
      <w:proofErr w:type="gramEnd"/>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w:t>
      </w:r>
      <w:proofErr w:type="spellStart"/>
      <w:r w:rsidRPr="00A2522C">
        <w:rPr>
          <w:rFonts w:eastAsia="Cambria"/>
          <w:b/>
          <w:bCs/>
          <w:highlight w:val="yellow"/>
          <w:u w:val="single"/>
        </w:rPr>
        <w:t>recognised</w:t>
      </w:r>
      <w:proofErr w:type="spellEnd"/>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w:t>
      </w:r>
      <w:proofErr w:type="spellStart"/>
      <w:r w:rsidRPr="00BB372E">
        <w:rPr>
          <w:rFonts w:eastAsia="Cambria"/>
          <w:sz w:val="16"/>
        </w:rPr>
        <w:t>compe-tition</w:t>
      </w:r>
      <w:proofErr w:type="spellEnd"/>
      <w:r w:rsidRPr="00BB372E">
        <w:rPr>
          <w:rFonts w:eastAsia="Cambria"/>
          <w:sz w:val="16"/>
        </w:rPr>
        <w:t xml:space="preserve"> within the industry. However, </w:t>
      </w:r>
      <w:r w:rsidRPr="00BB372E">
        <w:rPr>
          <w:rFonts w:eastAsia="Cambria"/>
          <w:u w:val="single"/>
        </w:rPr>
        <w:t xml:space="preserve">the </w:t>
      </w:r>
      <w:r w:rsidRPr="00A2522C">
        <w:rPr>
          <w:rFonts w:eastAsia="Cambria"/>
          <w:highlight w:val="yellow"/>
          <w:u w:val="single"/>
        </w:rPr>
        <w:t xml:space="preserve">expertise, </w:t>
      </w:r>
      <w:proofErr w:type="gramStart"/>
      <w:r w:rsidRPr="00A2522C">
        <w:rPr>
          <w:rFonts w:eastAsia="Cambria"/>
          <w:highlight w:val="yellow"/>
          <w:u w:val="single"/>
        </w:rPr>
        <w:t>networks</w:t>
      </w:r>
      <w:proofErr w:type="gramEnd"/>
      <w:r w:rsidRPr="00A2522C">
        <w:rPr>
          <w:rFonts w:eastAsia="Cambria"/>
          <w:highlight w:val="yellow"/>
          <w:u w:val="single"/>
        </w:rPr>
        <w:t xml:space="preserve">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w:t>
      </w:r>
      <w:proofErr w:type="spellStart"/>
      <w:r w:rsidRPr="00BB372E">
        <w:rPr>
          <w:rFonts w:eastAsia="Cambria"/>
          <w:u w:val="single"/>
        </w:rPr>
        <w:t>incentivising</w:t>
      </w:r>
      <w:proofErr w:type="spellEnd"/>
      <w:r w:rsidRPr="00BB372E">
        <w:rPr>
          <w:rFonts w:eastAsia="Cambria"/>
          <w:u w:val="single"/>
        </w:rPr>
        <w:t xml:space="preserve"> </w:t>
      </w:r>
      <w:proofErr w:type="spellStart"/>
      <w:r w:rsidRPr="00BB372E">
        <w:rPr>
          <w:rFonts w:eastAsia="Cambria"/>
          <w:u w:val="single"/>
        </w:rPr>
        <w:t>pharmaceu</w:t>
      </w:r>
      <w:proofErr w:type="spellEnd"/>
      <w:r w:rsidRPr="00BB372E">
        <w:rPr>
          <w:rFonts w:eastAsia="Cambria"/>
          <w:u w:val="single"/>
        </w:rPr>
        <w:t xml:space="preserve">-tical innovation in response to infectious disease threats to public health. It considers both past and current examples of efforts to </w:t>
      </w:r>
      <w:proofErr w:type="spellStart"/>
      <w:r w:rsidRPr="00BB372E">
        <w:rPr>
          <w:rFonts w:eastAsia="Cambria"/>
          <w:u w:val="single"/>
        </w:rPr>
        <w:t>mobilise</w:t>
      </w:r>
      <w:proofErr w:type="spellEnd"/>
      <w:r w:rsidRPr="00BB372E">
        <w:rPr>
          <w:rFonts w:eastAsia="Cambria"/>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w:t>
      </w:r>
      <w:proofErr w:type="gramStart"/>
      <w:r w:rsidRPr="00BB372E">
        <w:rPr>
          <w:rFonts w:eastAsia="Cambria"/>
          <w:u w:val="single"/>
        </w:rPr>
        <w:t>sec-tor</w:t>
      </w:r>
      <w:proofErr w:type="gramEnd"/>
      <w:r w:rsidRPr="00BB372E">
        <w:rPr>
          <w:rFonts w:eastAsia="Cambria"/>
          <w:sz w:val="16"/>
        </w:rPr>
        <w:t xml:space="preserve">.2 It is therefore unsurprising that we are seeing </w:t>
      </w:r>
      <w:proofErr w:type="spellStart"/>
      <w:r w:rsidRPr="00BB372E">
        <w:rPr>
          <w:rFonts w:eastAsia="Cambria"/>
          <w:sz w:val="16"/>
        </w:rPr>
        <w:t>indus</w:t>
      </w:r>
      <w:proofErr w:type="spellEnd"/>
      <w:r w:rsidRPr="00BB372E">
        <w:rPr>
          <w:rFonts w:eastAsia="Cambria"/>
          <w:sz w:val="16"/>
        </w:rPr>
        <w:t xml:space="preserve">-try-wide efforts unfold at unprecedented scale and pace. Whereas there is always scope for more activity, industry is currently contributing </w:t>
      </w:r>
      <w:proofErr w:type="gramStart"/>
      <w:r w:rsidRPr="00BB372E">
        <w:rPr>
          <w:rFonts w:eastAsia="Cambria"/>
          <w:sz w:val="16"/>
        </w:rPr>
        <w:t>in</w:t>
      </w:r>
      <w:proofErr w:type="gramEnd"/>
      <w:r w:rsidRPr="00BB372E">
        <w:rPr>
          <w:rFonts w:eastAsia="Cambria"/>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BB372E">
        <w:rPr>
          <w:rFonts w:eastAsia="Cambria"/>
          <w:sz w:val="16"/>
        </w:rPr>
        <w:t>als</w:t>
      </w:r>
      <w:proofErr w:type="spellEnd"/>
      <w:r w:rsidRPr="00BB372E">
        <w:rPr>
          <w:rFonts w:eastAsia="Cambria"/>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BB372E">
        <w:rPr>
          <w:rFonts w:eastAsia="Cambria"/>
          <w:sz w:val="16"/>
        </w:rPr>
        <w:t>erate</w:t>
      </w:r>
      <w:proofErr w:type="spellEnd"/>
      <w:r w:rsidRPr="00BB372E">
        <w:rPr>
          <w:rFonts w:eastAsia="Cambria"/>
          <w:sz w:val="16"/>
        </w:rPr>
        <w:t xml:space="preserv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w:t>
      </w:r>
      <w:proofErr w:type="spellStart"/>
      <w:r w:rsidRPr="00BB372E">
        <w:rPr>
          <w:rFonts w:eastAsia="Cambria"/>
          <w:sz w:val="16"/>
        </w:rPr>
        <w:t>realised</w:t>
      </w:r>
      <w:proofErr w:type="spellEnd"/>
      <w:r w:rsidRPr="00BB372E">
        <w:rPr>
          <w:rFonts w:eastAsia="Cambria"/>
          <w:sz w:val="16"/>
        </w:rPr>
        <w:t xml:space="preserve"> across the industry, there are likely to be </w:t>
      </w:r>
      <w:proofErr w:type="spellStart"/>
      <w:r w:rsidRPr="00BB372E">
        <w:rPr>
          <w:rFonts w:eastAsia="Cambria"/>
          <w:sz w:val="16"/>
        </w:rPr>
        <w:t>rela-tively</w:t>
      </w:r>
      <w:proofErr w:type="spellEnd"/>
      <w:r w:rsidRPr="00BB372E">
        <w:rPr>
          <w:rFonts w:eastAsia="Cambria"/>
          <w:sz w:val="16"/>
        </w:rPr>
        <w:t xml:space="preserve"> few companies that are ‘commercial’ winners. Those who might gain substantial revenues will be under </w:t>
      </w:r>
      <w:proofErr w:type="spellStart"/>
      <w:r w:rsidRPr="00BB372E">
        <w:rPr>
          <w:rFonts w:eastAsia="Cambria"/>
          <w:sz w:val="16"/>
        </w:rPr>
        <w:t>pres</w:t>
      </w:r>
      <w:proofErr w:type="spellEnd"/>
      <w:r w:rsidRPr="00BB372E">
        <w:rPr>
          <w:rFonts w:eastAsia="Cambria"/>
          <w:sz w:val="16"/>
        </w:rPr>
        <w:t xml:space="preserve">-sure not to </w:t>
      </w:r>
      <w:proofErr w:type="gramStart"/>
      <w:r w:rsidRPr="00BB372E">
        <w:rPr>
          <w:rFonts w:eastAsia="Cambria"/>
          <w:sz w:val="16"/>
        </w:rPr>
        <w:t>be seen as</w:t>
      </w:r>
      <w:proofErr w:type="gramEnd"/>
      <w:r w:rsidRPr="00BB372E">
        <w:rPr>
          <w:rFonts w:eastAsia="Cambria"/>
          <w:sz w:val="16"/>
        </w:rPr>
        <w:t xml:space="preserve">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BB372E">
        <w:rPr>
          <w:rFonts w:eastAsia="Cambria"/>
          <w:sz w:val="16"/>
        </w:rPr>
        <w:t>poten-tial</w:t>
      </w:r>
      <w:proofErr w:type="spellEnd"/>
      <w:r w:rsidRPr="00BB372E">
        <w:rPr>
          <w:rFonts w:eastAsia="Cambria"/>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B372E">
        <w:rPr>
          <w:rFonts w:eastAsia="Cambria"/>
          <w:sz w:val="16"/>
        </w:rPr>
        <w:t>mobilising</w:t>
      </w:r>
      <w:proofErr w:type="spellEnd"/>
      <w:r w:rsidRPr="00BB372E">
        <w:rPr>
          <w:rFonts w:eastAsia="Cambria"/>
          <w:sz w:val="16"/>
        </w:rPr>
        <w:t xml:space="preserve">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w:t>
      </w:r>
      <w:proofErr w:type="gramStart"/>
      <w:r w:rsidRPr="00BB372E">
        <w:rPr>
          <w:rFonts w:eastAsia="Cambria"/>
          <w:u w:val="single"/>
        </w:rPr>
        <w:t>agents</w:t>
      </w:r>
      <w:proofErr w:type="gramEnd"/>
      <w:r w:rsidRPr="00BB372E">
        <w:rPr>
          <w:rFonts w:eastAsia="Cambria"/>
          <w:u w:val="single"/>
        </w:rPr>
        <w:t xml:space="preserve">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w:t>
      </w:r>
      <w:proofErr w:type="spellStart"/>
      <w:r w:rsidRPr="00BB372E">
        <w:rPr>
          <w:rFonts w:eastAsia="Cambria"/>
          <w:u w:val="single"/>
        </w:rPr>
        <w:t>imme-diate</w:t>
      </w:r>
      <w:proofErr w:type="spellEnd"/>
      <w:r w:rsidRPr="00BB372E">
        <w:rPr>
          <w:rFonts w:eastAsia="Cambria"/>
          <w:u w:val="single"/>
        </w:rPr>
        <w:t xml:space="preserve"> term. </w:t>
      </w:r>
      <w:r w:rsidRPr="00BB372E">
        <w:rPr>
          <w:rFonts w:eastAsia="Cambria"/>
          <w:sz w:val="16"/>
        </w:rPr>
        <w:t xml:space="preserve">The pharmaceutical industry has responded to previous public health emergencies associated with </w:t>
      </w:r>
      <w:proofErr w:type="spellStart"/>
      <w:r w:rsidRPr="00BB372E">
        <w:rPr>
          <w:rFonts w:eastAsia="Cambria"/>
          <w:sz w:val="16"/>
        </w:rPr>
        <w:t>infec-tious</w:t>
      </w:r>
      <w:proofErr w:type="spellEnd"/>
      <w:r w:rsidRPr="00BB372E">
        <w:rPr>
          <w:rFonts w:eastAsia="Cambria"/>
          <w:sz w:val="16"/>
        </w:rPr>
        <w:t xml:space="preserve"> disease in recent times – for example those associated with Ebola and Zika outbreaks.11 However, it has done so to a lesser scale than for COVID-19 and with </w:t>
      </w:r>
      <w:proofErr w:type="spellStart"/>
      <w:r w:rsidRPr="00BB372E">
        <w:rPr>
          <w:rFonts w:eastAsia="Cambria"/>
          <w:sz w:val="16"/>
        </w:rPr>
        <w:t>contribu-tions</w:t>
      </w:r>
      <w:proofErr w:type="spellEnd"/>
      <w:r w:rsidRPr="00BB372E">
        <w:rPr>
          <w:rFonts w:eastAsia="Cambria"/>
          <w:sz w:val="16"/>
        </w:rPr>
        <w:t xml:space="preserve">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 xml:space="preserve">12 There are important policy questions as to whether – and how – industry could engage with such public health threats to an even greater extent under improved </w:t>
      </w:r>
      <w:proofErr w:type="spellStart"/>
      <w:r w:rsidRPr="00BB372E">
        <w:rPr>
          <w:rFonts w:eastAsia="Cambria"/>
          <w:sz w:val="16"/>
        </w:rPr>
        <w:t>innova-tion</w:t>
      </w:r>
      <w:proofErr w:type="spellEnd"/>
      <w:r w:rsidRPr="00BB372E">
        <w:rPr>
          <w:rFonts w:eastAsia="Cambria"/>
          <w:sz w:val="16"/>
        </w:rPr>
        <w:t xml:space="preserve"> conditions.</w:t>
      </w:r>
    </w:p>
    <w:p w14:paraId="1E525B92" w14:textId="77777777" w:rsidR="00DE0D59" w:rsidRDefault="00DE0D59" w:rsidP="00DE0D59">
      <w:pPr>
        <w:rPr>
          <w:rFonts w:eastAsia="Cambria"/>
          <w:sz w:val="16"/>
        </w:rPr>
      </w:pPr>
    </w:p>
    <w:p w14:paraId="588FBC77" w14:textId="77777777" w:rsidR="00DE0D59" w:rsidRDefault="00DE0D59" w:rsidP="00DE0D59">
      <w:pPr>
        <w:pStyle w:val="Heading4"/>
      </w:pPr>
      <w:r>
        <w:t>Bioterrorism and future pandemics cause extinction.</w:t>
      </w:r>
    </w:p>
    <w:p w14:paraId="1D3E0590" w14:textId="77777777" w:rsidR="00DE0D59" w:rsidRPr="00CA2687" w:rsidRDefault="00DE0D59" w:rsidP="00DE0D59">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8" w:history="1">
        <w:r w:rsidRPr="00CA2687">
          <w:rPr>
            <w:rStyle w:val="Hyperlink"/>
            <w:sz w:val="16"/>
          </w:rPr>
          <w:t>https://ctc.usma.edu/biosecurity-in-the-wake-of-covid-19-the-urgent-action-needed/</w:t>
        </w:r>
      </w:hyperlink>
      <w:r w:rsidRPr="00CA2687">
        <w:rPr>
          <w:sz w:val="16"/>
        </w:rPr>
        <w:t xml:space="preserve"> C.VC</w:t>
      </w:r>
    </w:p>
    <w:p w14:paraId="6F68211A" w14:textId="77777777" w:rsidR="00DE0D59" w:rsidRPr="00AB1385" w:rsidRDefault="00DE0D59" w:rsidP="00DE0D59">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 and other characteristics pose much greater danger</w:t>
      </w:r>
      <w:r w:rsidRPr="00AB1385">
        <w:rPr>
          <w:sz w:val="16"/>
        </w:rPr>
        <w:t>.</w:t>
      </w:r>
    </w:p>
    <w:p w14:paraId="08CAE0B4" w14:textId="77777777" w:rsidR="00DE0D59" w:rsidRPr="00AB1385" w:rsidRDefault="00DE0D59" w:rsidP="00DE0D59">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p>
    <w:p w14:paraId="6A1B0F69" w14:textId="77777777" w:rsidR="00DE0D59" w:rsidRPr="00AB1385" w:rsidRDefault="00DE0D59" w:rsidP="00DE0D59">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2B2B2DED" w14:textId="77777777" w:rsidR="00DE0D59" w:rsidRPr="00AB1385" w:rsidRDefault="00DE0D59" w:rsidP="00DE0D59">
      <w:pPr>
        <w:rPr>
          <w:sz w:val="16"/>
        </w:rPr>
      </w:pPr>
      <w:r w:rsidRPr="00AB1385">
        <w:rPr>
          <w:sz w:val="16"/>
        </w:rPr>
        <w:t>The Need to Rethink Likelihood</w:t>
      </w:r>
    </w:p>
    <w:p w14:paraId="328D9D76" w14:textId="77777777" w:rsidR="00DE0D59" w:rsidRPr="00AB1385" w:rsidRDefault="00DE0D59" w:rsidP="00DE0D59">
      <w:pPr>
        <w:rPr>
          <w:sz w:val="16"/>
        </w:rPr>
      </w:pPr>
      <w:r w:rsidRPr="00AB1385">
        <w:rPr>
          <w:sz w:val="16"/>
        </w:rPr>
        <w:t>Given the fact that in late 2019 when, as far as is known, COVID-19 cases first started emerging in China, it had been more than a century since the previous catastrophic outbreak (the 1918-1919 “Spanish flu” pandemic</w:t>
      </w:r>
      <w:proofErr w:type="gramStart"/>
      <w:r w:rsidRPr="00AB1385">
        <w:rPr>
          <w:sz w:val="16"/>
        </w:rPr>
        <w:t>),d</w:t>
      </w:r>
      <w:proofErr w:type="gramEnd"/>
      <w:r w:rsidRPr="00AB1385">
        <w:rPr>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proofErr w:type="gramStart"/>
      <w:r w:rsidRPr="00AB1385">
        <w:rPr>
          <w:sz w:val="16"/>
        </w:rPr>
        <w:t>beings.e</w:t>
      </w:r>
      <w:proofErr w:type="spellEnd"/>
      <w:proofErr w:type="gramEnd"/>
      <w:r w:rsidRPr="00AB1385">
        <w:rPr>
          <w:sz w:val="16"/>
        </w:rPr>
        <w:t xml:space="preserv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7DDE92D4" w14:textId="77777777" w:rsidR="00DE0D59" w:rsidRPr="00AB1385" w:rsidRDefault="00DE0D59" w:rsidP="00DE0D59">
      <w:pPr>
        <w:rPr>
          <w:sz w:val="16"/>
        </w:rPr>
      </w:pPr>
      <w:r w:rsidRPr="00AB1385">
        <w:rPr>
          <w:rStyle w:val="StyleUnderline"/>
        </w:rPr>
        <w:t>There is also growing concern about engineered viruses. Not only have advances in synthetic biology</w:t>
      </w:r>
      <w:r w:rsidRPr="00AB1385">
        <w:rPr>
          <w:sz w:val="16"/>
        </w:rPr>
        <w:t xml:space="preserve"> (</w:t>
      </w:r>
      <w:proofErr w:type="spellStart"/>
      <w:r w:rsidRPr="00AB1385">
        <w:rPr>
          <w:sz w:val="16"/>
        </w:rPr>
        <w:t>SynBio</w:t>
      </w:r>
      <w:proofErr w:type="spellEnd"/>
      <w:r w:rsidRPr="00AB1385">
        <w:rPr>
          <w:sz w:val="16"/>
        </w:rPr>
        <w:t xml:space="preserve">)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14:paraId="5EB3BC7C" w14:textId="77777777" w:rsidR="00DE0D59" w:rsidRPr="00AB1385" w:rsidRDefault="00DE0D59" w:rsidP="00DE0D59">
      <w:pPr>
        <w:rPr>
          <w:sz w:val="16"/>
        </w:rPr>
      </w:pPr>
      <w:r w:rsidRPr="00AB1385">
        <w:rPr>
          <w:sz w:val="16"/>
        </w:rPr>
        <w:t>In the August 2020 issue of this publication, scientists at the U.S. Military Academy at West Point warned that:</w:t>
      </w:r>
    </w:p>
    <w:p w14:paraId="3052C96C" w14:textId="77777777" w:rsidR="00DE0D59" w:rsidRPr="00AB1385" w:rsidRDefault="00DE0D59" w:rsidP="00DE0D59">
      <w:pPr>
        <w:rPr>
          <w:sz w:val="16"/>
        </w:rPr>
      </w:pPr>
      <w:r w:rsidRPr="00AB1385">
        <w:rPr>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AB1385">
        <w:rPr>
          <w:sz w:val="16"/>
        </w:rPr>
        <w:t>SynBio</w:t>
      </w:r>
      <w:proofErr w:type="spellEnd"/>
      <w:r w:rsidRPr="00AB1385">
        <w:rPr>
          <w:sz w:val="16"/>
        </w:rPr>
        <w:t xml:space="preserve"> is changing the threat paradigm.</w:t>
      </w:r>
    </w:p>
    <w:p w14:paraId="73060F0B" w14:textId="77777777" w:rsidR="00DE0D59" w:rsidRPr="00AB1385" w:rsidRDefault="00DE0D59" w:rsidP="00DE0D59">
      <w:pPr>
        <w:rPr>
          <w:sz w:val="16"/>
        </w:rPr>
      </w:pPr>
      <w:r w:rsidRPr="00AB1385">
        <w:rPr>
          <w:sz w:val="16"/>
        </w:rPr>
        <w:t xml:space="preserve">The cost threshold of engineering viruses is also lowering, with the West Point scientists warning that </w:t>
      </w:r>
      <w:r w:rsidRPr="00A2522C">
        <w:rPr>
          <w:rStyle w:val="StyleUnderline"/>
          <w:highlight w:val="yellow"/>
        </w:rPr>
        <w:t xml:space="preserve">synthetic biology has “placed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14:paraId="4A7C1EE5" w14:textId="77777777" w:rsidR="00DE0D59" w:rsidRPr="00AB1385" w:rsidRDefault="00DE0D59" w:rsidP="00DE0D59">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w:t>
      </w:r>
      <w:proofErr w:type="spellStart"/>
      <w:proofErr w:type="gramStart"/>
      <w:r w:rsidRPr="00AB1385">
        <w:rPr>
          <w:sz w:val="16"/>
        </w:rPr>
        <w:t>years.g</w:t>
      </w:r>
      <w:proofErr w:type="spellEnd"/>
      <w:proofErr w:type="gramEnd"/>
      <w:r w:rsidRPr="00AB1385">
        <w:rPr>
          <w:sz w:val="16"/>
        </w:rPr>
        <w:t xml:space="preserve">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16BA0173" w14:textId="77777777" w:rsidR="00DE0D59" w:rsidRPr="00AB1385" w:rsidRDefault="00DE0D59" w:rsidP="00DE0D59">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w:t>
      </w:r>
      <w:proofErr w:type="gramStart"/>
      <w:r w:rsidRPr="00AB1385">
        <w:rPr>
          <w:rStyle w:val="StyleUnderline"/>
        </w:rPr>
        <w:t>be seen as</w:t>
      </w:r>
      <w:proofErr w:type="gramEnd"/>
      <w:r w:rsidRPr="00AB1385">
        <w:rPr>
          <w:rStyle w:val="StyleUnderline"/>
        </w:rPr>
        <w:t xml:space="preserve">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14:paraId="1FA70951" w14:textId="080044DC" w:rsidR="00002431" w:rsidRPr="00002431" w:rsidRDefault="00002431" w:rsidP="00002431">
      <w:pPr>
        <w:pStyle w:val="Heading2"/>
      </w:pPr>
      <w:r>
        <w:t>Case</w:t>
      </w:r>
    </w:p>
    <w:p w14:paraId="4221808A" w14:textId="130855B9" w:rsidR="00002431" w:rsidRDefault="00DE0D59" w:rsidP="00002431">
      <w:pPr>
        <w:pStyle w:val="Heading3"/>
      </w:pPr>
      <w:r>
        <w:t>NC – Util</w:t>
      </w:r>
    </w:p>
    <w:p w14:paraId="1A4D0E88" w14:textId="77777777" w:rsidR="00002431" w:rsidRPr="00AE2A33" w:rsidRDefault="00002431" w:rsidP="00002431">
      <w:pPr>
        <w:pStyle w:val="Heading4"/>
      </w:pPr>
      <w:bookmarkStart w:id="0" w:name="_Hlk82771209"/>
      <w:r>
        <w:t xml:space="preserve">Use </w:t>
      </w:r>
      <w:r w:rsidRPr="00B23CF9">
        <w:rPr>
          <w:u w:val="single"/>
        </w:rPr>
        <w:t>util</w:t>
      </w:r>
      <w:r>
        <w:t xml:space="preserve"> – it’s </w:t>
      </w:r>
      <w:r>
        <w:rPr>
          <w:u w:val="single"/>
        </w:rPr>
        <w:t>impartial</w:t>
      </w:r>
      <w:r>
        <w:t xml:space="preserve">, </w:t>
      </w:r>
      <w:r>
        <w:rPr>
          <w:u w:val="single"/>
        </w:rPr>
        <w:t>specific</w:t>
      </w:r>
      <w:r>
        <w:t xml:space="preserve"> to </w:t>
      </w:r>
      <w:r>
        <w:rPr>
          <w:u w:val="single"/>
        </w:rPr>
        <w:t>public actors</w:t>
      </w:r>
      <w:r>
        <w:t xml:space="preserve">, and </w:t>
      </w:r>
      <w:r>
        <w:rPr>
          <w:u w:val="single"/>
        </w:rPr>
        <w:t>resolves infinite regress</w:t>
      </w:r>
      <w:r>
        <w:t xml:space="preserve"> which explains </w:t>
      </w:r>
      <w:r>
        <w:rPr>
          <w:u w:val="single"/>
        </w:rPr>
        <w:t>all value</w:t>
      </w:r>
      <w:r>
        <w:t xml:space="preserve">. Reject </w:t>
      </w:r>
      <w:r>
        <w:rPr>
          <w:u w:val="single"/>
        </w:rPr>
        <w:t>flawed calc indicts</w:t>
      </w:r>
      <w:r>
        <w:t xml:space="preserve"> that </w:t>
      </w:r>
      <w:r>
        <w:rPr>
          <w:u w:val="single"/>
        </w:rPr>
        <w:t>misunderstand happiness</w:t>
      </w:r>
      <w:r>
        <w:t xml:space="preserve"> and rely on </w:t>
      </w:r>
      <w:r>
        <w:rPr>
          <w:u w:val="single"/>
        </w:rPr>
        <w:t>problematic intuitions</w:t>
      </w:r>
      <w:r>
        <w:t>.</w:t>
      </w:r>
    </w:p>
    <w:p w14:paraId="193331DA" w14:textId="77777777" w:rsidR="00002431" w:rsidRPr="00873F44" w:rsidRDefault="00002431" w:rsidP="00002431">
      <w:r w:rsidRPr="008B53FD">
        <w:rPr>
          <w:rStyle w:val="Style13ptBold"/>
        </w:rPr>
        <w:t xml:space="preserve">Greene 15 </w:t>
      </w:r>
      <w:r>
        <w:t>— (Joshua Greene, Professor of Psychology @ Harvard, being interviewed by Russ Roberts, “</w:t>
      </w:r>
      <w:r w:rsidRPr="008B53FD">
        <w:t>Joshua Greene on Moral Tribes, Moral Dilemmas, and Utilitarianism</w:t>
      </w:r>
      <w:r>
        <w:t xml:space="preserve">”, The Library of Economics and Liberty, 1-5-15, Available Online at </w:t>
      </w:r>
      <w:hyperlink r:id="rId9" w:anchor="audio-highlights" w:history="1">
        <w:r>
          <w:rPr>
            <w:rStyle w:val="Hyperlink"/>
          </w:rPr>
          <w:t>https://www.econtalk.org/joshua-greene-on-moral-tribes-moral-dilemmas-and-utilitarianism/#audio-highlights</w:t>
        </w:r>
      </w:hyperlink>
      <w:r>
        <w:t>, accessed 5-17-20, HKR-AM) **NB: Guest = Greene, and only his lines are highlighted/underlined</w:t>
      </w:r>
    </w:p>
    <w:p w14:paraId="5C0C45BF" w14:textId="77777777" w:rsidR="00002431" w:rsidRDefault="00002431" w:rsidP="00002431">
      <w:pPr>
        <w:rPr>
          <w:rStyle w:val="StyleUnderline"/>
        </w:rPr>
      </w:pPr>
      <w:r w:rsidRPr="00AE2A33">
        <w:rPr>
          <w:sz w:val="16"/>
        </w:rPr>
        <w:t xml:space="preserve">Guest: Okay. So, I think </w:t>
      </w:r>
      <w:r w:rsidRPr="00124F26">
        <w:rPr>
          <w:rStyle w:val="StyleUnderline"/>
          <w:highlight w:val="green"/>
        </w:rPr>
        <w:t>util</w:t>
      </w:r>
      <w:r w:rsidRPr="00B304CE">
        <w:rPr>
          <w:rStyle w:val="StyleUnderline"/>
        </w:rPr>
        <w:t xml:space="preserve">itarianism </w:t>
      </w:r>
      <w:r w:rsidRPr="00124F26">
        <w:rPr>
          <w:rStyle w:val="StyleUnderline"/>
          <w:highlight w:val="green"/>
        </w:rPr>
        <w:t>is</w:t>
      </w:r>
      <w:r w:rsidRPr="00B304CE">
        <w:rPr>
          <w:rStyle w:val="StyleUnderline"/>
        </w:rPr>
        <w:t xml:space="preserve"> very much </w:t>
      </w:r>
      <w:r w:rsidRPr="00124F26">
        <w:rPr>
          <w:rStyle w:val="StyleUnderline"/>
          <w:highlight w:val="green"/>
        </w:rPr>
        <w:t>misunderstood</w:t>
      </w:r>
      <w:r w:rsidRPr="00AE2A33">
        <w:rPr>
          <w:sz w:val="16"/>
        </w:rPr>
        <w:t xml:space="preserve">. And this is part of the reason why we shouldn't even call it utilitarianism at all. </w:t>
      </w:r>
      <w:r w:rsidRPr="00B304CE">
        <w:rPr>
          <w:rStyle w:val="StyleUnderline"/>
        </w:rPr>
        <w:t>We should call it what I call 'deep pragmatism'</w:t>
      </w:r>
      <w:r w:rsidRPr="00AE2A33">
        <w:rPr>
          <w:sz w:val="16"/>
        </w:rPr>
        <w:t xml:space="preserve">, which I think better captures what I think utilitarianism is really like, if you really apply it in real life, </w:t>
      </w:r>
      <w:proofErr w:type="gramStart"/>
      <w:r w:rsidRPr="00AE2A33">
        <w:rPr>
          <w:sz w:val="16"/>
        </w:rPr>
        <w:t>in light of</w:t>
      </w:r>
      <w:proofErr w:type="gramEnd"/>
      <w:r w:rsidRPr="00AE2A33">
        <w:rPr>
          <w:sz w:val="16"/>
        </w:rPr>
        <w:t xml:space="preserve"> an understanding of human nature. </w:t>
      </w:r>
      <w:proofErr w:type="gramStart"/>
      <w:r w:rsidRPr="00AE2A33">
        <w:rPr>
          <w:sz w:val="16"/>
        </w:rPr>
        <w:t>But,</w:t>
      </w:r>
      <w:proofErr w:type="gramEnd"/>
      <w:r w:rsidRPr="00AE2A33">
        <w:rPr>
          <w:sz w:val="16"/>
        </w:rPr>
        <w:t xml:space="preserve"> we can come back to that. The idea, </w:t>
      </w:r>
      <w:r w:rsidRPr="00124F26">
        <w:rPr>
          <w:rStyle w:val="StyleUnderline"/>
          <w:highlight w:val="green"/>
        </w:rPr>
        <w:t>going back to</w:t>
      </w:r>
      <w:r w:rsidRPr="00B304CE">
        <w:rPr>
          <w:rStyle w:val="StyleUnderline"/>
        </w:rPr>
        <w:t xml:space="preserve"> </w:t>
      </w:r>
      <w:r w:rsidRPr="00124F26">
        <w:rPr>
          <w:rStyle w:val="StyleUnderline"/>
          <w:highlight w:val="green"/>
        </w:rPr>
        <w:t>the tragedy of</w:t>
      </w:r>
      <w:r w:rsidRPr="00B304CE">
        <w:rPr>
          <w:rStyle w:val="StyleUnderline"/>
        </w:rPr>
        <w:t xml:space="preserve"> common-sense </w:t>
      </w:r>
      <w:r w:rsidRPr="00124F26">
        <w:rPr>
          <w:rStyle w:val="StyleUnderline"/>
          <w:highlight w:val="green"/>
        </w:rPr>
        <w:t>morality</w:t>
      </w:r>
      <w:r w:rsidRPr="00B304CE">
        <w:rPr>
          <w:rStyle w:val="StyleUnderline"/>
        </w:rPr>
        <w:t xml:space="preserve"> is </w:t>
      </w:r>
      <w:r w:rsidRPr="00124F26">
        <w:rPr>
          <w:rStyle w:val="StyleUnderline"/>
          <w:highlight w:val="green"/>
        </w:rPr>
        <w:t>you've</w:t>
      </w:r>
      <w:r w:rsidRPr="00B304CE">
        <w:rPr>
          <w:rStyle w:val="StyleUnderline"/>
        </w:rPr>
        <w:t xml:space="preserve"> </w:t>
      </w:r>
      <w:r w:rsidRPr="00124F26">
        <w:rPr>
          <w:rStyle w:val="StyleUnderline"/>
          <w:highlight w:val="green"/>
        </w:rPr>
        <w:t>got</w:t>
      </w:r>
      <w:r w:rsidRPr="00B304CE">
        <w:rPr>
          <w:rStyle w:val="StyleUnderline"/>
        </w:rPr>
        <w:t xml:space="preserve"> all these different </w:t>
      </w:r>
      <w:r w:rsidRPr="00124F26">
        <w:rPr>
          <w:rStyle w:val="StyleUnderline"/>
          <w:highlight w:val="green"/>
        </w:rPr>
        <w:t>tribes</w:t>
      </w:r>
      <w:r w:rsidRPr="00B304CE">
        <w:rPr>
          <w:rStyle w:val="StyleUnderline"/>
        </w:rPr>
        <w:t xml:space="preserve"> </w:t>
      </w:r>
      <w:r w:rsidRPr="00124F26">
        <w:rPr>
          <w:rStyle w:val="StyleUnderline"/>
          <w:highlight w:val="green"/>
        </w:rPr>
        <w:t>with</w:t>
      </w:r>
      <w:r w:rsidRPr="00B304CE">
        <w:rPr>
          <w:rStyle w:val="StyleUnderline"/>
        </w:rPr>
        <w:t xml:space="preserve"> </w:t>
      </w:r>
      <w:proofErr w:type="gramStart"/>
      <w:r w:rsidRPr="00B304CE">
        <w:rPr>
          <w:rStyle w:val="StyleUnderline"/>
        </w:rPr>
        <w:t>all of</w:t>
      </w:r>
      <w:proofErr w:type="gramEnd"/>
      <w:r w:rsidRPr="00B304CE">
        <w:rPr>
          <w:rStyle w:val="StyleUnderline"/>
        </w:rPr>
        <w:t xml:space="preserve"> these </w:t>
      </w:r>
      <w:r w:rsidRPr="00124F26">
        <w:rPr>
          <w:rStyle w:val="StyleUnderline"/>
          <w:highlight w:val="green"/>
        </w:rPr>
        <w:t>different values based</w:t>
      </w:r>
      <w:r w:rsidRPr="00B304CE">
        <w:rPr>
          <w:rStyle w:val="StyleUnderline"/>
        </w:rPr>
        <w:t xml:space="preserve"> </w:t>
      </w:r>
      <w:r w:rsidRPr="00124F26">
        <w:rPr>
          <w:rStyle w:val="StyleUnderline"/>
          <w:highlight w:val="green"/>
        </w:rPr>
        <w:t>on</w:t>
      </w:r>
      <w:r w:rsidRPr="00B304CE">
        <w:rPr>
          <w:rStyle w:val="StyleUnderline"/>
        </w:rPr>
        <w:t xml:space="preserve"> their </w:t>
      </w:r>
      <w:r w:rsidRPr="00124F26">
        <w:rPr>
          <w:rStyle w:val="StyleUnderline"/>
          <w:highlight w:val="green"/>
        </w:rPr>
        <w:t>different ways of life.</w:t>
      </w:r>
      <w:r w:rsidRPr="00B304CE">
        <w:rPr>
          <w:rStyle w:val="StyleUnderline"/>
        </w:rPr>
        <w:t xml:space="preserve"> What can they do to get along</w:t>
      </w:r>
      <w:r w:rsidRPr="00AE2A33">
        <w:rPr>
          <w:sz w:val="16"/>
        </w:rPr>
        <w:t xml:space="preserve">? And I think that the best answer that we have is--well, let's back up. </w:t>
      </w:r>
      <w:proofErr w:type="gramStart"/>
      <w:r w:rsidRPr="00B304CE">
        <w:rPr>
          <w:rStyle w:val="StyleUnderline"/>
        </w:rPr>
        <w:t xml:space="preserve">In order </w:t>
      </w:r>
      <w:r w:rsidRPr="00124F26">
        <w:rPr>
          <w:rStyle w:val="StyleUnderline"/>
          <w:highlight w:val="green"/>
        </w:rPr>
        <w:t>to</w:t>
      </w:r>
      <w:proofErr w:type="gramEnd"/>
      <w:r w:rsidRPr="00124F26">
        <w:rPr>
          <w:rStyle w:val="StyleUnderline"/>
          <w:highlight w:val="green"/>
        </w:rPr>
        <w:t xml:space="preserve"> resolve</w:t>
      </w:r>
      <w:r w:rsidRPr="00B304CE">
        <w:rPr>
          <w:rStyle w:val="StyleUnderline"/>
        </w:rPr>
        <w:t xml:space="preserve"> </w:t>
      </w:r>
      <w:r w:rsidRPr="00124F26">
        <w:rPr>
          <w:rStyle w:val="StyleUnderline"/>
          <w:highlight w:val="green"/>
        </w:rPr>
        <w:t>any</w:t>
      </w:r>
      <w:r w:rsidRPr="00B304CE">
        <w:rPr>
          <w:rStyle w:val="StyleUnderline"/>
        </w:rPr>
        <w:t xml:space="preserve"> kind of </w:t>
      </w:r>
      <w:r w:rsidRPr="00124F26">
        <w:rPr>
          <w:rStyle w:val="StyleUnderline"/>
          <w:highlight w:val="green"/>
        </w:rPr>
        <w:t>tradeoff</w:t>
      </w:r>
      <w:r w:rsidRPr="00B304CE">
        <w:rPr>
          <w:rStyle w:val="StyleUnderline"/>
        </w:rPr>
        <w:t xml:space="preserve">, you have to </w:t>
      </w:r>
      <w:r w:rsidRPr="00124F26">
        <w:rPr>
          <w:rStyle w:val="StyleUnderline"/>
          <w:highlight w:val="green"/>
        </w:rPr>
        <w:t>have</w:t>
      </w:r>
      <w:r w:rsidRPr="00B304CE">
        <w:rPr>
          <w:rStyle w:val="StyleUnderline"/>
        </w:rPr>
        <w:t xml:space="preserve"> </w:t>
      </w:r>
      <w:r w:rsidRPr="00124F26">
        <w:rPr>
          <w:rStyle w:val="StyleUnderline"/>
          <w:highlight w:val="green"/>
        </w:rPr>
        <w:t>some</w:t>
      </w:r>
      <w:r w:rsidRPr="00B304CE">
        <w:rPr>
          <w:rStyle w:val="StyleUnderline"/>
        </w:rPr>
        <w:t xml:space="preserve"> kind of </w:t>
      </w:r>
      <w:r w:rsidRPr="00124F26">
        <w:rPr>
          <w:rStyle w:val="StyleUnderline"/>
          <w:highlight w:val="green"/>
        </w:rPr>
        <w:t>common metric.</w:t>
      </w:r>
      <w:r w:rsidRPr="00B304CE">
        <w:rPr>
          <w:rStyle w:val="StyleUnderline"/>
        </w:rPr>
        <w:t xml:space="preserve"> You </w:t>
      </w:r>
      <w:proofErr w:type="gramStart"/>
      <w:r w:rsidRPr="00B304CE">
        <w:rPr>
          <w:rStyle w:val="StyleUnderline"/>
        </w:rPr>
        <w:t>have to</w:t>
      </w:r>
      <w:proofErr w:type="gramEnd"/>
      <w:r w:rsidRPr="00B304CE">
        <w:rPr>
          <w:rStyle w:val="StyleUnderline"/>
        </w:rPr>
        <w:t xml:space="preserve"> have some kind of common currency. And I think that what utilitarianism, whether it's the moral truth or not, is </w:t>
      </w:r>
      <w:r w:rsidRPr="00B304CE">
        <w:rPr>
          <w:rStyle w:val="StyleUnderline"/>
          <w:b/>
        </w:rPr>
        <w:t>provide</w:t>
      </w:r>
      <w:r w:rsidRPr="00B304CE">
        <w:rPr>
          <w:rStyle w:val="StyleUnderline"/>
        </w:rPr>
        <w:t xml:space="preserve"> a kind of </w:t>
      </w:r>
      <w:r w:rsidRPr="00B304CE">
        <w:rPr>
          <w:rStyle w:val="StyleUnderline"/>
          <w:b/>
        </w:rPr>
        <w:t>common currency</w:t>
      </w:r>
      <w:r w:rsidRPr="00AE2A33">
        <w:rPr>
          <w:sz w:val="16"/>
        </w:rPr>
        <w:t xml:space="preserve">. So, </w:t>
      </w:r>
      <w:r w:rsidRPr="00B304CE">
        <w:rPr>
          <w:rStyle w:val="StyleUnderline"/>
        </w:rPr>
        <w:t xml:space="preserve">what is </w:t>
      </w:r>
      <w:r w:rsidRPr="00124F26">
        <w:rPr>
          <w:rStyle w:val="StyleUnderline"/>
          <w:highlight w:val="green"/>
        </w:rPr>
        <w:t>util</w:t>
      </w:r>
      <w:r w:rsidRPr="00B304CE">
        <w:rPr>
          <w:rStyle w:val="StyleUnderline"/>
        </w:rPr>
        <w:t>itarianism?</w:t>
      </w:r>
      <w:r w:rsidRPr="00AE2A33">
        <w:rPr>
          <w:sz w:val="16"/>
        </w:rPr>
        <w:t xml:space="preserve"> It's basically the idea that--</w:t>
      </w:r>
      <w:r w:rsidRPr="00B304CE">
        <w:rPr>
          <w:rStyle w:val="StyleUnderline"/>
        </w:rPr>
        <w:t>it</w:t>
      </w:r>
      <w:r w:rsidRPr="00124F26">
        <w:rPr>
          <w:rStyle w:val="StyleUnderline"/>
          <w:highlight w:val="green"/>
        </w:rPr>
        <w:t>'s</w:t>
      </w:r>
      <w:r w:rsidRPr="00B304CE">
        <w:rPr>
          <w:rStyle w:val="StyleUnderline"/>
        </w:rPr>
        <w:t xml:space="preserve"> really </w:t>
      </w:r>
      <w:r w:rsidRPr="00124F26">
        <w:rPr>
          <w:rStyle w:val="StyleUnderline"/>
          <w:highlight w:val="green"/>
        </w:rPr>
        <w:t>two</w:t>
      </w:r>
      <w:r w:rsidRPr="00B304CE">
        <w:rPr>
          <w:rStyle w:val="StyleUnderline"/>
        </w:rPr>
        <w:t xml:space="preserve"> </w:t>
      </w:r>
      <w:r w:rsidRPr="00124F26">
        <w:rPr>
          <w:rStyle w:val="StyleUnderline"/>
          <w:highlight w:val="green"/>
        </w:rPr>
        <w:t>ideas</w:t>
      </w:r>
      <w:r w:rsidRPr="00B304CE">
        <w:rPr>
          <w:rStyle w:val="StyleUnderline"/>
        </w:rPr>
        <w:t xml:space="preserve"> put together. </w:t>
      </w:r>
      <w:r w:rsidRPr="00124F26">
        <w:rPr>
          <w:rStyle w:val="StyleUnderline"/>
          <w:highlight w:val="green"/>
        </w:rPr>
        <w:t>One is</w:t>
      </w:r>
      <w:r w:rsidRPr="00B304CE">
        <w:rPr>
          <w:rStyle w:val="StyleUnderline"/>
        </w:rPr>
        <w:t xml:space="preserve"> the idea of </w:t>
      </w:r>
      <w:r w:rsidRPr="00124F26">
        <w:rPr>
          <w:rStyle w:val="StyleUnderline"/>
          <w:highlight w:val="green"/>
        </w:rPr>
        <w:t>impartiality</w:t>
      </w:r>
      <w:r w:rsidRPr="00AE2A33">
        <w:rPr>
          <w:sz w:val="16"/>
        </w:rPr>
        <w:t>. That is</w:t>
      </w:r>
      <w:r w:rsidRPr="00204FE4">
        <w:rPr>
          <w:rStyle w:val="StyleUnderline"/>
        </w:rPr>
        <w:t xml:space="preserve">, at least </w:t>
      </w:r>
      <w:r w:rsidRPr="00124F26">
        <w:rPr>
          <w:rStyle w:val="StyleUnderline"/>
          <w:b/>
          <w:highlight w:val="green"/>
        </w:rPr>
        <w:t>as social decision makers</w:t>
      </w:r>
      <w:r w:rsidRPr="00204FE4">
        <w:rPr>
          <w:rStyle w:val="StyleUnderline"/>
        </w:rPr>
        <w:t xml:space="preserve">, </w:t>
      </w:r>
      <w:r w:rsidRPr="00124F26">
        <w:rPr>
          <w:rStyle w:val="StyleUnderline"/>
          <w:highlight w:val="green"/>
        </w:rPr>
        <w:t>we should regard</w:t>
      </w:r>
      <w:r w:rsidRPr="00204FE4">
        <w:rPr>
          <w:rStyle w:val="StyleUnderline"/>
        </w:rPr>
        <w:t xml:space="preserve"> </w:t>
      </w:r>
      <w:r w:rsidRPr="00124F26">
        <w:rPr>
          <w:rStyle w:val="StyleUnderline"/>
          <w:highlight w:val="green"/>
        </w:rPr>
        <w:t>everybody's interests as</w:t>
      </w:r>
      <w:r w:rsidRPr="00204FE4">
        <w:rPr>
          <w:rStyle w:val="StyleUnderline"/>
        </w:rPr>
        <w:t xml:space="preserve"> of </w:t>
      </w:r>
      <w:r w:rsidRPr="00124F26">
        <w:rPr>
          <w:rStyle w:val="StyleUnderline"/>
          <w:highlight w:val="green"/>
        </w:rPr>
        <w:t>equal</w:t>
      </w:r>
      <w:r w:rsidRPr="00204FE4">
        <w:rPr>
          <w:rStyle w:val="StyleUnderline"/>
        </w:rPr>
        <w:t xml:space="preserve"> worth. Everybody counts the same.</w:t>
      </w:r>
      <w:r w:rsidRPr="00AE2A33">
        <w:rPr>
          <w:sz w:val="16"/>
        </w:rPr>
        <w:t xml:space="preserve"> And then you might say, 'Well, but okay, </w:t>
      </w:r>
      <w:r w:rsidRPr="00B77D25">
        <w:rPr>
          <w:rStyle w:val="StyleUnderline"/>
        </w:rPr>
        <w:t xml:space="preserve">what does it mean to count everybody the same? </w:t>
      </w:r>
      <w:r w:rsidRPr="00124F26">
        <w:rPr>
          <w:rStyle w:val="StyleUnderline"/>
          <w:highlight w:val="green"/>
        </w:rPr>
        <w:t>What</w:t>
      </w:r>
      <w:r w:rsidRPr="00B77D25">
        <w:rPr>
          <w:rStyle w:val="StyleUnderline"/>
        </w:rPr>
        <w:t xml:space="preserve"> is it that really </w:t>
      </w:r>
      <w:r w:rsidRPr="00124F26">
        <w:rPr>
          <w:rStyle w:val="StyleUnderline"/>
          <w:highlight w:val="green"/>
        </w:rPr>
        <w:t>matters</w:t>
      </w:r>
      <w:r w:rsidRPr="00B77D25">
        <w:rPr>
          <w:rStyle w:val="StyleUnderline"/>
        </w:rPr>
        <w:t xml:space="preserve"> </w:t>
      </w:r>
      <w:r w:rsidRPr="00AE2A33">
        <w:rPr>
          <w:rStyle w:val="StyleUnderline"/>
        </w:rPr>
        <w:t>for</w:t>
      </w:r>
      <w:r w:rsidRPr="00B77D25">
        <w:rPr>
          <w:rStyle w:val="StyleUnderline"/>
        </w:rPr>
        <w:t xml:space="preserve"> you and for me and </w:t>
      </w:r>
      <w:r w:rsidRPr="00124F26">
        <w:rPr>
          <w:rStyle w:val="StyleUnderline"/>
          <w:highlight w:val="green"/>
        </w:rPr>
        <w:t>for everybody</w:t>
      </w:r>
      <w:r w:rsidRPr="00B77D25">
        <w:rPr>
          <w:rStyle w:val="StyleUnderline"/>
        </w:rPr>
        <w:t xml:space="preserve"> else?' And</w:t>
      </w:r>
      <w:r w:rsidRPr="00AE2A33">
        <w:rPr>
          <w:sz w:val="16"/>
        </w:rPr>
        <w:t xml:space="preserve"> </w:t>
      </w:r>
      <w:r w:rsidRPr="00B77D25">
        <w:rPr>
          <w:rStyle w:val="StyleUnderline"/>
        </w:rPr>
        <w:t xml:space="preserve">there </w:t>
      </w:r>
      <w:r w:rsidRPr="00124F26">
        <w:rPr>
          <w:rStyle w:val="StyleUnderline"/>
          <w:highlight w:val="green"/>
        </w:rPr>
        <w:t>the</w:t>
      </w:r>
      <w:r w:rsidRPr="00B77D25">
        <w:rPr>
          <w:rStyle w:val="StyleUnderline"/>
        </w:rPr>
        <w:t xml:space="preserve"> utilitarian's </w:t>
      </w:r>
      <w:r w:rsidRPr="00124F26">
        <w:rPr>
          <w:rStyle w:val="StyleUnderline"/>
          <w:highlight w:val="green"/>
        </w:rPr>
        <w:t>answer is</w:t>
      </w:r>
      <w:r w:rsidRPr="00B77D25">
        <w:rPr>
          <w:rStyle w:val="StyleUnderline"/>
        </w:rPr>
        <w:t xml:space="preserve"> what</w:t>
      </w:r>
      <w:r w:rsidRPr="00AE2A33">
        <w:rPr>
          <w:sz w:val="16"/>
        </w:rPr>
        <w:t xml:space="preserve"> </w:t>
      </w:r>
      <w:r w:rsidRPr="00B77D25">
        <w:rPr>
          <w:rStyle w:val="StyleUnderline"/>
        </w:rPr>
        <w:t>is sometimes called</w:t>
      </w:r>
      <w:r w:rsidRPr="00AE2A33">
        <w:rPr>
          <w:sz w:val="16"/>
        </w:rPr>
        <w:t xml:space="preserve">, somewhat accurately and somewhat misleadingly, </w:t>
      </w:r>
      <w:r w:rsidRPr="00124F26">
        <w:rPr>
          <w:rStyle w:val="StyleUnderline"/>
          <w:highlight w:val="green"/>
        </w:rPr>
        <w:t>happiness</w:t>
      </w:r>
      <w:r w:rsidRPr="00AE2A33">
        <w:rPr>
          <w:sz w:val="16"/>
        </w:rPr>
        <w:t xml:space="preserve">. But </w:t>
      </w:r>
      <w:r w:rsidRPr="00B77D25">
        <w:rPr>
          <w:rStyle w:val="StyleUnderline"/>
        </w:rPr>
        <w:t xml:space="preserve">it's </w:t>
      </w:r>
      <w:r w:rsidRPr="00124F26">
        <w:rPr>
          <w:rStyle w:val="StyleUnderline"/>
          <w:highlight w:val="green"/>
        </w:rPr>
        <w:t>not</w:t>
      </w:r>
      <w:r w:rsidRPr="00B77D25">
        <w:rPr>
          <w:rStyle w:val="StyleUnderline"/>
        </w:rPr>
        <w:t xml:space="preserve"> really happiness </w:t>
      </w:r>
      <w:r w:rsidRPr="00124F26">
        <w:rPr>
          <w:rStyle w:val="StyleUnderline"/>
          <w:highlight w:val="green"/>
        </w:rPr>
        <w:t>in the sense of</w:t>
      </w:r>
      <w:r w:rsidRPr="00B77D25">
        <w:rPr>
          <w:rStyle w:val="StyleUnderline"/>
        </w:rPr>
        <w:t xml:space="preserve"> cherries on sundaes</w:t>
      </w:r>
      <w:r w:rsidRPr="00124F26">
        <w:rPr>
          <w:rStyle w:val="StyleUnderline"/>
          <w:highlight w:val="green"/>
        </w:rPr>
        <w:t>, things that make you smile. It's</w:t>
      </w:r>
      <w:r w:rsidRPr="00B77D25">
        <w:rPr>
          <w:rStyle w:val="StyleUnderline"/>
        </w:rPr>
        <w:t xml:space="preserve"> really </w:t>
      </w:r>
      <w:r w:rsidRPr="00124F26">
        <w:rPr>
          <w:rStyle w:val="StyleUnderline"/>
          <w:highlight w:val="green"/>
        </w:rPr>
        <w:t>the quality of conscious experience</w:t>
      </w:r>
      <w:r w:rsidRPr="00B77D25">
        <w:rPr>
          <w:rStyle w:val="StyleUnderline"/>
        </w:rPr>
        <w:t>.</w:t>
      </w:r>
      <w:r w:rsidRPr="00AE2A33">
        <w:rPr>
          <w:sz w:val="16"/>
        </w:rPr>
        <w:t xml:space="preserve"> So, the idea is that </w:t>
      </w:r>
      <w:r w:rsidRPr="00124F26">
        <w:rPr>
          <w:rStyle w:val="StyleUnderline"/>
          <w:highlight w:val="green"/>
        </w:rPr>
        <w:t>if you start with</w:t>
      </w:r>
      <w:r w:rsidRPr="00B77D25">
        <w:rPr>
          <w:rStyle w:val="StyleUnderline"/>
        </w:rPr>
        <w:t xml:space="preserve"> </w:t>
      </w:r>
      <w:r w:rsidRPr="00124F26">
        <w:rPr>
          <w:rStyle w:val="StyleUnderline"/>
          <w:highlight w:val="green"/>
        </w:rPr>
        <w:t>anything</w:t>
      </w:r>
      <w:r w:rsidRPr="00B77D25">
        <w:rPr>
          <w:rStyle w:val="StyleUnderline"/>
        </w:rPr>
        <w:t xml:space="preserve"> that </w:t>
      </w:r>
      <w:r w:rsidRPr="00124F26">
        <w:rPr>
          <w:rStyle w:val="StyleUnderline"/>
          <w:highlight w:val="green"/>
        </w:rPr>
        <w:t>you value</w:t>
      </w:r>
      <w:r w:rsidRPr="00B77D25">
        <w:rPr>
          <w:rStyle w:val="StyleUnderline"/>
        </w:rPr>
        <w:t xml:space="preserve">, </w:t>
      </w:r>
      <w:r w:rsidRPr="00124F26">
        <w:rPr>
          <w:rStyle w:val="StyleUnderline"/>
          <w:highlight w:val="green"/>
        </w:rPr>
        <w:t>and say, 'Why do you care about that?</w:t>
      </w:r>
      <w:r w:rsidRPr="00B77D25">
        <w:rPr>
          <w:rStyle w:val="StyleUnderline"/>
        </w:rPr>
        <w:t>' and keep asking</w:t>
      </w:r>
      <w:r w:rsidRPr="00AE2A33">
        <w:rPr>
          <w:sz w:val="16"/>
        </w:rPr>
        <w:t xml:space="preserve">, 'Why do you care about that?' or 'Why do you care about that?' </w:t>
      </w:r>
      <w:r w:rsidRPr="00124F26">
        <w:rPr>
          <w:rStyle w:val="StyleUnderline"/>
          <w:highlight w:val="green"/>
        </w:rPr>
        <w:t>you</w:t>
      </w:r>
      <w:r w:rsidRPr="00B77D25">
        <w:rPr>
          <w:rStyle w:val="StyleUnderline"/>
        </w:rPr>
        <w:t xml:space="preserve"> ultimately </w:t>
      </w:r>
      <w:r w:rsidRPr="00124F26">
        <w:rPr>
          <w:rStyle w:val="StyleUnderline"/>
          <w:highlight w:val="green"/>
        </w:rPr>
        <w:t xml:space="preserve">come down </w:t>
      </w:r>
      <w:r w:rsidRPr="00AE2A33">
        <w:rPr>
          <w:rStyle w:val="StyleUnderline"/>
        </w:rPr>
        <w:t>to</w:t>
      </w:r>
      <w:r w:rsidRPr="00B77D25">
        <w:rPr>
          <w:rStyle w:val="StyleUnderline"/>
        </w:rPr>
        <w:t xml:space="preserve"> </w:t>
      </w:r>
      <w:r w:rsidRPr="00124F26">
        <w:rPr>
          <w:rStyle w:val="StyleUnderline"/>
          <w:highlight w:val="green"/>
        </w:rPr>
        <w:t>the quality</w:t>
      </w:r>
      <w:r w:rsidRPr="00B77D25">
        <w:rPr>
          <w:rStyle w:val="StyleUnderline"/>
        </w:rPr>
        <w:t xml:space="preserve"> </w:t>
      </w:r>
      <w:r w:rsidRPr="00124F26">
        <w:rPr>
          <w:rStyle w:val="StyleUnderline"/>
          <w:highlight w:val="green"/>
        </w:rPr>
        <w:t>of</w:t>
      </w:r>
      <w:r w:rsidRPr="00B77D25">
        <w:rPr>
          <w:rStyle w:val="StyleUnderline"/>
        </w:rPr>
        <w:t xml:space="preserve"> someone's conscious </w:t>
      </w:r>
      <w:r w:rsidRPr="00124F26">
        <w:rPr>
          <w:rStyle w:val="StyleUnderline"/>
          <w:highlight w:val="green"/>
        </w:rPr>
        <w:t>experience</w:t>
      </w:r>
      <w:r w:rsidRPr="00AE2A33">
        <w:rPr>
          <w:sz w:val="16"/>
        </w:rPr>
        <w:t xml:space="preserve">. </w:t>
      </w:r>
      <w:proofErr w:type="gramStart"/>
      <w:r w:rsidRPr="00AE2A33">
        <w:rPr>
          <w:sz w:val="16"/>
        </w:rPr>
        <w:t>So</w:t>
      </w:r>
      <w:proofErr w:type="gramEnd"/>
      <w:r w:rsidRPr="00AE2A33">
        <w:rPr>
          <w:sz w:val="16"/>
        </w:rPr>
        <w:t xml:space="preserve"> </w:t>
      </w:r>
      <w:r w:rsidRPr="00124F26">
        <w:rPr>
          <w:rStyle w:val="StyleUnderline"/>
          <w:highlight w:val="green"/>
        </w:rPr>
        <w:t>if I</w:t>
      </w:r>
      <w:r w:rsidRPr="00B77D25">
        <w:rPr>
          <w:rStyle w:val="StyleUnderline"/>
        </w:rPr>
        <w:t xml:space="preserve"> were to </w:t>
      </w:r>
      <w:r w:rsidRPr="00124F26">
        <w:rPr>
          <w:rStyle w:val="StyleUnderline"/>
          <w:highlight w:val="green"/>
        </w:rPr>
        <w:t>say</w:t>
      </w:r>
      <w:r w:rsidRPr="00B77D25">
        <w:rPr>
          <w:rStyle w:val="StyleUnderline"/>
        </w:rPr>
        <w:t xml:space="preserve">, </w:t>
      </w:r>
      <w:r w:rsidRPr="00124F26">
        <w:rPr>
          <w:rStyle w:val="StyleUnderline"/>
          <w:highlight w:val="green"/>
        </w:rPr>
        <w:t>'Why did you go to work</w:t>
      </w:r>
      <w:r w:rsidRPr="00B77D25">
        <w:rPr>
          <w:rStyle w:val="StyleUnderline"/>
        </w:rPr>
        <w:t xml:space="preserve"> today?' </w:t>
      </w:r>
      <w:r w:rsidRPr="00124F26">
        <w:rPr>
          <w:rStyle w:val="StyleUnderline"/>
          <w:highlight w:val="green"/>
        </w:rPr>
        <w:t>you'd say</w:t>
      </w:r>
      <w:r w:rsidRPr="00B77D25">
        <w:rPr>
          <w:rStyle w:val="StyleUnderline"/>
        </w:rPr>
        <w:t xml:space="preserve">, 'Well, </w:t>
      </w:r>
      <w:r w:rsidRPr="00124F26">
        <w:rPr>
          <w:rStyle w:val="StyleUnderline"/>
          <w:highlight w:val="green"/>
        </w:rPr>
        <w:t>I need to make money</w:t>
      </w:r>
      <w:r w:rsidRPr="00B77D25">
        <w:rPr>
          <w:rStyle w:val="StyleUnderline"/>
        </w:rPr>
        <w:t xml:space="preserve">; and I also enjoy my work.' 'Well, what do you need your money for?' 'Well, I need </w:t>
      </w:r>
      <w:r w:rsidRPr="00124F26">
        <w:rPr>
          <w:rStyle w:val="StyleUnderline"/>
          <w:highlight w:val="green"/>
        </w:rPr>
        <w:t>to have a place to live</w:t>
      </w:r>
      <w:r w:rsidRPr="00B77D25">
        <w:rPr>
          <w:rStyle w:val="StyleUnderline"/>
        </w:rPr>
        <w:t xml:space="preserve">; it costs money.' 'Well, why can't you just live outside?' 'Well, I need a place </w:t>
      </w:r>
      <w:r w:rsidRPr="00124F26">
        <w:rPr>
          <w:rStyle w:val="StyleUnderline"/>
          <w:highlight w:val="green"/>
        </w:rPr>
        <w:t>to sleep</w:t>
      </w:r>
      <w:r w:rsidRPr="00B77D25">
        <w:rPr>
          <w:rStyle w:val="StyleUnderline"/>
        </w:rPr>
        <w:t xml:space="preserve">; </w:t>
      </w:r>
      <w:r w:rsidRPr="00124F26">
        <w:rPr>
          <w:rStyle w:val="StyleUnderline"/>
          <w:highlight w:val="green"/>
        </w:rPr>
        <w:t>it's cold</w:t>
      </w:r>
      <w:r w:rsidRPr="00B77D25">
        <w:rPr>
          <w:rStyle w:val="StyleUnderline"/>
        </w:rPr>
        <w:t xml:space="preserve"> at night.' 'Well, </w:t>
      </w:r>
      <w:r w:rsidRPr="00124F26">
        <w:rPr>
          <w:rStyle w:val="StyleUnderline"/>
          <w:highlight w:val="green"/>
        </w:rPr>
        <w:t>what's wrong with</w:t>
      </w:r>
      <w:r w:rsidRPr="00B77D25">
        <w:rPr>
          <w:rStyle w:val="StyleUnderline"/>
        </w:rPr>
        <w:t xml:space="preserve"> being </w:t>
      </w:r>
      <w:r w:rsidRPr="00124F26">
        <w:rPr>
          <w:rStyle w:val="StyleUnderline"/>
          <w:highlight w:val="green"/>
        </w:rPr>
        <w:t>cold</w:t>
      </w:r>
      <w:r w:rsidRPr="00B77D25">
        <w:rPr>
          <w:rStyle w:val="StyleUnderline"/>
        </w:rPr>
        <w:t xml:space="preserve">?' 'Well, it's uncomfortable.' 'What's wrong with being uncomfortable?' </w:t>
      </w:r>
      <w:r w:rsidRPr="00124F26">
        <w:rPr>
          <w:rStyle w:val="StyleUnderline"/>
          <w:highlight w:val="green"/>
        </w:rPr>
        <w:t>'It's just bad</w:t>
      </w:r>
      <w:r w:rsidRPr="00B77D25">
        <w:rPr>
          <w:rStyle w:val="StyleUnderline"/>
        </w:rPr>
        <w:t>.' Right?</w:t>
      </w:r>
      <w:r w:rsidRPr="00AE2A33">
        <w:rPr>
          <w:sz w:val="16"/>
        </w:rPr>
        <w:t xml:space="preserve"> </w:t>
      </w:r>
      <w:r w:rsidRPr="00B77D25">
        <w:rPr>
          <w:rStyle w:val="StyleUnderline"/>
        </w:rPr>
        <w:t>At some point if you keep asking why, why, why, it's going to come down to the conscious experience--</w:t>
      </w:r>
      <w:r w:rsidRPr="00124F26">
        <w:rPr>
          <w:rStyle w:val="StyleUnderline"/>
          <w:highlight w:val="green"/>
        </w:rPr>
        <w:t>in Bentham's terms</w:t>
      </w:r>
      <w:r w:rsidRPr="00AE2A33">
        <w:rPr>
          <w:sz w:val="16"/>
        </w:rPr>
        <w:t xml:space="preserve">, again somewhat misleading, </w:t>
      </w:r>
      <w:r w:rsidRPr="00124F26">
        <w:rPr>
          <w:rStyle w:val="StyleUnderline"/>
          <w:highlight w:val="green"/>
        </w:rPr>
        <w:t>the pleasure and pain</w:t>
      </w:r>
      <w:r w:rsidRPr="00B77D25">
        <w:rPr>
          <w:rStyle w:val="StyleUnderline"/>
        </w:rPr>
        <w:t xml:space="preserve"> of either you or somebody else that you care about.</w:t>
      </w:r>
      <w:r w:rsidRPr="00AE2A33">
        <w:rPr>
          <w:sz w:val="16"/>
        </w:rPr>
        <w:t xml:space="preserve"> </w:t>
      </w:r>
      <w:proofErr w:type="gramStart"/>
      <w:r w:rsidRPr="00AE2A33">
        <w:rPr>
          <w:sz w:val="16"/>
        </w:rPr>
        <w:t>So</w:t>
      </w:r>
      <w:proofErr w:type="gramEnd"/>
      <w:r w:rsidRPr="00AE2A33">
        <w:rPr>
          <w:sz w:val="16"/>
        </w:rPr>
        <w:t xml:space="preserve"> </w:t>
      </w:r>
      <w:r w:rsidRPr="00B77D25">
        <w:rPr>
          <w:rStyle w:val="StyleUnderline"/>
        </w:rPr>
        <w:t>the utilitarian idea is to say, Okay, we all have our pleasures and pains, and as a moral philosophy we should all count equally.</w:t>
      </w:r>
      <w:r w:rsidRPr="00AE2A33">
        <w:rPr>
          <w:sz w:val="16"/>
        </w:rPr>
        <w:t xml:space="preserve"> And </w:t>
      </w:r>
      <w:proofErr w:type="gramStart"/>
      <w:r w:rsidRPr="00B77D25">
        <w:rPr>
          <w:rStyle w:val="StyleUnderline"/>
        </w:rPr>
        <w:t>so</w:t>
      </w:r>
      <w:proofErr w:type="gramEnd"/>
      <w:r w:rsidRPr="00B77D25">
        <w:rPr>
          <w:rStyle w:val="StyleUnderline"/>
        </w:rPr>
        <w:t xml:space="preserve"> </w:t>
      </w:r>
      <w:r w:rsidRPr="00124F26">
        <w:rPr>
          <w:rStyle w:val="StyleUnderline"/>
          <w:highlight w:val="green"/>
        </w:rPr>
        <w:t xml:space="preserve">a good standard for </w:t>
      </w:r>
      <w:r w:rsidRPr="00124F26">
        <w:rPr>
          <w:rStyle w:val="StyleUnderline"/>
          <w:b/>
          <w:highlight w:val="green"/>
        </w:rPr>
        <w:t>resolving</w:t>
      </w:r>
      <w:r w:rsidRPr="00124F26">
        <w:rPr>
          <w:rStyle w:val="StyleUnderline"/>
          <w:highlight w:val="green"/>
        </w:rPr>
        <w:t xml:space="preserve"> </w:t>
      </w:r>
      <w:r w:rsidRPr="00124F26">
        <w:rPr>
          <w:rStyle w:val="StyleUnderline"/>
          <w:b/>
          <w:highlight w:val="green"/>
        </w:rPr>
        <w:t>public</w:t>
      </w:r>
      <w:r w:rsidRPr="00124F26">
        <w:rPr>
          <w:rStyle w:val="StyleUnderline"/>
          <w:highlight w:val="green"/>
        </w:rPr>
        <w:t xml:space="preserve"> </w:t>
      </w:r>
      <w:r w:rsidRPr="00124F26">
        <w:rPr>
          <w:rStyle w:val="StyleUnderline"/>
          <w:b/>
          <w:highlight w:val="green"/>
        </w:rPr>
        <w:t>disagreements</w:t>
      </w:r>
      <w:r w:rsidRPr="00B77D25">
        <w:rPr>
          <w:rStyle w:val="StyleUnderline"/>
        </w:rPr>
        <w:t xml:space="preserve"> </w:t>
      </w:r>
      <w:r w:rsidRPr="00124F26">
        <w:rPr>
          <w:rStyle w:val="StyleUnderline"/>
          <w:highlight w:val="green"/>
        </w:rPr>
        <w:t>is</w:t>
      </w:r>
      <w:r w:rsidRPr="00B77D25">
        <w:rPr>
          <w:rStyle w:val="StyleUnderline"/>
        </w:rPr>
        <w:t xml:space="preserve"> </w:t>
      </w:r>
      <w:r w:rsidRPr="00AE2A33">
        <w:rPr>
          <w:rStyle w:val="StyleUnderline"/>
        </w:rPr>
        <w:t>to</w:t>
      </w:r>
      <w:r w:rsidRPr="00B77D25">
        <w:rPr>
          <w:rStyle w:val="StyleUnderline"/>
        </w:rPr>
        <w:t xml:space="preserve"> say we should </w:t>
      </w:r>
      <w:r w:rsidRPr="00AE2A33">
        <w:rPr>
          <w:rStyle w:val="StyleUnderline"/>
        </w:rPr>
        <w:t>go with</w:t>
      </w:r>
      <w:r w:rsidRPr="00B77D25">
        <w:rPr>
          <w:rStyle w:val="StyleUnderline"/>
        </w:rPr>
        <w:t xml:space="preserve"> whatever option is going </w:t>
      </w:r>
      <w:r w:rsidRPr="00124F26">
        <w:rPr>
          <w:rStyle w:val="StyleUnderline"/>
          <w:highlight w:val="green"/>
        </w:rPr>
        <w:t>to produce the best overall experience</w:t>
      </w:r>
      <w:r w:rsidRPr="00B77D25">
        <w:rPr>
          <w:rStyle w:val="StyleUnderline"/>
        </w:rPr>
        <w:t xml:space="preserve"> for the people who are affected</w:t>
      </w:r>
      <w:r w:rsidRPr="00AE2A33">
        <w:rPr>
          <w:sz w:val="16"/>
        </w:rPr>
        <w:t xml:space="preserve">. </w:t>
      </w:r>
      <w:r w:rsidRPr="00B77D25">
        <w:rPr>
          <w:rStyle w:val="StyleUnderline"/>
        </w:rPr>
        <w:t xml:space="preserve">Which you can </w:t>
      </w:r>
      <w:r w:rsidRPr="00124F26">
        <w:rPr>
          <w:rStyle w:val="StyleUnderline"/>
          <w:highlight w:val="green"/>
        </w:rPr>
        <w:t>think</w:t>
      </w:r>
      <w:r w:rsidRPr="00B77D25">
        <w:rPr>
          <w:rStyle w:val="StyleUnderline"/>
        </w:rPr>
        <w:t xml:space="preserve"> of as shorthand as </w:t>
      </w:r>
      <w:r w:rsidRPr="00124F26">
        <w:rPr>
          <w:rStyle w:val="StyleUnderline"/>
          <w:highlight w:val="green"/>
        </w:rPr>
        <w:t>maximizing happiness</w:t>
      </w:r>
      <w:r w:rsidRPr="00AE2A33">
        <w:rPr>
          <w:sz w:val="16"/>
        </w:rPr>
        <w:t xml:space="preserve">--although I think that that's somewhat misleading. And the solution has a lot of merit to it. But it also has endured a couple of centuries of legitimate criticism. And </w:t>
      </w:r>
      <w:r w:rsidRPr="00124F26">
        <w:rPr>
          <w:rStyle w:val="StyleUnderline"/>
          <w:highlight w:val="green"/>
        </w:rPr>
        <w:t>one of the</w:t>
      </w:r>
      <w:r w:rsidRPr="00827B49">
        <w:rPr>
          <w:rStyle w:val="StyleUnderline"/>
        </w:rPr>
        <w:t xml:space="preserve"> biggest </w:t>
      </w:r>
      <w:r w:rsidRPr="00124F26">
        <w:rPr>
          <w:rStyle w:val="StyleUnderline"/>
          <w:highlight w:val="green"/>
        </w:rPr>
        <w:t>criticisms</w:t>
      </w:r>
      <w:r w:rsidRPr="00AE2A33">
        <w:rPr>
          <w:sz w:val="16"/>
        </w:rPr>
        <w:t xml:space="preserve">--and now we're getting back to the Trolley cases, </w:t>
      </w:r>
      <w:r w:rsidRPr="00124F26">
        <w:rPr>
          <w:rStyle w:val="StyleUnderline"/>
          <w:highlight w:val="green"/>
        </w:rPr>
        <w:t>is</w:t>
      </w:r>
      <w:r w:rsidRPr="00827B49">
        <w:rPr>
          <w:rStyle w:val="StyleUnderline"/>
        </w:rPr>
        <w:t xml:space="preserve"> that utilitarianism doesn't adequately account for people's </w:t>
      </w:r>
      <w:r w:rsidRPr="00124F26">
        <w:rPr>
          <w:rStyle w:val="StyleUnderline"/>
          <w:highlight w:val="green"/>
        </w:rPr>
        <w:t>rights</w:t>
      </w:r>
      <w:r w:rsidRPr="00827B49">
        <w:rPr>
          <w:rStyle w:val="StyleUnderline"/>
        </w:rPr>
        <w:t>.</w:t>
      </w:r>
      <w:r w:rsidRPr="00AE2A33">
        <w:rPr>
          <w:sz w:val="16"/>
        </w:rPr>
        <w:t xml:space="preserve"> So, take the footbridge case. It seems that it's wrong to push that guy off the footbridge. Even if you stipulate that you can save more people's lives. And </w:t>
      </w:r>
      <w:proofErr w:type="gramStart"/>
      <w:r w:rsidRPr="00AE2A33">
        <w:rPr>
          <w:sz w:val="16"/>
        </w:rPr>
        <w:t>so</w:t>
      </w:r>
      <w:proofErr w:type="gramEnd"/>
      <w:r w:rsidRPr="00AE2A33">
        <w:rPr>
          <w:sz w:val="16"/>
        </w:rPr>
        <w:t xml:space="preserve">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AE2A33">
        <w:rPr>
          <w:rStyle w:val="StyleUnderline"/>
        </w:rPr>
        <w:t>So</w:t>
      </w:r>
      <w:proofErr w:type="gramEnd"/>
      <w:r w:rsidRPr="00AE2A33">
        <w:rPr>
          <w:rStyle w:val="StyleUnderline"/>
        </w:rPr>
        <w:t xml:space="preserve"> I spend a lot of the book trying to understand the psychology of cases like the </w:t>
      </w:r>
      <w:r w:rsidRPr="00124F26">
        <w:rPr>
          <w:rStyle w:val="StyleUnderline"/>
          <w:highlight w:val="green"/>
        </w:rPr>
        <w:t>footbridge case</w:t>
      </w:r>
      <w:r w:rsidRPr="00AE2A33">
        <w:rPr>
          <w:rStyle w:val="StyleUnderline"/>
        </w:rPr>
        <w:t xml:space="preserve">. And you mention these being </w:t>
      </w:r>
      <w:r w:rsidRPr="00124F26">
        <w:rPr>
          <w:rStyle w:val="StyleUnderline"/>
          <w:highlight w:val="green"/>
        </w:rPr>
        <w:t>kind of unrealistic and weird</w:t>
      </w:r>
      <w:r w:rsidRPr="00AE2A33">
        <w:rPr>
          <w:rStyle w:val="StyleUnderline"/>
        </w:rPr>
        <w:t xml:space="preserve"> cases. That's </w:t>
      </w:r>
      <w:proofErr w:type="gramStart"/>
      <w:r w:rsidRPr="00AE2A33">
        <w:rPr>
          <w:rStyle w:val="StyleUnderline"/>
        </w:rPr>
        <w:t>actually part</w:t>
      </w:r>
      <w:proofErr w:type="gramEnd"/>
      <w:r w:rsidRPr="00AE2A33">
        <w:rPr>
          <w:rStyle w:val="StyleUnderline"/>
        </w:rPr>
        <w:t xml:space="preserve"> of my defense. </w:t>
      </w:r>
    </w:p>
    <w:p w14:paraId="2F097C86" w14:textId="77777777" w:rsidR="00002431" w:rsidRPr="00AE2A33" w:rsidRDefault="00002431" w:rsidP="00002431">
      <w:pPr>
        <w:rPr>
          <w:sz w:val="16"/>
        </w:rPr>
      </w:pPr>
      <w:r w:rsidRPr="00AE2A33">
        <w:rPr>
          <w:sz w:val="16"/>
        </w:rPr>
        <w:t xml:space="preserve">Russ: Yeah, there's some plus to it, I agree. </w:t>
      </w:r>
    </w:p>
    <w:p w14:paraId="19FAEE88" w14:textId="77777777" w:rsidR="00002431" w:rsidRPr="001F0DBD" w:rsidRDefault="00002431" w:rsidP="00002431">
      <w:pPr>
        <w:rPr>
          <w:sz w:val="16"/>
        </w:rPr>
      </w:pPr>
      <w:r w:rsidRPr="00AE2A33">
        <w:rPr>
          <w:sz w:val="16"/>
        </w:rPr>
        <w:t xml:space="preserve">Guest: Right. </w:t>
      </w:r>
      <w:r w:rsidRPr="00AE2A33">
        <w:rPr>
          <w:rStyle w:val="StyleUnderline"/>
        </w:rPr>
        <w:t xml:space="preserve">And the idea is that your amygdala is responding to an act of violence. And most acts of violence are bad. And </w:t>
      </w:r>
      <w:proofErr w:type="gramStart"/>
      <w:r w:rsidRPr="00AE2A33">
        <w:rPr>
          <w:rStyle w:val="StyleUnderline"/>
        </w:rPr>
        <w:t>so</w:t>
      </w:r>
      <w:proofErr w:type="gramEnd"/>
      <w:r w:rsidRPr="00AE2A33">
        <w:rPr>
          <w:rStyle w:val="StyleUnderline"/>
        </w:rPr>
        <w:t xml:space="preserve"> </w:t>
      </w:r>
      <w:r w:rsidRPr="00124F26">
        <w:rPr>
          <w:rStyle w:val="StyleUnderline"/>
          <w:highlight w:val="green"/>
        </w:rPr>
        <w:t>it is good</w:t>
      </w:r>
      <w:r w:rsidRPr="00AE2A33">
        <w:rPr>
          <w:rStyle w:val="StyleUnderline"/>
        </w:rPr>
        <w:t xml:space="preserve"> for us </w:t>
      </w:r>
      <w:r w:rsidRPr="00124F26">
        <w:rPr>
          <w:rStyle w:val="StyleUnderline"/>
          <w:highlight w:val="green"/>
        </w:rPr>
        <w:t>to have a gut reaction</w:t>
      </w:r>
      <w:r w:rsidRPr="00AE2A33">
        <w:rPr>
          <w:rStyle w:val="StyleUnderline"/>
        </w:rPr>
        <w:t xml:space="preserve">, which is really a reaction in your amygdala that's then sending a signal to your ventromedial prefrontal cortex </w:t>
      </w:r>
      <w:r w:rsidRPr="00AE2A33">
        <w:rPr>
          <w:sz w:val="16"/>
        </w:rPr>
        <w:t xml:space="preserve">and so on and so forth, and we can talk about that. </w:t>
      </w:r>
      <w:r w:rsidRPr="00AE2A33">
        <w:rPr>
          <w:rStyle w:val="StyleUnderline"/>
        </w:rPr>
        <w:t xml:space="preserve">It's good to have that reaction </w:t>
      </w:r>
      <w:r w:rsidRPr="00124F26">
        <w:rPr>
          <w:rStyle w:val="StyleUnderline"/>
          <w:highlight w:val="green"/>
        </w:rPr>
        <w:t>that says, 'Don't push people</w:t>
      </w:r>
      <w:r w:rsidRPr="00AE2A33">
        <w:rPr>
          <w:rStyle w:val="StyleUnderline"/>
        </w:rPr>
        <w:t xml:space="preserve"> </w:t>
      </w:r>
      <w:proofErr w:type="gramStart"/>
      <w:r w:rsidRPr="00124F26">
        <w:rPr>
          <w:rStyle w:val="StyleUnderline"/>
          <w:highlight w:val="green"/>
        </w:rPr>
        <w:t>off</w:t>
      </w:r>
      <w:r w:rsidRPr="00AE2A33">
        <w:rPr>
          <w:rStyle w:val="StyleUnderline"/>
        </w:rPr>
        <w:t xml:space="preserve"> of</w:t>
      </w:r>
      <w:proofErr w:type="gramEnd"/>
      <w:r w:rsidRPr="00AE2A33">
        <w:rPr>
          <w:rStyle w:val="StyleUnderline"/>
        </w:rPr>
        <w:t xml:space="preserve"> </w:t>
      </w:r>
      <w:r w:rsidRPr="00124F26">
        <w:rPr>
          <w:rStyle w:val="StyleUnderline"/>
          <w:highlight w:val="green"/>
        </w:rPr>
        <w:t>footbridges</w:t>
      </w:r>
      <w:r w:rsidRPr="00AE2A33">
        <w:rPr>
          <w:rStyle w:val="StyleUnderline"/>
        </w:rPr>
        <w:t xml:space="preserve">.' </w:t>
      </w:r>
      <w:r w:rsidRPr="00124F26">
        <w:rPr>
          <w:rStyle w:val="StyleUnderline"/>
          <w:highlight w:val="green"/>
        </w:rPr>
        <w:t>But if</w:t>
      </w:r>
      <w:r w:rsidRPr="00AE2A33">
        <w:rPr>
          <w:rStyle w:val="StyleUnderline"/>
        </w:rPr>
        <w:t xml:space="preserve"> you construct a case in which you stipulate that committing </w:t>
      </w:r>
      <w:r w:rsidRPr="00124F26">
        <w:rPr>
          <w:rStyle w:val="StyleUnderline"/>
          <w:highlight w:val="green"/>
        </w:rPr>
        <w:t>this</w:t>
      </w:r>
      <w:r w:rsidRPr="00AE2A33">
        <w:rPr>
          <w:rStyle w:val="StyleUnderline"/>
        </w:rPr>
        <w:t xml:space="preserve"> act of violence is going to lead </w:t>
      </w:r>
      <w:r w:rsidRPr="00124F26">
        <w:rPr>
          <w:rStyle w:val="StyleUnderline"/>
          <w:highlight w:val="green"/>
        </w:rPr>
        <w:t>to the greater good,</w:t>
      </w:r>
      <w:r w:rsidRPr="00AE2A33">
        <w:rPr>
          <w:rStyle w:val="StyleUnderline"/>
        </w:rPr>
        <w:t xml:space="preserve"> and it still feels wrong, I think </w:t>
      </w:r>
      <w:r w:rsidRPr="00124F26">
        <w:rPr>
          <w:rStyle w:val="StyleUnderline"/>
          <w:highlight w:val="green"/>
        </w:rPr>
        <w:t>it's a mistake</w:t>
      </w:r>
      <w:r w:rsidRPr="00AE2A33">
        <w:rPr>
          <w:rStyle w:val="StyleUnderline"/>
        </w:rPr>
        <w:t xml:space="preserve"> </w:t>
      </w:r>
      <w:r w:rsidRPr="00124F26">
        <w:rPr>
          <w:rStyle w:val="StyleUnderline"/>
          <w:highlight w:val="green"/>
        </w:rPr>
        <w:t>to</w:t>
      </w:r>
      <w:r w:rsidRPr="00AE2A33">
        <w:rPr>
          <w:rStyle w:val="StyleUnderline"/>
        </w:rPr>
        <w:t xml:space="preserve"> interpret that gut reaction as a </w:t>
      </w:r>
      <w:r w:rsidRPr="00124F26">
        <w:rPr>
          <w:rStyle w:val="StyleUnderline"/>
          <w:highlight w:val="green"/>
        </w:rPr>
        <w:t>challenge</w:t>
      </w:r>
      <w:r w:rsidRPr="00AE2A33">
        <w:rPr>
          <w:rStyle w:val="StyleUnderline"/>
        </w:rPr>
        <w:t xml:space="preserve"> to </w:t>
      </w:r>
      <w:r w:rsidRPr="00124F26">
        <w:rPr>
          <w:rStyle w:val="StyleUnderline"/>
          <w:highlight w:val="green"/>
        </w:rPr>
        <w:t>the theory that</w:t>
      </w:r>
      <w:r w:rsidRPr="00AE2A33">
        <w:rPr>
          <w:rStyle w:val="StyleUnderline"/>
        </w:rPr>
        <w:t xml:space="preserve"> </w:t>
      </w:r>
      <w:r w:rsidRPr="00124F26">
        <w:rPr>
          <w:rStyle w:val="StyleUnderline"/>
          <w:highlight w:val="green"/>
        </w:rPr>
        <w:t>says</w:t>
      </w:r>
      <w:r w:rsidRPr="00AE2A33">
        <w:rPr>
          <w:rStyle w:val="StyleUnderline"/>
        </w:rPr>
        <w:t xml:space="preserve"> we should do whatever in general is going to </w:t>
      </w:r>
      <w:r w:rsidRPr="00124F26">
        <w:rPr>
          <w:rStyle w:val="StyleUnderline"/>
          <w:highlight w:val="green"/>
        </w:rPr>
        <w:t>promote the greater good</w:t>
      </w:r>
      <w:r w:rsidRPr="00AE2A33">
        <w:rPr>
          <w:rStyle w:val="StyleUnderline"/>
        </w:rPr>
        <w:t>.</w:t>
      </w:r>
      <w:r w:rsidRPr="00AE2A33">
        <w:rPr>
          <w:sz w:val="16"/>
        </w:rPr>
        <w:t xml:space="preserve"> That is, </w:t>
      </w:r>
      <w:r w:rsidRPr="00124F26">
        <w:rPr>
          <w:rStyle w:val="StyleUnderline"/>
          <w:highlight w:val="green"/>
        </w:rPr>
        <w:t>our gut reactions are</w:t>
      </w:r>
      <w:r w:rsidRPr="00AE2A33">
        <w:rPr>
          <w:rStyle w:val="StyleUnderline"/>
        </w:rPr>
        <w:t xml:space="preserve"> somewhat </w:t>
      </w:r>
      <w:r w:rsidRPr="00124F26">
        <w:rPr>
          <w:rStyle w:val="StyleUnderline"/>
          <w:highlight w:val="green"/>
        </w:rPr>
        <w:t>limited</w:t>
      </w:r>
      <w:r w:rsidRPr="00AE2A33">
        <w:rPr>
          <w:rStyle w:val="StyleUnderline"/>
        </w:rPr>
        <w:t xml:space="preserve">. They are good for everyday life. It's good that you have a gut reaction that says, 'Don't go shoving people </w:t>
      </w:r>
      <w:proofErr w:type="gramStart"/>
      <w:r w:rsidRPr="00AE2A33">
        <w:rPr>
          <w:rStyle w:val="StyleUnderline"/>
        </w:rPr>
        <w:t>off of</w:t>
      </w:r>
      <w:proofErr w:type="gramEnd"/>
      <w:r w:rsidRPr="00AE2A33">
        <w:rPr>
          <w:rStyle w:val="StyleUnderline"/>
        </w:rPr>
        <w:t xml:space="preserve"> high places.' But that shouldn't be a veto against a general idea that otherwise makes a lot of sense.</w:t>
      </w:r>
      <w:r w:rsidRPr="00AE2A33">
        <w:rPr>
          <w:sz w:val="16"/>
        </w:rPr>
        <w:t xml:space="preserve"> </w:t>
      </w:r>
      <w:r w:rsidRPr="00AE2A33">
        <w:rPr>
          <w:rStyle w:val="StyleUnderline"/>
        </w:rPr>
        <w:t xml:space="preserve">Which </w:t>
      </w:r>
      <w:r w:rsidRPr="00650C3B">
        <w:rPr>
          <w:rStyle w:val="StyleUnderline"/>
        </w:rPr>
        <w:t xml:space="preserve">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650C3B">
        <w:rPr>
          <w:sz w:val="16"/>
          <w:szCs w:val="16"/>
        </w:rPr>
        <w:t>So</w:t>
      </w:r>
      <w:r w:rsidRPr="00650C3B">
        <w:rPr>
          <w:sz w:val="16"/>
        </w:rPr>
        <w:t>, that's kind of completing or partially completing the circle between the tragedy of the commons, that discussion, and how do we get to the Trolleys.</w:t>
      </w:r>
    </w:p>
    <w:bookmarkEnd w:id="0"/>
    <w:p w14:paraId="13B8E7C2" w14:textId="77777777" w:rsidR="00002431" w:rsidRDefault="00002431" w:rsidP="00002431"/>
    <w:p w14:paraId="379FBD3E" w14:textId="77777777" w:rsidR="00002431" w:rsidRPr="00730CE9" w:rsidRDefault="00002431" w:rsidP="00002431">
      <w:pPr>
        <w:pStyle w:val="Heading4"/>
        <w:rPr>
          <w:rFonts w:cs="Arial"/>
          <w:szCs w:val="26"/>
        </w:rPr>
      </w:pPr>
      <w:bookmarkStart w:id="1" w:name="_Hlk62889748"/>
      <w:r>
        <w:rPr>
          <w:rFonts w:cs="Arial"/>
          <w:szCs w:val="26"/>
        </w:rPr>
        <w:t>Extinction</w:t>
      </w:r>
      <w:r w:rsidRPr="00730CE9">
        <w:rPr>
          <w:rFonts w:cs="Arial"/>
          <w:szCs w:val="26"/>
        </w:rPr>
        <w:t xml:space="preserve"> outweighs---it’s the upmost moral evil and disavowal of the risk makes it more likely.</w:t>
      </w:r>
    </w:p>
    <w:p w14:paraId="062BBD1B" w14:textId="77777777" w:rsidR="00002431" w:rsidRPr="00AE4834" w:rsidRDefault="00002431" w:rsidP="00002431">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proofErr w:type="spellStart"/>
      <w:r w:rsidRPr="00AE4834">
        <w:rPr>
          <w:rStyle w:val="Style13ptBold"/>
          <w:rFonts w:eastAsia="Calibri"/>
          <w:b w:val="0"/>
        </w:rPr>
        <w:t>Finneron</w:t>
      </w:r>
      <w:proofErr w:type="spellEnd"/>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10"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14:paraId="57027685" w14:textId="77777777" w:rsidR="00002431" w:rsidRDefault="00002431" w:rsidP="00002431">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proofErr w:type="gramStart"/>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AE4834">
        <w:rPr>
          <w:sz w:val="8"/>
        </w:rPr>
        <w:t xml:space="preserve"> </w:t>
      </w:r>
      <w:r w:rsidRPr="00AE4834">
        <w:rPr>
          <w:rFonts w:eastAsia="Calibri"/>
          <w:sz w:val="8"/>
        </w:rPr>
        <w:t>also</w:t>
      </w:r>
      <w:proofErr w:type="gramEnd"/>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proofErr w:type="gramStart"/>
      <w:r w:rsidRPr="00AE4834">
        <w:rPr>
          <w:rFonts w:eastAsia="Calibri"/>
          <w:sz w:val="8"/>
        </w:rPr>
        <w:t>latter</w:t>
      </w:r>
      <w:r w:rsidRPr="00AE4834">
        <w:rPr>
          <w:sz w:val="8"/>
        </w:rPr>
        <w:t>’</w:t>
      </w:r>
      <w:r w:rsidRPr="00AE4834">
        <w:rPr>
          <w:rFonts w:eastAsia="Calibri"/>
          <w:sz w:val="8"/>
        </w:rPr>
        <w:t>s</w:t>
      </w:r>
      <w:proofErr w:type="gramEnd"/>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proofErr w:type="gramStart"/>
      <w:r w:rsidRPr="00AE4834">
        <w:rPr>
          <w:rFonts w:eastAsia="Calibri"/>
          <w:sz w:val="8"/>
        </w:rPr>
        <w:t>assuming</w:t>
      </w:r>
      <w:r w:rsidRPr="00AE4834">
        <w:rPr>
          <w:sz w:val="8"/>
        </w:rPr>
        <w:t xml:space="preserve"> </w:t>
      </w:r>
      <w:r w:rsidRPr="00AE4834">
        <w:rPr>
          <w:rFonts w:eastAsia="Calibri"/>
          <w:sz w:val="8"/>
        </w:rPr>
        <w:t>that</w:t>
      </w:r>
      <w:proofErr w:type="gramEnd"/>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proofErr w:type="gramEnd"/>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proofErr w:type="gramStart"/>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proofErr w:type="gramEnd"/>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proofErr w:type="gramStart"/>
      <w:r w:rsidRPr="00AE4834">
        <w:rPr>
          <w:rFonts w:eastAsia="Calibri"/>
          <w:sz w:val="8"/>
        </w:rPr>
        <w:t>particular</w:t>
      </w:r>
      <w:r w:rsidRPr="00AE4834">
        <w:rPr>
          <w:sz w:val="8"/>
        </w:rPr>
        <w:t xml:space="preserve"> </w:t>
      </w:r>
      <w:r w:rsidRPr="00AE4834">
        <w:rPr>
          <w:rFonts w:eastAsia="Calibri"/>
          <w:sz w:val="8"/>
        </w:rPr>
        <w:t>future</w:t>
      </w:r>
      <w:proofErr w:type="gramEnd"/>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proofErr w:type="gramStart"/>
      <w:r w:rsidRPr="00AE4834">
        <w:rPr>
          <w:rFonts w:eastAsia="Calibri"/>
          <w:sz w:val="8"/>
        </w:rPr>
        <w:t>later</w:t>
      </w:r>
      <w:r w:rsidRPr="00AE4834">
        <w:rPr>
          <w:sz w:val="8"/>
        </w:rPr>
        <w:t xml:space="preserve"> </w:t>
      </w:r>
      <w:r w:rsidRPr="00AE4834">
        <w:rPr>
          <w:rFonts w:eastAsia="Calibri"/>
          <w:sz w:val="8"/>
        </w:rPr>
        <w:t>on</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proofErr w:type="gramStart"/>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proofErr w:type="gramEnd"/>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proofErr w:type="gramStart"/>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proofErr w:type="gramStart"/>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the</w:t>
      </w:r>
      <w:proofErr w:type="gramEnd"/>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proofErr w:type="gramEnd"/>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proofErr w:type="gramEnd"/>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proofErr w:type="gramStart"/>
      <w:r w:rsidRPr="00AE4834">
        <w:rPr>
          <w:rFonts w:eastAsia="Calibri"/>
          <w:sz w:val="8"/>
        </w:rPr>
        <w:t>being</w:t>
      </w:r>
      <w:proofErr w:type="gramEnd"/>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1489B19F" w14:textId="77777777" w:rsidR="00002431" w:rsidRPr="00AE4834" w:rsidRDefault="00002431" w:rsidP="00002431">
      <w:pPr>
        <w:rPr>
          <w:sz w:val="8"/>
        </w:rPr>
      </w:pPr>
    </w:p>
    <w:p w14:paraId="016FEA6C" w14:textId="77777777" w:rsidR="00002431" w:rsidRPr="00730CE9" w:rsidRDefault="00002431" w:rsidP="00002431">
      <w:pPr>
        <w:pStyle w:val="Heading4"/>
        <w:rPr>
          <w:rFonts w:cs="Arial"/>
          <w:szCs w:val="26"/>
        </w:rPr>
      </w:pP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14:paraId="3D80D38D" w14:textId="77777777" w:rsidR="00002431" w:rsidRPr="00AE4834" w:rsidRDefault="00002431" w:rsidP="00002431">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Crédit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1240A969" w14:textId="0FF6C275" w:rsidR="00002431" w:rsidRDefault="00002431" w:rsidP="00002431">
      <w:pPr>
        <w:rPr>
          <w:rStyle w:val="StyleUnderlin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 xml:space="preserve">far too many nuclear </w:t>
      </w:r>
      <w:proofErr w:type="gramStart"/>
      <w:r w:rsidRPr="000A2C32">
        <w:rPr>
          <w:rStyle w:val="Emphasis"/>
          <w:highlight w:val="cyan"/>
        </w:rPr>
        <w:t>near-misses</w:t>
      </w:r>
      <w:proofErr w:type="gramEnd"/>
      <w:r w:rsidRPr="000A2C32">
        <w:rPr>
          <w:rStyle w:val="Emphasis"/>
          <w:highlight w:val="cyan"/>
        </w:rPr>
        <w:t xml:space="preserve">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w:t>
      </w:r>
      <w:proofErr w:type="gramStart"/>
      <w:r w:rsidRPr="00AE4834">
        <w:rPr>
          <w:sz w:val="12"/>
        </w:rPr>
        <w:t>traditions</w:t>
      </w:r>
      <w:proofErr w:type="gramEnd"/>
      <w:r w:rsidRPr="00AE4834">
        <w:rPr>
          <w:sz w:val="12"/>
        </w:rPr>
        <w:t xml:space="preserve"> and norms. They wiped each other </w:t>
      </w:r>
      <w:proofErr w:type="gramStart"/>
      <w:r w:rsidRPr="00AE4834">
        <w:rPr>
          <w:sz w:val="12"/>
        </w:rPr>
        <w:t>out, or</w:t>
      </w:r>
      <w:proofErr w:type="gramEnd"/>
      <w:r w:rsidRPr="00AE4834">
        <w:rPr>
          <w:sz w:val="12"/>
        </w:rPr>
        <w:t xml:space="preserve">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w:t>
      </w:r>
      <w:proofErr w:type="gramStart"/>
      <w:r w:rsidRPr="00AE4834">
        <w:rPr>
          <w:sz w:val="12"/>
        </w:rPr>
        <w:t>really wise</w:t>
      </w:r>
      <w:proofErr w:type="gramEnd"/>
      <w:r w:rsidRPr="00AE4834">
        <w:rPr>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 xml:space="preserve">overpowered </w:t>
      </w:r>
      <w:proofErr w:type="gramStart"/>
      <w:r w:rsidRPr="00AE4834">
        <w:rPr>
          <w:rStyle w:val="StyleUnderline"/>
        </w:rPr>
        <w:t>tribes,</w:t>
      </w:r>
      <w:proofErr w:type="gramEnd"/>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bookmarkEnd w:id="1"/>
    </w:p>
    <w:p w14:paraId="088EBEC0" w14:textId="54714BDD" w:rsidR="00DE0D59" w:rsidRDefault="00DE0D59" w:rsidP="00002431">
      <w:pPr>
        <w:rPr>
          <w:rStyle w:val="StyleUnderline"/>
        </w:rPr>
      </w:pPr>
    </w:p>
    <w:p w14:paraId="1978364D" w14:textId="65A9EC88" w:rsidR="00DE0D59" w:rsidRPr="00A64455" w:rsidRDefault="00DE0D59" w:rsidP="00DE0D59">
      <w:pPr>
        <w:pStyle w:val="Heading4"/>
      </w:pPr>
      <w:r>
        <w:t xml:space="preserve">Evaluate the DA through particularity – that no links their offense because we aren’t using extinction as a metaphor or unjustifiably </w:t>
      </w:r>
      <w:proofErr w:type="spellStart"/>
      <w:r>
        <w:t>distrcting</w:t>
      </w:r>
      <w:proofErr w:type="spellEnd"/>
      <w:r>
        <w:t xml:space="preserve"> from structural violence if we win the DA.</w:t>
      </w:r>
    </w:p>
    <w:p w14:paraId="2C9F0DD6" w14:textId="00E01176" w:rsidR="00002431" w:rsidRDefault="00002431" w:rsidP="00002431">
      <w:pPr>
        <w:pStyle w:val="Heading3"/>
      </w:pPr>
      <w:proofErr w:type="spellStart"/>
      <w:r>
        <w:t>Breske</w:t>
      </w:r>
      <w:proofErr w:type="spellEnd"/>
      <w:r>
        <w:t xml:space="preserve"> 18/2</w:t>
      </w:r>
    </w:p>
    <w:p w14:paraId="6CE28EC6" w14:textId="77777777" w:rsidR="00002431" w:rsidRDefault="00002431" w:rsidP="00002431">
      <w:pPr>
        <w:pStyle w:val="Heading4"/>
        <w:rPr>
          <w:rFonts w:cs="Arial"/>
        </w:rPr>
      </w:pPr>
      <w:r>
        <w:rPr>
          <w:rFonts w:cs="Arial"/>
        </w:rPr>
        <w:t>These cards critique cap, not IP – Harker inserts yellow</w:t>
      </w:r>
    </w:p>
    <w:p w14:paraId="4A8C3F6F" w14:textId="77777777" w:rsidR="00002431" w:rsidRDefault="00002431" w:rsidP="00002431"/>
    <w:p w14:paraId="016A68C2" w14:textId="77777777" w:rsidR="00002431" w:rsidRPr="00A7359E" w:rsidRDefault="00002431" w:rsidP="00002431">
      <w:pPr>
        <w:pStyle w:val="Heading4"/>
      </w:pPr>
      <w:r>
        <w:t>Ex1</w:t>
      </w:r>
    </w:p>
    <w:p w14:paraId="6A418F60" w14:textId="77777777" w:rsidR="00002431" w:rsidRDefault="00002431" w:rsidP="00002431">
      <w:r>
        <w:rPr>
          <w:b/>
          <w:sz w:val="26"/>
          <w:szCs w:val="26"/>
        </w:rPr>
        <w:t xml:space="preserve">1AC </w:t>
      </w:r>
      <w:proofErr w:type="spellStart"/>
      <w:r w:rsidRPr="00FA57FA">
        <w:rPr>
          <w:b/>
          <w:sz w:val="26"/>
          <w:szCs w:val="26"/>
        </w:rPr>
        <w:t>Breske</w:t>
      </w:r>
      <w:proofErr w:type="spellEnd"/>
      <w:r w:rsidRPr="00FA57FA">
        <w:rPr>
          <w:b/>
          <w:sz w:val="26"/>
          <w:szCs w:val="26"/>
        </w:rPr>
        <w:t xml:space="preserve"> ’18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FA57FA">
        <w:t>Biocolonialism</w:t>
      </w:r>
      <w:proofErr w:type="spellEnd"/>
      <w:r w:rsidRPr="00FA57FA">
        <w:t xml:space="preserve">: Examining Biopiracy, Inequality, and Power”, Spectra, 6(2), pp.58–73. DOI: </w:t>
      </w:r>
      <w:hyperlink r:id="rId11" w:history="1">
        <w:r w:rsidRPr="008D303E">
          <w:rPr>
            <w:rStyle w:val="Hyperlink"/>
          </w:rPr>
          <w:t>http://doi.org/10.21061/spectra.v6i2.a.6]//pranav</w:t>
        </w:r>
      </w:hyperlink>
    </w:p>
    <w:p w14:paraId="702638DB" w14:textId="77777777" w:rsidR="00002431" w:rsidRPr="00FA57FA" w:rsidRDefault="00002431" w:rsidP="00002431">
      <w:pPr>
        <w:rPr>
          <w:sz w:val="16"/>
          <w:szCs w:val="16"/>
        </w:rPr>
      </w:pPr>
      <w:r w:rsidRPr="00FA57FA">
        <w:rPr>
          <w:sz w:val="16"/>
          <w:szCs w:val="16"/>
        </w:rPr>
        <w:t xml:space="preserve">Through examples of epistemic exploitation and a review of current literature on </w:t>
      </w:r>
      <w:proofErr w:type="spellStart"/>
      <w:r w:rsidRPr="00FA57FA">
        <w:rPr>
          <w:sz w:val="16"/>
          <w:szCs w:val="16"/>
        </w:rPr>
        <w:t>biocolonialism</w:t>
      </w:r>
      <w:proofErr w:type="spellEnd"/>
      <w:r w:rsidRPr="00FA57FA">
        <w:rPr>
          <w:sz w:val="16"/>
          <w:szCs w:val="16"/>
        </w:rPr>
        <w:t xml:space="preserve">, this paper will highlight issues of indigenous knowledge and resource appropriation and how they relate to neoliberal economic practices. According to Lorenzo Veracini, </w:t>
      </w:r>
      <w:r w:rsidRPr="00FA57FA">
        <w:rPr>
          <w:highlight w:val="green"/>
          <w:u w:val="single"/>
        </w:rPr>
        <w:t>the least visible types</w:t>
      </w:r>
      <w:r w:rsidRPr="00FA57FA">
        <w:rPr>
          <w:u w:val="single"/>
        </w:rPr>
        <w:t xml:space="preserve"> </w:t>
      </w:r>
      <w:r w:rsidRPr="00FA57FA">
        <w:rPr>
          <w:highlight w:val="green"/>
          <w:u w:val="single"/>
        </w:rPr>
        <w:t>of colonial subjugation</w:t>
      </w:r>
      <w:r w:rsidRPr="00FA57FA">
        <w:rPr>
          <w:u w:val="single"/>
        </w:rPr>
        <w:t xml:space="preserve">, like informal colonialism and trade imperialism, </w:t>
      </w:r>
      <w:r w:rsidRPr="00FA57FA">
        <w:rPr>
          <w:highlight w:val="green"/>
          <w:u w:val="single"/>
        </w:rPr>
        <w:t>are</w:t>
      </w:r>
      <w:r w:rsidRPr="00FA57FA">
        <w:rPr>
          <w:u w:val="single"/>
        </w:rPr>
        <w:t xml:space="preserve"> the </w:t>
      </w:r>
      <w:r w:rsidRPr="00FA57FA">
        <w:rPr>
          <w:highlight w:val="green"/>
          <w:u w:val="single"/>
        </w:rPr>
        <w:t xml:space="preserve">most resistant to </w:t>
      </w:r>
      <w:proofErr w:type="spellStart"/>
      <w:proofErr w:type="gramStart"/>
      <w:r w:rsidRPr="00FA57FA">
        <w:rPr>
          <w:highlight w:val="green"/>
          <w:u w:val="single"/>
        </w:rPr>
        <w:t>change</w:t>
      </w:r>
      <w:r w:rsidRPr="00FA57FA">
        <w:rPr>
          <w:sz w:val="16"/>
          <w:szCs w:val="16"/>
        </w:rPr>
        <w:t>.i</w:t>
      </w:r>
      <w:proofErr w:type="spellEnd"/>
      <w:proofErr w:type="gramEnd"/>
      <w:r w:rsidRPr="00FA57FA">
        <w:rPr>
          <w:sz w:val="16"/>
          <w:szCs w:val="16"/>
        </w:rPr>
        <w:t xml:space="preserve"> </w:t>
      </w:r>
      <w:r w:rsidRPr="00FA57FA">
        <w:rPr>
          <w:b/>
          <w:highlight w:val="green"/>
          <w:u w:val="single"/>
        </w:rPr>
        <w:t>This is especially</w:t>
      </w:r>
      <w:r w:rsidRPr="00FA57FA">
        <w:rPr>
          <w:b/>
          <w:u w:val="single"/>
        </w:rPr>
        <w:t xml:space="preserve"> </w:t>
      </w:r>
      <w:r w:rsidRPr="00FA57FA">
        <w:rPr>
          <w:b/>
          <w:highlight w:val="green"/>
          <w:u w:val="single"/>
        </w:rPr>
        <w:t xml:space="preserve">true for </w:t>
      </w:r>
      <w:proofErr w:type="spellStart"/>
      <w:r w:rsidRPr="00FA57FA">
        <w:rPr>
          <w:b/>
          <w:highlight w:val="green"/>
          <w:u w:val="single"/>
        </w:rPr>
        <w:t>biocolonialism</w:t>
      </w:r>
      <w:proofErr w:type="spellEnd"/>
      <w:r w:rsidRPr="00FA57FA">
        <w:rPr>
          <w:b/>
          <w:u w:val="single"/>
        </w:rPr>
        <w:t>, which arises through the dominant discourse of neoliberal economic practices around the world.</w:t>
      </w:r>
      <w:r w:rsidRPr="00FA57FA">
        <w:rPr>
          <w:sz w:val="16"/>
          <w:szCs w:val="16"/>
        </w:rPr>
        <w:t xml:space="preserve"> </w:t>
      </w:r>
      <w:r w:rsidRPr="00FA57FA">
        <w:rPr>
          <w:highlight w:val="green"/>
          <w:u w:val="single"/>
        </w:rPr>
        <w:t>This</w:t>
      </w:r>
      <w:r w:rsidRPr="00FA57FA">
        <w:rPr>
          <w:u w:val="single"/>
        </w:rPr>
        <w:t xml:space="preserve"> form of colonialism is based on the exploitation and extraction of traditional resources and knowledge through western conceptions of property ownership.</w:t>
      </w:r>
      <w:r w:rsidRPr="00FA57FA">
        <w:rPr>
          <w:sz w:val="16"/>
          <w:szCs w:val="16"/>
        </w:rPr>
        <w:t xml:space="preserve"> </w:t>
      </w:r>
      <w:r w:rsidRPr="00FA57FA">
        <w:rPr>
          <w:u w:val="single"/>
        </w:rPr>
        <w:t xml:space="preserve">Neoliberalism </w:t>
      </w:r>
      <w:r w:rsidRPr="00FA57FA">
        <w:rPr>
          <w:highlight w:val="green"/>
          <w:u w:val="single"/>
        </w:rPr>
        <w:t>has created</w:t>
      </w:r>
      <w:r w:rsidRPr="00FA57FA">
        <w:rPr>
          <w:u w:val="single"/>
        </w:rPr>
        <w:t xml:space="preserve"> a polarization in the world through </w:t>
      </w:r>
      <w:r w:rsidRPr="00FA57FA">
        <w:rPr>
          <w:highlight w:val="green"/>
          <w:u w:val="single"/>
        </w:rPr>
        <w:t>conflicts between ethnicities</w:t>
      </w:r>
      <w:r w:rsidRPr="00FA57FA">
        <w:rPr>
          <w:u w:val="single"/>
        </w:rPr>
        <w:t xml:space="preserve"> </w:t>
      </w:r>
      <w:r w:rsidRPr="00FA57FA">
        <w:rPr>
          <w:highlight w:val="green"/>
          <w:u w:val="single"/>
        </w:rPr>
        <w:t>and socio-economic levels</w:t>
      </w:r>
      <w:r w:rsidRPr="00FA57FA">
        <w:rPr>
          <w:u w:val="single"/>
        </w:rPr>
        <w:t xml:space="preserve">, </w:t>
      </w:r>
      <w:r w:rsidRPr="00FA57FA">
        <w:rPr>
          <w:highlight w:val="green"/>
          <w:u w:val="single"/>
        </w:rPr>
        <w:t xml:space="preserve">resulting in </w:t>
      </w:r>
      <w:r w:rsidRPr="00FA57FA">
        <w:rPr>
          <w:u w:val="single"/>
        </w:rPr>
        <w:t xml:space="preserve">a </w:t>
      </w:r>
      <w:r w:rsidRPr="00FA57FA">
        <w:rPr>
          <w:highlight w:val="green"/>
          <w:u w:val="single"/>
        </w:rPr>
        <w:t>dichotomy</w:t>
      </w:r>
      <w:r w:rsidRPr="00FA57FA">
        <w:rPr>
          <w:u w:val="single"/>
        </w:rPr>
        <w:t xml:space="preserve"> between the Global North and the Global South</w:t>
      </w:r>
      <w:r w:rsidRPr="00FA57FA">
        <w:rPr>
          <w:sz w:val="16"/>
          <w:szCs w:val="16"/>
        </w:rPr>
        <w:t xml:space="preserve">. </w:t>
      </w:r>
      <w:r w:rsidRPr="00FA57FA">
        <w:rPr>
          <w:b/>
          <w:u w:val="single"/>
        </w:rPr>
        <w:t xml:space="preserve">Concepts of </w:t>
      </w:r>
      <w:r w:rsidRPr="00731B25">
        <w:rPr>
          <w:b/>
          <w:highlight w:val="yellow"/>
          <w:u w:val="single"/>
        </w:rPr>
        <w:t>western legal practices</w:t>
      </w:r>
      <w:r w:rsidRPr="00FA57FA">
        <w:rPr>
          <w:b/>
          <w:u w:val="single"/>
        </w:rPr>
        <w:t xml:space="preserve">, </w:t>
      </w:r>
      <w:r w:rsidRPr="00FA57FA">
        <w:rPr>
          <w:b/>
          <w:highlight w:val="green"/>
          <w:u w:val="single"/>
        </w:rPr>
        <w:t>intellectual property rights</w:t>
      </w:r>
      <w:r w:rsidRPr="00FA57FA">
        <w:rPr>
          <w:b/>
          <w:u w:val="single"/>
        </w:rPr>
        <w:t xml:space="preserve">, </w:t>
      </w:r>
      <w:r w:rsidRPr="00731B25">
        <w:rPr>
          <w:b/>
          <w:highlight w:val="yellow"/>
          <w:u w:val="single"/>
        </w:rPr>
        <w:t>national property laws</w:t>
      </w:r>
      <w:r w:rsidRPr="00FA57FA">
        <w:rPr>
          <w:b/>
          <w:u w:val="single"/>
        </w:rPr>
        <w:t xml:space="preserve">, </w:t>
      </w:r>
      <w:r w:rsidRPr="00FA57FA">
        <w:rPr>
          <w:b/>
          <w:highlight w:val="green"/>
          <w:u w:val="single"/>
        </w:rPr>
        <w:t>and biotech</w:t>
      </w:r>
      <w:r w:rsidRPr="00FA57FA">
        <w:rPr>
          <w:b/>
          <w:u w:val="single"/>
        </w:rPr>
        <w:t xml:space="preserve">nology innovations </w:t>
      </w:r>
      <w:r w:rsidRPr="00FA57FA">
        <w:rPr>
          <w:b/>
          <w:highlight w:val="green"/>
          <w:u w:val="single"/>
        </w:rPr>
        <w:t xml:space="preserve">create a system of </w:t>
      </w:r>
      <w:proofErr w:type="spellStart"/>
      <w:r w:rsidRPr="00FA57FA">
        <w:rPr>
          <w:b/>
          <w:highlight w:val="green"/>
          <w:u w:val="single"/>
        </w:rPr>
        <w:t>biocolonialism</w:t>
      </w:r>
      <w:proofErr w:type="spellEnd"/>
      <w:r w:rsidRPr="00FA57FA">
        <w:rPr>
          <w:b/>
          <w:u w:val="single"/>
        </w:rPr>
        <w:t xml:space="preserve"> </w:t>
      </w:r>
      <w:r w:rsidRPr="00FA57FA">
        <w:rPr>
          <w:b/>
          <w:highlight w:val="green"/>
          <w:u w:val="single"/>
        </w:rPr>
        <w:t>with the</w:t>
      </w:r>
      <w:r w:rsidRPr="00FA57FA">
        <w:rPr>
          <w:b/>
          <w:u w:val="single"/>
        </w:rPr>
        <w:t xml:space="preserve"> dominant </w:t>
      </w:r>
      <w:r w:rsidRPr="00FA57FA">
        <w:rPr>
          <w:b/>
          <w:highlight w:val="green"/>
          <w:u w:val="single"/>
        </w:rPr>
        <w:t>North capitalizing</w:t>
      </w:r>
      <w:r w:rsidRPr="00FA57FA">
        <w:rPr>
          <w:b/>
          <w:u w:val="single"/>
        </w:rPr>
        <w:t xml:space="preserve"> on these policies and </w:t>
      </w:r>
      <w:proofErr w:type="spellStart"/>
      <w:proofErr w:type="gramStart"/>
      <w:r w:rsidRPr="00FA57FA">
        <w:rPr>
          <w:b/>
          <w:u w:val="single"/>
        </w:rPr>
        <w:t>practices.</w:t>
      </w:r>
      <w:r w:rsidRPr="00FA57FA">
        <w:rPr>
          <w:sz w:val="16"/>
          <w:szCs w:val="16"/>
        </w:rPr>
        <w:t>ii</w:t>
      </w:r>
      <w:proofErr w:type="spellEnd"/>
      <w:proofErr w:type="gramEnd"/>
      <w:r w:rsidRPr="00FA57FA">
        <w:rPr>
          <w:sz w:val="16"/>
          <w:szCs w:val="16"/>
        </w:rPr>
        <w:t xml:space="preserve"> </w:t>
      </w:r>
      <w:r w:rsidRPr="00FA57FA">
        <w:rPr>
          <w:b/>
          <w:highlight w:val="green"/>
          <w:u w:val="single"/>
        </w:rPr>
        <w:t>This</w:t>
      </w:r>
      <w:r w:rsidRPr="00FA57FA">
        <w:rPr>
          <w:b/>
          <w:u w:val="single"/>
        </w:rPr>
        <w:t xml:space="preserve"> has adversely affected the Global South in many ways and </w:t>
      </w:r>
      <w:r w:rsidRPr="00FA57FA">
        <w:rPr>
          <w:b/>
          <w:highlight w:val="green"/>
          <w:u w:val="single"/>
        </w:rPr>
        <w:t>acts</w:t>
      </w:r>
      <w:r w:rsidRPr="00FA57FA">
        <w:rPr>
          <w:b/>
          <w:u w:val="single"/>
        </w:rPr>
        <w:t xml:space="preserve"> </w:t>
      </w:r>
      <w:r w:rsidRPr="00FA57FA">
        <w:rPr>
          <w:b/>
          <w:highlight w:val="green"/>
          <w:u w:val="single"/>
        </w:rPr>
        <w:t>as</w:t>
      </w:r>
      <w:r w:rsidRPr="00FA57FA">
        <w:rPr>
          <w:b/>
          <w:u w:val="single"/>
        </w:rPr>
        <w:t xml:space="preserve"> an ideology </w:t>
      </w:r>
      <w:r w:rsidRPr="00FA57FA">
        <w:rPr>
          <w:b/>
          <w:highlight w:val="green"/>
          <w:u w:val="single"/>
        </w:rPr>
        <w:t>promoting</w:t>
      </w:r>
      <w:r w:rsidRPr="00FA57FA">
        <w:rPr>
          <w:b/>
          <w:u w:val="single"/>
        </w:rPr>
        <w:t xml:space="preserve"> profit and economic </w:t>
      </w:r>
      <w:r w:rsidRPr="00FA57FA">
        <w:rPr>
          <w:b/>
          <w:highlight w:val="green"/>
          <w:u w:val="single"/>
        </w:rPr>
        <w:t>growth at the</w:t>
      </w:r>
      <w:r w:rsidRPr="00FA57FA">
        <w:rPr>
          <w:b/>
          <w:u w:val="single"/>
        </w:rPr>
        <w:t xml:space="preserve"> </w:t>
      </w:r>
      <w:r w:rsidRPr="00FA57FA">
        <w:rPr>
          <w:b/>
          <w:highlight w:val="green"/>
          <w:u w:val="single"/>
        </w:rPr>
        <w:t>expense of the marginalized</w:t>
      </w:r>
      <w:r w:rsidRPr="00FA57FA">
        <w:rPr>
          <w:b/>
          <w:u w:val="single"/>
        </w:rPr>
        <w:t>.</w:t>
      </w:r>
      <w:r w:rsidRPr="00FA57FA">
        <w:rPr>
          <w:sz w:val="16"/>
          <w:szCs w:val="16"/>
        </w:rPr>
        <w:t xml:space="preserve"> </w:t>
      </w:r>
      <w:r w:rsidRPr="00FA57FA">
        <w:rPr>
          <w:highlight w:val="green"/>
          <w:u w:val="single"/>
        </w:rPr>
        <w:t>The shift</w:t>
      </w:r>
      <w:r w:rsidRPr="00FA57FA">
        <w:rPr>
          <w:u w:val="single"/>
        </w:rPr>
        <w:t xml:space="preserve"> to neoliberalism </w:t>
      </w:r>
      <w:r w:rsidRPr="00FA57FA">
        <w:rPr>
          <w:highlight w:val="green"/>
          <w:u w:val="single"/>
        </w:rPr>
        <w:t>has</w:t>
      </w:r>
      <w:r w:rsidRPr="00FA57FA">
        <w:rPr>
          <w:u w:val="single"/>
        </w:rPr>
        <w:t xml:space="preserve"> increased the divide between the developed and developing world and the “</w:t>
      </w:r>
      <w:r w:rsidRPr="00731B25">
        <w:rPr>
          <w:highlight w:val="yellow"/>
          <w:u w:val="single"/>
        </w:rPr>
        <w:t xml:space="preserve">ideology of the market, and the omnipresence of market forces, have left an indelible mark on the western conception of </w:t>
      </w:r>
      <w:proofErr w:type="spellStart"/>
      <w:r w:rsidRPr="00731B25">
        <w:rPr>
          <w:highlight w:val="yellow"/>
          <w:u w:val="single"/>
        </w:rPr>
        <w:t>knowledge</w:t>
      </w:r>
      <w:r w:rsidRPr="00FA57FA">
        <w:rPr>
          <w:u w:val="single"/>
        </w:rPr>
        <w:t>.”</w:t>
      </w:r>
      <w:r w:rsidRPr="00FA57FA">
        <w:rPr>
          <w:sz w:val="16"/>
          <w:szCs w:val="16"/>
        </w:rPr>
        <w:t>iii</w:t>
      </w:r>
      <w:proofErr w:type="spellEnd"/>
      <w:r w:rsidRPr="00FA57FA">
        <w:rPr>
          <w:sz w:val="16"/>
          <w:szCs w:val="16"/>
        </w:rPr>
        <w:t xml:space="preserve"> </w:t>
      </w:r>
      <w:r w:rsidRPr="00FA57FA">
        <w:rPr>
          <w:b/>
          <w:u w:val="single"/>
        </w:rPr>
        <w:t xml:space="preserve">Power is often in the hands of </w:t>
      </w:r>
      <w:r w:rsidRPr="00731B25">
        <w:rPr>
          <w:b/>
          <w:highlight w:val="yellow"/>
          <w:u w:val="single"/>
        </w:rPr>
        <w:t xml:space="preserve">transnational corporations and lobbyist groups with the global economy becoming larger than individual nation-state </w:t>
      </w:r>
      <w:proofErr w:type="spellStart"/>
      <w:r w:rsidRPr="00731B25">
        <w:rPr>
          <w:b/>
          <w:highlight w:val="yellow"/>
          <w:u w:val="single"/>
        </w:rPr>
        <w:t>economies</w:t>
      </w:r>
      <w:r w:rsidRPr="00FA57FA">
        <w:rPr>
          <w:b/>
          <w:u w:val="single"/>
        </w:rPr>
        <w:t>.</w:t>
      </w:r>
      <w:r w:rsidRPr="00FA57FA">
        <w:rPr>
          <w:sz w:val="16"/>
          <w:szCs w:val="16"/>
        </w:rPr>
        <w:t>iv</w:t>
      </w:r>
      <w:proofErr w:type="spellEnd"/>
      <w:r w:rsidRPr="00FA57FA">
        <w:rPr>
          <w:sz w:val="16"/>
          <w:szCs w:val="16"/>
        </w:rPr>
        <w:t xml:space="preserve"> Cori Hayden theorizes that bioprospecting is “an important site for thinking about how neoliberalism </w:t>
      </w:r>
      <w:proofErr w:type="spellStart"/>
      <w:r w:rsidRPr="00FA57FA">
        <w:rPr>
          <w:sz w:val="16"/>
          <w:szCs w:val="16"/>
        </w:rPr>
        <w:t>works.”v</w:t>
      </w:r>
      <w:proofErr w:type="spellEnd"/>
      <w:r w:rsidRPr="00FA57FA">
        <w:rPr>
          <w:sz w:val="16"/>
          <w:szCs w:val="16"/>
        </w:rPr>
        <w:t xml:space="preserve"> For Hayden, </w:t>
      </w:r>
      <w:r w:rsidRPr="00FA57FA">
        <w:rPr>
          <w:b/>
          <w:highlight w:val="green"/>
          <w:u w:val="single"/>
        </w:rPr>
        <w:t>biopiracy is</w:t>
      </w:r>
      <w:r w:rsidRPr="00FA57FA">
        <w:rPr>
          <w:b/>
          <w:u w:val="single"/>
        </w:rPr>
        <w:t xml:space="preserve"> an </w:t>
      </w:r>
      <w:r w:rsidRPr="00FA57FA">
        <w:rPr>
          <w:b/>
          <w:highlight w:val="green"/>
          <w:u w:val="single"/>
        </w:rPr>
        <w:t>institutionalized</w:t>
      </w:r>
      <w:r w:rsidRPr="00FA57FA">
        <w:rPr>
          <w:b/>
          <w:u w:val="single"/>
        </w:rPr>
        <w:t xml:space="preserve"> practice garnering transnational capital</w:t>
      </w:r>
      <w:r w:rsidRPr="00FA57FA">
        <w:rPr>
          <w:sz w:val="16"/>
          <w:szCs w:val="16"/>
        </w:rPr>
        <w:t xml:space="preserve">. In other words, </w:t>
      </w:r>
      <w:r w:rsidRPr="00FA57FA">
        <w:rPr>
          <w:u w:val="single"/>
        </w:rPr>
        <w:t>the opening of the market on biodiversity is argued to be both a development strategy and an argument for conservation within an economic framework</w:t>
      </w:r>
      <w:r w:rsidRPr="00FA57FA">
        <w:rPr>
          <w:sz w:val="16"/>
          <w:szCs w:val="16"/>
        </w:rPr>
        <w:t xml:space="preserve">. </w:t>
      </w:r>
      <w:r w:rsidRPr="00FA57FA">
        <w:rPr>
          <w:u w:val="single"/>
        </w:rPr>
        <w:t>For example, in Peru, foreign corporations have filed more than 11,690 patents on natural resources traditionally used by indigenous communities</w:t>
      </w:r>
      <w:r w:rsidRPr="00FA57FA">
        <w:rPr>
          <w:sz w:val="16"/>
          <w:szCs w:val="16"/>
        </w:rPr>
        <w:t xml:space="preserve">.vi </w:t>
      </w:r>
      <w:r w:rsidRPr="00FA57FA">
        <w:rPr>
          <w:b/>
          <w:highlight w:val="green"/>
          <w:u w:val="single"/>
        </w:rPr>
        <w:t>Corporate interest in medicinal plants</w:t>
      </w:r>
      <w:r w:rsidRPr="00FA57FA">
        <w:rPr>
          <w:b/>
          <w:u w:val="single"/>
        </w:rPr>
        <w:t xml:space="preserve"> and seeds </w:t>
      </w:r>
      <w:r w:rsidRPr="00FA57FA">
        <w:rPr>
          <w:b/>
          <w:highlight w:val="green"/>
          <w:u w:val="single"/>
        </w:rPr>
        <w:t>stems from</w:t>
      </w:r>
      <w:r w:rsidRPr="00FA57FA">
        <w:rPr>
          <w:b/>
          <w:u w:val="single"/>
        </w:rPr>
        <w:t xml:space="preserve"> long-term </w:t>
      </w:r>
      <w:r w:rsidRPr="00FA57FA">
        <w:rPr>
          <w:b/>
          <w:highlight w:val="green"/>
          <w:u w:val="single"/>
        </w:rPr>
        <w:t>economic goals</w:t>
      </w:r>
      <w:r w:rsidRPr="00FA57FA">
        <w:rPr>
          <w:b/>
          <w:u w:val="single"/>
        </w:rPr>
        <w:t>.</w:t>
      </w:r>
      <w:r w:rsidRPr="00FA57FA">
        <w:rPr>
          <w:sz w:val="16"/>
          <w:szCs w:val="16"/>
        </w:rPr>
        <w:t xml:space="preserve"> </w:t>
      </w:r>
      <w:r w:rsidRPr="00FA57FA">
        <w:rPr>
          <w:u w:val="single"/>
        </w:rPr>
        <w:t xml:space="preserve">This example illustrates the current trend of outside transnational corporations showing an interest in </w:t>
      </w:r>
      <w:proofErr w:type="gramStart"/>
      <w:r w:rsidRPr="00FA57FA">
        <w:rPr>
          <w:u w:val="single"/>
        </w:rPr>
        <w:t>traditionally-used</w:t>
      </w:r>
      <w:proofErr w:type="gramEnd"/>
      <w:r w:rsidRPr="00FA57FA">
        <w:rPr>
          <w:u w:val="single"/>
        </w:rPr>
        <w:t xml:space="preserve"> medicinal plants and seeds. </w:t>
      </w:r>
      <w:r w:rsidRPr="00FA57FA">
        <w:rPr>
          <w:b/>
          <w:u w:val="single"/>
        </w:rPr>
        <w:t xml:space="preserve">Within the globalized economy, </w:t>
      </w:r>
      <w:r w:rsidRPr="00FA57FA">
        <w:rPr>
          <w:b/>
          <w:highlight w:val="green"/>
          <w:u w:val="single"/>
        </w:rPr>
        <w:t>free trade agreements</w:t>
      </w:r>
      <w:r w:rsidRPr="00FA57FA">
        <w:rPr>
          <w:b/>
          <w:u w:val="single"/>
        </w:rPr>
        <w:t xml:space="preserve"> </w:t>
      </w:r>
      <w:r w:rsidRPr="00FA57FA">
        <w:rPr>
          <w:b/>
          <w:highlight w:val="green"/>
          <w:u w:val="single"/>
        </w:rPr>
        <w:t>create a power imbalance</w:t>
      </w:r>
      <w:r w:rsidRPr="00FA57FA">
        <w:rPr>
          <w:b/>
          <w:u w:val="single"/>
        </w:rPr>
        <w:t xml:space="preserve"> </w:t>
      </w:r>
      <w:r w:rsidRPr="00FA57FA">
        <w:rPr>
          <w:b/>
          <w:highlight w:val="green"/>
          <w:u w:val="single"/>
        </w:rPr>
        <w:t>between</w:t>
      </w:r>
      <w:r w:rsidRPr="00FA57FA">
        <w:rPr>
          <w:b/>
          <w:u w:val="single"/>
        </w:rPr>
        <w:t xml:space="preserve"> multinational corporations (</w:t>
      </w:r>
      <w:r w:rsidRPr="00FA57FA">
        <w:rPr>
          <w:b/>
          <w:highlight w:val="green"/>
          <w:u w:val="single"/>
        </w:rPr>
        <w:t>MNCs</w:t>
      </w:r>
      <w:r w:rsidRPr="00FA57FA">
        <w:rPr>
          <w:b/>
          <w:u w:val="single"/>
        </w:rPr>
        <w:t xml:space="preserve">) </w:t>
      </w:r>
      <w:r w:rsidRPr="00FA57FA">
        <w:rPr>
          <w:b/>
          <w:highlight w:val="green"/>
          <w:u w:val="single"/>
        </w:rPr>
        <w:t>and</w:t>
      </w:r>
      <w:r w:rsidRPr="00FA57FA">
        <w:rPr>
          <w:b/>
          <w:u w:val="single"/>
        </w:rPr>
        <w:t xml:space="preserve"> the </w:t>
      </w:r>
      <w:r w:rsidRPr="00FA57FA">
        <w:rPr>
          <w:b/>
          <w:highlight w:val="green"/>
          <w:u w:val="single"/>
        </w:rPr>
        <w:t>indigenous communities</w:t>
      </w:r>
      <w:r w:rsidRPr="00FA57FA">
        <w:rPr>
          <w:b/>
          <w:u w:val="single"/>
        </w:rPr>
        <w:t xml:space="preserve"> holding traditional knowledges and resources.</w:t>
      </w:r>
      <w:r w:rsidRPr="00FA57FA">
        <w:rPr>
          <w:sz w:val="16"/>
          <w:szCs w:val="16"/>
        </w:rPr>
        <w:t xml:space="preserve"> </w:t>
      </w:r>
      <w:r w:rsidRPr="00FA57FA">
        <w:rPr>
          <w:b/>
          <w:u w:val="single"/>
        </w:rPr>
        <w:t xml:space="preserve">Since </w:t>
      </w:r>
      <w:r w:rsidRPr="00FA57FA">
        <w:rPr>
          <w:b/>
          <w:highlight w:val="green"/>
          <w:u w:val="single"/>
        </w:rPr>
        <w:t>indigenous knowledge is disseminated</w:t>
      </w:r>
      <w:r w:rsidRPr="00FA57FA">
        <w:rPr>
          <w:b/>
          <w:u w:val="single"/>
        </w:rPr>
        <w:t xml:space="preserve"> among the community </w:t>
      </w:r>
      <w:r w:rsidRPr="00FA57FA">
        <w:rPr>
          <w:b/>
          <w:highlight w:val="green"/>
          <w:u w:val="single"/>
        </w:rPr>
        <w:t>and no one</w:t>
      </w:r>
      <w:r w:rsidRPr="00FA57FA">
        <w:rPr>
          <w:b/>
          <w:u w:val="single"/>
        </w:rPr>
        <w:t xml:space="preserve"> person </w:t>
      </w:r>
      <w:r w:rsidRPr="00FA57FA">
        <w:rPr>
          <w:b/>
          <w:highlight w:val="green"/>
          <w:u w:val="single"/>
        </w:rPr>
        <w:t>owns it</w:t>
      </w:r>
      <w:r w:rsidRPr="00FA57FA">
        <w:rPr>
          <w:b/>
          <w:u w:val="single"/>
        </w:rPr>
        <w:t xml:space="preserve"> in the western, legal </w:t>
      </w:r>
      <w:proofErr w:type="spellStart"/>
      <w:proofErr w:type="gramStart"/>
      <w:r w:rsidRPr="00FA57FA">
        <w:rPr>
          <w:b/>
          <w:u w:val="single"/>
        </w:rPr>
        <w:t>sense,vii</w:t>
      </w:r>
      <w:proofErr w:type="spellEnd"/>
      <w:proofErr w:type="gramEnd"/>
      <w:r w:rsidRPr="00FA57FA">
        <w:rPr>
          <w:b/>
          <w:u w:val="single"/>
        </w:rPr>
        <w:t xml:space="preserve"> </w:t>
      </w:r>
      <w:r w:rsidRPr="00FA57FA">
        <w:rPr>
          <w:b/>
          <w:highlight w:val="green"/>
          <w:u w:val="single"/>
        </w:rPr>
        <w:t>MNCs use bioprospecting</w:t>
      </w:r>
      <w:r w:rsidRPr="00FA57FA">
        <w:rPr>
          <w:b/>
          <w:u w:val="single"/>
        </w:rPr>
        <w:t xml:space="preserve"> projects in areas with rich biodiversity </w:t>
      </w:r>
      <w:r w:rsidRPr="00FA57FA">
        <w:rPr>
          <w:b/>
          <w:highlight w:val="green"/>
          <w:u w:val="single"/>
        </w:rPr>
        <w:t>for future development</w:t>
      </w:r>
      <w:r w:rsidRPr="00FA57FA">
        <w:rPr>
          <w:b/>
          <w:u w:val="single"/>
        </w:rPr>
        <w:t xml:space="preserve"> of </w:t>
      </w:r>
      <w:proofErr w:type="spellStart"/>
      <w:r w:rsidRPr="00FA57FA">
        <w:rPr>
          <w:b/>
          <w:u w:val="single"/>
        </w:rPr>
        <w:t>products.</w:t>
      </w:r>
      <w:r w:rsidRPr="00FA57FA">
        <w:rPr>
          <w:sz w:val="16"/>
          <w:szCs w:val="16"/>
        </w:rPr>
        <w:t>viii</w:t>
      </w:r>
      <w:proofErr w:type="spellEnd"/>
      <w:r w:rsidRPr="00FA57FA">
        <w:rPr>
          <w:sz w:val="16"/>
          <w:szCs w:val="16"/>
        </w:rPr>
        <w:t xml:space="preserve"> It has been found that bioprospecting success rates greatly increase with the inclusion of indigenous knowledge or local guidance. </w:t>
      </w:r>
      <w:r w:rsidRPr="00FA57FA">
        <w:rPr>
          <w:u w:val="single"/>
        </w:rPr>
        <w:t>These endeavors are financed as exploratory enterprises to find aspects of biodiversity and indigenous knowledge as resources that can be patented and used for future development.</w:t>
      </w:r>
      <w:r w:rsidRPr="00FA57FA">
        <w:rPr>
          <w:sz w:val="16"/>
          <w:szCs w:val="16"/>
        </w:rPr>
        <w:t xml:space="preserve"> </w:t>
      </w:r>
      <w:r w:rsidRPr="00FA57FA">
        <w:rPr>
          <w:b/>
          <w:highlight w:val="green"/>
          <w:u w:val="single"/>
        </w:rPr>
        <w:t>Bioprospecting</w:t>
      </w:r>
      <w:r w:rsidRPr="00FA57FA">
        <w:rPr>
          <w:b/>
          <w:u w:val="single"/>
        </w:rPr>
        <w:t xml:space="preserve"> can be </w:t>
      </w:r>
      <w:r w:rsidRPr="00FA57FA">
        <w:rPr>
          <w:b/>
          <w:highlight w:val="green"/>
          <w:u w:val="single"/>
        </w:rPr>
        <w:t>considered</w:t>
      </w:r>
      <w:r w:rsidRPr="00FA57FA">
        <w:rPr>
          <w:b/>
          <w:u w:val="single"/>
        </w:rPr>
        <w:t xml:space="preserve"> a form of </w:t>
      </w:r>
      <w:r w:rsidRPr="00FA57FA">
        <w:rPr>
          <w:b/>
          <w:highlight w:val="green"/>
          <w:u w:val="single"/>
        </w:rPr>
        <w:t>colonization</w:t>
      </w:r>
      <w:r w:rsidRPr="00FA57FA">
        <w:rPr>
          <w:b/>
          <w:u w:val="single"/>
        </w:rPr>
        <w:t xml:space="preserve"> using a “knowledge-based economy” with profit sought through marginalized peoples and their traditional </w:t>
      </w:r>
      <w:proofErr w:type="spellStart"/>
      <w:proofErr w:type="gramStart"/>
      <w:r w:rsidRPr="00FA57FA">
        <w:rPr>
          <w:b/>
          <w:u w:val="single"/>
        </w:rPr>
        <w:t>resources</w:t>
      </w:r>
      <w:r w:rsidRPr="00FA57FA">
        <w:rPr>
          <w:sz w:val="16"/>
          <w:szCs w:val="16"/>
        </w:rPr>
        <w:t>.ix</w:t>
      </w:r>
      <w:proofErr w:type="spellEnd"/>
      <w:proofErr w:type="gramEnd"/>
      <w:r w:rsidRPr="00FA57FA">
        <w:rPr>
          <w:sz w:val="16"/>
          <w:szCs w:val="16"/>
        </w:rPr>
        <w:t xml:space="preserve"> But, according to Hayden, </w:t>
      </w:r>
      <w:r w:rsidRPr="00FA57FA">
        <w:rPr>
          <w:b/>
          <w:u w:val="single"/>
        </w:rPr>
        <w:t>“[b]</w:t>
      </w:r>
      <w:proofErr w:type="spellStart"/>
      <w:r w:rsidRPr="00FA57FA">
        <w:rPr>
          <w:b/>
          <w:u w:val="single"/>
        </w:rPr>
        <w:t>ioprospecting</w:t>
      </w:r>
      <w:proofErr w:type="spellEnd"/>
      <w:r w:rsidRPr="00FA57FA">
        <w:rPr>
          <w:b/>
          <w:u w:val="single"/>
        </w:rPr>
        <w:t xml:space="preserve"> is the </w:t>
      </w:r>
      <w:r w:rsidRPr="00FA57FA">
        <w:rPr>
          <w:b/>
          <w:highlight w:val="green"/>
          <w:u w:val="single"/>
        </w:rPr>
        <w:t>new name for an old practice</w:t>
      </w:r>
      <w:r w:rsidRPr="00FA57FA">
        <w:rPr>
          <w:b/>
          <w:u w:val="single"/>
        </w:rPr>
        <w:t xml:space="preserve">: it refers to </w:t>
      </w:r>
      <w:r w:rsidRPr="00FA57FA">
        <w:rPr>
          <w:b/>
          <w:highlight w:val="green"/>
          <w:u w:val="single"/>
        </w:rPr>
        <w:t>corporate drug development</w:t>
      </w:r>
      <w:r w:rsidRPr="00FA57FA">
        <w:rPr>
          <w:b/>
          <w:u w:val="single"/>
        </w:rPr>
        <w:t xml:space="preserve"> based on </w:t>
      </w:r>
      <w:r w:rsidRPr="009C7BCF">
        <w:rPr>
          <w:b/>
          <w:u w:val="single"/>
        </w:rPr>
        <w:t>medicinal plants, traditional knowledge, and microbes culled from the “biodiversity-rich” regions of the globe</w:t>
      </w:r>
      <w:r w:rsidRPr="00FA57FA">
        <w:rPr>
          <w:b/>
          <w:u w:val="single"/>
        </w:rPr>
        <w:t xml:space="preserve">—most of which reside in the so-called </w:t>
      </w:r>
      <w:r w:rsidRPr="00FA57FA">
        <w:rPr>
          <w:b/>
          <w:highlight w:val="green"/>
          <w:u w:val="single"/>
        </w:rPr>
        <w:t>developing nations.”</w:t>
      </w:r>
      <w:r w:rsidRPr="00FA57FA">
        <w:rPr>
          <w:sz w:val="16"/>
          <w:szCs w:val="16"/>
        </w:rPr>
        <w:t xml:space="preserve"> (Hayden 2003, 1). </w:t>
      </w:r>
      <w:r w:rsidRPr="00FA57FA">
        <w:rPr>
          <w:b/>
          <w:u w:val="single"/>
        </w:rPr>
        <w:t xml:space="preserve">Bioprospecting can quickly lead to biopiracy, or the </w:t>
      </w:r>
      <w:r w:rsidRPr="009C7BCF">
        <w:rPr>
          <w:b/>
          <w:u w:val="single"/>
        </w:rPr>
        <w:t xml:space="preserve">appropriation of traditional knowledge and natural resources without due </w:t>
      </w:r>
      <w:proofErr w:type="spellStart"/>
      <w:r w:rsidRPr="009C7BCF">
        <w:rPr>
          <w:b/>
          <w:u w:val="single"/>
        </w:rPr>
        <w:t>compensation</w:t>
      </w:r>
      <w:r w:rsidRPr="00731B25">
        <w:rPr>
          <w:sz w:val="16"/>
          <w:szCs w:val="16"/>
          <w:highlight w:val="yellow"/>
        </w:rPr>
        <w:t>.</w:t>
      </w:r>
      <w:r w:rsidRPr="00FA57FA">
        <w:rPr>
          <w:sz w:val="16"/>
          <w:szCs w:val="16"/>
        </w:rPr>
        <w:t>x</w:t>
      </w:r>
      <w:proofErr w:type="spellEnd"/>
      <w:r w:rsidRPr="00FA57FA">
        <w:rPr>
          <w:sz w:val="16"/>
          <w:szCs w:val="16"/>
        </w:rPr>
        <w:t xml:space="preserve"> </w:t>
      </w:r>
      <w:r w:rsidRPr="00FA57FA">
        <w:rPr>
          <w:highlight w:val="green"/>
          <w:u w:val="single"/>
        </w:rPr>
        <w:t>Biopiracy</w:t>
      </w:r>
      <w:r w:rsidRPr="00FA57FA">
        <w:rPr>
          <w:u w:val="single"/>
        </w:rPr>
        <w:t>—and by extension, the intellectual property and patent system—</w:t>
      </w:r>
      <w:r w:rsidRPr="00FA57FA">
        <w:rPr>
          <w:highlight w:val="green"/>
          <w:u w:val="single"/>
        </w:rPr>
        <w:t>is</w:t>
      </w:r>
      <w:r w:rsidRPr="00FA57FA">
        <w:rPr>
          <w:u w:val="single"/>
        </w:rPr>
        <w:t xml:space="preserve"> essentially </w:t>
      </w:r>
      <w:r w:rsidRPr="00FA57FA">
        <w:rPr>
          <w:highlight w:val="green"/>
          <w:u w:val="single"/>
        </w:rPr>
        <w:t>a new apparatus of power</w:t>
      </w:r>
      <w:r w:rsidRPr="00FA57FA">
        <w:rPr>
          <w:u w:val="single"/>
        </w:rPr>
        <w:t xml:space="preserve"> </w:t>
      </w:r>
      <w:r w:rsidRPr="00FA57FA">
        <w:rPr>
          <w:highlight w:val="green"/>
          <w:u w:val="single"/>
        </w:rPr>
        <w:t>used by MNCs.</w:t>
      </w:r>
      <w:r w:rsidRPr="00FA57FA">
        <w:rPr>
          <w:sz w:val="16"/>
          <w:szCs w:val="16"/>
        </w:rPr>
        <w:t xml:space="preserve"> </w:t>
      </w:r>
      <w:proofErr w:type="spellStart"/>
      <w:r w:rsidRPr="00FA57FA">
        <w:rPr>
          <w:sz w:val="16"/>
          <w:szCs w:val="16"/>
        </w:rPr>
        <w:t>Bioprospectors</w:t>
      </w:r>
      <w:proofErr w:type="spellEnd"/>
      <w:r w:rsidRPr="00FA57FA">
        <w:rPr>
          <w:sz w:val="16"/>
          <w:szCs w:val="16"/>
        </w:rPr>
        <w:t xml:space="preserve"> make claims on biological resources based on the assumption that the resources are available and open to </w:t>
      </w:r>
      <w:proofErr w:type="spellStart"/>
      <w:proofErr w:type="gramStart"/>
      <w:r w:rsidRPr="00FA57FA">
        <w:rPr>
          <w:sz w:val="16"/>
          <w:szCs w:val="16"/>
        </w:rPr>
        <w:t>everyone.xi</w:t>
      </w:r>
      <w:proofErr w:type="spellEnd"/>
      <w:proofErr w:type="gramEnd"/>
      <w:r w:rsidRPr="00FA57FA">
        <w:rPr>
          <w:sz w:val="16"/>
          <w:szCs w:val="16"/>
        </w:rPr>
        <w:t xml:space="preserve"> </w:t>
      </w:r>
      <w:r w:rsidRPr="00FA57FA">
        <w:rPr>
          <w:b/>
          <w:u w:val="single"/>
        </w:rPr>
        <w:t xml:space="preserve">Initially, corporations present themselves as the protectors and innovators of these “universally” valuable resources. </w:t>
      </w:r>
      <w:r w:rsidRPr="00FA57FA">
        <w:rPr>
          <w:sz w:val="16"/>
          <w:szCs w:val="16"/>
        </w:rPr>
        <w:t xml:space="preserve">They claim that if it were not for their investments, the information and original sources might be lost. </w:t>
      </w:r>
      <w:r w:rsidRPr="00FA57FA">
        <w:rPr>
          <w:b/>
          <w:u w:val="single"/>
        </w:rPr>
        <w:t xml:space="preserve">However, it was only after the development of </w:t>
      </w:r>
      <w:r w:rsidRPr="00FA57FA">
        <w:rPr>
          <w:b/>
          <w:highlight w:val="green"/>
          <w:u w:val="single"/>
        </w:rPr>
        <w:t>international patents</w:t>
      </w:r>
      <w:r w:rsidRPr="00FA57FA">
        <w:rPr>
          <w:b/>
          <w:u w:val="single"/>
        </w:rPr>
        <w:t xml:space="preserve"> </w:t>
      </w:r>
      <w:r w:rsidRPr="00FA57FA">
        <w:rPr>
          <w:b/>
          <w:highlight w:val="green"/>
          <w:u w:val="single"/>
        </w:rPr>
        <w:t xml:space="preserve">and </w:t>
      </w:r>
      <w:r w:rsidRPr="009C7BCF">
        <w:rPr>
          <w:b/>
          <w:highlight w:val="yellow"/>
          <w:u w:val="single"/>
        </w:rPr>
        <w:t>free trade</w:t>
      </w:r>
      <w:r w:rsidRPr="00FA57FA">
        <w:rPr>
          <w:b/>
          <w:u w:val="single"/>
        </w:rPr>
        <w:t xml:space="preserve"> agreements that indigenous groups </w:t>
      </w:r>
      <w:r w:rsidRPr="00FA57FA">
        <w:rPr>
          <w:b/>
          <w:highlight w:val="green"/>
          <w:u w:val="single"/>
        </w:rPr>
        <w:t>understood</w:t>
      </w:r>
      <w:r w:rsidRPr="00FA57FA">
        <w:rPr>
          <w:b/>
          <w:u w:val="single"/>
        </w:rPr>
        <w:t xml:space="preserve"> their </w:t>
      </w:r>
      <w:r w:rsidRPr="00FA57FA">
        <w:rPr>
          <w:b/>
          <w:highlight w:val="green"/>
          <w:u w:val="single"/>
        </w:rPr>
        <w:t>exclusion from</w:t>
      </w:r>
      <w:r w:rsidRPr="00FA57FA">
        <w:rPr>
          <w:b/>
          <w:u w:val="single"/>
        </w:rPr>
        <w:t xml:space="preserve"> the </w:t>
      </w:r>
      <w:r w:rsidRPr="00FA57FA">
        <w:rPr>
          <w:b/>
          <w:highlight w:val="green"/>
          <w:u w:val="single"/>
        </w:rPr>
        <w:t>economic yields</w:t>
      </w:r>
      <w:r w:rsidRPr="00FA57FA">
        <w:rPr>
          <w:b/>
          <w:u w:val="single"/>
        </w:rPr>
        <w:t xml:space="preserve"> </w:t>
      </w:r>
      <w:r w:rsidRPr="00FA57FA">
        <w:rPr>
          <w:b/>
          <w:highlight w:val="green"/>
          <w:u w:val="single"/>
        </w:rPr>
        <w:t>gained by utilizing their</w:t>
      </w:r>
      <w:r w:rsidRPr="00FA57FA">
        <w:rPr>
          <w:b/>
          <w:u w:val="single"/>
        </w:rPr>
        <w:t xml:space="preserve"> </w:t>
      </w:r>
      <w:proofErr w:type="spellStart"/>
      <w:r w:rsidRPr="00FA57FA">
        <w:rPr>
          <w:b/>
          <w:highlight w:val="green"/>
          <w:u w:val="single"/>
        </w:rPr>
        <w:t>knowledge</w:t>
      </w:r>
      <w:r w:rsidRPr="00FA57FA">
        <w:rPr>
          <w:b/>
          <w:u w:val="single"/>
        </w:rPr>
        <w:t>.</w:t>
      </w:r>
      <w:r w:rsidRPr="00FA57FA">
        <w:rPr>
          <w:sz w:val="16"/>
          <w:szCs w:val="16"/>
        </w:rPr>
        <w:t>xii</w:t>
      </w:r>
      <w:proofErr w:type="spellEnd"/>
      <w:r w:rsidRPr="00FA57FA">
        <w:rPr>
          <w:sz w:val="16"/>
          <w:szCs w:val="16"/>
        </w:rPr>
        <w:t xml:space="preserve"> Essentially, </w:t>
      </w:r>
      <w:proofErr w:type="spellStart"/>
      <w:r w:rsidRPr="00FA57FA">
        <w:rPr>
          <w:b/>
          <w:highlight w:val="green"/>
          <w:u w:val="single"/>
        </w:rPr>
        <w:t>biocolonialism</w:t>
      </w:r>
      <w:proofErr w:type="spellEnd"/>
      <w:r w:rsidRPr="009C7BCF">
        <w:rPr>
          <w:b/>
          <w:u w:val="single"/>
        </w:rPr>
        <w:t>, in the form of pharmaceutical and agricultural industry development by transnational corporations, is a “</w:t>
      </w:r>
      <w:r w:rsidRPr="009C7BCF">
        <w:rPr>
          <w:b/>
          <w:highlight w:val="yellow"/>
          <w:u w:val="single"/>
        </w:rPr>
        <w:t xml:space="preserve">continuation of the oppressive power relations that have historically informed the interactions of western and indigenous cultures, and part of a continuum of contemporary practices that constitute forms of cultural </w:t>
      </w:r>
      <w:proofErr w:type="spellStart"/>
      <w:r w:rsidRPr="009C7BCF">
        <w:rPr>
          <w:b/>
          <w:highlight w:val="yellow"/>
          <w:u w:val="single"/>
        </w:rPr>
        <w:t>imperialism</w:t>
      </w:r>
      <w:r w:rsidRPr="00FA57FA">
        <w:rPr>
          <w:b/>
          <w:u w:val="single"/>
        </w:rPr>
        <w:t>.”</w:t>
      </w:r>
      <w:r w:rsidRPr="00FA57FA">
        <w:rPr>
          <w:sz w:val="16"/>
          <w:szCs w:val="16"/>
        </w:rPr>
        <w:t>xiii</w:t>
      </w:r>
      <w:proofErr w:type="spellEnd"/>
      <w:r w:rsidRPr="00FA57FA">
        <w:rPr>
          <w:sz w:val="16"/>
          <w:szCs w:val="16"/>
        </w:rPr>
        <w:t xml:space="preserve"> More simply</w:t>
      </w:r>
      <w:r w:rsidRPr="00FA57FA">
        <w:rPr>
          <w:b/>
          <w:u w:val="single"/>
        </w:rPr>
        <w:t xml:space="preserve">, it is a </w:t>
      </w:r>
      <w:r w:rsidRPr="009C7BCF">
        <w:rPr>
          <w:b/>
          <w:u w:val="single"/>
        </w:rPr>
        <w:t>form of dispossession and conquest</w:t>
      </w:r>
      <w:r w:rsidRPr="00FA57FA">
        <w:rPr>
          <w:b/>
          <w:u w:val="single"/>
        </w:rPr>
        <w:t xml:space="preserve"> through the lens of neoliberalism</w:t>
      </w:r>
      <w:r w:rsidRPr="00FA57FA">
        <w:rPr>
          <w:sz w:val="16"/>
          <w:szCs w:val="16"/>
        </w:rPr>
        <w:t>.</w:t>
      </w:r>
    </w:p>
    <w:p w14:paraId="05600CD8" w14:textId="77777777" w:rsidR="00002431" w:rsidRDefault="00002431" w:rsidP="00002431"/>
    <w:p w14:paraId="50D96181" w14:textId="77777777" w:rsidR="00002431" w:rsidRPr="00FA57FA" w:rsidRDefault="00002431" w:rsidP="00002431">
      <w:pPr>
        <w:pStyle w:val="Heading4"/>
        <w:rPr>
          <w:rFonts w:cs="Arial"/>
        </w:rPr>
      </w:pPr>
      <w:r>
        <w:rPr>
          <w:rFonts w:cs="Arial"/>
        </w:rPr>
        <w:t>Ex2</w:t>
      </w:r>
    </w:p>
    <w:p w14:paraId="3E7E840E" w14:textId="77777777" w:rsidR="00002431" w:rsidRPr="00FA57FA" w:rsidRDefault="00002431" w:rsidP="00002431">
      <w:r>
        <w:rPr>
          <w:b/>
          <w:sz w:val="26"/>
          <w:szCs w:val="26"/>
        </w:rPr>
        <w:t xml:space="preserve">1AC </w:t>
      </w:r>
      <w:proofErr w:type="spellStart"/>
      <w:r w:rsidRPr="00FA57FA">
        <w:rPr>
          <w:b/>
          <w:sz w:val="26"/>
          <w:szCs w:val="26"/>
        </w:rPr>
        <w:t>Breske</w:t>
      </w:r>
      <w:proofErr w:type="spellEnd"/>
      <w:r w:rsidRPr="00FA57FA">
        <w:rPr>
          <w:b/>
          <w:sz w:val="26"/>
          <w:szCs w:val="26"/>
        </w:rPr>
        <w:t xml:space="preserve"> 2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FA57FA">
        <w:t>Biocolonialism</w:t>
      </w:r>
      <w:proofErr w:type="spellEnd"/>
      <w:r w:rsidRPr="00FA57FA">
        <w:t>: Examining Biopiracy, Inequality, and Power”, Spectra, 6(2), pp.58–73. DOI: http://doi.org/10.21061/spectra.v6i2.a.6]//pranav</w:t>
      </w:r>
    </w:p>
    <w:p w14:paraId="169CE009" w14:textId="77777777" w:rsidR="00002431" w:rsidRDefault="00002431" w:rsidP="00002431">
      <w:pPr>
        <w:rPr>
          <w:sz w:val="16"/>
          <w:szCs w:val="16"/>
        </w:rPr>
      </w:pPr>
      <w:r w:rsidRPr="00FA57FA">
        <w:rPr>
          <w:b/>
          <w:highlight w:val="green"/>
          <w:u w:val="single"/>
        </w:rPr>
        <w:t>Through biopiracy</w:t>
      </w:r>
      <w:r w:rsidRPr="00FA57FA">
        <w:rPr>
          <w:b/>
          <w:u w:val="single"/>
        </w:rPr>
        <w:t xml:space="preserve">, outside </w:t>
      </w:r>
      <w:r w:rsidRPr="00FA57FA">
        <w:rPr>
          <w:b/>
          <w:highlight w:val="green"/>
          <w:u w:val="single"/>
        </w:rPr>
        <w:t>corporations</w:t>
      </w:r>
      <w:r w:rsidRPr="00FA57FA">
        <w:rPr>
          <w:b/>
          <w:u w:val="single"/>
        </w:rPr>
        <w:t xml:space="preserve"> and nations can quickly </w:t>
      </w:r>
      <w:r w:rsidRPr="00FA57FA">
        <w:rPr>
          <w:b/>
          <w:highlight w:val="green"/>
          <w:u w:val="single"/>
        </w:rPr>
        <w:t>take resources and secure</w:t>
      </w:r>
      <w:r w:rsidRPr="00FA57FA">
        <w:rPr>
          <w:b/>
          <w:u w:val="single"/>
        </w:rPr>
        <w:t xml:space="preserve"> their </w:t>
      </w:r>
      <w:r w:rsidRPr="00FA57FA">
        <w:rPr>
          <w:b/>
          <w:highlight w:val="green"/>
          <w:u w:val="single"/>
        </w:rPr>
        <w:t>control</w:t>
      </w:r>
      <w:r w:rsidRPr="00FA57FA">
        <w:rPr>
          <w:b/>
          <w:u w:val="single"/>
        </w:rPr>
        <w:t xml:space="preserve"> </w:t>
      </w:r>
      <w:r w:rsidRPr="00FA57FA">
        <w:rPr>
          <w:b/>
          <w:highlight w:val="green"/>
          <w:u w:val="single"/>
        </w:rPr>
        <w:t>through international intellectual property rights and patents</w:t>
      </w:r>
      <w:r w:rsidRPr="00FA57FA">
        <w:rPr>
          <w:b/>
          <w:u w:val="single"/>
        </w:rPr>
        <w:t>.</w:t>
      </w:r>
      <w:r w:rsidRPr="00FA57FA">
        <w:rPr>
          <w:sz w:val="16"/>
          <w:szCs w:val="16"/>
        </w:rPr>
        <w:t xml:space="preserve"> </w:t>
      </w:r>
      <w:r w:rsidRPr="00FA57FA">
        <w:rPr>
          <w:b/>
          <w:u w:val="single"/>
        </w:rPr>
        <w:t xml:space="preserve">The </w:t>
      </w:r>
      <w:r w:rsidRPr="00FA57FA">
        <w:rPr>
          <w:b/>
          <w:highlight w:val="green"/>
          <w:u w:val="single"/>
        </w:rPr>
        <w:t>legitimation for</w:t>
      </w:r>
      <w:r w:rsidRPr="00FA57FA">
        <w:rPr>
          <w:b/>
          <w:u w:val="single"/>
        </w:rPr>
        <w:t xml:space="preserve"> these </w:t>
      </w:r>
      <w:r w:rsidRPr="00FA57FA">
        <w:rPr>
          <w:b/>
          <w:highlight w:val="green"/>
          <w:u w:val="single"/>
        </w:rPr>
        <w:t>corporations</w:t>
      </w:r>
      <w:r w:rsidRPr="00FA57FA">
        <w:rPr>
          <w:b/>
          <w:u w:val="single"/>
        </w:rPr>
        <w:t xml:space="preserve"> </w:t>
      </w:r>
      <w:r w:rsidRPr="00FA57FA">
        <w:rPr>
          <w:b/>
          <w:highlight w:val="green"/>
          <w:u w:val="single"/>
        </w:rPr>
        <w:t>stems from this</w:t>
      </w:r>
      <w:r w:rsidRPr="00FA57FA">
        <w:rPr>
          <w:b/>
          <w:u w:val="single"/>
        </w:rPr>
        <w:t xml:space="preserve"> westernized, </w:t>
      </w:r>
      <w:r w:rsidRPr="00731B25">
        <w:rPr>
          <w:b/>
          <w:highlight w:val="yellow"/>
          <w:u w:val="single"/>
        </w:rPr>
        <w:t>neoliberal economy</w:t>
      </w:r>
      <w:r w:rsidRPr="00FA57FA">
        <w:rPr>
          <w:b/>
          <w:u w:val="single"/>
        </w:rPr>
        <w:t xml:space="preserve"> and the </w:t>
      </w:r>
      <w:r w:rsidRPr="00731B25">
        <w:rPr>
          <w:b/>
          <w:highlight w:val="yellow"/>
          <w:u w:val="single"/>
        </w:rPr>
        <w:t>reduction in trade barriers</w:t>
      </w:r>
      <w:r w:rsidRPr="00FA57FA">
        <w:rPr>
          <w:b/>
          <w:u w:val="single"/>
        </w:rPr>
        <w:t xml:space="preserve"> that benefits the wealthier areas of the world at the expense of marginalized peoples</w:t>
      </w:r>
      <w:r w:rsidRPr="00FA57FA">
        <w:rPr>
          <w:u w:val="single"/>
        </w:rPr>
        <w:t xml:space="preserve">. </w:t>
      </w:r>
      <w:r w:rsidRPr="00FA57FA">
        <w:rPr>
          <w:highlight w:val="green"/>
          <w:u w:val="single"/>
        </w:rPr>
        <w:t>Power over these</w:t>
      </w:r>
      <w:r w:rsidRPr="00FA57FA">
        <w:rPr>
          <w:u w:val="single"/>
        </w:rPr>
        <w:t xml:space="preserve"> </w:t>
      </w:r>
      <w:r w:rsidRPr="00FA57FA">
        <w:rPr>
          <w:highlight w:val="green"/>
          <w:u w:val="single"/>
        </w:rPr>
        <w:t>populations becomes normalized</w:t>
      </w:r>
      <w:r w:rsidRPr="00FA57FA">
        <w:rPr>
          <w:u w:val="single"/>
        </w:rPr>
        <w:t xml:space="preserve"> as a conception of power over dominated subjects</w:t>
      </w:r>
      <w:r w:rsidRPr="00FA57FA">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w:t>
      </w:r>
      <w:r w:rsidRPr="00731B25">
        <w:rPr>
          <w:rStyle w:val="StyleUnderline"/>
          <w:highlight w:val="yellow"/>
        </w:rPr>
        <w:t>market rationality is extended to all aspects of life</w:t>
      </w:r>
      <w:r w:rsidRPr="00FA57FA">
        <w:rPr>
          <w:sz w:val="16"/>
          <w:szCs w:val="16"/>
        </w:rPr>
        <w:t xml:space="preserve">. According to Wendy Brown, and her reading of Weber, there is nothing outside of the market. This is a system that allows for </w:t>
      </w:r>
      <w:r w:rsidRPr="00731B25">
        <w:rPr>
          <w:rStyle w:val="StyleUnderline"/>
          <w:highlight w:val="yellow"/>
        </w:rPr>
        <w:t>transnational entities to have greater control than individual sovereignties</w:t>
      </w:r>
      <w:r w:rsidRPr="00FA57FA">
        <w:rPr>
          <w:sz w:val="16"/>
          <w:szCs w:val="16"/>
        </w:rPr>
        <w:t xml:space="preserve">. The deregulation of the market, the </w:t>
      </w:r>
      <w:r w:rsidRPr="00731B25">
        <w:rPr>
          <w:rStyle w:val="StyleUnderline"/>
        </w:rPr>
        <w:t xml:space="preserve">elimination of tariffs and social safety nets, and an increase in the decimation of the environment and marginalized cultures are all hallmarks of </w:t>
      </w:r>
      <w:proofErr w:type="spellStart"/>
      <w:proofErr w:type="gramStart"/>
      <w:r w:rsidRPr="00731B25">
        <w:rPr>
          <w:rStyle w:val="StyleUnderline"/>
        </w:rPr>
        <w:t>neoliberalism</w:t>
      </w:r>
      <w:r w:rsidRPr="00FA57FA">
        <w:rPr>
          <w:sz w:val="16"/>
          <w:szCs w:val="16"/>
        </w:rPr>
        <w:t>.xvii</w:t>
      </w:r>
      <w:proofErr w:type="spellEnd"/>
      <w:proofErr w:type="gramEnd"/>
      <w:r w:rsidRPr="00FA57FA">
        <w:rPr>
          <w:sz w:val="16"/>
          <w:szCs w:val="16"/>
        </w:rPr>
        <w:t xml:space="preserve"> </w:t>
      </w:r>
      <w:r w:rsidRPr="00FA57FA">
        <w:rPr>
          <w:b/>
          <w:u w:val="single"/>
        </w:rPr>
        <w:t xml:space="preserve">When societies and their traditional resources are incorporated into the economy, </w:t>
      </w:r>
      <w:r w:rsidRPr="00FA57FA">
        <w:rPr>
          <w:b/>
          <w:highlight w:val="green"/>
          <w:u w:val="single"/>
        </w:rPr>
        <w:t>they become a form of capital</w:t>
      </w:r>
      <w:r w:rsidRPr="00FA57FA">
        <w:rPr>
          <w:sz w:val="16"/>
          <w:szCs w:val="16"/>
          <w:highlight w:val="green"/>
        </w:rPr>
        <w:t>.</w:t>
      </w:r>
      <w:r w:rsidRPr="00FA57FA">
        <w:rPr>
          <w:sz w:val="16"/>
          <w:szCs w:val="16"/>
        </w:rPr>
        <w:t xml:space="preserve"> Essentially, in relation to resources and traditional knowledge, </w:t>
      </w:r>
      <w:r w:rsidRPr="00731B25">
        <w:rPr>
          <w:rStyle w:val="StyleUnderline"/>
          <w:highlight w:val="yellow"/>
        </w:rPr>
        <w:t xml:space="preserve">neoliberalism’s desire for profit creates a political tension between national interests and globalized </w:t>
      </w:r>
      <w:proofErr w:type="spellStart"/>
      <w:proofErr w:type="gramStart"/>
      <w:r w:rsidRPr="00731B25">
        <w:rPr>
          <w:rStyle w:val="StyleUnderline"/>
          <w:highlight w:val="yellow"/>
        </w:rPr>
        <w:t>capital</w:t>
      </w:r>
      <w:r w:rsidRPr="00FA57FA">
        <w:rPr>
          <w:sz w:val="16"/>
          <w:szCs w:val="16"/>
        </w:rPr>
        <w:t>.xviii</w:t>
      </w:r>
      <w:proofErr w:type="spellEnd"/>
      <w:proofErr w:type="gramEnd"/>
    </w:p>
    <w:p w14:paraId="1B4B6FAC" w14:textId="77777777" w:rsidR="00002431" w:rsidRDefault="00002431" w:rsidP="00002431"/>
    <w:p w14:paraId="3807C804" w14:textId="77777777" w:rsidR="00002431" w:rsidRDefault="00002431" w:rsidP="00002431">
      <w:pPr>
        <w:pStyle w:val="Heading4"/>
      </w:pPr>
      <w:r>
        <w:t xml:space="preserve">Patents make no difference – corporations still </w:t>
      </w:r>
      <w:proofErr w:type="gramStart"/>
      <w:r>
        <w:t>have to</w:t>
      </w:r>
      <w:proofErr w:type="gramEnd"/>
      <w:r>
        <w:t xml:space="preserve"> pay indigenous people for land use, which is their impact to biopiracy. </w:t>
      </w:r>
    </w:p>
    <w:p w14:paraId="1D911394" w14:textId="77777777" w:rsidR="00002431" w:rsidRDefault="00002431" w:rsidP="00002431"/>
    <w:p w14:paraId="61A8CB3D" w14:textId="77777777" w:rsidR="00002431" w:rsidRDefault="00002431" w:rsidP="00002431">
      <w:pPr>
        <w:pStyle w:val="Heading4"/>
      </w:pPr>
      <w:r>
        <w:t>Indigenous people can and do get patents – reform CP solves</w:t>
      </w:r>
    </w:p>
    <w:p w14:paraId="2389BF06" w14:textId="77777777" w:rsidR="00002431" w:rsidRDefault="00002431" w:rsidP="00002431"/>
    <w:p w14:paraId="7672172D" w14:textId="77777777" w:rsidR="00002431" w:rsidRDefault="00002431" w:rsidP="00002431">
      <w:pPr>
        <w:pStyle w:val="Heading4"/>
      </w:pPr>
      <w:r>
        <w:t>Exploitation is impossible – developing countries have bad patent laws anyways</w:t>
      </w:r>
    </w:p>
    <w:p w14:paraId="11F01CED" w14:textId="77777777" w:rsidR="00002431" w:rsidRPr="009C7BCF" w:rsidRDefault="00002431" w:rsidP="00002431">
      <w:r w:rsidRPr="009C7BCF">
        <w:rPr>
          <w:rStyle w:val="Style13ptBold"/>
        </w:rPr>
        <w:t>Crouch</w:t>
      </w:r>
      <w:r>
        <w:t xml:space="preserve"> 10/5/</w:t>
      </w:r>
      <w:r w:rsidRPr="009C7BCF">
        <w:rPr>
          <w:rStyle w:val="Style13ptBold"/>
        </w:rPr>
        <w:t>18</w:t>
      </w:r>
      <w:r>
        <w:t xml:space="preserve"> [Patently-O, America’s Leading Patent Law Source; “Considering the Value of Patents in African Countries”] [DS]</w:t>
      </w:r>
    </w:p>
    <w:p w14:paraId="43926213" w14:textId="77777777" w:rsidR="00002431" w:rsidRDefault="00002431" w:rsidP="00002431">
      <w:r w:rsidRPr="009C7BCF">
        <w:rPr>
          <w:rStyle w:val="Emphasis"/>
          <w:highlight w:val="yellow"/>
        </w:rPr>
        <w:t xml:space="preserve">For many patent holders, protecting </w:t>
      </w:r>
      <w:r w:rsidRPr="009C7BCF">
        <w:rPr>
          <w:rStyle w:val="Emphasis"/>
        </w:rPr>
        <w:t xml:space="preserve">their </w:t>
      </w:r>
      <w:r w:rsidRPr="009C7BCF">
        <w:rPr>
          <w:rStyle w:val="Emphasis"/>
          <w:highlight w:val="yellow"/>
        </w:rPr>
        <w:t xml:space="preserve">inventions </w:t>
      </w:r>
      <w:r w:rsidRPr="009C7BCF">
        <w:rPr>
          <w:rStyle w:val="Emphasis"/>
        </w:rPr>
        <w:t xml:space="preserve">internationally </w:t>
      </w:r>
      <w:r w:rsidRPr="009C7BCF">
        <w:rPr>
          <w:rStyle w:val="Emphasis"/>
          <w:highlight w:val="yellow"/>
        </w:rPr>
        <w:t xml:space="preserve">does not extend </w:t>
      </w:r>
      <w:r w:rsidRPr="009C7BCF">
        <w:rPr>
          <w:rStyle w:val="Emphasis"/>
        </w:rPr>
        <w:t xml:space="preserve">much </w:t>
      </w:r>
      <w:r w:rsidRPr="009C7BCF">
        <w:rPr>
          <w:rStyle w:val="Emphasis"/>
          <w:highlight w:val="yellow"/>
        </w:rPr>
        <w:t>beyond the IP5</w:t>
      </w:r>
      <w:r w:rsidRPr="009C7BCF">
        <w:rPr>
          <w:rStyle w:val="Emphasis"/>
        </w:rPr>
        <w:t xml:space="preserve">: China, the United States, Japan, South </w:t>
      </w:r>
      <w:proofErr w:type="gramStart"/>
      <w:r w:rsidRPr="009C7BCF">
        <w:rPr>
          <w:rStyle w:val="Emphasis"/>
        </w:rPr>
        <w:t>Korea</w:t>
      </w:r>
      <w:proofErr w:type="gramEnd"/>
      <w:r w:rsidRPr="009C7BCF">
        <w:rPr>
          <w:rStyle w:val="Emphasis"/>
        </w:rPr>
        <w:t xml:space="preserve"> and Europe</w:t>
      </w:r>
      <w:r>
        <w:t>. The following graph of patent applications at the top ten offices shows that patent filings drop off very quickly outside of the IP5:</w:t>
      </w:r>
    </w:p>
    <w:p w14:paraId="61C952A9" w14:textId="77777777" w:rsidR="00002431" w:rsidRDefault="00002431" w:rsidP="00002431">
      <w:r>
        <w:rPr>
          <w:noProof/>
        </w:rPr>
        <w:drawing>
          <wp:inline distT="0" distB="0" distL="0" distR="0" wp14:anchorId="7B1D41F1" wp14:editId="2C77B728">
            <wp:extent cx="7622540" cy="290703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2540" cy="2907030"/>
                    </a:xfrm>
                    <a:prstGeom prst="rect">
                      <a:avLst/>
                    </a:prstGeom>
                    <a:noFill/>
                    <a:ln>
                      <a:noFill/>
                    </a:ln>
                  </pic:spPr>
                </pic:pic>
              </a:graphicData>
            </a:graphic>
          </wp:inline>
        </w:drawing>
      </w:r>
    </w:p>
    <w:p w14:paraId="0374FC7C" w14:textId="77777777" w:rsidR="00002431" w:rsidRDefault="00002431" w:rsidP="00002431">
      <w:r>
        <w:t>Source: World Intellectual Property Indicators 2017, published by the World Intellectual Property Organization (WIPO)</w:t>
      </w:r>
    </w:p>
    <w:p w14:paraId="3A06C16B" w14:textId="77777777" w:rsidR="00002431" w:rsidRDefault="00002431" w:rsidP="00002431"/>
    <w:p w14:paraId="3036EB55" w14:textId="77777777" w:rsidR="00002431" w:rsidRDefault="00002431" w:rsidP="00002431">
      <w:r>
        <w:t xml:space="preserve">Given the picture above, is there much value in having patents in other countries in the world? </w:t>
      </w:r>
      <w:proofErr w:type="gramStart"/>
      <w:r>
        <w:t>In particular, is</w:t>
      </w:r>
      <w:proofErr w:type="gramEnd"/>
      <w:r>
        <w:t xml:space="preserve"> there any real value in having patents in Africa, and especially in some of the smaller African countries?</w:t>
      </w:r>
    </w:p>
    <w:p w14:paraId="45EEDDF7" w14:textId="77777777" w:rsidR="00002431" w:rsidRDefault="00002431" w:rsidP="00002431"/>
    <w:p w14:paraId="77C62E82" w14:textId="77777777" w:rsidR="00002431" w:rsidRDefault="00002431" w:rsidP="00002431">
      <w:r>
        <w:t xml:space="preserve">As a South African patent attorney, I am frequently asked a version of this question by clients overseas. Since a patent is a right to exclude others from practicing the invention, I am quizzed as to what the patent litigation landscape is like in Africa and how easily a patent can be enforced against a competitor. </w:t>
      </w:r>
      <w:r w:rsidRPr="009C7BCF">
        <w:rPr>
          <w:rStyle w:val="StyleUnderline"/>
          <w:highlight w:val="yellow"/>
        </w:rPr>
        <w:t>Patent litigation in Africa is rare</w:t>
      </w:r>
      <w:r>
        <w:t xml:space="preserve"> outside of South Africa, however, and </w:t>
      </w:r>
      <w:r w:rsidRPr="009C7BCF">
        <w:rPr>
          <w:rStyle w:val="StyleUnderline"/>
          <w:highlight w:val="yellow"/>
        </w:rPr>
        <w:t>objective measures of the strength of enforcement may not be available</w:t>
      </w:r>
      <w:r>
        <w:t xml:space="preserve"> in many African countries.</w:t>
      </w:r>
    </w:p>
    <w:p w14:paraId="08F33302" w14:textId="77777777" w:rsidR="00002431" w:rsidRDefault="00002431" w:rsidP="00002431">
      <w:pPr>
        <w:pStyle w:val="Heading3"/>
      </w:pPr>
      <w:r>
        <w:t>AT: Diver</w:t>
      </w:r>
    </w:p>
    <w:p w14:paraId="74F877EA" w14:textId="77777777" w:rsidR="00002431" w:rsidRPr="006A4D7F" w:rsidRDefault="00002431" w:rsidP="00002431">
      <w:pPr>
        <w:pStyle w:val="Heading4"/>
      </w:pPr>
      <w:r>
        <w:t xml:space="preserve">This card’s an alt cause because it is about the appropriation of physical property, not intellectual property, which the </w:t>
      </w:r>
      <w:proofErr w:type="spellStart"/>
      <w:r>
        <w:t>aff</w:t>
      </w:r>
      <w:proofErr w:type="spellEnd"/>
      <w:r>
        <w:t xml:space="preserve"> cannot solve.</w:t>
      </w:r>
    </w:p>
    <w:p w14:paraId="58FBE18A" w14:textId="77777777" w:rsidR="00002431" w:rsidRPr="006A4D7F" w:rsidRDefault="00002431" w:rsidP="00002431">
      <w:pPr>
        <w:pStyle w:val="Heading3"/>
      </w:pPr>
      <w:r>
        <w:t xml:space="preserve">AT: </w:t>
      </w:r>
      <w:proofErr w:type="spellStart"/>
      <w:r>
        <w:t>Breske</w:t>
      </w:r>
      <w:proofErr w:type="spellEnd"/>
      <w:r>
        <w:t xml:space="preserve"> 3</w:t>
      </w:r>
    </w:p>
    <w:p w14:paraId="52085096" w14:textId="77777777" w:rsidR="00002431" w:rsidRPr="00FA57FA" w:rsidRDefault="00002431" w:rsidP="00002431">
      <w:pPr>
        <w:pStyle w:val="Heading4"/>
        <w:rPr>
          <w:rFonts w:cs="Arial"/>
        </w:rPr>
      </w:pPr>
      <w:r>
        <w:rPr>
          <w:rFonts w:cs="Arial"/>
        </w:rPr>
        <w:t xml:space="preserve">Another alt cause – </w:t>
      </w:r>
      <w:proofErr w:type="spellStart"/>
      <w:r>
        <w:rPr>
          <w:rFonts w:cs="Arial"/>
        </w:rPr>
        <w:t>harker</w:t>
      </w:r>
      <w:proofErr w:type="spellEnd"/>
      <w:r>
        <w:rPr>
          <w:rFonts w:cs="Arial"/>
        </w:rPr>
        <w:t xml:space="preserve"> inserts yellow</w:t>
      </w:r>
    </w:p>
    <w:p w14:paraId="24086216" w14:textId="77777777" w:rsidR="00002431" w:rsidRPr="00FA57FA" w:rsidRDefault="00002431" w:rsidP="00002431">
      <w:r>
        <w:rPr>
          <w:b/>
          <w:sz w:val="26"/>
          <w:szCs w:val="26"/>
        </w:rPr>
        <w:t xml:space="preserve">1AC </w:t>
      </w:r>
      <w:proofErr w:type="spellStart"/>
      <w:r w:rsidRPr="00FA57FA">
        <w:rPr>
          <w:b/>
          <w:sz w:val="26"/>
          <w:szCs w:val="26"/>
        </w:rPr>
        <w:t>Breske</w:t>
      </w:r>
      <w:proofErr w:type="spellEnd"/>
      <w:r w:rsidRPr="00FA57FA">
        <w:rPr>
          <w:b/>
          <w:sz w:val="26"/>
          <w:szCs w:val="26"/>
        </w:rPr>
        <w:t xml:space="preserve"> 3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FA57FA">
        <w:t>Biocolonialism</w:t>
      </w:r>
      <w:proofErr w:type="spellEnd"/>
      <w:r w:rsidRPr="00FA57FA">
        <w:t>: Examining Biopiracy, Inequality, and Power”, Spectra, 6(2), pp.58–73. DOI: http://doi.org/10.21061/spectra.v6i2.a.6]//pranav</w:t>
      </w:r>
    </w:p>
    <w:p w14:paraId="70A7A66E" w14:textId="77777777" w:rsidR="00002431" w:rsidRPr="006A4D7F" w:rsidRDefault="00002431" w:rsidP="00002431">
      <w:pPr>
        <w:rPr>
          <w:sz w:val="16"/>
          <w:szCs w:val="16"/>
        </w:rPr>
      </w:pPr>
      <w:r w:rsidRPr="00FA57FA">
        <w:rPr>
          <w:b/>
          <w:u w:val="single"/>
        </w:rPr>
        <w:t xml:space="preserve">The global </w:t>
      </w:r>
      <w:r w:rsidRPr="00FA57FA">
        <w:rPr>
          <w:b/>
          <w:highlight w:val="green"/>
          <w:u w:val="single"/>
        </w:rPr>
        <w:t>demand for medicinal drugs</w:t>
      </w:r>
      <w:r w:rsidRPr="00FA57FA">
        <w:rPr>
          <w:b/>
          <w:u w:val="single"/>
        </w:rPr>
        <w:t xml:space="preserve"> has </w:t>
      </w:r>
      <w:r w:rsidRPr="00FA57FA">
        <w:rPr>
          <w:b/>
          <w:highlight w:val="green"/>
          <w:u w:val="single"/>
        </w:rPr>
        <w:t>led to</w:t>
      </w:r>
      <w:r w:rsidRPr="00FA57FA">
        <w:rPr>
          <w:b/>
          <w:u w:val="single"/>
        </w:rPr>
        <w:t xml:space="preserve"> an increase in </w:t>
      </w:r>
      <w:r w:rsidRPr="00FA57FA">
        <w:rPr>
          <w:b/>
          <w:highlight w:val="green"/>
          <w:u w:val="single"/>
        </w:rPr>
        <w:t>biopiracy</w:t>
      </w:r>
      <w:r w:rsidRPr="00FA57FA">
        <w:rPr>
          <w:b/>
          <w:u w:val="single"/>
        </w:rPr>
        <w:t xml:space="preserve"> in the Global South</w:t>
      </w:r>
      <w:r w:rsidRPr="00FA57FA">
        <w:rPr>
          <w:u w:val="single"/>
        </w:rPr>
        <w:t xml:space="preserve">. Once companies find </w:t>
      </w:r>
      <w:proofErr w:type="gramStart"/>
      <w:r w:rsidRPr="00FA57FA">
        <w:rPr>
          <w:u w:val="single"/>
        </w:rPr>
        <w:t>something</w:t>
      </w:r>
      <w:proofErr w:type="gramEnd"/>
      <w:r w:rsidRPr="00FA57FA">
        <w:rPr>
          <w:u w:val="single"/>
        </w:rPr>
        <w:t xml:space="preserve"> they believe will be profitable, they want to patent it straightaway so that no one else can capitalize off it.</w:t>
      </w:r>
      <w:r w:rsidRPr="00FA57FA">
        <w:rPr>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w:t>
      </w:r>
      <w:proofErr w:type="spellStart"/>
      <w:proofErr w:type="gramStart"/>
      <w:r w:rsidRPr="00FA57FA">
        <w:rPr>
          <w:sz w:val="16"/>
          <w:szCs w:val="16"/>
        </w:rPr>
        <w:t>health.xxviii</w:t>
      </w:r>
      <w:proofErr w:type="spellEnd"/>
      <w:proofErr w:type="gramEnd"/>
      <w:r w:rsidRPr="00FA57FA">
        <w:rPr>
          <w:sz w:val="16"/>
          <w:szCs w:val="16"/>
        </w:rPr>
        <w:t xml:space="preserve"> In some ways </w:t>
      </w:r>
      <w:r w:rsidRPr="00FA57FA">
        <w:rPr>
          <w:b/>
          <w:u w:val="single"/>
        </w:rPr>
        <w:t xml:space="preserve">it is </w:t>
      </w:r>
      <w:r w:rsidRPr="00FA57FA">
        <w:rPr>
          <w:b/>
          <w:highlight w:val="green"/>
          <w:u w:val="single"/>
        </w:rPr>
        <w:t>impossible for</w:t>
      </w:r>
      <w:r w:rsidRPr="00FA57FA">
        <w:rPr>
          <w:b/>
          <w:u w:val="single"/>
        </w:rPr>
        <w:t xml:space="preserve"> those in </w:t>
      </w:r>
      <w:r w:rsidRPr="00FA57FA">
        <w:rPr>
          <w:b/>
          <w:highlight w:val="green"/>
          <w:u w:val="single"/>
        </w:rPr>
        <w:t>developing countries to compete with MNCs</w:t>
      </w:r>
      <w:r w:rsidRPr="00FA57FA">
        <w:rPr>
          <w:b/>
          <w:u w:val="single"/>
        </w:rPr>
        <w:t xml:space="preserve"> due to how patents and intellectual property rights are sustained</w:t>
      </w:r>
      <w:r w:rsidRPr="00FA57FA">
        <w:rPr>
          <w:u w:val="single"/>
        </w:rPr>
        <w:t xml:space="preserve">. Since patents are held nationally instead of internationally, most patent holders tend to be from more developed countries. Because of this divide, </w:t>
      </w:r>
      <w:r w:rsidRPr="00FA57FA">
        <w:rPr>
          <w:b/>
          <w:u w:val="single"/>
        </w:rPr>
        <w:t>it is possible to inflate the price of patented medicines so that corporations can make an even greater profit, which leads to more global inequalities.</w:t>
      </w:r>
      <w:r w:rsidRPr="00FA57FA">
        <w:rPr>
          <w:u w:val="single"/>
        </w:rPr>
        <w:t xml:space="preserve"> </w:t>
      </w:r>
      <w:r w:rsidRPr="00FA57FA">
        <w:rPr>
          <w:b/>
          <w:u w:val="single"/>
        </w:rPr>
        <w:t>Rich states can also pay for access to technology for research and resources to control epidemics and infectious diseases more readily than poorer areas of the world.</w:t>
      </w:r>
      <w:r w:rsidRPr="00FA57FA">
        <w:rPr>
          <w:sz w:val="16"/>
          <w:szCs w:val="16"/>
        </w:rPr>
        <w:t xml:space="preserve"> </w:t>
      </w:r>
      <w:r w:rsidRPr="00FA57FA">
        <w:rPr>
          <w:b/>
          <w:u w:val="single"/>
        </w:rPr>
        <w:t xml:space="preserve">With the </w:t>
      </w:r>
      <w:r w:rsidRPr="00FA57FA">
        <w:rPr>
          <w:b/>
          <w:highlight w:val="green"/>
          <w:u w:val="single"/>
        </w:rPr>
        <w:t>establishment of the W</w:t>
      </w:r>
      <w:r w:rsidRPr="00FA57FA">
        <w:rPr>
          <w:b/>
          <w:u w:val="single"/>
        </w:rPr>
        <w:t xml:space="preserve">orld </w:t>
      </w:r>
      <w:r w:rsidRPr="00FA57FA">
        <w:rPr>
          <w:b/>
          <w:highlight w:val="green"/>
          <w:u w:val="single"/>
        </w:rPr>
        <w:t>T</w:t>
      </w:r>
      <w:r w:rsidRPr="00FA57FA">
        <w:rPr>
          <w:b/>
          <w:u w:val="single"/>
        </w:rPr>
        <w:t xml:space="preserve">rade </w:t>
      </w:r>
      <w:r w:rsidRPr="00FA57FA">
        <w:rPr>
          <w:b/>
          <w:highlight w:val="green"/>
          <w:u w:val="single"/>
        </w:rPr>
        <w:t>O</w:t>
      </w:r>
      <w:r w:rsidRPr="00FA57FA">
        <w:rPr>
          <w:b/>
          <w:u w:val="single"/>
        </w:rPr>
        <w:t xml:space="preserve">rganization in 1994, international trade negotiations opened, </w:t>
      </w:r>
      <w:r w:rsidRPr="00FA57FA">
        <w:rPr>
          <w:b/>
          <w:highlight w:val="green"/>
          <w:u w:val="single"/>
        </w:rPr>
        <w:t>and western</w:t>
      </w:r>
      <w:r w:rsidRPr="00FA57FA">
        <w:rPr>
          <w:b/>
          <w:u w:val="single"/>
        </w:rPr>
        <w:t xml:space="preserve"> </w:t>
      </w:r>
      <w:r w:rsidRPr="00FA57FA">
        <w:rPr>
          <w:b/>
          <w:highlight w:val="green"/>
          <w:u w:val="single"/>
        </w:rPr>
        <w:t>notions of intellectual property</w:t>
      </w:r>
      <w:r w:rsidRPr="00FA57FA">
        <w:rPr>
          <w:b/>
          <w:u w:val="single"/>
        </w:rPr>
        <w:t xml:space="preserve"> rights </w:t>
      </w:r>
      <w:r w:rsidRPr="00FA57FA">
        <w:rPr>
          <w:b/>
          <w:highlight w:val="green"/>
          <w:u w:val="single"/>
        </w:rPr>
        <w:t>took</w:t>
      </w:r>
      <w:r w:rsidRPr="00FA57FA">
        <w:rPr>
          <w:b/>
          <w:u w:val="single"/>
        </w:rPr>
        <w:t xml:space="preserve"> a firm </w:t>
      </w:r>
      <w:r w:rsidRPr="00FA57FA">
        <w:rPr>
          <w:b/>
          <w:highlight w:val="green"/>
          <w:u w:val="single"/>
        </w:rPr>
        <w:t>hold</w:t>
      </w:r>
      <w:r w:rsidRPr="00FA57FA">
        <w:rPr>
          <w:b/>
          <w:u w:val="single"/>
        </w:rPr>
        <w:t xml:space="preserve"> in pharmaceutical research and development, increasing the strength of MNCs.</w:t>
      </w:r>
      <w:r w:rsidRPr="00FA57FA">
        <w:rPr>
          <w:sz w:val="16"/>
          <w:szCs w:val="16"/>
        </w:rPr>
        <w:t xml:space="preserve"> This was classified under TRIPS, the Agreement on Trade Related Intellectual Property </w:t>
      </w:r>
      <w:proofErr w:type="spellStart"/>
      <w:r w:rsidRPr="00FA57FA">
        <w:rPr>
          <w:sz w:val="16"/>
          <w:szCs w:val="16"/>
        </w:rPr>
        <w:t>Rights.xxix</w:t>
      </w:r>
      <w:proofErr w:type="spellEnd"/>
      <w:r w:rsidRPr="00FA57FA">
        <w:rPr>
          <w:sz w:val="16"/>
          <w:szCs w:val="16"/>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sidRPr="00FA57FA">
        <w:rPr>
          <w:sz w:val="16"/>
          <w:szCs w:val="16"/>
        </w:rPr>
        <w:t>jurisdiction.”xxx</w:t>
      </w:r>
      <w:proofErr w:type="spellEnd"/>
      <w:r w:rsidRPr="00FA57FA">
        <w:rPr>
          <w:sz w:val="16"/>
          <w:szCs w:val="16"/>
        </w:rPr>
        <w:t xml:space="preserve"> Before TRIPS, which set consistent requirements, intellectual property was considered a domestic issue with protections set on the national level. </w:t>
      </w:r>
      <w:r w:rsidRPr="00FA57FA">
        <w:rPr>
          <w:u w:val="single"/>
        </w:rPr>
        <w:t>However, with TRIPS, transnational corporations are now much more successful at acquiring patents.</w:t>
      </w:r>
      <w:r w:rsidRPr="00FA57FA">
        <w:rPr>
          <w:sz w:val="16"/>
          <w:szCs w:val="16"/>
        </w:rPr>
        <w:t xml:space="preserve"> xxxi For example, looking at the number of patents held at the end of the twentieth century, most were filed by the United States (41.8%) and Europe (41.95%</w:t>
      </w:r>
      <w:proofErr w:type="gramStart"/>
      <w:r w:rsidRPr="00FA57FA">
        <w:rPr>
          <w:sz w:val="16"/>
          <w:szCs w:val="16"/>
        </w:rPr>
        <w:t>).xxxii</w:t>
      </w:r>
      <w:proofErr w:type="gramEnd"/>
      <w:r w:rsidRPr="00FA57FA">
        <w:rPr>
          <w:sz w:val="16"/>
          <w:szCs w:val="16"/>
        </w:rPr>
        <w:t xml:space="preserve"> </w:t>
      </w:r>
      <w:r w:rsidRPr="00FA57FA">
        <w:rPr>
          <w:b/>
          <w:u w:val="single"/>
        </w:rPr>
        <w:t xml:space="preserve">The </w:t>
      </w:r>
      <w:r w:rsidRPr="00FA57FA">
        <w:rPr>
          <w:b/>
          <w:highlight w:val="green"/>
          <w:u w:val="single"/>
        </w:rPr>
        <w:t>TRIPS</w:t>
      </w:r>
      <w:r w:rsidRPr="00FA57FA">
        <w:rPr>
          <w:b/>
          <w:u w:val="single"/>
        </w:rPr>
        <w:t xml:space="preserve"> agreements and domestic patent laws, specifically US law, shapes international IPRs and show that the legal system </w:t>
      </w:r>
      <w:r w:rsidRPr="00FA57FA">
        <w:rPr>
          <w:b/>
          <w:highlight w:val="green"/>
          <w:u w:val="single"/>
        </w:rPr>
        <w:t>is excluding indigenous</w:t>
      </w:r>
      <w:r w:rsidRPr="00FA57FA">
        <w:rPr>
          <w:b/>
          <w:u w:val="single"/>
        </w:rPr>
        <w:t xml:space="preserve"> or marginalized </w:t>
      </w:r>
      <w:r w:rsidRPr="00FA57FA">
        <w:rPr>
          <w:b/>
          <w:highlight w:val="green"/>
          <w:u w:val="single"/>
        </w:rPr>
        <w:t>communities</w:t>
      </w:r>
      <w:r w:rsidRPr="00FA57FA">
        <w:rPr>
          <w:sz w:val="16"/>
          <w:szCs w:val="16"/>
        </w:rPr>
        <w:t xml:space="preserve">. xxxiii </w:t>
      </w:r>
      <w:r w:rsidRPr="00FA57FA">
        <w:rPr>
          <w:b/>
          <w:highlight w:val="green"/>
          <w:u w:val="single"/>
        </w:rPr>
        <w:t>There has</w:t>
      </w:r>
      <w:r w:rsidRPr="00FA57FA">
        <w:rPr>
          <w:b/>
          <w:u w:val="single"/>
        </w:rPr>
        <w:t xml:space="preserve"> been a </w:t>
      </w:r>
      <w:r w:rsidRPr="00FA57FA">
        <w:rPr>
          <w:b/>
          <w:highlight w:val="green"/>
          <w:u w:val="single"/>
        </w:rPr>
        <w:t>push</w:t>
      </w:r>
      <w:r w:rsidRPr="00FA57FA">
        <w:rPr>
          <w:b/>
          <w:u w:val="single"/>
        </w:rPr>
        <w:t xml:space="preserve"> for TRIPS, predominantly by the pharmaceutical industry, </w:t>
      </w:r>
      <w:r w:rsidRPr="00FA57FA">
        <w:rPr>
          <w:b/>
          <w:highlight w:val="green"/>
          <w:u w:val="single"/>
        </w:rPr>
        <w:t>to restrict</w:t>
      </w:r>
      <w:r w:rsidRPr="00FA57FA">
        <w:rPr>
          <w:b/>
          <w:u w:val="single"/>
        </w:rPr>
        <w:t xml:space="preserve"> </w:t>
      </w:r>
      <w:r w:rsidRPr="00FA57FA">
        <w:rPr>
          <w:b/>
          <w:highlight w:val="green"/>
          <w:u w:val="single"/>
        </w:rPr>
        <w:t>profit potential</w:t>
      </w:r>
      <w:r w:rsidRPr="00FA57FA">
        <w:rPr>
          <w:b/>
          <w:u w:val="single"/>
        </w:rPr>
        <w:t xml:space="preserve"> by indigenous communities.</w:t>
      </w:r>
      <w:r w:rsidRPr="00FA57FA">
        <w:rPr>
          <w:sz w:val="16"/>
          <w:szCs w:val="16"/>
        </w:rPr>
        <w:t xml:space="preserve"> </w:t>
      </w:r>
      <w:r w:rsidRPr="004A0287">
        <w:rPr>
          <w:rStyle w:val="StyleUnderline"/>
          <w:highlight w:val="yellow"/>
        </w:rPr>
        <w:t>Corporations make minor genetic or chemical formula changes for their intellectual property claims and patents and can then claim their product is no longer directly linked to the initial source</w:t>
      </w:r>
      <w:r w:rsidRPr="00FA57FA">
        <w:rPr>
          <w:sz w:val="16"/>
          <w:szCs w:val="16"/>
        </w:rPr>
        <w:t xml:space="preserve">. Debra Harry has claimed that </w:t>
      </w:r>
      <w:r w:rsidRPr="00FA57FA">
        <w:rPr>
          <w:b/>
          <w:u w:val="single"/>
        </w:rPr>
        <w:t xml:space="preserve">the main problem with </w:t>
      </w:r>
      <w:proofErr w:type="spellStart"/>
      <w:r w:rsidRPr="00FA57FA">
        <w:rPr>
          <w:b/>
          <w:u w:val="single"/>
        </w:rPr>
        <w:t>biocolonialism</w:t>
      </w:r>
      <w:proofErr w:type="spellEnd"/>
      <w:r w:rsidRPr="00FA57FA">
        <w:rPr>
          <w:b/>
          <w:u w:val="single"/>
        </w:rPr>
        <w:t xml:space="preserve"> is the “manipulation and ownership of life itself, and the ancient knowledge systems held by Indigenous peoples.”</w:t>
      </w:r>
      <w:r w:rsidRPr="00FA57FA">
        <w:rPr>
          <w:sz w:val="16"/>
          <w:szCs w:val="16"/>
        </w:rPr>
        <w:t xml:space="preserve"> xxxiv </w:t>
      </w:r>
      <w:proofErr w:type="gramStart"/>
      <w:r w:rsidRPr="00FA57FA">
        <w:rPr>
          <w:b/>
          <w:u w:val="single"/>
        </w:rPr>
        <w:t>The</w:t>
      </w:r>
      <w:proofErr w:type="gramEnd"/>
      <w:r w:rsidRPr="00FA57FA">
        <w:rPr>
          <w:b/>
          <w:u w:val="single"/>
        </w:rPr>
        <w:t xml:space="preserve"> </w:t>
      </w:r>
      <w:r w:rsidRPr="00FA57FA">
        <w:rPr>
          <w:b/>
          <w:highlight w:val="green"/>
          <w:u w:val="single"/>
        </w:rPr>
        <w:t>problem stems from</w:t>
      </w:r>
      <w:r w:rsidRPr="00FA57FA">
        <w:rPr>
          <w:b/>
          <w:u w:val="single"/>
        </w:rPr>
        <w:t xml:space="preserve"> the </w:t>
      </w:r>
      <w:r w:rsidRPr="00FA57FA">
        <w:rPr>
          <w:b/>
          <w:highlight w:val="green"/>
          <w:u w:val="single"/>
        </w:rPr>
        <w:t>belief that indigenous peoples are merely</w:t>
      </w:r>
      <w:r w:rsidRPr="00FA57FA">
        <w:rPr>
          <w:b/>
          <w:u w:val="single"/>
        </w:rPr>
        <w:t xml:space="preserve"> the </w:t>
      </w:r>
      <w:r w:rsidRPr="00FA57FA">
        <w:rPr>
          <w:b/>
          <w:highlight w:val="green"/>
          <w:u w:val="single"/>
        </w:rPr>
        <w:t>holders, not owners</w:t>
      </w:r>
      <w:r w:rsidRPr="00FA57FA">
        <w:rPr>
          <w:b/>
          <w:u w:val="single"/>
        </w:rPr>
        <w:t>, of communal knowledge. What are not considered are their territorial rights to the resources on their lands</w:t>
      </w:r>
      <w:r w:rsidRPr="00FA57FA">
        <w:rPr>
          <w:sz w:val="16"/>
          <w:szCs w:val="16"/>
        </w:rPr>
        <w:t xml:space="preserve">. </w:t>
      </w:r>
      <w:proofErr w:type="spellStart"/>
      <w:r w:rsidRPr="00FA57FA">
        <w:rPr>
          <w:sz w:val="16"/>
          <w:szCs w:val="16"/>
        </w:rPr>
        <w:t>Xxxv</w:t>
      </w:r>
      <w:proofErr w:type="spellEnd"/>
    </w:p>
    <w:p w14:paraId="5BC94692" w14:textId="77777777" w:rsidR="00002431" w:rsidRDefault="00002431" w:rsidP="00002431">
      <w:pPr>
        <w:pStyle w:val="Heading3"/>
      </w:pPr>
      <w:r>
        <w:t>AT: IPW</w:t>
      </w:r>
    </w:p>
    <w:p w14:paraId="53A52608" w14:textId="77777777" w:rsidR="00002431" w:rsidRDefault="00002431" w:rsidP="00002431">
      <w:pPr>
        <w:pStyle w:val="Heading4"/>
      </w:pPr>
      <w:r>
        <w:t>Double bind –</w:t>
      </w:r>
    </w:p>
    <w:p w14:paraId="01B0D654" w14:textId="77777777" w:rsidR="00002431" w:rsidRDefault="00002431" w:rsidP="00002431">
      <w:pPr>
        <w:pStyle w:val="Heading4"/>
      </w:pPr>
      <w:r>
        <w:t xml:space="preserve">Either this </w:t>
      </w:r>
      <w:proofErr w:type="spellStart"/>
      <w:r>
        <w:t>aff</w:t>
      </w:r>
      <w:proofErr w:type="spellEnd"/>
      <w:r>
        <w:t xml:space="preserve"> loses to vagueness and circumvention. The government, judges, </w:t>
      </w:r>
      <w:proofErr w:type="spellStart"/>
      <w:r>
        <w:t>etc</w:t>
      </w:r>
      <w:proofErr w:type="spellEnd"/>
      <w:r>
        <w:t xml:space="preserve"> will define indigenous knowledge to be very limited and the plan will have zero effect. Fiat guarantees the plan passes, not that its obvious wording flaws are fixed.</w:t>
      </w:r>
    </w:p>
    <w:p w14:paraId="781B0AB0" w14:textId="77777777" w:rsidR="00002431" w:rsidRDefault="00002431" w:rsidP="00002431"/>
    <w:p w14:paraId="4075E84B" w14:textId="77777777" w:rsidR="00002431" w:rsidRDefault="00002431" w:rsidP="00002431">
      <w:pPr>
        <w:pStyle w:val="Heading4"/>
      </w:pPr>
      <w:r>
        <w:t>OR indigenous knowledge can be defined as everything and pharma immediately loses all their innovation and money. That money doesn’t GO ANYWHERE, though, like to the Natives – because they aren’t attempting to use IK to create drugs on the general market.</w:t>
      </w:r>
    </w:p>
    <w:p w14:paraId="065D5473" w14:textId="77777777" w:rsidR="00002431" w:rsidRDefault="00002431" w:rsidP="00002431">
      <w:pPr>
        <w:pStyle w:val="Heading3"/>
      </w:pPr>
      <w:r>
        <w:t xml:space="preserve">AT: </w:t>
      </w:r>
      <w:proofErr w:type="spellStart"/>
      <w:r>
        <w:t>Breske</w:t>
      </w:r>
      <w:proofErr w:type="spellEnd"/>
      <w:r>
        <w:t xml:space="preserve"> 4</w:t>
      </w:r>
    </w:p>
    <w:p w14:paraId="457D7307" w14:textId="77777777" w:rsidR="00002431" w:rsidRPr="00FA57FA" w:rsidRDefault="00002431" w:rsidP="00002431">
      <w:pPr>
        <w:pStyle w:val="Heading4"/>
        <w:rPr>
          <w:rFonts w:cs="Arial"/>
        </w:rPr>
      </w:pPr>
      <w:r>
        <w:rPr>
          <w:rFonts w:cs="Arial"/>
        </w:rPr>
        <w:t>Circumvention – Harker inserts yellow</w:t>
      </w:r>
    </w:p>
    <w:p w14:paraId="78B2B6AC" w14:textId="77777777" w:rsidR="00002431" w:rsidRPr="00FA57FA" w:rsidRDefault="00002431" w:rsidP="00002431">
      <w:r>
        <w:rPr>
          <w:b/>
          <w:sz w:val="26"/>
          <w:szCs w:val="26"/>
        </w:rPr>
        <w:t xml:space="preserve">1AC </w:t>
      </w:r>
      <w:proofErr w:type="spellStart"/>
      <w:r w:rsidRPr="00FA57FA">
        <w:rPr>
          <w:b/>
          <w:sz w:val="26"/>
          <w:szCs w:val="26"/>
        </w:rPr>
        <w:t>Breske</w:t>
      </w:r>
      <w:proofErr w:type="spellEnd"/>
      <w:r w:rsidRPr="00FA57FA">
        <w:rPr>
          <w:b/>
          <w:sz w:val="26"/>
          <w:szCs w:val="26"/>
        </w:rPr>
        <w:t xml:space="preserve"> 4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FA57FA">
        <w:t>Biocolonialism</w:t>
      </w:r>
      <w:proofErr w:type="spellEnd"/>
      <w:r w:rsidRPr="00FA57FA">
        <w:t>: Examining Biopiracy, Inequality, and Power”, Spectra, 6(2), pp.58–73. DOI: http://doi.org/10.21061/spectra.v6i2.a.6]//pranav</w:t>
      </w:r>
    </w:p>
    <w:p w14:paraId="7B16CA3C" w14:textId="77777777" w:rsidR="00002431" w:rsidRPr="00FA57FA" w:rsidRDefault="00002431" w:rsidP="00002431">
      <w:pPr>
        <w:rPr>
          <w:sz w:val="16"/>
          <w:szCs w:val="16"/>
        </w:rPr>
      </w:pPr>
      <w:r w:rsidRPr="00FA57FA">
        <w:rPr>
          <w:sz w:val="16"/>
          <w:szCs w:val="16"/>
        </w:rPr>
        <w:t xml:space="preserve">Looking at the production of pharmaceuticals, </w:t>
      </w:r>
      <w:r w:rsidRPr="00FA57FA">
        <w:rPr>
          <w:b/>
          <w:u w:val="single"/>
        </w:rPr>
        <w:t>we can see the importance of Intellectual Property Rights (IPRs) in the debate over the accessibility of indigenous knowledge to outside corporations and investors</w:t>
      </w:r>
      <w:r w:rsidRPr="00FA57FA">
        <w:rPr>
          <w:sz w:val="16"/>
          <w:szCs w:val="16"/>
        </w:rPr>
        <w:t xml:space="preserve">. IPRs impact many different fields: healthcare, biodiversity, technology, human and cultural rights, research and development, and agricultural innovations; </w:t>
      </w:r>
      <w:proofErr w:type="gramStart"/>
      <w:r w:rsidRPr="00FA57FA">
        <w:rPr>
          <w:sz w:val="16"/>
          <w:szCs w:val="16"/>
        </w:rPr>
        <w:t>but,</w:t>
      </w:r>
      <w:proofErr w:type="gramEnd"/>
      <w:r w:rsidRPr="00FA57FA">
        <w:rPr>
          <w:sz w:val="16"/>
          <w:szCs w:val="16"/>
        </w:rPr>
        <w:t xml:space="preserve"> </w:t>
      </w:r>
      <w:r w:rsidRPr="00FA57FA">
        <w:rPr>
          <w:u w:val="single"/>
        </w:rPr>
        <w:t>the international system that established international intellectual property rights was hastily organized and linked to trade agreements.</w:t>
      </w:r>
      <w:r w:rsidRPr="00FA57FA">
        <w:rPr>
          <w:sz w:val="16"/>
          <w:szCs w:val="16"/>
        </w:rPr>
        <w:t xml:space="preserve"> xli Shiva claims </w:t>
      </w:r>
      <w:r w:rsidRPr="00FA57FA">
        <w:rPr>
          <w:b/>
          <w:highlight w:val="green"/>
          <w:u w:val="single"/>
        </w:rPr>
        <w:t>IPR laws</w:t>
      </w:r>
      <w:r w:rsidRPr="00FA57FA">
        <w:rPr>
          <w:b/>
          <w:u w:val="single"/>
        </w:rPr>
        <w:t xml:space="preserve">, under the development of TRIPS and the World Trade Organization (WTO), “have </w:t>
      </w:r>
      <w:r w:rsidRPr="00FA57FA">
        <w:rPr>
          <w:b/>
          <w:highlight w:val="green"/>
          <w:u w:val="single"/>
        </w:rPr>
        <w:t>unleashed</w:t>
      </w:r>
      <w:r w:rsidRPr="00FA57FA">
        <w:rPr>
          <w:b/>
          <w:u w:val="single"/>
        </w:rPr>
        <w:t xml:space="preserve"> an </w:t>
      </w:r>
      <w:r w:rsidRPr="00FA57FA">
        <w:rPr>
          <w:b/>
          <w:highlight w:val="green"/>
          <w:u w:val="single"/>
        </w:rPr>
        <w:t>epidemic of</w:t>
      </w:r>
      <w:r w:rsidRPr="00FA57FA">
        <w:rPr>
          <w:b/>
          <w:u w:val="single"/>
        </w:rPr>
        <w:t xml:space="preserve"> the </w:t>
      </w:r>
      <w:r w:rsidRPr="00FA57FA">
        <w:rPr>
          <w:b/>
          <w:highlight w:val="green"/>
          <w:u w:val="single"/>
        </w:rPr>
        <w:t>piracy of</w:t>
      </w:r>
      <w:r w:rsidRPr="00FA57FA">
        <w:rPr>
          <w:b/>
          <w:u w:val="single"/>
        </w:rPr>
        <w:t xml:space="preserve"> nature’s creativity and millennia of </w:t>
      </w:r>
      <w:r w:rsidRPr="00FA57FA">
        <w:rPr>
          <w:b/>
          <w:highlight w:val="green"/>
          <w:u w:val="single"/>
        </w:rPr>
        <w:t>indigenous innovation</w:t>
      </w:r>
      <w:r w:rsidRPr="00FA57FA">
        <w:rPr>
          <w:sz w:val="16"/>
          <w:szCs w:val="16"/>
        </w:rPr>
        <w:t xml:space="preserve">.” xlii </w:t>
      </w:r>
      <w:r w:rsidRPr="00710936">
        <w:rPr>
          <w:highlight w:val="yellow"/>
          <w:u w:val="single"/>
        </w:rPr>
        <w:t>Transnational corporations are taking advantage of slight “innovations” on traditional knowledge to maintain many of their IPRs</w:t>
      </w:r>
      <w:r w:rsidRPr="00FA57FA">
        <w:rPr>
          <w:sz w:val="16"/>
          <w:szCs w:val="16"/>
        </w:rPr>
        <w:t xml:space="preserve">. xliii </w:t>
      </w:r>
      <w:r w:rsidRPr="00FA57FA">
        <w:rPr>
          <w:b/>
          <w:u w:val="single"/>
        </w:rPr>
        <w:t xml:space="preserve">Together, </w:t>
      </w:r>
      <w:r w:rsidRPr="00FA57FA">
        <w:rPr>
          <w:b/>
          <w:highlight w:val="green"/>
          <w:u w:val="single"/>
        </w:rPr>
        <w:t>IPRs and TRIPS</w:t>
      </w:r>
      <w:r w:rsidRPr="00FA57FA">
        <w:rPr>
          <w:b/>
          <w:u w:val="single"/>
        </w:rPr>
        <w:t xml:space="preserve">, work to </w:t>
      </w:r>
      <w:r w:rsidRPr="00FA57FA">
        <w:rPr>
          <w:b/>
          <w:highlight w:val="green"/>
          <w:u w:val="single"/>
        </w:rPr>
        <w:t>suppress indigenous peoples’</w:t>
      </w:r>
      <w:r w:rsidRPr="00FA57FA">
        <w:rPr>
          <w:b/>
          <w:u w:val="single"/>
        </w:rPr>
        <w:t xml:space="preserve"> ability to control their </w:t>
      </w:r>
      <w:r w:rsidRPr="00FA57FA">
        <w:rPr>
          <w:b/>
          <w:highlight w:val="green"/>
          <w:u w:val="single"/>
        </w:rPr>
        <w:t>traditional way of life</w:t>
      </w:r>
      <w:r w:rsidRPr="00FA57FA">
        <w:rPr>
          <w:sz w:val="16"/>
          <w:szCs w:val="16"/>
        </w:rPr>
        <w:t xml:space="preserve">. The regulatory system includes domestic laws of developed areas of the world, like the United States, Japan, and Europe, and broader international intellectual property rights agreements. </w:t>
      </w:r>
      <w:r w:rsidRPr="00FA57FA">
        <w:rPr>
          <w:b/>
          <w:u w:val="single"/>
        </w:rPr>
        <w:t xml:space="preserve">These agreements resemble </w:t>
      </w:r>
      <w:r w:rsidRPr="00FA57FA">
        <w:rPr>
          <w:b/>
          <w:highlight w:val="green"/>
          <w:u w:val="single"/>
        </w:rPr>
        <w:t>doctrines</w:t>
      </w:r>
      <w:r w:rsidRPr="00FA57FA">
        <w:rPr>
          <w:b/>
          <w:u w:val="single"/>
        </w:rPr>
        <w:t xml:space="preserve"> </w:t>
      </w:r>
      <w:r w:rsidRPr="00FA57FA">
        <w:rPr>
          <w:b/>
          <w:highlight w:val="green"/>
          <w:u w:val="single"/>
        </w:rPr>
        <w:t>promoting colonialism</w:t>
      </w:r>
      <w:r w:rsidRPr="00FA57FA">
        <w:rPr>
          <w:b/>
          <w:u w:val="single"/>
        </w:rPr>
        <w:t xml:space="preserve"> since they </w:t>
      </w:r>
      <w:r w:rsidRPr="00FA57FA">
        <w:rPr>
          <w:b/>
          <w:highlight w:val="green"/>
          <w:u w:val="single"/>
        </w:rPr>
        <w:t>are legal documents</w:t>
      </w:r>
      <w:r w:rsidRPr="00FA57FA">
        <w:rPr>
          <w:b/>
          <w:u w:val="single"/>
        </w:rPr>
        <w:t xml:space="preserve"> </w:t>
      </w:r>
      <w:r w:rsidRPr="00FA57FA">
        <w:rPr>
          <w:b/>
          <w:highlight w:val="green"/>
          <w:u w:val="single"/>
        </w:rPr>
        <w:t>fostering</w:t>
      </w:r>
      <w:r w:rsidRPr="00FA57FA">
        <w:rPr>
          <w:b/>
          <w:u w:val="single"/>
        </w:rPr>
        <w:t xml:space="preserve"> the idea of </w:t>
      </w:r>
      <w:r w:rsidRPr="00FA57FA">
        <w:rPr>
          <w:b/>
          <w:highlight w:val="green"/>
          <w:u w:val="single"/>
        </w:rPr>
        <w:t>ownership by</w:t>
      </w:r>
      <w:r w:rsidRPr="00FA57FA">
        <w:rPr>
          <w:b/>
          <w:u w:val="single"/>
        </w:rPr>
        <w:t xml:space="preserve"> the dominant </w:t>
      </w:r>
      <w:r w:rsidRPr="00FA57FA">
        <w:rPr>
          <w:b/>
          <w:highlight w:val="green"/>
          <w:u w:val="single"/>
        </w:rPr>
        <w:t>colonizers</w:t>
      </w:r>
      <w:r w:rsidRPr="00FA57FA">
        <w:rPr>
          <w:b/>
          <w:u w:val="single"/>
        </w:rPr>
        <w:t>.</w:t>
      </w:r>
      <w:r w:rsidRPr="00FA57FA">
        <w:rPr>
          <w:sz w:val="16"/>
          <w:szCs w:val="16"/>
        </w:rPr>
        <w:t xml:space="preserve"> </w:t>
      </w:r>
      <w:proofErr w:type="spellStart"/>
      <w:r w:rsidRPr="00FA57FA">
        <w:rPr>
          <w:sz w:val="16"/>
          <w:szCs w:val="16"/>
        </w:rPr>
        <w:t>Xliv</w:t>
      </w:r>
      <w:proofErr w:type="spellEnd"/>
      <w:r w:rsidRPr="00FA57FA">
        <w:rPr>
          <w:sz w:val="16"/>
          <w:szCs w:val="16"/>
        </w:rPr>
        <w:t xml:space="preserve"> </w:t>
      </w:r>
      <w:r w:rsidRPr="00FA57FA">
        <w:rPr>
          <w:u w:val="single"/>
        </w:rPr>
        <w:t>Attempts have been made to establish a declaration that would negate corporate intellectual property rights if public health issues were brought forward by struggling nations’ governments.</w:t>
      </w:r>
      <w:r w:rsidRPr="00FA57FA">
        <w:rPr>
          <w:sz w:val="16"/>
          <w:szCs w:val="16"/>
        </w:rPr>
        <w:t xml:space="preserve"> xlv </w:t>
      </w:r>
      <w:proofErr w:type="gramStart"/>
      <w:r w:rsidRPr="00FA57FA">
        <w:rPr>
          <w:b/>
          <w:u w:val="single"/>
        </w:rPr>
        <w:t>But</w:t>
      </w:r>
      <w:proofErr w:type="gramEnd"/>
      <w:r w:rsidRPr="00FA57FA">
        <w:rPr>
          <w:b/>
          <w:u w:val="single"/>
        </w:rPr>
        <w:t xml:space="preserve"> this does not address the issue of restoring indigenous intellectual property rights. </w:t>
      </w:r>
      <w:r w:rsidRPr="00FA57FA">
        <w:rPr>
          <w:b/>
          <w:highlight w:val="green"/>
          <w:u w:val="single"/>
        </w:rPr>
        <w:t>Large pharma</w:t>
      </w:r>
      <w:r w:rsidRPr="00FA57FA">
        <w:rPr>
          <w:b/>
          <w:u w:val="single"/>
        </w:rPr>
        <w:t>ceutical</w:t>
      </w:r>
      <w:r w:rsidRPr="00FA57FA">
        <w:rPr>
          <w:b/>
          <w:highlight w:val="green"/>
          <w:u w:val="single"/>
        </w:rPr>
        <w:t xml:space="preserve"> </w:t>
      </w:r>
      <w:r w:rsidRPr="00822523">
        <w:rPr>
          <w:b/>
          <w:highlight w:val="yellow"/>
          <w:u w:val="single"/>
        </w:rPr>
        <w:t>corporations</w:t>
      </w:r>
      <w:r w:rsidRPr="00FA57FA">
        <w:rPr>
          <w:b/>
          <w:u w:val="single"/>
        </w:rPr>
        <w:t xml:space="preserve"> in the United States and the European Union have </w:t>
      </w:r>
      <w:r w:rsidRPr="00822523">
        <w:rPr>
          <w:b/>
          <w:highlight w:val="yellow"/>
          <w:u w:val="single"/>
        </w:rPr>
        <w:t xml:space="preserve">used </w:t>
      </w:r>
      <w:r w:rsidRPr="00FA57FA">
        <w:rPr>
          <w:b/>
          <w:highlight w:val="green"/>
          <w:u w:val="single"/>
        </w:rPr>
        <w:t>their</w:t>
      </w:r>
      <w:r w:rsidRPr="00FA57FA">
        <w:rPr>
          <w:b/>
          <w:u w:val="single"/>
        </w:rPr>
        <w:t xml:space="preserve"> vast </w:t>
      </w:r>
      <w:r w:rsidRPr="00822523">
        <w:rPr>
          <w:b/>
          <w:highlight w:val="yellow"/>
          <w:u w:val="single"/>
        </w:rPr>
        <w:t>corporate wealth to prevent the nullification of their IPRs</w:t>
      </w:r>
      <w:r w:rsidRPr="00FA57FA">
        <w:rPr>
          <w:b/>
          <w:u w:val="single"/>
        </w:rPr>
        <w:t xml:space="preserve">. The </w:t>
      </w:r>
      <w:r w:rsidRPr="00FA57FA">
        <w:rPr>
          <w:b/>
          <w:highlight w:val="green"/>
          <w:u w:val="single"/>
        </w:rPr>
        <w:t>inability to invalidate</w:t>
      </w:r>
      <w:r w:rsidRPr="00FA57FA">
        <w:rPr>
          <w:b/>
          <w:u w:val="single"/>
        </w:rPr>
        <w:t xml:space="preserve"> their </w:t>
      </w:r>
      <w:r w:rsidRPr="00FA57FA">
        <w:rPr>
          <w:b/>
          <w:highlight w:val="green"/>
          <w:u w:val="single"/>
        </w:rPr>
        <w:t>IPRs means</w:t>
      </w:r>
      <w:r w:rsidRPr="00FA57FA">
        <w:rPr>
          <w:b/>
          <w:u w:val="single"/>
        </w:rPr>
        <w:t xml:space="preserve"> that pharmaceutical </w:t>
      </w:r>
      <w:r w:rsidRPr="00FA57FA">
        <w:rPr>
          <w:b/>
          <w:highlight w:val="green"/>
          <w:u w:val="single"/>
        </w:rPr>
        <w:t>companies</w:t>
      </w:r>
      <w:r w:rsidRPr="00FA57FA">
        <w:rPr>
          <w:b/>
          <w:u w:val="single"/>
        </w:rPr>
        <w:t xml:space="preserve"> have ensured rigidity in the trade agreements and prevented generics from being manufactured. This has also </w:t>
      </w:r>
      <w:r w:rsidRPr="00FA57FA">
        <w:rPr>
          <w:b/>
          <w:highlight w:val="green"/>
          <w:u w:val="single"/>
        </w:rPr>
        <w:t>ensured their</w:t>
      </w:r>
      <w:r w:rsidRPr="00FA57FA">
        <w:rPr>
          <w:b/>
          <w:u w:val="single"/>
        </w:rPr>
        <w:t xml:space="preserve"> continued legal </w:t>
      </w:r>
      <w:r w:rsidRPr="00FA57FA">
        <w:rPr>
          <w:b/>
          <w:highlight w:val="green"/>
          <w:u w:val="single"/>
        </w:rPr>
        <w:t>right to Indigenous</w:t>
      </w:r>
      <w:r w:rsidRPr="00FA57FA">
        <w:rPr>
          <w:b/>
          <w:u w:val="single"/>
        </w:rPr>
        <w:t xml:space="preserve"> </w:t>
      </w:r>
      <w:r w:rsidRPr="00FA57FA">
        <w:rPr>
          <w:b/>
          <w:highlight w:val="green"/>
          <w:u w:val="single"/>
        </w:rPr>
        <w:t>knowledge</w:t>
      </w:r>
      <w:r w:rsidRPr="00FA57FA">
        <w:rPr>
          <w:b/>
          <w:u w:val="single"/>
        </w:rPr>
        <w:t>, if not an ethical right</w:t>
      </w:r>
      <w:r w:rsidRPr="00FA57FA">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3459536A" w14:textId="77777777" w:rsidR="00002431" w:rsidRDefault="00002431" w:rsidP="00002431"/>
    <w:p w14:paraId="61E1C779" w14:textId="77777777" w:rsidR="00002431" w:rsidRPr="00822523" w:rsidRDefault="00002431" w:rsidP="00002431">
      <w:pPr>
        <w:pStyle w:val="Heading4"/>
      </w:pPr>
      <w:r>
        <w:t>Rest was answered above.</w:t>
      </w:r>
    </w:p>
    <w:p w14:paraId="2DAE4F1D" w14:textId="77777777" w:rsidR="00002431" w:rsidRDefault="00002431" w:rsidP="00002431">
      <w:pPr>
        <w:pStyle w:val="Heading3"/>
      </w:pPr>
      <w:r>
        <w:t xml:space="preserve">AT: </w:t>
      </w:r>
      <w:proofErr w:type="spellStart"/>
      <w:r>
        <w:t>McGongie</w:t>
      </w:r>
      <w:proofErr w:type="spellEnd"/>
    </w:p>
    <w:p w14:paraId="131DE36E" w14:textId="77777777" w:rsidR="00002431" w:rsidRPr="00822523" w:rsidRDefault="00002431" w:rsidP="00002431">
      <w:pPr>
        <w:pStyle w:val="Heading4"/>
      </w:pPr>
      <w:r>
        <w:t xml:space="preserve">Giving them money solves because it allows them to profit </w:t>
      </w:r>
      <w:proofErr w:type="gramStart"/>
      <w:r>
        <w:t>off of</w:t>
      </w:r>
      <w:proofErr w:type="gramEnd"/>
      <w:r>
        <w:t xml:space="preserve"> their indigenous knowledge. Not letting anybody access IK is the worst of all knowledge as by their admission IK is super valuable to drug production.</w:t>
      </w:r>
    </w:p>
    <w:p w14:paraId="7CAAA8E8" w14:textId="77777777" w:rsidR="00002431" w:rsidRDefault="00002431" w:rsidP="00002431">
      <w:pPr>
        <w:pStyle w:val="Heading3"/>
      </w:pPr>
      <w:r>
        <w:t>AT: ROTJ</w:t>
      </w:r>
    </w:p>
    <w:p w14:paraId="3A1EC418" w14:textId="77777777" w:rsidR="00002431" w:rsidRDefault="00002431" w:rsidP="00002431">
      <w:pPr>
        <w:pStyle w:val="Heading4"/>
      </w:pPr>
      <w:r w:rsidRPr="00A25C18">
        <w:t xml:space="preserve">No Arbitrary roles of the </w:t>
      </w:r>
      <w:r>
        <w:t>judge or ballot –</w:t>
      </w:r>
      <w:r w:rsidRPr="00A25C18">
        <w:t xml:space="preserve"> the judge should vote for the side that produces the best material consequences. Anything else moots </w:t>
      </w:r>
      <w:r>
        <w:t>the NC</w:t>
      </w:r>
      <w:r w:rsidRPr="00A25C18">
        <w:t xml:space="preserve"> and lets the </w:t>
      </w:r>
      <w:proofErr w:type="spellStart"/>
      <w:r>
        <w:t>aff</w:t>
      </w:r>
      <w:proofErr w:type="spellEnd"/>
      <w:r w:rsidRPr="00A25C18">
        <w:t xml:space="preserve"> choose a self-serving starting point for discussion. </w:t>
      </w:r>
    </w:p>
    <w:p w14:paraId="49559147" w14:textId="77777777" w:rsidR="00002431" w:rsidRDefault="00002431" w:rsidP="00002431"/>
    <w:p w14:paraId="72B33259" w14:textId="77777777" w:rsidR="00002431" w:rsidRDefault="00002431" w:rsidP="00002431">
      <w:pPr>
        <w:pStyle w:val="Heading4"/>
      </w:pPr>
      <w:r>
        <w:t>You don’t endorse epistemic subsidiarity – Harker inserts yellow</w:t>
      </w:r>
    </w:p>
    <w:p w14:paraId="5F9F6D34" w14:textId="77777777" w:rsidR="00002431" w:rsidRPr="00FA57FA" w:rsidRDefault="00002431" w:rsidP="00002431">
      <w:r>
        <w:rPr>
          <w:b/>
          <w:sz w:val="26"/>
          <w:szCs w:val="26"/>
        </w:rPr>
        <w:t xml:space="preserve">1AC </w:t>
      </w:r>
      <w:r w:rsidRPr="00FA57FA">
        <w:rPr>
          <w:b/>
          <w:sz w:val="26"/>
          <w:szCs w:val="26"/>
        </w:rPr>
        <w:t xml:space="preserve">McGonigle 3 </w:t>
      </w:r>
      <w:r w:rsidRPr="00FA57FA">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13">
        <w:r w:rsidRPr="00FA57FA">
          <w:rPr>
            <w:color w:val="000000"/>
          </w:rPr>
          <w:t>https://doi.org/10.1093/jlb/lsw003]//pranav</w:t>
        </w:r>
      </w:hyperlink>
    </w:p>
    <w:p w14:paraId="022D3AE3" w14:textId="77777777" w:rsidR="00002431" w:rsidRPr="00FA57FA" w:rsidRDefault="00002431" w:rsidP="00002431">
      <w:pPr>
        <w:numPr>
          <w:ilvl w:val="0"/>
          <w:numId w:val="11"/>
        </w:numPr>
        <w:pBdr>
          <w:top w:val="nil"/>
          <w:left w:val="nil"/>
          <w:bottom w:val="nil"/>
          <w:right w:val="nil"/>
          <w:between w:val="nil"/>
        </w:pBdr>
        <w:spacing w:after="0"/>
        <w:rPr>
          <w:color w:val="000000"/>
          <w:sz w:val="16"/>
          <w:szCs w:val="16"/>
        </w:rPr>
      </w:pPr>
      <w:r w:rsidRPr="00FA57FA">
        <w:rPr>
          <w:color w:val="000000"/>
          <w:sz w:val="16"/>
          <w:szCs w:val="16"/>
        </w:rPr>
        <w:t>TEK = Traditional Ecological Knowledge</w:t>
      </w:r>
    </w:p>
    <w:p w14:paraId="1C38C586" w14:textId="77777777" w:rsidR="00002431" w:rsidRPr="00FA57FA" w:rsidRDefault="00002431" w:rsidP="00002431">
      <w:pPr>
        <w:numPr>
          <w:ilvl w:val="0"/>
          <w:numId w:val="11"/>
        </w:numPr>
        <w:pBdr>
          <w:top w:val="nil"/>
          <w:left w:val="nil"/>
          <w:bottom w:val="nil"/>
          <w:right w:val="nil"/>
          <w:between w:val="nil"/>
        </w:pBdr>
        <w:spacing w:after="0"/>
        <w:rPr>
          <w:color w:val="000000"/>
          <w:sz w:val="16"/>
          <w:szCs w:val="16"/>
        </w:rPr>
      </w:pPr>
      <w:r w:rsidRPr="00FA57FA">
        <w:rPr>
          <w:color w:val="000000"/>
          <w:sz w:val="16"/>
          <w:szCs w:val="16"/>
        </w:rPr>
        <w:t xml:space="preserve">Sui generis j means like specific to them/ is </w:t>
      </w:r>
      <w:proofErr w:type="spellStart"/>
      <w:r w:rsidRPr="00FA57FA">
        <w:rPr>
          <w:color w:val="000000"/>
          <w:sz w:val="16"/>
          <w:szCs w:val="16"/>
        </w:rPr>
        <w:t>latin</w:t>
      </w:r>
      <w:proofErr w:type="spellEnd"/>
      <w:r w:rsidRPr="00FA57FA">
        <w:rPr>
          <w:color w:val="000000"/>
          <w:sz w:val="16"/>
          <w:szCs w:val="16"/>
        </w:rPr>
        <w:t xml:space="preserve"> for “their own”</w:t>
      </w:r>
    </w:p>
    <w:p w14:paraId="48FE5BDB" w14:textId="77777777" w:rsidR="00002431" w:rsidRPr="00FA57FA" w:rsidRDefault="00002431" w:rsidP="00002431">
      <w:pPr>
        <w:numPr>
          <w:ilvl w:val="0"/>
          <w:numId w:val="11"/>
        </w:numPr>
        <w:pBdr>
          <w:top w:val="nil"/>
          <w:left w:val="nil"/>
          <w:bottom w:val="nil"/>
          <w:right w:val="nil"/>
          <w:between w:val="nil"/>
        </w:pBdr>
        <w:spacing w:after="0"/>
        <w:rPr>
          <w:color w:val="000000"/>
          <w:sz w:val="16"/>
          <w:szCs w:val="16"/>
        </w:rPr>
      </w:pPr>
      <w:r w:rsidRPr="00FA57FA">
        <w:rPr>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r>
        <w:rPr>
          <w:color w:val="000000"/>
          <w:sz w:val="16"/>
          <w:szCs w:val="16"/>
        </w:rPr>
        <w:t xml:space="preserve">. This helps understand different conceptions of nature and our relationship to it – </w:t>
      </w:r>
      <w:proofErr w:type="spellStart"/>
      <w:proofErr w:type="gramStart"/>
      <w:r>
        <w:rPr>
          <w:color w:val="000000"/>
          <w:sz w:val="16"/>
          <w:szCs w:val="16"/>
        </w:rPr>
        <w:t>ie</w:t>
      </w:r>
      <w:proofErr w:type="spellEnd"/>
      <w:proofErr w:type="gramEnd"/>
      <w:r>
        <w:rPr>
          <w:color w:val="000000"/>
          <w:sz w:val="16"/>
          <w:szCs w:val="16"/>
        </w:rPr>
        <w:t xml:space="preserve"> Indigenous people’s relationship is massively different than the western conception of owning nature – only our framework resolves this. </w:t>
      </w:r>
    </w:p>
    <w:p w14:paraId="6116B78C" w14:textId="77777777" w:rsidR="00002431" w:rsidRPr="00FA57FA" w:rsidRDefault="00002431" w:rsidP="00002431">
      <w:pPr>
        <w:numPr>
          <w:ilvl w:val="0"/>
          <w:numId w:val="11"/>
        </w:numPr>
        <w:pBdr>
          <w:top w:val="nil"/>
          <w:left w:val="nil"/>
          <w:bottom w:val="nil"/>
          <w:right w:val="nil"/>
          <w:between w:val="nil"/>
        </w:pBdr>
        <w:rPr>
          <w:color w:val="000000"/>
          <w:sz w:val="16"/>
          <w:szCs w:val="16"/>
        </w:rPr>
      </w:pPr>
      <w:r w:rsidRPr="00FA57FA">
        <w:rPr>
          <w:color w:val="000000"/>
          <w:sz w:val="16"/>
          <w:szCs w:val="16"/>
        </w:rPr>
        <w:t xml:space="preserve">The framework is consequentialist (obviously limited as to what consequences matter), but is focused on producing the best legal strategy – if you prove that the </w:t>
      </w:r>
      <w:proofErr w:type="spellStart"/>
      <w:r w:rsidRPr="00FA57FA">
        <w:rPr>
          <w:color w:val="000000"/>
          <w:sz w:val="16"/>
          <w:szCs w:val="16"/>
        </w:rPr>
        <w:t>squo</w:t>
      </w:r>
      <w:proofErr w:type="spellEnd"/>
      <w:r w:rsidRPr="00FA57FA">
        <w:rPr>
          <w:color w:val="000000"/>
          <w:sz w:val="16"/>
          <w:szCs w:val="16"/>
        </w:rPr>
        <w:t>/cp/alt or whatever is a better legal strategy for establishing protections for Indigenous populations or sui generis than the 1ac, you’d win – basic competition stuff lol</w:t>
      </w:r>
    </w:p>
    <w:p w14:paraId="3F8C71A4" w14:textId="77777777" w:rsidR="00002431" w:rsidRPr="00FA57FA" w:rsidRDefault="00002431" w:rsidP="00002431">
      <w:pPr>
        <w:numPr>
          <w:ilvl w:val="0"/>
          <w:numId w:val="11"/>
        </w:numPr>
        <w:pBdr>
          <w:top w:val="nil"/>
          <w:left w:val="nil"/>
          <w:bottom w:val="nil"/>
          <w:right w:val="nil"/>
          <w:between w:val="nil"/>
        </w:pBdr>
        <w:rPr>
          <w:color w:val="000000"/>
          <w:sz w:val="16"/>
          <w:szCs w:val="16"/>
        </w:rPr>
      </w:pPr>
      <w:r w:rsidRPr="00FA57FA">
        <w:rPr>
          <w:color w:val="000000"/>
          <w:sz w:val="16"/>
          <w:szCs w:val="16"/>
        </w:rPr>
        <w:t xml:space="preserve">To clarify, the 1AC does operate under a comparative world’s paradigm. </w:t>
      </w:r>
    </w:p>
    <w:p w14:paraId="09F07D1E" w14:textId="77777777" w:rsidR="00002431" w:rsidRPr="00231AF6" w:rsidRDefault="00002431" w:rsidP="00002431">
      <w:pPr>
        <w:rPr>
          <w:b/>
          <w:u w:val="single"/>
        </w:rPr>
      </w:pPr>
      <w:r w:rsidRPr="00FA57FA">
        <w:rPr>
          <w:sz w:val="14"/>
          <w:szCs w:val="14"/>
        </w:rPr>
        <w:t xml:space="preserve">In response to these shortcomings, </w:t>
      </w:r>
      <w:r w:rsidRPr="00FA57FA">
        <w:rPr>
          <w:highlight w:val="green"/>
          <w:u w:val="single"/>
        </w:rPr>
        <w:t>emerging insights</w:t>
      </w:r>
      <w:r w:rsidRPr="00FA57FA">
        <w:rPr>
          <w:u w:val="single"/>
        </w:rPr>
        <w:t xml:space="preserve"> from social studies of science may also help in thinking about the ethical problems, legal structures, and cultural clashes that anthropologists engaging in ethnopharmacology research may face. </w:t>
      </w:r>
      <w:r w:rsidRPr="00FA57FA">
        <w:rPr>
          <w:b/>
          <w:u w:val="single"/>
        </w:rPr>
        <w:t xml:space="preserve">Such scholarship may also offer insight for informing policy solutions and </w:t>
      </w:r>
      <w:r w:rsidRPr="00FA57FA">
        <w:rPr>
          <w:b/>
          <w:highlight w:val="green"/>
          <w:u w:val="single"/>
        </w:rPr>
        <w:t>establish</w:t>
      </w:r>
      <w:r w:rsidRPr="00FA57FA">
        <w:rPr>
          <w:b/>
          <w:u w:val="single"/>
        </w:rPr>
        <w:t xml:space="preserve">ing </w:t>
      </w:r>
      <w:r w:rsidRPr="00FA57FA">
        <w:rPr>
          <w:b/>
          <w:highlight w:val="green"/>
          <w:u w:val="single"/>
        </w:rPr>
        <w:t>better exchange agreements</w:t>
      </w:r>
      <w:r w:rsidRPr="00FA57FA">
        <w:rPr>
          <w:sz w:val="14"/>
          <w:szCs w:val="14"/>
        </w:rPr>
        <w:t xml:space="preserve">. Jasanoff,61 for example, </w:t>
      </w:r>
      <w:r w:rsidRPr="00FA57FA">
        <w:rPr>
          <w:b/>
          <w:u w:val="single"/>
        </w:rPr>
        <w:t xml:space="preserve">has theorized a </w:t>
      </w:r>
      <w:r w:rsidRPr="00FA57FA">
        <w:rPr>
          <w:b/>
          <w:highlight w:val="green"/>
          <w:u w:val="single"/>
        </w:rPr>
        <w:t>legal framework for</w:t>
      </w:r>
      <w:r w:rsidRPr="00FA57FA">
        <w:rPr>
          <w:b/>
          <w:u w:val="single"/>
        </w:rPr>
        <w:t xml:space="preserve"> </w:t>
      </w:r>
      <w:r w:rsidRPr="00FA57FA">
        <w:rPr>
          <w:b/>
          <w:highlight w:val="green"/>
          <w:u w:val="single"/>
        </w:rPr>
        <w:t>resolving ontological disputes in relation to</w:t>
      </w:r>
      <w:r w:rsidRPr="00FA57FA">
        <w:rPr>
          <w:b/>
          <w:u w:val="single"/>
        </w:rPr>
        <w:t xml:space="preserve"> varying definitions of </w:t>
      </w:r>
      <w:r w:rsidRPr="00FA57FA">
        <w:rPr>
          <w:b/>
          <w:highlight w:val="green"/>
          <w:u w:val="single"/>
        </w:rPr>
        <w:t>nature</w:t>
      </w:r>
      <w:r w:rsidRPr="00FA57FA">
        <w:rPr>
          <w:sz w:val="14"/>
          <w:szCs w:val="14"/>
        </w:rPr>
        <w:t xml:space="preserve">. In a discussion of transnational risk governance, </w:t>
      </w:r>
      <w:r w:rsidRPr="00FA57FA">
        <w:rPr>
          <w:b/>
          <w:u w:val="single"/>
        </w:rPr>
        <w:t>she develops the idiom of ‘</w:t>
      </w:r>
      <w:r w:rsidRPr="00FA57FA">
        <w:rPr>
          <w:b/>
          <w:highlight w:val="green"/>
          <w:u w:val="single"/>
        </w:rPr>
        <w:t>epistemic subsidiarity’</w:t>
      </w:r>
      <w:r w:rsidRPr="00FA57FA">
        <w:rPr>
          <w:b/>
          <w:u w:val="single"/>
        </w:rPr>
        <w:t xml:space="preserve"> to describe a formalized legal strategy that could pave the way to ‘to </w:t>
      </w:r>
      <w:r w:rsidRPr="00FA57FA">
        <w:rPr>
          <w:b/>
          <w:highlight w:val="green"/>
          <w:u w:val="single"/>
        </w:rPr>
        <w:t>protect spaces for</w:t>
      </w:r>
      <w:r w:rsidRPr="00FA57FA">
        <w:rPr>
          <w:b/>
          <w:u w:val="single"/>
        </w:rPr>
        <w:t xml:space="preserve"> the </w:t>
      </w:r>
      <w:r w:rsidRPr="00FA57FA">
        <w:rPr>
          <w:b/>
          <w:highlight w:val="green"/>
          <w:u w:val="single"/>
        </w:rPr>
        <w:t>expression of</w:t>
      </w:r>
      <w:r w:rsidRPr="00FA57FA">
        <w:rPr>
          <w:b/>
          <w:u w:val="single"/>
        </w:rPr>
        <w:t xml:space="preserve"> local values and </w:t>
      </w:r>
      <w:r w:rsidRPr="00FA57FA">
        <w:rPr>
          <w:b/>
          <w:highlight w:val="green"/>
          <w:u w:val="single"/>
        </w:rPr>
        <w:t>local autonomy’</w:t>
      </w:r>
      <w:r w:rsidRPr="00FA57FA">
        <w:rPr>
          <w:b/>
          <w:u w:val="single"/>
        </w:rPr>
        <w:t xml:space="preserve">, </w:t>
      </w:r>
      <w:r w:rsidRPr="00FA57FA">
        <w:rPr>
          <w:b/>
          <w:highlight w:val="green"/>
          <w:u w:val="single"/>
        </w:rPr>
        <w:t>and</w:t>
      </w:r>
      <w:r w:rsidRPr="00FA57FA">
        <w:rPr>
          <w:b/>
          <w:u w:val="single"/>
        </w:rPr>
        <w:t xml:space="preserve"> therefore also protect the </w:t>
      </w:r>
      <w:r w:rsidRPr="00FA57FA">
        <w:rPr>
          <w:b/>
          <w:highlight w:val="green"/>
          <w:u w:val="single"/>
        </w:rPr>
        <w:t>legitimacy of</w:t>
      </w:r>
      <w:r w:rsidRPr="00FA57FA">
        <w:rPr>
          <w:b/>
          <w:u w:val="single"/>
        </w:rPr>
        <w:t xml:space="preserve"> </w:t>
      </w:r>
      <w:r w:rsidRPr="00FA57FA">
        <w:rPr>
          <w:b/>
          <w:highlight w:val="green"/>
          <w:u w:val="single"/>
        </w:rPr>
        <w:t>local</w:t>
      </w:r>
      <w:r w:rsidRPr="00FA57FA">
        <w:rPr>
          <w:b/>
          <w:u w:val="single"/>
        </w:rPr>
        <w:t xml:space="preserve"> modes of </w:t>
      </w:r>
      <w:r w:rsidRPr="00FA57FA">
        <w:rPr>
          <w:b/>
          <w:highlight w:val="green"/>
          <w:u w:val="single"/>
        </w:rPr>
        <w:t>reasoning, within the same</w:t>
      </w:r>
      <w:r w:rsidRPr="00FA57FA">
        <w:rPr>
          <w:b/>
          <w:u w:val="single"/>
        </w:rPr>
        <w:t xml:space="preserve"> judicial </w:t>
      </w:r>
      <w:r w:rsidRPr="00FA57FA">
        <w:rPr>
          <w:b/>
          <w:highlight w:val="green"/>
          <w:u w:val="single"/>
        </w:rPr>
        <w:t>system</w:t>
      </w:r>
      <w:r w:rsidRPr="00FA57FA">
        <w:rPr>
          <w:b/>
          <w:u w:val="single"/>
        </w:rPr>
        <w:t>.</w:t>
      </w:r>
      <w:r w:rsidRPr="00FA57FA">
        <w:rPr>
          <w:sz w:val="14"/>
          <w:szCs w:val="14"/>
        </w:rPr>
        <w:t xml:space="preserve"> </w:t>
      </w:r>
      <w:r w:rsidRPr="00C050C4">
        <w:rPr>
          <w:rStyle w:val="StyleUnderline"/>
        </w:rPr>
        <w:t xml:space="preserve">‘Epistemic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w:t>
      </w:r>
      <w:r w:rsidRPr="00231AF6">
        <w:rPr>
          <w:rStyle w:val="StyleUnderline"/>
          <w:highlight w:val="yellow"/>
        </w:rPr>
        <w:t>the establishment of special courts that would consider indigenous claims on their own terms</w:t>
      </w:r>
      <w:r w:rsidRPr="00C050C4">
        <w:rPr>
          <w:rStyle w:val="StyleUnderline"/>
        </w:rPr>
        <w:t xml:space="preserve">. With the </w:t>
      </w:r>
      <w:r w:rsidRPr="00231AF6">
        <w:rPr>
          <w:rStyle w:val="StyleUnderline"/>
          <w:highlight w:val="yellow"/>
        </w:rPr>
        <w:t>expert mediation</w:t>
      </w:r>
      <w:r w:rsidRPr="00C050C4">
        <w:rPr>
          <w:rStyle w:val="StyleUnderline"/>
        </w:rPr>
        <w:t xml:space="preserve">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w:t>
      </w:r>
      <w:r w:rsidRPr="00FA57FA">
        <w:rPr>
          <w:sz w:val="14"/>
          <w:szCs w:val="14"/>
        </w:rPr>
        <w:t xml:space="preserve">. Further, </w:t>
      </w:r>
      <w:r w:rsidRPr="00FA57FA">
        <w:rPr>
          <w:b/>
          <w:u w:val="single"/>
        </w:rPr>
        <w:t xml:space="preserve">special </w:t>
      </w:r>
      <w:r w:rsidRPr="00FA57FA">
        <w:rPr>
          <w:b/>
          <w:highlight w:val="green"/>
          <w:u w:val="single"/>
        </w:rPr>
        <w:t>laws</w:t>
      </w:r>
      <w:r w:rsidRPr="00FA57FA">
        <w:rPr>
          <w:b/>
          <w:u w:val="single"/>
        </w:rPr>
        <w:t xml:space="preserve"> could be written that </w:t>
      </w:r>
      <w:r w:rsidRPr="00FA57FA">
        <w:rPr>
          <w:b/>
          <w:highlight w:val="green"/>
          <w:u w:val="single"/>
        </w:rPr>
        <w:t>would</w:t>
      </w:r>
      <w:r w:rsidRPr="00FA57FA">
        <w:rPr>
          <w:b/>
          <w:u w:val="single"/>
        </w:rPr>
        <w:t xml:space="preserve"> </w:t>
      </w:r>
      <w:r w:rsidRPr="00FA57FA">
        <w:rPr>
          <w:b/>
          <w:highlight w:val="green"/>
          <w:u w:val="single"/>
        </w:rPr>
        <w:t>extend</w:t>
      </w:r>
      <w:r w:rsidRPr="00FA57FA">
        <w:rPr>
          <w:b/>
          <w:u w:val="single"/>
        </w:rPr>
        <w:t xml:space="preserve"> the </w:t>
      </w:r>
      <w:r w:rsidRPr="00FA57FA">
        <w:rPr>
          <w:b/>
          <w:highlight w:val="green"/>
          <w:u w:val="single"/>
        </w:rPr>
        <w:t>protection of indigenous</w:t>
      </w:r>
      <w:r w:rsidRPr="00FA57FA">
        <w:rPr>
          <w:b/>
          <w:u w:val="single"/>
        </w:rPr>
        <w:t xml:space="preserve"> </w:t>
      </w:r>
      <w:r w:rsidRPr="00FA57FA">
        <w:rPr>
          <w:b/>
          <w:highlight w:val="green"/>
          <w:u w:val="single"/>
        </w:rPr>
        <w:t>i</w:t>
      </w:r>
      <w:r w:rsidRPr="00FA57FA">
        <w:rPr>
          <w:b/>
          <w:u w:val="single"/>
        </w:rPr>
        <w:t xml:space="preserve">ntellectual </w:t>
      </w:r>
      <w:r w:rsidRPr="00FA57FA">
        <w:rPr>
          <w:b/>
          <w:highlight w:val="green"/>
          <w:u w:val="single"/>
        </w:rPr>
        <w:t>p</w:t>
      </w:r>
      <w:r w:rsidRPr="00FA57FA">
        <w:rPr>
          <w:b/>
          <w:u w:val="single"/>
        </w:rPr>
        <w:t xml:space="preserve">roperty </w:t>
      </w:r>
      <w:r w:rsidRPr="00FA57FA">
        <w:rPr>
          <w:b/>
          <w:highlight w:val="green"/>
          <w:u w:val="single"/>
        </w:rPr>
        <w:t>to include</w:t>
      </w:r>
      <w:r w:rsidRPr="00FA57FA">
        <w:rPr>
          <w:b/>
          <w:u w:val="single"/>
        </w:rPr>
        <w:t xml:space="preserve"> non-modern understandings, including ambiguous spirit entities, or </w:t>
      </w:r>
      <w:r w:rsidRPr="00FA57FA">
        <w:rPr>
          <w:b/>
          <w:highlight w:val="green"/>
          <w:u w:val="single"/>
        </w:rPr>
        <w:t>acquired TEK</w:t>
      </w:r>
      <w:r w:rsidRPr="00FA57FA">
        <w:rPr>
          <w:b/>
          <w:u w:val="single"/>
        </w:rPr>
        <w:t>.</w:t>
      </w:r>
      <w:r w:rsidRPr="00FA57FA">
        <w:rPr>
          <w:sz w:val="14"/>
          <w:szCs w:val="14"/>
        </w:rPr>
        <w:t xml:space="preserve"> A system of epistemic subsidiarity also requires </w:t>
      </w:r>
      <w:r w:rsidRPr="00231AF6">
        <w:rPr>
          <w:rStyle w:val="StyleUnderline"/>
          <w:highlight w:val="yellow"/>
        </w:rPr>
        <w:t>political decisions be made at the ‘lowest feasible level of governance’</w:t>
      </w:r>
      <w:r w:rsidRPr="00FA57FA">
        <w:rPr>
          <w:sz w:val="14"/>
          <w:szCs w:val="14"/>
        </w:rPr>
        <w:t xml:space="preserve"> so that local values and concerns are first </w:t>
      </w:r>
      <w:proofErr w:type="gramStart"/>
      <w:r w:rsidRPr="00FA57FA">
        <w:rPr>
          <w:sz w:val="14"/>
          <w:szCs w:val="14"/>
        </w:rPr>
        <w:t>taken into account</w:t>
      </w:r>
      <w:proofErr w:type="gramEnd"/>
      <w:r w:rsidRPr="00FA57FA">
        <w:rPr>
          <w:sz w:val="14"/>
          <w:szCs w:val="14"/>
        </w:rPr>
        <w:t xml:space="preserve">.62 </w:t>
      </w:r>
      <w:r w:rsidRPr="00FA57FA">
        <w:rPr>
          <w:b/>
          <w:u w:val="single"/>
        </w:rPr>
        <w:t xml:space="preserve">With epistemic subsidiarity, </w:t>
      </w:r>
      <w:r w:rsidRPr="00FA57FA">
        <w:rPr>
          <w:b/>
          <w:highlight w:val="green"/>
          <w:u w:val="single"/>
        </w:rPr>
        <w:t>different knowledge</w:t>
      </w:r>
      <w:r w:rsidRPr="00FA57FA">
        <w:rPr>
          <w:b/>
          <w:u w:val="single"/>
        </w:rPr>
        <w:t xml:space="preserve"> </w:t>
      </w:r>
      <w:r w:rsidRPr="00FA57FA">
        <w:rPr>
          <w:b/>
          <w:highlight w:val="green"/>
          <w:u w:val="single"/>
        </w:rPr>
        <w:t>regimes can exist side by side</w:t>
      </w:r>
      <w:r w:rsidRPr="00FA57FA">
        <w:rPr>
          <w:b/>
          <w:u w:val="single"/>
        </w:rPr>
        <w:t xml:space="preserve"> (such as, for example, biology, international law, state law, and local indigenous law and healing practices), </w:t>
      </w:r>
      <w:r w:rsidRPr="00FA57FA">
        <w:rPr>
          <w:b/>
          <w:highlight w:val="green"/>
          <w:u w:val="single"/>
        </w:rPr>
        <w:t>without</w:t>
      </w:r>
      <w:r w:rsidRPr="00FA57FA">
        <w:rPr>
          <w:b/>
          <w:u w:val="single"/>
        </w:rPr>
        <w:t xml:space="preserve"> one necessarily </w:t>
      </w:r>
      <w:r w:rsidRPr="00FA57FA">
        <w:rPr>
          <w:b/>
          <w:highlight w:val="green"/>
          <w:u w:val="single"/>
        </w:rPr>
        <w:t>subordinating</w:t>
      </w:r>
      <w:r w:rsidRPr="00FA57FA">
        <w:rPr>
          <w:b/>
          <w:u w:val="single"/>
        </w:rPr>
        <w:t xml:space="preserve"> to another</w:t>
      </w:r>
      <w:r w:rsidRPr="00FA57FA">
        <w:rPr>
          <w:sz w:val="14"/>
          <w:szCs w:val="14"/>
        </w:rPr>
        <w:t xml:space="preserve">. </w:t>
      </w:r>
      <w:r w:rsidRPr="00FA57FA">
        <w:rPr>
          <w:b/>
          <w:u w:val="single"/>
        </w:rPr>
        <w:t xml:space="preserve">Epistemic subsidiarity could </w:t>
      </w:r>
      <w:r w:rsidRPr="00FA57FA">
        <w:rPr>
          <w:b/>
          <w:highlight w:val="green"/>
          <w:u w:val="single"/>
        </w:rPr>
        <w:t>also facilitate</w:t>
      </w:r>
      <w:r w:rsidRPr="00FA57FA">
        <w:rPr>
          <w:b/>
          <w:u w:val="single"/>
        </w:rPr>
        <w:t xml:space="preserve"> the </w:t>
      </w:r>
      <w:r w:rsidRPr="00231AF6">
        <w:rPr>
          <w:b/>
          <w:highlight w:val="yellow"/>
          <w:u w:val="single"/>
        </w:rPr>
        <w:t>writing of trade agreements on local indigenous terms</w:t>
      </w:r>
      <w:r w:rsidRPr="00FA57FA">
        <w:rPr>
          <w:b/>
          <w:u w:val="single"/>
        </w:rPr>
        <w:t xml:space="preserve">, </w:t>
      </w:r>
      <w:r w:rsidRPr="00FA57FA">
        <w:rPr>
          <w:b/>
          <w:highlight w:val="green"/>
          <w:u w:val="single"/>
        </w:rPr>
        <w:t>while</w:t>
      </w:r>
      <w:r w:rsidRPr="00FA57FA">
        <w:rPr>
          <w:b/>
          <w:u w:val="single"/>
        </w:rPr>
        <w:t xml:space="preserve"> also </w:t>
      </w:r>
      <w:r w:rsidRPr="00FA57FA">
        <w:rPr>
          <w:b/>
          <w:highlight w:val="green"/>
          <w:u w:val="single"/>
        </w:rPr>
        <w:t>recognizing</w:t>
      </w:r>
      <w:r w:rsidRPr="00FA57FA">
        <w:rPr>
          <w:b/>
          <w:u w:val="single"/>
        </w:rPr>
        <w:t xml:space="preserve"> </w:t>
      </w:r>
      <w:r w:rsidRPr="00FA57FA">
        <w:rPr>
          <w:b/>
          <w:highlight w:val="green"/>
          <w:u w:val="single"/>
        </w:rPr>
        <w:t>i</w:t>
      </w:r>
      <w:r w:rsidRPr="00FA57FA">
        <w:rPr>
          <w:b/>
          <w:u w:val="single"/>
        </w:rPr>
        <w:t xml:space="preserve">nternational </w:t>
      </w:r>
      <w:r w:rsidRPr="00FA57FA">
        <w:rPr>
          <w:b/>
          <w:highlight w:val="green"/>
          <w:u w:val="single"/>
        </w:rPr>
        <w:t>law</w:t>
      </w:r>
      <w:r w:rsidRPr="00FA57FA">
        <w:rPr>
          <w:b/>
          <w:u w:val="single"/>
        </w:rPr>
        <w:t xml:space="preserve"> and other parties’ interests. Combining epistemic subsidiarity with the emerging anthropological perspectives that regard indigenous visions of their world with parallel ontological status to Western science could </w:t>
      </w:r>
      <w:r w:rsidRPr="00FA57FA">
        <w:rPr>
          <w:b/>
          <w:highlight w:val="green"/>
          <w:u w:val="single"/>
        </w:rPr>
        <w:t>deliver ‘symmetry’ in</w:t>
      </w:r>
      <w:r w:rsidRPr="00FA57FA">
        <w:rPr>
          <w:b/>
          <w:u w:val="single"/>
        </w:rPr>
        <w:t xml:space="preserve"> the </w:t>
      </w:r>
      <w:r w:rsidRPr="00FA57FA">
        <w:rPr>
          <w:b/>
          <w:highlight w:val="green"/>
          <w:u w:val="single"/>
        </w:rPr>
        <w:t>negotiation</w:t>
      </w:r>
      <w:r w:rsidRPr="00FA57FA">
        <w:rPr>
          <w:b/>
          <w:u w:val="single"/>
        </w:rPr>
        <w:t xml:space="preserve"> of trade agreements, </w:t>
      </w:r>
      <w:r w:rsidRPr="00FA57FA">
        <w:rPr>
          <w:b/>
          <w:highlight w:val="green"/>
          <w:u w:val="single"/>
        </w:rPr>
        <w:t>and</w:t>
      </w:r>
      <w:r w:rsidRPr="00FA57FA">
        <w:rPr>
          <w:b/>
          <w:u w:val="single"/>
        </w:rPr>
        <w:t xml:space="preserve"> consequently, could help </w:t>
      </w:r>
      <w:r w:rsidRPr="00FA57FA">
        <w:rPr>
          <w:b/>
          <w:highlight w:val="green"/>
          <w:u w:val="single"/>
        </w:rPr>
        <w:t>resolve</w:t>
      </w:r>
      <w:r w:rsidRPr="00FA57FA">
        <w:rPr>
          <w:b/>
          <w:u w:val="single"/>
        </w:rPr>
        <w:t xml:space="preserve"> the </w:t>
      </w:r>
      <w:r w:rsidRPr="00FA57FA">
        <w:rPr>
          <w:b/>
          <w:highlight w:val="green"/>
          <w:u w:val="single"/>
        </w:rPr>
        <w:t xml:space="preserve">ethical dilemmas of </w:t>
      </w:r>
      <w:proofErr w:type="spellStart"/>
      <w:r w:rsidRPr="00FA57FA">
        <w:rPr>
          <w:b/>
          <w:highlight w:val="green"/>
          <w:u w:val="single"/>
        </w:rPr>
        <w:t>ethnopharmacologists</w:t>
      </w:r>
      <w:proofErr w:type="spellEnd"/>
      <w:r w:rsidRPr="00FA57FA">
        <w:rPr>
          <w:b/>
          <w:u w:val="single"/>
        </w:rPr>
        <w:t xml:space="preserve"> and indigenous peoples. </w:t>
      </w:r>
      <w:r w:rsidRPr="00231AF6">
        <w:rPr>
          <w:rStyle w:val="StyleUnderline"/>
        </w:rPr>
        <w:t>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w:t>
      </w:r>
      <w:r w:rsidRPr="00FA57FA">
        <w:rPr>
          <w:sz w:val="14"/>
          <w:szCs w:val="14"/>
        </w:rPr>
        <w:t xml:space="preserve">eover, </w:t>
      </w:r>
      <w:r w:rsidRPr="00FA57FA">
        <w:rPr>
          <w:b/>
          <w:highlight w:val="green"/>
          <w:u w:val="single"/>
        </w:rPr>
        <w:t>current laws do not</w:t>
      </w:r>
      <w:r w:rsidRPr="00FA57FA">
        <w:rPr>
          <w:b/>
          <w:u w:val="single"/>
        </w:rPr>
        <w:t xml:space="preserve"> </w:t>
      </w:r>
      <w:r w:rsidRPr="00FA57FA">
        <w:rPr>
          <w:b/>
          <w:highlight w:val="green"/>
          <w:u w:val="single"/>
        </w:rPr>
        <w:t>afford equal status</w:t>
      </w:r>
      <w:r w:rsidRPr="00FA57FA">
        <w:rPr>
          <w:b/>
          <w:u w:val="single"/>
        </w:rPr>
        <w:t xml:space="preserve"> to, or demand a symmetrical engagement with, non-modern cultural values and ambiguous local entities</w:t>
      </w:r>
      <w:r w:rsidRPr="00FA57FA">
        <w:rPr>
          <w:sz w:val="14"/>
          <w:szCs w:val="14"/>
        </w:rPr>
        <w:t xml:space="preserve">. Further, </w:t>
      </w:r>
      <w:r w:rsidRPr="00231AF6">
        <w:rPr>
          <w:b/>
          <w:highlight w:val="yellow"/>
          <w:u w:val="single"/>
        </w:rPr>
        <w:t>most discourse</w:t>
      </w:r>
      <w:r w:rsidRPr="00FA57FA">
        <w:rPr>
          <w:b/>
          <w:u w:val="single"/>
        </w:rPr>
        <w:t xml:space="preserve"> within the ethnopharmacology community </w:t>
      </w:r>
      <w:r w:rsidRPr="00231AF6">
        <w:rPr>
          <w:b/>
          <w:highlight w:val="yellow"/>
          <w:u w:val="single"/>
        </w:rPr>
        <w:t>is oriented to the</w:t>
      </w:r>
      <w:r w:rsidRPr="00FA57FA">
        <w:rPr>
          <w:b/>
          <w:u w:val="single"/>
        </w:rPr>
        <w:t xml:space="preserve"> biological and pharmacological </w:t>
      </w:r>
      <w:r w:rsidRPr="00231AF6">
        <w:rPr>
          <w:b/>
          <w:highlight w:val="yellow"/>
          <w:u w:val="single"/>
        </w:rPr>
        <w:t>sciences</w:t>
      </w:r>
      <w:r w:rsidRPr="00FA57FA">
        <w:rPr>
          <w:b/>
          <w:u w:val="single"/>
        </w:rPr>
        <w:t xml:space="preserve">, with much </w:t>
      </w:r>
      <w:r w:rsidRPr="00231AF6">
        <w:rPr>
          <w:b/>
          <w:highlight w:val="yellow"/>
          <w:u w:val="single"/>
        </w:rPr>
        <w:t>less attention paid to the broader social, political, and anthropological dimensions</w:t>
      </w:r>
      <w:r w:rsidRPr="00FA57FA">
        <w:rPr>
          <w:b/>
          <w:u w:val="single"/>
        </w:rPr>
        <w:t xml:space="preserve"> of the research</w:t>
      </w:r>
      <w:r w:rsidRPr="00FA57FA">
        <w:rPr>
          <w:sz w:val="14"/>
          <w:szCs w:val="14"/>
        </w:rPr>
        <w:t xml:space="preserve">.63 Consequently, </w:t>
      </w:r>
      <w:r w:rsidRPr="00FA57FA">
        <w:rPr>
          <w:u w:val="single"/>
        </w:rPr>
        <w:t>the ethnopharmacology community has not yet addressed these questions with sustained debate, nor has there been much done to envision an ethical platform upon which to establish exchange agreements that incorp</w:t>
      </w:r>
      <w:r w:rsidRPr="00231AF6">
        <w:rPr>
          <w:highlight w:val="yellow"/>
          <w:u w:val="single"/>
        </w:rPr>
        <w:t>orate ‘non-modern’ visions</w:t>
      </w:r>
      <w:r w:rsidRPr="00FA57FA">
        <w:rPr>
          <w:u w:val="single"/>
        </w:rPr>
        <w:t xml:space="preserve"> of the world.</w:t>
      </w:r>
      <w:r w:rsidRPr="00FA57FA">
        <w:rPr>
          <w:sz w:val="14"/>
          <w:szCs w:val="14"/>
        </w:rPr>
        <w:t xml:space="preserve"> </w:t>
      </w:r>
      <w:r w:rsidRPr="00FA57FA">
        <w:rPr>
          <w:b/>
          <w:highlight w:val="green"/>
          <w:u w:val="single"/>
        </w:rPr>
        <w:t>Indigenous communities</w:t>
      </w:r>
      <w:r w:rsidRPr="00FA57FA">
        <w:rPr>
          <w:b/>
          <w:u w:val="single"/>
        </w:rPr>
        <w:t xml:space="preserve"> therefore </w:t>
      </w:r>
      <w:r w:rsidRPr="00FA57FA">
        <w:rPr>
          <w:b/>
          <w:highlight w:val="green"/>
          <w:u w:val="single"/>
        </w:rPr>
        <w:t xml:space="preserve">need </w:t>
      </w:r>
      <w:r w:rsidRPr="00231AF6">
        <w:rPr>
          <w:b/>
          <w:highlight w:val="yellow"/>
          <w:u w:val="single"/>
        </w:rPr>
        <w:t>sui generis laws</w:t>
      </w:r>
      <w:r w:rsidRPr="00FA57FA">
        <w:rPr>
          <w:b/>
          <w:u w:val="single"/>
        </w:rPr>
        <w:t xml:space="preserve"> to protect their shared cultural heritage and shared natural resources</w:t>
      </w:r>
      <w:r w:rsidRPr="00FA57FA">
        <w:rPr>
          <w:sz w:val="14"/>
          <w:szCs w:val="14"/>
        </w:rPr>
        <w:t xml:space="preserve">. So far, ‘Brazil, Costa Rica, India, Peru, Panama, the Philippines, Portugal, </w:t>
      </w:r>
      <w:proofErr w:type="gramStart"/>
      <w:r w:rsidRPr="00FA57FA">
        <w:rPr>
          <w:sz w:val="14"/>
          <w:szCs w:val="14"/>
        </w:rPr>
        <w:t>Thailand</w:t>
      </w:r>
      <w:proofErr w:type="gramEnd"/>
      <w:r w:rsidRPr="00FA57FA">
        <w:rPr>
          <w:sz w:val="14"/>
          <w:szCs w:val="14"/>
        </w:rPr>
        <w:t xml:space="preserve"> and the USA have all adopted sui generis laws that protect at least some aspects of traditional knowledge’.64 But </w:t>
      </w:r>
      <w:r w:rsidRPr="00FA57FA">
        <w:rPr>
          <w:b/>
          <w:highlight w:val="green"/>
          <w:u w:val="single"/>
        </w:rPr>
        <w:t>extending</w:t>
      </w:r>
      <w:r w:rsidRPr="00FA57FA">
        <w:rPr>
          <w:b/>
          <w:u w:val="single"/>
        </w:rPr>
        <w:t xml:space="preserve"> the </w:t>
      </w:r>
      <w:r w:rsidRPr="00FA57FA">
        <w:rPr>
          <w:b/>
          <w:highlight w:val="green"/>
          <w:u w:val="single"/>
        </w:rPr>
        <w:t>concepts of</w:t>
      </w:r>
      <w:r w:rsidRPr="00FA57FA">
        <w:rPr>
          <w:b/>
          <w:u w:val="single"/>
        </w:rPr>
        <w:t xml:space="preserve"> ontological </w:t>
      </w:r>
      <w:r w:rsidRPr="00FA57FA">
        <w:rPr>
          <w:b/>
          <w:highlight w:val="green"/>
          <w:u w:val="single"/>
        </w:rPr>
        <w:t>pluralism and epistemic subsidiarity into indigenous IPR</w:t>
      </w:r>
      <w:r w:rsidRPr="00FA57FA">
        <w:rPr>
          <w:b/>
          <w:u w:val="single"/>
        </w:rPr>
        <w:t xml:space="preserve"> laws could </w:t>
      </w:r>
      <w:r w:rsidRPr="00FA57FA">
        <w:rPr>
          <w:b/>
          <w:highlight w:val="green"/>
          <w:u w:val="single"/>
        </w:rPr>
        <w:t>help lawmakers</w:t>
      </w:r>
      <w:r w:rsidRPr="00FA57FA">
        <w:rPr>
          <w:b/>
          <w:u w:val="single"/>
        </w:rPr>
        <w:t xml:space="preserve"> </w:t>
      </w:r>
      <w:r w:rsidRPr="00FA57FA">
        <w:rPr>
          <w:b/>
          <w:highlight w:val="green"/>
          <w:u w:val="single"/>
        </w:rPr>
        <w:t>resolve</w:t>
      </w:r>
      <w:r w:rsidRPr="00FA57FA">
        <w:rPr>
          <w:b/>
          <w:u w:val="single"/>
        </w:rPr>
        <w:t xml:space="preserve"> the ethical and legal </w:t>
      </w:r>
      <w:r w:rsidRPr="00FA57FA">
        <w:rPr>
          <w:b/>
          <w:highlight w:val="green"/>
          <w:u w:val="single"/>
        </w:rPr>
        <w:t>dilemmas</w:t>
      </w:r>
      <w:r w:rsidRPr="00FA57FA">
        <w:rPr>
          <w:b/>
          <w:u w:val="single"/>
        </w:rPr>
        <w:t xml:space="preserve"> </w:t>
      </w:r>
      <w:r w:rsidRPr="00FA57FA">
        <w:rPr>
          <w:b/>
          <w:highlight w:val="green"/>
          <w:u w:val="single"/>
        </w:rPr>
        <w:t>over</w:t>
      </w:r>
      <w:r w:rsidRPr="00FA57FA">
        <w:rPr>
          <w:b/>
          <w:u w:val="single"/>
        </w:rPr>
        <w:t xml:space="preserve"> whose knowledge, and definitions of property, should prevail in </w:t>
      </w:r>
      <w:r w:rsidRPr="00FA57FA">
        <w:rPr>
          <w:b/>
          <w:highlight w:val="green"/>
          <w:u w:val="single"/>
        </w:rPr>
        <w:t>exchange agreements</w:t>
      </w:r>
      <w:r w:rsidRPr="00FA57FA">
        <w:rPr>
          <w:b/>
          <w:u w:val="single"/>
        </w:rPr>
        <w:t xml:space="preserve"> and legal disputes.</w:t>
      </w:r>
    </w:p>
    <w:p w14:paraId="69FCA7E3" w14:textId="77777777" w:rsidR="00002431" w:rsidRDefault="00002431" w:rsidP="00002431">
      <w:pPr>
        <w:pStyle w:val="Heading4"/>
      </w:pPr>
    </w:p>
    <w:p w14:paraId="1CC18DF4" w14:textId="77777777" w:rsidR="00002431" w:rsidRPr="00231AF6" w:rsidRDefault="00002431" w:rsidP="00002431">
      <w:pPr>
        <w:pStyle w:val="Heading4"/>
      </w:pPr>
      <w:r>
        <w:t xml:space="preserve">No benefit explained as to why a focus on indigenous unscientific knowledge is better – the </w:t>
      </w:r>
      <w:proofErr w:type="spellStart"/>
      <w:r>
        <w:t>aff</w:t>
      </w:r>
      <w:proofErr w:type="spellEnd"/>
      <w:r>
        <w:t xml:space="preserve"> includes NO WARRANTED CRITIQUE of science, rationality, or modern medicine… which is concerning given the broad claims they are making.</w:t>
      </w:r>
    </w:p>
    <w:p w14:paraId="0DDED50E" w14:textId="77777777" w:rsidR="00002431" w:rsidRDefault="00002431" w:rsidP="00002431">
      <w:pPr>
        <w:pStyle w:val="Heading3"/>
      </w:pPr>
      <w:r>
        <w:t>AT: Barker</w:t>
      </w:r>
    </w:p>
    <w:p w14:paraId="38A040F8" w14:textId="77777777" w:rsidR="00002431" w:rsidRDefault="00002431" w:rsidP="00002431">
      <w:pPr>
        <w:pStyle w:val="Heading4"/>
      </w:pPr>
      <w:r>
        <w:t>Interpretation and violation: you shouldn’t be able to “modify” cards for ableist rhetoric.</w:t>
      </w:r>
    </w:p>
    <w:p w14:paraId="76E948FD" w14:textId="77777777" w:rsidR="00002431" w:rsidRDefault="00002431" w:rsidP="00002431">
      <w:pPr>
        <w:pStyle w:val="Heading4"/>
      </w:pPr>
      <w:r>
        <w:t>That’s drop the debater for deterrence and accessibility – you chose an author that is a total ableist, and you shouldn’t be able to whitewash his arguments by claiming they are disconnected from his rhetoric. This eliminates moral agency and teaches kids to not analyze the influences – noticeable and not – that help inform political stances, which is important for education which is the point of debate and is why people fund this activity. It’s also totally ableist which is a voter in and of itself.</w:t>
      </w:r>
    </w:p>
    <w:p w14:paraId="6EA200CD" w14:textId="77777777" w:rsidR="00002431" w:rsidRDefault="00002431" w:rsidP="00002431"/>
    <w:p w14:paraId="5805B215" w14:textId="77777777" w:rsidR="00002431" w:rsidRDefault="00002431" w:rsidP="00002431">
      <w:pPr>
        <w:pStyle w:val="Heading4"/>
      </w:pPr>
      <w:r>
        <w:t xml:space="preserve">Extinction discourse that this card describes relates to the extinction of the indigenous, not the settler. </w:t>
      </w:r>
    </w:p>
    <w:p w14:paraId="6D8DA1F9" w14:textId="77777777" w:rsidR="00002431" w:rsidRDefault="00002431" w:rsidP="00002431"/>
    <w:p w14:paraId="6D8BBF32" w14:textId="77777777" w:rsidR="00002431" w:rsidRDefault="00002431" w:rsidP="00002431">
      <w:pPr>
        <w:pStyle w:val="Heading4"/>
      </w:pPr>
      <w:r>
        <w:t>Scientific progress also doesn’t rely on discourse surrounding the vanishing of the Native, it relies on ideas of rationality and a desire to learn about the world – they make a broad claim with zero evidence.</w:t>
      </w:r>
    </w:p>
    <w:p w14:paraId="2532D72E" w14:textId="77777777" w:rsidR="00002431" w:rsidRDefault="00002431" w:rsidP="00002431"/>
    <w:p w14:paraId="2A75B67C" w14:textId="77777777" w:rsidR="00002431" w:rsidRDefault="00002431" w:rsidP="00002431">
      <w:pPr>
        <w:pStyle w:val="Heading4"/>
      </w:pPr>
      <w:r>
        <w:t>Problem with their example critiquing util is that it was a false tradeoff, unlike the DA.</w:t>
      </w:r>
    </w:p>
    <w:p w14:paraId="00E6846C" w14:textId="77777777" w:rsidR="00002431" w:rsidRDefault="00002431" w:rsidP="00002431"/>
    <w:p w14:paraId="2672E0C1" w14:textId="77777777" w:rsidR="00002431" w:rsidRPr="00423B61" w:rsidRDefault="00002431" w:rsidP="00002431">
      <w:pPr>
        <w:pStyle w:val="Heading4"/>
      </w:pPr>
      <w:proofErr w:type="gramStart"/>
      <w:r>
        <w:t>Also</w:t>
      </w:r>
      <w:proofErr w:type="gramEnd"/>
      <w:r>
        <w:t xml:space="preserve"> this card has infinity alt causes – everything about medical colonization writ large does not jive with the </w:t>
      </w:r>
      <w:proofErr w:type="spellStart"/>
      <w:r>
        <w:t>aff</w:t>
      </w:r>
      <w:proofErr w:type="spellEnd"/>
      <w:r>
        <w:t>.</w:t>
      </w:r>
    </w:p>
    <w:p w14:paraId="20250476" w14:textId="77777777" w:rsidR="00002431" w:rsidRDefault="00002431" w:rsidP="00002431">
      <w:pPr>
        <w:pStyle w:val="Heading3"/>
      </w:pPr>
      <w:r>
        <w:t>AT: Held</w:t>
      </w:r>
    </w:p>
    <w:p w14:paraId="4728F89F" w14:textId="77777777" w:rsidR="00002431" w:rsidRDefault="00002431" w:rsidP="00002431">
      <w:pPr>
        <w:pStyle w:val="Heading4"/>
      </w:pPr>
      <w:r>
        <w:t xml:space="preserve">They don’t get offense from this because they don’t do the other things required to divest from settler systems. </w:t>
      </w:r>
      <w:proofErr w:type="gramStart"/>
      <w:r>
        <w:t>Also</w:t>
      </w:r>
      <w:proofErr w:type="gramEnd"/>
      <w:r>
        <w:t xml:space="preserve"> they’re not decolonizing because they sustain settler futurity and attempt to coexist. A quote from this card is “actions are either liberatory or </w:t>
      </w:r>
      <w:proofErr w:type="spellStart"/>
      <w:r>
        <w:t>settlerist</w:t>
      </w:r>
      <w:proofErr w:type="spellEnd"/>
      <w:r>
        <w:t xml:space="preserve">” – implying a </w:t>
      </w:r>
      <w:proofErr w:type="spellStart"/>
      <w:r>
        <w:t>binaristic</w:t>
      </w:r>
      <w:proofErr w:type="spellEnd"/>
      <w:r>
        <w:t xml:space="preserve"> value system that they don’t meet.</w:t>
      </w:r>
    </w:p>
    <w:p w14:paraId="09D6D47A" w14:textId="77777777" w:rsidR="00002431" w:rsidRPr="00423B61" w:rsidRDefault="00002431" w:rsidP="00002431"/>
    <w:p w14:paraId="11A20CE9" w14:textId="77777777" w:rsidR="00002431" w:rsidRDefault="00002431" w:rsidP="00002431">
      <w:pPr>
        <w:pStyle w:val="Heading4"/>
      </w:pPr>
      <w:r>
        <w:t xml:space="preserve">Pragmatism and HR-centered frameworks are better for achieving decolonization – this also impact turns the </w:t>
      </w:r>
      <w:proofErr w:type="spellStart"/>
      <w:r>
        <w:t>Mukuka</w:t>
      </w:r>
      <w:proofErr w:type="spellEnd"/>
      <w:r>
        <w:t xml:space="preserve"> evidence later</w:t>
      </w:r>
    </w:p>
    <w:p w14:paraId="10D61027" w14:textId="77777777" w:rsidR="00002431" w:rsidRPr="00995627" w:rsidRDefault="00002431" w:rsidP="00002431">
      <w:proofErr w:type="spellStart"/>
      <w:r>
        <w:rPr>
          <w:rStyle w:val="Style13ptBold"/>
        </w:rPr>
        <w:t>Miklaucic</w:t>
      </w:r>
      <w:proofErr w:type="spellEnd"/>
      <w:r>
        <w:rPr>
          <w:rStyle w:val="Style13ptBold"/>
        </w:rPr>
        <w:t xml:space="preserve"> </w:t>
      </w:r>
      <w:r w:rsidRPr="00995627">
        <w:rPr>
          <w:rStyle w:val="Style13ptBold"/>
        </w:rPr>
        <w:t>'</w:t>
      </w:r>
      <w:r>
        <w:rPr>
          <w:rStyle w:val="Style13ptBold"/>
        </w:rPr>
        <w:t>20</w:t>
      </w:r>
      <w:r w:rsidRPr="00995627">
        <w:t xml:space="preserve"> [</w:t>
      </w:r>
      <w:r>
        <w:t>Michael</w:t>
      </w:r>
      <w:r w:rsidRPr="00995627">
        <w:t xml:space="preserve">; </w:t>
      </w:r>
      <w:r>
        <w:t>8</w:t>
      </w:r>
      <w:r w:rsidRPr="00995627">
        <w:t>/</w:t>
      </w:r>
      <w:r>
        <w:t>26</w:t>
      </w:r>
      <w:r w:rsidRPr="00995627">
        <w:t>/</w:t>
      </w:r>
      <w:r>
        <w:t>20</w:t>
      </w:r>
      <w:r w:rsidRPr="00995627">
        <w:t xml:space="preserve">; </w:t>
      </w:r>
      <w:r>
        <w:t>Senior Fellow at the Institute of National Strategic Studies at NDU</w:t>
      </w:r>
      <w:r w:rsidRPr="00995627">
        <w:t>; "</w:t>
      </w:r>
      <w:r>
        <w:t>Reviving the Liberal World Order: An American Challenge</w:t>
      </w:r>
      <w:r w:rsidRPr="00995627">
        <w:t xml:space="preserve">," </w:t>
      </w:r>
      <w:r>
        <w:t xml:space="preserve">https://www.realcleardefense.com/2020/08/26/reviving_the_liberal_world_order_an_american_challenge_575264.html] //GJ </w:t>
      </w:r>
    </w:p>
    <w:p w14:paraId="7F3662E9" w14:textId="77777777" w:rsidR="00002431" w:rsidRPr="004D0CA8" w:rsidRDefault="00002431" w:rsidP="00002431">
      <w:pPr>
        <w:rPr>
          <w:sz w:val="16"/>
        </w:rPr>
      </w:pPr>
      <w:r w:rsidRPr="00995627">
        <w:rPr>
          <w:rStyle w:val="StyleUnderline"/>
        </w:rPr>
        <w:t xml:space="preserve">Is the liberal world order </w:t>
      </w:r>
      <w:proofErr w:type="gramStart"/>
      <w:r w:rsidRPr="00995627">
        <w:rPr>
          <w:rStyle w:val="StyleUnderline"/>
        </w:rPr>
        <w:t>really dead</w:t>
      </w:r>
      <w:proofErr w:type="gramEnd"/>
      <w:r w:rsidRPr="00995627">
        <w:rPr>
          <w:rStyle w:val="StyleUnderline"/>
        </w:rPr>
        <w:t xml:space="preserve">? A deluge of </w:t>
      </w:r>
      <w:r w:rsidRPr="00995627">
        <w:rPr>
          <w:rStyle w:val="Emphasis"/>
        </w:rPr>
        <w:t>lamentation</w:t>
      </w:r>
      <w:r w:rsidRPr="004D0CA8">
        <w:rPr>
          <w:sz w:val="16"/>
        </w:rPr>
        <w:t xml:space="preserve"> </w:t>
      </w:r>
      <w:r w:rsidRPr="00995627">
        <w:rPr>
          <w:rStyle w:val="StyleUnderline"/>
        </w:rPr>
        <w:t xml:space="preserve">among the </w:t>
      </w:r>
      <w:r w:rsidRPr="00995627">
        <w:rPr>
          <w:rStyle w:val="Emphasis"/>
        </w:rPr>
        <w:t>global elite</w:t>
      </w:r>
      <w:r w:rsidRPr="004D0CA8">
        <w:rPr>
          <w:sz w:val="16"/>
        </w:rPr>
        <w:t xml:space="preserve"> </w:t>
      </w:r>
      <w:r w:rsidRPr="00995627">
        <w:rPr>
          <w:rStyle w:val="StyleUnderline"/>
        </w:rPr>
        <w:t xml:space="preserve">about its </w:t>
      </w:r>
      <w:r w:rsidRPr="00995627">
        <w:rPr>
          <w:rStyle w:val="Emphasis"/>
        </w:rPr>
        <w:t>demise</w:t>
      </w:r>
      <w:r w:rsidRPr="004D0CA8">
        <w:rPr>
          <w:sz w:val="16"/>
        </w:rPr>
        <w:t xml:space="preserve"> and our descent </w:t>
      </w:r>
      <w:r w:rsidRPr="00995627">
        <w:rPr>
          <w:rStyle w:val="StyleUnderline"/>
        </w:rPr>
        <w:t xml:space="preserve">into </w:t>
      </w:r>
      <w:r w:rsidRPr="00995627">
        <w:rPr>
          <w:rStyle w:val="Emphasis"/>
        </w:rPr>
        <w:t>authoritarianism</w:t>
      </w:r>
      <w:r w:rsidRPr="00995627">
        <w:rPr>
          <w:rStyle w:val="StyleUnderline"/>
        </w:rPr>
        <w:t xml:space="preserve"> and</w:t>
      </w:r>
      <w:r w:rsidRPr="004D0CA8">
        <w:rPr>
          <w:sz w:val="16"/>
        </w:rPr>
        <w:t xml:space="preserve"> </w:t>
      </w:r>
      <w:r w:rsidRPr="00995627">
        <w:rPr>
          <w:rStyle w:val="Emphasis"/>
        </w:rPr>
        <w:t>autocratic populism</w:t>
      </w:r>
      <w:r w:rsidRPr="004D0CA8">
        <w:rPr>
          <w:sz w:val="16"/>
        </w:rPr>
        <w:t xml:space="preserve"> </w:t>
      </w:r>
      <w:r w:rsidRPr="00995627">
        <w:rPr>
          <w:rStyle w:val="StyleUnderline"/>
        </w:rPr>
        <w:t>is alarming</w:t>
      </w:r>
      <w:r w:rsidRPr="004D0CA8">
        <w:rPr>
          <w:sz w:val="16"/>
        </w:rPr>
        <w:t xml:space="preserve">. True, </w:t>
      </w:r>
      <w:r w:rsidRPr="004D0CA8">
        <w:rPr>
          <w:rStyle w:val="StyleUnderline"/>
          <w:highlight w:val="cyan"/>
        </w:rPr>
        <w:t>there has been</w:t>
      </w:r>
      <w:r w:rsidRPr="00995627">
        <w:rPr>
          <w:rStyle w:val="StyleUnderline"/>
        </w:rPr>
        <w:t xml:space="preserve"> a noticeable</w:t>
      </w:r>
      <w:r w:rsidRPr="004D0CA8">
        <w:rPr>
          <w:sz w:val="16"/>
        </w:rPr>
        <w:t xml:space="preserve"> </w:t>
      </w:r>
      <w:r w:rsidRPr="004D0CA8">
        <w:rPr>
          <w:rStyle w:val="Emphasis"/>
        </w:rPr>
        <w:t>erosion</w:t>
      </w:r>
      <w:r w:rsidRPr="004D0CA8">
        <w:rPr>
          <w:sz w:val="16"/>
        </w:rPr>
        <w:t xml:space="preserve"> </w:t>
      </w:r>
      <w:r w:rsidRPr="00995627">
        <w:rPr>
          <w:rStyle w:val="StyleUnderline"/>
        </w:rPr>
        <w:t>at the base of the liberal world</w:t>
      </w:r>
      <w:r w:rsidRPr="004D0CA8">
        <w:rPr>
          <w:sz w:val="16"/>
        </w:rPr>
        <w:t xml:space="preserve"> order over the past two decades. </w:t>
      </w:r>
      <w:r w:rsidRPr="004D0CA8">
        <w:rPr>
          <w:rStyle w:val="StyleUnderline"/>
          <w:highlight w:val="cyan"/>
        </w:rPr>
        <w:t>A</w:t>
      </w:r>
      <w:r w:rsidRPr="00995627">
        <w:rPr>
          <w:rStyle w:val="StyleUnderline"/>
        </w:rPr>
        <w:t xml:space="preserve"> persistent </w:t>
      </w:r>
      <w:r w:rsidRPr="004D0CA8">
        <w:rPr>
          <w:rStyle w:val="StyleUnderline"/>
          <w:highlight w:val="cyan"/>
        </w:rPr>
        <w:t>slide in</w:t>
      </w:r>
      <w:r w:rsidRPr="00995627">
        <w:rPr>
          <w:rStyle w:val="StyleUnderline"/>
        </w:rPr>
        <w:t xml:space="preserve"> the </w:t>
      </w:r>
      <w:r w:rsidRPr="004D0CA8">
        <w:rPr>
          <w:rStyle w:val="Emphasis"/>
          <w:highlight w:val="cyan"/>
        </w:rPr>
        <w:t>global democracy</w:t>
      </w:r>
      <w:r w:rsidRPr="00995627">
        <w:rPr>
          <w:rStyle w:val="Emphasis"/>
        </w:rPr>
        <w:t xml:space="preserve"> index</w:t>
      </w:r>
      <w:r w:rsidRPr="004D0CA8">
        <w:rPr>
          <w:sz w:val="16"/>
        </w:rPr>
        <w:t xml:space="preserve"> </w:t>
      </w:r>
      <w:r w:rsidRPr="00995627">
        <w:rPr>
          <w:rStyle w:val="StyleUnderline"/>
        </w:rPr>
        <w:t xml:space="preserve">with numerous countries </w:t>
      </w:r>
      <w:r w:rsidRPr="00995627">
        <w:rPr>
          <w:rStyle w:val="Emphasis"/>
        </w:rPr>
        <w:t>slipping into autocracy</w:t>
      </w:r>
      <w:r w:rsidRPr="004D0CA8">
        <w:rPr>
          <w:sz w:val="16"/>
        </w:rPr>
        <w:t xml:space="preserve"> </w:t>
      </w:r>
      <w:r w:rsidRPr="00995627">
        <w:rPr>
          <w:rStyle w:val="StyleUnderline"/>
        </w:rPr>
        <w:t>has accompanied a growing trend of authoritarian populism</w:t>
      </w:r>
      <w:r w:rsidRPr="004D0CA8">
        <w:rPr>
          <w:sz w:val="16"/>
        </w:rPr>
        <w:t xml:space="preserve"> in the established democracies themselves. The global free trade regime has been threatened, and the notion of liberalism itself attacked.</w:t>
      </w:r>
    </w:p>
    <w:p w14:paraId="647D6E11" w14:textId="77777777" w:rsidR="00002431" w:rsidRPr="004D0CA8" w:rsidRDefault="00002431" w:rsidP="00002431">
      <w:pPr>
        <w:rPr>
          <w:sz w:val="16"/>
        </w:rPr>
      </w:pPr>
      <w:r w:rsidRPr="004D0CA8">
        <w:rPr>
          <w:sz w:val="16"/>
        </w:rPr>
        <w:t xml:space="preserve">But is the liberal world order’s end a foregone conclusion? </w:t>
      </w:r>
      <w:r w:rsidRPr="004D0CA8">
        <w:rPr>
          <w:rStyle w:val="StyleUnderline"/>
          <w:highlight w:val="cyan"/>
        </w:rPr>
        <w:t>We should not dismiss</w:t>
      </w:r>
      <w:r w:rsidRPr="00995627">
        <w:rPr>
          <w:rStyle w:val="StyleUnderline"/>
        </w:rPr>
        <w:t xml:space="preserve"> its</w:t>
      </w:r>
      <w:r w:rsidRPr="004D0CA8">
        <w:rPr>
          <w:sz w:val="16"/>
        </w:rPr>
        <w:t xml:space="preserve"> </w:t>
      </w:r>
      <w:r w:rsidRPr="004D0CA8">
        <w:rPr>
          <w:rStyle w:val="Emphasis"/>
          <w:highlight w:val="cyan"/>
        </w:rPr>
        <w:t>economic dynamism</w:t>
      </w:r>
      <w:r w:rsidRPr="00995627">
        <w:rPr>
          <w:rStyle w:val="StyleUnderline"/>
        </w:rPr>
        <w:t>, its diverse and</w:t>
      </w:r>
      <w:r w:rsidRPr="004D0CA8">
        <w:rPr>
          <w:sz w:val="16"/>
        </w:rPr>
        <w:t xml:space="preserve"> </w:t>
      </w:r>
      <w:r w:rsidRPr="004D0CA8">
        <w:rPr>
          <w:rStyle w:val="Emphasis"/>
          <w:highlight w:val="cyan"/>
        </w:rPr>
        <w:t>innovative cultures</w:t>
      </w:r>
      <w:r w:rsidRPr="004D0CA8">
        <w:rPr>
          <w:sz w:val="16"/>
        </w:rPr>
        <w:t xml:space="preserve">, </w:t>
      </w:r>
      <w:r w:rsidRPr="00995627">
        <w:rPr>
          <w:rStyle w:val="StyleUnderline"/>
        </w:rPr>
        <w:t xml:space="preserve">its creative and </w:t>
      </w:r>
      <w:r w:rsidRPr="004D0CA8">
        <w:rPr>
          <w:rStyle w:val="Emphasis"/>
          <w:highlight w:val="cyan"/>
        </w:rPr>
        <w:t>adaptable populations</w:t>
      </w:r>
      <w:r w:rsidRPr="004D0CA8">
        <w:rPr>
          <w:rStyle w:val="StyleUnderline"/>
          <w:highlight w:val="cyan"/>
        </w:rPr>
        <w:t>, and</w:t>
      </w:r>
      <w:r w:rsidRPr="00995627">
        <w:rPr>
          <w:rStyle w:val="StyleUnderline"/>
        </w:rPr>
        <w:t xml:space="preserve"> the unprecedented </w:t>
      </w:r>
      <w:r w:rsidRPr="00995627">
        <w:rPr>
          <w:rStyle w:val="Emphasis"/>
        </w:rPr>
        <w:t xml:space="preserve">network of </w:t>
      </w:r>
      <w:r w:rsidRPr="004D0CA8">
        <w:rPr>
          <w:rStyle w:val="Emphasis"/>
          <w:highlight w:val="cyan"/>
        </w:rPr>
        <w:t>alliances</w:t>
      </w:r>
      <w:r w:rsidRPr="004D0CA8">
        <w:rPr>
          <w:sz w:val="16"/>
        </w:rPr>
        <w:t xml:space="preserve"> </w:t>
      </w:r>
      <w:r w:rsidRPr="00995627">
        <w:rPr>
          <w:rStyle w:val="StyleUnderline"/>
        </w:rPr>
        <w:t>and partnerships it has forged</w:t>
      </w:r>
      <w:r w:rsidRPr="004D0CA8">
        <w:rPr>
          <w:sz w:val="16"/>
        </w:rPr>
        <w:t xml:space="preserve"> among like-minded countries. </w:t>
      </w:r>
      <w:r w:rsidRPr="004D0CA8">
        <w:rPr>
          <w:rStyle w:val="StyleUnderline"/>
          <w:highlight w:val="cyan"/>
        </w:rPr>
        <w:t>The</w:t>
      </w:r>
      <w:r w:rsidRPr="00995627">
        <w:rPr>
          <w:rStyle w:val="StyleUnderline"/>
        </w:rPr>
        <w:t xml:space="preserve"> future of the </w:t>
      </w:r>
      <w:r w:rsidRPr="004D0CA8">
        <w:rPr>
          <w:rStyle w:val="StyleUnderline"/>
          <w:highlight w:val="cyan"/>
        </w:rPr>
        <w:t>liberal</w:t>
      </w:r>
      <w:r w:rsidRPr="004D0CA8">
        <w:rPr>
          <w:rStyle w:val="StyleUnderline"/>
        </w:rPr>
        <w:t xml:space="preserve"> world</w:t>
      </w:r>
      <w:r w:rsidRPr="00995627">
        <w:rPr>
          <w:rStyle w:val="StyleUnderline"/>
        </w:rPr>
        <w:t xml:space="preserve"> </w:t>
      </w:r>
      <w:r w:rsidRPr="004D0CA8">
        <w:rPr>
          <w:rStyle w:val="StyleUnderline"/>
          <w:highlight w:val="cyan"/>
        </w:rPr>
        <w:t>order depends on</w:t>
      </w:r>
      <w:r w:rsidRPr="00995627">
        <w:rPr>
          <w:rStyle w:val="StyleUnderline"/>
        </w:rPr>
        <w:t xml:space="preserve"> what happens in </w:t>
      </w:r>
      <w:r w:rsidRPr="004D0CA8">
        <w:rPr>
          <w:rStyle w:val="StyleUnderline"/>
          <w:highlight w:val="cyan"/>
        </w:rPr>
        <w:t xml:space="preserve">the </w:t>
      </w:r>
      <w:r w:rsidRPr="004D0CA8">
        <w:rPr>
          <w:rStyle w:val="Emphasis"/>
          <w:highlight w:val="cyan"/>
        </w:rPr>
        <w:t>next few years</w:t>
      </w:r>
      <w:r w:rsidRPr="004D0CA8">
        <w:rPr>
          <w:sz w:val="16"/>
        </w:rPr>
        <w:t xml:space="preserve">: </w:t>
      </w:r>
      <w:r w:rsidRPr="00995627">
        <w:rPr>
          <w:rStyle w:val="StyleUnderline"/>
        </w:rPr>
        <w:t xml:space="preserve">especially in the </w:t>
      </w:r>
      <w:r w:rsidRPr="00995627">
        <w:rPr>
          <w:rStyle w:val="Emphasis"/>
        </w:rPr>
        <w:t>U</w:t>
      </w:r>
      <w:r w:rsidRPr="00995627">
        <w:rPr>
          <w:rStyle w:val="StyleUnderline"/>
        </w:rPr>
        <w:t xml:space="preserve">nited </w:t>
      </w:r>
      <w:r w:rsidRPr="00995627">
        <w:rPr>
          <w:rStyle w:val="Emphasis"/>
        </w:rPr>
        <w:t>S</w:t>
      </w:r>
      <w:r w:rsidRPr="00995627">
        <w:rPr>
          <w:rStyle w:val="StyleUnderline"/>
        </w:rPr>
        <w:t>tates</w:t>
      </w:r>
      <w:r w:rsidRPr="004D0CA8">
        <w:rPr>
          <w:sz w:val="16"/>
        </w:rPr>
        <w:t>.</w:t>
      </w:r>
    </w:p>
    <w:p w14:paraId="3AF471E5" w14:textId="77777777" w:rsidR="00002431" w:rsidRPr="004D0CA8" w:rsidRDefault="00002431" w:rsidP="00002431">
      <w:pPr>
        <w:rPr>
          <w:sz w:val="16"/>
        </w:rPr>
      </w:pPr>
      <w:r w:rsidRPr="004D0CA8">
        <w:rPr>
          <w:rStyle w:val="StyleUnderline"/>
          <w:highlight w:val="cyan"/>
        </w:rPr>
        <w:t>The ideas that defined</w:t>
      </w:r>
      <w:r w:rsidRPr="00995627">
        <w:rPr>
          <w:rStyle w:val="StyleUnderline"/>
        </w:rPr>
        <w:t xml:space="preserve"> and shaped </w:t>
      </w:r>
      <w:r w:rsidRPr="004D0CA8">
        <w:rPr>
          <w:rStyle w:val="StyleUnderline"/>
          <w:highlight w:val="cyan"/>
        </w:rPr>
        <w:t>the</w:t>
      </w:r>
      <w:r w:rsidRPr="00995627">
        <w:rPr>
          <w:rStyle w:val="StyleUnderline"/>
        </w:rPr>
        <w:t xml:space="preserve"> liberal world </w:t>
      </w:r>
      <w:r w:rsidRPr="004D0CA8">
        <w:rPr>
          <w:rStyle w:val="StyleUnderline"/>
          <w:highlight w:val="cyan"/>
        </w:rPr>
        <w:t>order</w:t>
      </w:r>
      <w:r w:rsidRPr="004D0CA8">
        <w:rPr>
          <w:sz w:val="16"/>
        </w:rPr>
        <w:t xml:space="preserve"> originated in the Enlightenment of 17th and 18th century Europe, but many </w:t>
      </w:r>
      <w:r w:rsidRPr="00995627">
        <w:rPr>
          <w:rStyle w:val="StyleUnderline"/>
        </w:rPr>
        <w:t xml:space="preserve">embedded as </w:t>
      </w:r>
      <w:r w:rsidRPr="00995627">
        <w:rPr>
          <w:rStyle w:val="Emphasis"/>
        </w:rPr>
        <w:t>global norms</w:t>
      </w:r>
      <w:r w:rsidRPr="004D0CA8">
        <w:rPr>
          <w:sz w:val="16"/>
        </w:rPr>
        <w:t xml:space="preserve"> </w:t>
      </w:r>
      <w:r w:rsidRPr="00995627">
        <w:rPr>
          <w:rStyle w:val="StyleUnderline"/>
        </w:rPr>
        <w:t xml:space="preserve">in the aftermath of World War II. They </w:t>
      </w:r>
      <w:r w:rsidRPr="004D0CA8">
        <w:rPr>
          <w:rStyle w:val="StyleUnderline"/>
          <w:highlight w:val="cyan"/>
        </w:rPr>
        <w:t>are rooted in</w:t>
      </w:r>
      <w:r w:rsidRPr="00995627">
        <w:rPr>
          <w:rStyle w:val="StyleUnderline"/>
        </w:rPr>
        <w:t xml:space="preserve"> the principles of </w:t>
      </w:r>
      <w:r w:rsidRPr="00995627">
        <w:rPr>
          <w:rStyle w:val="Emphasis"/>
        </w:rPr>
        <w:t xml:space="preserve">individual </w:t>
      </w:r>
      <w:r w:rsidRPr="004D0CA8">
        <w:rPr>
          <w:rStyle w:val="Emphasis"/>
          <w:highlight w:val="cyan"/>
        </w:rPr>
        <w:t>liberty</w:t>
      </w:r>
      <w:r w:rsidRPr="004D0CA8">
        <w:rPr>
          <w:sz w:val="16"/>
          <w:highlight w:val="cyan"/>
        </w:rPr>
        <w:t xml:space="preserve">, </w:t>
      </w:r>
      <w:r w:rsidRPr="004D0CA8">
        <w:rPr>
          <w:rStyle w:val="Emphasis"/>
          <w:highlight w:val="cyan"/>
        </w:rPr>
        <w:t>human rights</w:t>
      </w:r>
      <w:r w:rsidRPr="004D0CA8">
        <w:rPr>
          <w:sz w:val="16"/>
          <w:highlight w:val="cyan"/>
        </w:rPr>
        <w:t xml:space="preserve">, </w:t>
      </w:r>
      <w:r w:rsidRPr="004D0CA8">
        <w:rPr>
          <w:rStyle w:val="Emphasis"/>
          <w:highlight w:val="cyan"/>
        </w:rPr>
        <w:t>justice</w:t>
      </w:r>
      <w:r w:rsidRPr="004D0CA8">
        <w:rPr>
          <w:sz w:val="16"/>
          <w:highlight w:val="cyan"/>
        </w:rPr>
        <w:t>,</w:t>
      </w:r>
      <w:r w:rsidRPr="004D0CA8">
        <w:rPr>
          <w:sz w:val="16"/>
        </w:rPr>
        <w:t xml:space="preserve"> </w:t>
      </w:r>
      <w:r w:rsidRPr="00995627">
        <w:rPr>
          <w:rStyle w:val="StyleUnderline"/>
        </w:rPr>
        <w:t xml:space="preserve">and </w:t>
      </w:r>
      <w:r w:rsidRPr="004D0CA8">
        <w:rPr>
          <w:rStyle w:val="StyleUnderline"/>
          <w:highlight w:val="cyan"/>
        </w:rPr>
        <w:t xml:space="preserve">an </w:t>
      </w:r>
      <w:r w:rsidRPr="004D0CA8">
        <w:rPr>
          <w:rStyle w:val="Emphasis"/>
          <w:highlight w:val="cyan"/>
        </w:rPr>
        <w:t>equitable social contract</w:t>
      </w:r>
      <w:r w:rsidRPr="004D0CA8">
        <w:rPr>
          <w:sz w:val="16"/>
        </w:rPr>
        <w:t xml:space="preserve"> between the governors and the governed. </w:t>
      </w:r>
      <w:r w:rsidRPr="00995627">
        <w:rPr>
          <w:rStyle w:val="StyleUnderline"/>
        </w:rPr>
        <w:t xml:space="preserve">As </w:t>
      </w:r>
      <w:r w:rsidRPr="004D0CA8">
        <w:rPr>
          <w:rStyle w:val="StyleUnderline"/>
          <w:highlight w:val="cyan"/>
        </w:rPr>
        <w:t>these ideas</w:t>
      </w:r>
      <w:r w:rsidRPr="00995627">
        <w:rPr>
          <w:rStyle w:val="StyleUnderline"/>
        </w:rPr>
        <w:t xml:space="preserve"> spread and took hold around the world, they </w:t>
      </w:r>
      <w:r w:rsidRPr="004D0CA8">
        <w:rPr>
          <w:rStyle w:val="StyleUnderline"/>
          <w:highlight w:val="cyan"/>
        </w:rPr>
        <w:t>catapulted</w:t>
      </w:r>
      <w:r w:rsidRPr="00995627">
        <w:rPr>
          <w:rStyle w:val="StyleUnderline"/>
        </w:rPr>
        <w:t xml:space="preserve"> humanity into </w:t>
      </w:r>
      <w:r w:rsidRPr="004D0CA8">
        <w:rPr>
          <w:rStyle w:val="Emphasis"/>
          <w:highlight w:val="cyan"/>
        </w:rPr>
        <w:t>unprecedented improvements</w:t>
      </w:r>
      <w:r w:rsidRPr="004D0CA8">
        <w:rPr>
          <w:sz w:val="16"/>
          <w:highlight w:val="cyan"/>
        </w:rPr>
        <w:t xml:space="preserve"> </w:t>
      </w:r>
      <w:r w:rsidRPr="004D0CA8">
        <w:rPr>
          <w:rStyle w:val="StyleUnderline"/>
          <w:highlight w:val="cyan"/>
        </w:rPr>
        <w:t>in</w:t>
      </w:r>
      <w:r w:rsidRPr="00995627">
        <w:rPr>
          <w:rStyle w:val="StyleUnderline"/>
        </w:rPr>
        <w:t xml:space="preserve"> the</w:t>
      </w:r>
      <w:r w:rsidRPr="004D0CA8">
        <w:rPr>
          <w:sz w:val="16"/>
        </w:rPr>
        <w:t xml:space="preserve"> </w:t>
      </w:r>
      <w:r w:rsidRPr="004D0CA8">
        <w:rPr>
          <w:rStyle w:val="Emphasis"/>
          <w:highlight w:val="cyan"/>
        </w:rPr>
        <w:t>quality of life</w:t>
      </w:r>
      <w:r w:rsidRPr="004D0CA8">
        <w:rPr>
          <w:sz w:val="16"/>
        </w:rPr>
        <w:t xml:space="preserve">, </w:t>
      </w:r>
      <w:r w:rsidRPr="00995627">
        <w:rPr>
          <w:rStyle w:val="StyleUnderline"/>
        </w:rPr>
        <w:t xml:space="preserve">as measured by </w:t>
      </w:r>
      <w:r w:rsidRPr="00995627">
        <w:rPr>
          <w:rStyle w:val="Emphasis"/>
        </w:rPr>
        <w:t>longevity</w:t>
      </w:r>
      <w:r w:rsidRPr="004D0CA8">
        <w:rPr>
          <w:sz w:val="16"/>
        </w:rPr>
        <w:t xml:space="preserve">, </w:t>
      </w:r>
      <w:r w:rsidRPr="00995627">
        <w:rPr>
          <w:rStyle w:val="Emphasis"/>
        </w:rPr>
        <w:t>literacy</w:t>
      </w:r>
      <w:r w:rsidRPr="00995627">
        <w:rPr>
          <w:rStyle w:val="StyleUnderline"/>
        </w:rPr>
        <w:t>, and</w:t>
      </w:r>
      <w:r w:rsidRPr="004D0CA8">
        <w:rPr>
          <w:sz w:val="16"/>
        </w:rPr>
        <w:t xml:space="preserve"> </w:t>
      </w:r>
      <w:r w:rsidRPr="00995627">
        <w:rPr>
          <w:rStyle w:val="Emphasis"/>
        </w:rPr>
        <w:t>prosperity</w:t>
      </w:r>
      <w:r w:rsidRPr="004D0CA8">
        <w:rPr>
          <w:sz w:val="16"/>
        </w:rPr>
        <w:t xml:space="preserve">, </w:t>
      </w:r>
      <w:r w:rsidRPr="00995627">
        <w:rPr>
          <w:rStyle w:val="StyleUnderline"/>
        </w:rPr>
        <w:t>the widely accepted basic elements of human well-being. The record of liberalism is not unsullied</w:t>
      </w:r>
      <w:r w:rsidRPr="004D0CA8">
        <w:rPr>
          <w:sz w:val="16"/>
        </w:rPr>
        <w:t xml:space="preserve">, having bred imperialism, embraced slavery, and fueled catastrophic wars. </w:t>
      </w:r>
      <w:r w:rsidRPr="00995627">
        <w:rPr>
          <w:rStyle w:val="StyleUnderline"/>
        </w:rPr>
        <w:t xml:space="preserve">Yet </w:t>
      </w:r>
      <w:r w:rsidRPr="004D0CA8">
        <w:rPr>
          <w:rStyle w:val="StyleUnderline"/>
          <w:highlight w:val="cyan"/>
        </w:rPr>
        <w:t>no period in</w:t>
      </w:r>
      <w:r w:rsidRPr="00995627">
        <w:rPr>
          <w:rStyle w:val="StyleUnderline"/>
        </w:rPr>
        <w:t xml:space="preserve"> human </w:t>
      </w:r>
      <w:r w:rsidRPr="004D0CA8">
        <w:rPr>
          <w:rStyle w:val="StyleUnderline"/>
          <w:highlight w:val="cyan"/>
        </w:rPr>
        <w:t>history has come close</w:t>
      </w:r>
      <w:r w:rsidRPr="004D0CA8">
        <w:rPr>
          <w:rStyle w:val="StyleUnderline"/>
        </w:rPr>
        <w:t xml:space="preserve"> to</w:t>
      </w:r>
      <w:r w:rsidRPr="00995627">
        <w:rPr>
          <w:rStyle w:val="StyleUnderline"/>
        </w:rPr>
        <w:t xml:space="preserve"> this kind of </w:t>
      </w:r>
      <w:r w:rsidRPr="00995627">
        <w:rPr>
          <w:rStyle w:val="Emphasis"/>
        </w:rPr>
        <w:t>accelerated improvement</w:t>
      </w:r>
      <w:r w:rsidRPr="00995627">
        <w:rPr>
          <w:rStyle w:val="StyleUnderline"/>
        </w:rPr>
        <w:t xml:space="preserve"> in the </w:t>
      </w:r>
      <w:r w:rsidRPr="00995627">
        <w:rPr>
          <w:rStyle w:val="Emphasis"/>
        </w:rPr>
        <w:t>standard of living</w:t>
      </w:r>
      <w:r w:rsidRPr="004D0CA8">
        <w:rPr>
          <w:sz w:val="16"/>
        </w:rPr>
        <w:t>.</w:t>
      </w:r>
    </w:p>
    <w:p w14:paraId="4EC2315C" w14:textId="77777777" w:rsidR="00002431" w:rsidRPr="004D0CA8" w:rsidRDefault="00002431" w:rsidP="00002431">
      <w:pPr>
        <w:rPr>
          <w:sz w:val="16"/>
        </w:rPr>
      </w:pPr>
      <w:r w:rsidRPr="004D0CA8">
        <w:rPr>
          <w:rStyle w:val="StyleUnderline"/>
          <w:highlight w:val="cyan"/>
        </w:rPr>
        <w:t>Today</w:t>
      </w:r>
      <w:r w:rsidRPr="00995627">
        <w:rPr>
          <w:rStyle w:val="StyleUnderline"/>
        </w:rPr>
        <w:t xml:space="preserve"> the liberal world order is indeed </w:t>
      </w:r>
      <w:r w:rsidRPr="00995627">
        <w:rPr>
          <w:rStyle w:val="Emphasis"/>
        </w:rPr>
        <w:t>under siege</w:t>
      </w:r>
      <w:r w:rsidRPr="004D0CA8">
        <w:rPr>
          <w:sz w:val="16"/>
        </w:rPr>
        <w:t xml:space="preserve">. </w:t>
      </w:r>
      <w:r w:rsidRPr="00995627">
        <w:rPr>
          <w:rStyle w:val="StyleUnderline"/>
        </w:rPr>
        <w:t xml:space="preserve">The global information and communications revolution has revealed appalling </w:t>
      </w:r>
      <w:r w:rsidRPr="00995627">
        <w:rPr>
          <w:rStyle w:val="Emphasis"/>
        </w:rPr>
        <w:t>economic inequality</w:t>
      </w:r>
      <w:r w:rsidRPr="004D0CA8">
        <w:rPr>
          <w:sz w:val="16"/>
        </w:rPr>
        <w:t xml:space="preserve">, </w:t>
      </w:r>
      <w:r w:rsidRPr="00995627">
        <w:rPr>
          <w:rStyle w:val="StyleUnderline"/>
        </w:rPr>
        <w:t xml:space="preserve">egregious </w:t>
      </w:r>
      <w:r w:rsidRPr="00995627">
        <w:rPr>
          <w:rStyle w:val="Emphasis"/>
        </w:rPr>
        <w:t>opportunity inequality</w:t>
      </w:r>
      <w:r w:rsidRPr="00995627">
        <w:rPr>
          <w:rStyle w:val="StyleUnderline"/>
        </w:rPr>
        <w:t xml:space="preserve">, explosive </w:t>
      </w:r>
      <w:r w:rsidRPr="00995627">
        <w:rPr>
          <w:rStyle w:val="Emphasis"/>
        </w:rPr>
        <w:t>racial inequality</w:t>
      </w:r>
      <w:r w:rsidRPr="004D0CA8">
        <w:rPr>
          <w:sz w:val="16"/>
        </w:rPr>
        <w:t xml:space="preserve">, and divisive educational inequality, </w:t>
      </w:r>
      <w:r w:rsidRPr="00995627">
        <w:rPr>
          <w:rStyle w:val="StyleUnderline"/>
        </w:rPr>
        <w:t xml:space="preserve">leading </w:t>
      </w:r>
      <w:r w:rsidRPr="004D0CA8">
        <w:rPr>
          <w:rStyle w:val="StyleUnderline"/>
          <w:highlight w:val="cyan"/>
        </w:rPr>
        <w:t>many</w:t>
      </w:r>
      <w:r w:rsidRPr="00995627">
        <w:rPr>
          <w:rStyle w:val="StyleUnderline"/>
        </w:rPr>
        <w:t xml:space="preserve"> to </w:t>
      </w:r>
      <w:r w:rsidRPr="004D0CA8">
        <w:rPr>
          <w:rStyle w:val="StyleUnderline"/>
          <w:highlight w:val="cyan"/>
        </w:rPr>
        <w:t>doubt</w:t>
      </w:r>
      <w:r w:rsidRPr="00995627">
        <w:rPr>
          <w:rStyle w:val="StyleUnderline"/>
        </w:rPr>
        <w:t xml:space="preserve"> the</w:t>
      </w:r>
      <w:r w:rsidRPr="004D0CA8">
        <w:rPr>
          <w:sz w:val="16"/>
        </w:rPr>
        <w:t xml:space="preserve"> </w:t>
      </w:r>
      <w:r w:rsidRPr="004D0CA8">
        <w:rPr>
          <w:rStyle w:val="Emphasis"/>
          <w:highlight w:val="cyan"/>
        </w:rPr>
        <w:t>inherent benefits</w:t>
      </w:r>
      <w:r w:rsidRPr="004D0CA8">
        <w:rPr>
          <w:sz w:val="16"/>
        </w:rPr>
        <w:t xml:space="preserve"> </w:t>
      </w:r>
      <w:r w:rsidRPr="00995627">
        <w:rPr>
          <w:rStyle w:val="StyleUnderline"/>
        </w:rPr>
        <w:t>of the liberal order</w:t>
      </w:r>
      <w:r w:rsidRPr="004D0CA8">
        <w:rPr>
          <w:sz w:val="16"/>
        </w:rPr>
        <w:t xml:space="preserve">. Autocrats and populists have found enthusiastic followings in the dispossessed, disenfranchised, and disrespected. </w:t>
      </w:r>
      <w:r w:rsidRPr="004D0CA8">
        <w:rPr>
          <w:rStyle w:val="StyleUnderline"/>
          <w:highlight w:val="cyan"/>
        </w:rPr>
        <w:t>In this</w:t>
      </w:r>
      <w:r w:rsidRPr="00995627">
        <w:rPr>
          <w:rStyle w:val="StyleUnderline"/>
        </w:rPr>
        <w:t xml:space="preserve"> seething global cauldron of </w:t>
      </w:r>
      <w:r w:rsidRPr="004D0CA8">
        <w:rPr>
          <w:rStyle w:val="StyleUnderline"/>
          <w:highlight w:val="cyan"/>
        </w:rPr>
        <w:t>dissatisfaction</w:t>
      </w:r>
      <w:r w:rsidRPr="00995627">
        <w:rPr>
          <w:rStyle w:val="StyleUnderline"/>
        </w:rPr>
        <w:t xml:space="preserve"> opportunists of every kind</w:t>
      </w:r>
      <w:r w:rsidRPr="004D0CA8">
        <w:rPr>
          <w:sz w:val="16"/>
        </w:rPr>
        <w:t>—</w:t>
      </w:r>
      <w:r w:rsidRPr="00995627">
        <w:rPr>
          <w:rStyle w:val="StyleUnderline"/>
        </w:rPr>
        <w:t xml:space="preserve">millennialists, </w:t>
      </w:r>
      <w:r w:rsidRPr="004D0CA8">
        <w:rPr>
          <w:rStyle w:val="Emphasis"/>
          <w:highlight w:val="cyan"/>
        </w:rPr>
        <w:t>terrorists</w:t>
      </w:r>
      <w:r w:rsidRPr="004D0CA8">
        <w:rPr>
          <w:sz w:val="16"/>
        </w:rPr>
        <w:t xml:space="preserve">, </w:t>
      </w:r>
      <w:r w:rsidRPr="00995627">
        <w:rPr>
          <w:rStyle w:val="StyleUnderline"/>
        </w:rPr>
        <w:t xml:space="preserve">transnational </w:t>
      </w:r>
      <w:r w:rsidRPr="004D0CA8">
        <w:rPr>
          <w:rStyle w:val="Emphasis"/>
          <w:highlight w:val="cyan"/>
        </w:rPr>
        <w:t>crime</w:t>
      </w:r>
      <w:r w:rsidRPr="00995627">
        <w:rPr>
          <w:rStyle w:val="Emphasis"/>
        </w:rPr>
        <w:t xml:space="preserve"> bosses</w:t>
      </w:r>
      <w:r w:rsidRPr="004D0CA8">
        <w:rPr>
          <w:sz w:val="16"/>
        </w:rPr>
        <w:t xml:space="preserve">, </w:t>
      </w:r>
      <w:r w:rsidRPr="004D0CA8">
        <w:rPr>
          <w:rStyle w:val="StyleUnderline"/>
          <w:highlight w:val="cyan"/>
        </w:rPr>
        <w:t>and</w:t>
      </w:r>
      <w:r w:rsidRPr="004D0CA8">
        <w:rPr>
          <w:sz w:val="16"/>
          <w:highlight w:val="cyan"/>
        </w:rPr>
        <w:t xml:space="preserve"> </w:t>
      </w:r>
      <w:r w:rsidRPr="004D0CA8">
        <w:rPr>
          <w:rStyle w:val="Emphasis"/>
          <w:highlight w:val="cyan"/>
        </w:rPr>
        <w:t>sociopaths</w:t>
      </w:r>
      <w:r w:rsidRPr="004D0CA8">
        <w:rPr>
          <w:sz w:val="16"/>
        </w:rPr>
        <w:t>—</w:t>
      </w:r>
      <w:r w:rsidRPr="004D0CA8">
        <w:rPr>
          <w:rStyle w:val="StyleUnderline"/>
          <w:highlight w:val="cyan"/>
        </w:rPr>
        <w:t>flourish</w:t>
      </w:r>
      <w:r w:rsidRPr="004D0CA8">
        <w:rPr>
          <w:sz w:val="16"/>
        </w:rPr>
        <w:t>.</w:t>
      </w:r>
    </w:p>
    <w:p w14:paraId="0AEC8817" w14:textId="77777777" w:rsidR="00002431" w:rsidRPr="004D0CA8" w:rsidRDefault="00002431" w:rsidP="00002431">
      <w:pPr>
        <w:rPr>
          <w:sz w:val="16"/>
        </w:rPr>
      </w:pPr>
      <w:r w:rsidRPr="004D0CA8">
        <w:rPr>
          <w:sz w:val="16"/>
        </w:rPr>
        <w:t xml:space="preserve">For the past century, </w:t>
      </w:r>
      <w:r w:rsidRPr="00995627">
        <w:rPr>
          <w:rStyle w:val="StyleUnderline"/>
        </w:rPr>
        <w:t xml:space="preserve">the </w:t>
      </w:r>
      <w:r w:rsidRPr="00995627">
        <w:rPr>
          <w:rStyle w:val="Emphasis"/>
        </w:rPr>
        <w:t>U</w:t>
      </w:r>
      <w:r w:rsidRPr="00995627">
        <w:rPr>
          <w:rStyle w:val="StyleUnderline"/>
        </w:rPr>
        <w:t xml:space="preserve">nited </w:t>
      </w:r>
      <w:r w:rsidRPr="00995627">
        <w:rPr>
          <w:rStyle w:val="Emphasis"/>
        </w:rPr>
        <w:t>S</w:t>
      </w:r>
      <w:r w:rsidRPr="00995627">
        <w:rPr>
          <w:rStyle w:val="StyleUnderline"/>
        </w:rPr>
        <w:t xml:space="preserve">tates has been the acknowledged </w:t>
      </w:r>
      <w:r w:rsidRPr="00995627">
        <w:rPr>
          <w:rStyle w:val="Emphasis"/>
        </w:rPr>
        <w:t>leader</w:t>
      </w:r>
      <w:r w:rsidRPr="00995627">
        <w:rPr>
          <w:rStyle w:val="StyleUnderline"/>
        </w:rPr>
        <w:t xml:space="preserve"> of the liberal world order. American leadership brought the </w:t>
      </w:r>
      <w:r w:rsidRPr="00995627">
        <w:rPr>
          <w:rStyle w:val="Emphasis"/>
        </w:rPr>
        <w:t>U</w:t>
      </w:r>
      <w:r w:rsidRPr="00995627">
        <w:rPr>
          <w:rStyle w:val="StyleUnderline"/>
        </w:rPr>
        <w:t xml:space="preserve">nited </w:t>
      </w:r>
      <w:r w:rsidRPr="00995627">
        <w:rPr>
          <w:rStyle w:val="Emphasis"/>
        </w:rPr>
        <w:t>N</w:t>
      </w:r>
      <w:r w:rsidRPr="00995627">
        <w:rPr>
          <w:rStyle w:val="StyleUnderline"/>
        </w:rPr>
        <w:t xml:space="preserve">ations, the Universal Declaration of </w:t>
      </w:r>
      <w:r w:rsidRPr="00995627">
        <w:rPr>
          <w:rStyle w:val="Emphasis"/>
        </w:rPr>
        <w:t>Human Rights</w:t>
      </w:r>
      <w:r w:rsidRPr="00995627">
        <w:rPr>
          <w:rStyle w:val="StyleUnderline"/>
        </w:rPr>
        <w:t xml:space="preserve">, the </w:t>
      </w:r>
      <w:r w:rsidRPr="00995627">
        <w:rPr>
          <w:rStyle w:val="Emphasis"/>
        </w:rPr>
        <w:t>World Bank</w:t>
      </w:r>
      <w:r w:rsidRPr="00995627">
        <w:rPr>
          <w:rStyle w:val="StyleUnderline"/>
        </w:rPr>
        <w:t xml:space="preserve"> and </w:t>
      </w:r>
      <w:r w:rsidRPr="00995627">
        <w:rPr>
          <w:rStyle w:val="Emphasis"/>
        </w:rPr>
        <w:t>I</w:t>
      </w:r>
      <w:r w:rsidRPr="00995627">
        <w:rPr>
          <w:rStyle w:val="StyleUnderline"/>
        </w:rPr>
        <w:t xml:space="preserve">nternational </w:t>
      </w:r>
      <w:r w:rsidRPr="00995627">
        <w:rPr>
          <w:rStyle w:val="Emphasis"/>
        </w:rPr>
        <w:t>M</w:t>
      </w:r>
      <w:r w:rsidRPr="00995627">
        <w:rPr>
          <w:rStyle w:val="StyleUnderline"/>
        </w:rPr>
        <w:t xml:space="preserve">onetary </w:t>
      </w:r>
      <w:r w:rsidRPr="00995627">
        <w:rPr>
          <w:rStyle w:val="Emphasis"/>
        </w:rPr>
        <w:t>F</w:t>
      </w:r>
      <w:r w:rsidRPr="00995627">
        <w:rPr>
          <w:rStyle w:val="StyleUnderline"/>
        </w:rPr>
        <w:t>und</w:t>
      </w:r>
      <w:r w:rsidRPr="004D0CA8">
        <w:rPr>
          <w:rStyle w:val="StyleUnderline"/>
        </w:rPr>
        <w:t>, and</w:t>
      </w:r>
      <w:r w:rsidRPr="004D0CA8">
        <w:rPr>
          <w:sz w:val="16"/>
        </w:rPr>
        <w:t xml:space="preserve"> the General Agreement on Trades and Tariffs (which eventually became </w:t>
      </w:r>
      <w:r w:rsidRPr="004D0CA8">
        <w:rPr>
          <w:rStyle w:val="StyleUnderline"/>
        </w:rPr>
        <w:t xml:space="preserve">the </w:t>
      </w:r>
      <w:r w:rsidRPr="004D0CA8">
        <w:rPr>
          <w:rStyle w:val="Emphasis"/>
        </w:rPr>
        <w:t>W</w:t>
      </w:r>
      <w:r w:rsidRPr="004D0CA8">
        <w:rPr>
          <w:rStyle w:val="StyleUnderline"/>
        </w:rPr>
        <w:t xml:space="preserve">orld </w:t>
      </w:r>
      <w:r w:rsidRPr="004D0CA8">
        <w:rPr>
          <w:rStyle w:val="Emphasis"/>
        </w:rPr>
        <w:t>T</w:t>
      </w:r>
      <w:r w:rsidRPr="004D0CA8">
        <w:rPr>
          <w:rStyle w:val="StyleUnderline"/>
        </w:rPr>
        <w:t xml:space="preserve">rade </w:t>
      </w:r>
      <w:r w:rsidRPr="004D0CA8">
        <w:rPr>
          <w:rStyle w:val="Emphasis"/>
        </w:rPr>
        <w:t>O</w:t>
      </w:r>
      <w:r w:rsidRPr="004D0CA8">
        <w:rPr>
          <w:rStyle w:val="StyleUnderline"/>
        </w:rPr>
        <w:t>rganization</w:t>
      </w:r>
      <w:r w:rsidRPr="004D0CA8">
        <w:rPr>
          <w:sz w:val="16"/>
        </w:rPr>
        <w:t xml:space="preserve">) into existence. </w:t>
      </w:r>
      <w:r w:rsidRPr="004D0CA8">
        <w:rPr>
          <w:rStyle w:val="StyleUnderline"/>
        </w:rPr>
        <w:t xml:space="preserve">American military power provided </w:t>
      </w:r>
      <w:r w:rsidRPr="004D0CA8">
        <w:rPr>
          <w:rStyle w:val="Emphasis"/>
        </w:rPr>
        <w:t>protection</w:t>
      </w:r>
      <w:r w:rsidRPr="004D0CA8">
        <w:rPr>
          <w:sz w:val="16"/>
        </w:rPr>
        <w:t xml:space="preserve"> </w:t>
      </w:r>
      <w:r w:rsidRPr="004D0CA8">
        <w:rPr>
          <w:rStyle w:val="StyleUnderline"/>
        </w:rPr>
        <w:t>and</w:t>
      </w:r>
      <w:r w:rsidRPr="004D0CA8">
        <w:rPr>
          <w:sz w:val="16"/>
        </w:rPr>
        <w:t xml:space="preserve"> </w:t>
      </w:r>
      <w:r w:rsidRPr="004D0CA8">
        <w:rPr>
          <w:rStyle w:val="Emphasis"/>
        </w:rPr>
        <w:t>security</w:t>
      </w:r>
      <w:r w:rsidRPr="004D0CA8">
        <w:rPr>
          <w:sz w:val="16"/>
        </w:rPr>
        <w:t xml:space="preserve"> </w:t>
      </w:r>
      <w:r w:rsidRPr="004D0CA8">
        <w:rPr>
          <w:rStyle w:val="StyleUnderline"/>
        </w:rPr>
        <w:t xml:space="preserve">with the most </w:t>
      </w:r>
      <w:r w:rsidRPr="004D0CA8">
        <w:rPr>
          <w:rStyle w:val="Emphasis"/>
        </w:rPr>
        <w:t>powerful armed forces</w:t>
      </w:r>
      <w:r w:rsidRPr="004D0CA8">
        <w:rPr>
          <w:sz w:val="16"/>
        </w:rPr>
        <w:t xml:space="preserve"> </w:t>
      </w:r>
      <w:r w:rsidRPr="004D0CA8">
        <w:rPr>
          <w:rStyle w:val="StyleUnderline"/>
        </w:rPr>
        <w:t>ever seen to all who would join the liberal world order</w:t>
      </w:r>
      <w:r w:rsidRPr="004D0CA8">
        <w:rPr>
          <w:sz w:val="16"/>
        </w:rPr>
        <w:t xml:space="preserve"> (even if only nominally). At the turn of the 21st century, the United States was the acknowledged global hegemon and sole hyperpower.</w:t>
      </w:r>
    </w:p>
    <w:p w14:paraId="2F2DA2E3" w14:textId="77777777" w:rsidR="00002431" w:rsidRPr="004D0CA8" w:rsidRDefault="00002431" w:rsidP="00002431">
      <w:pPr>
        <w:rPr>
          <w:sz w:val="16"/>
        </w:rPr>
      </w:pPr>
      <w:r w:rsidRPr="004D0CA8">
        <w:rPr>
          <w:sz w:val="16"/>
        </w:rPr>
        <w:t xml:space="preserve">How much has changed in 20 years. </w:t>
      </w:r>
      <w:r w:rsidRPr="004D0CA8">
        <w:rPr>
          <w:rStyle w:val="StyleUnderline"/>
          <w:highlight w:val="cyan"/>
        </w:rPr>
        <w:t>Yet it is</w:t>
      </w:r>
      <w:r w:rsidRPr="004D0CA8">
        <w:rPr>
          <w:rStyle w:val="StyleUnderline"/>
        </w:rPr>
        <w:t xml:space="preserve"> still </w:t>
      </w:r>
      <w:r w:rsidRPr="004D0CA8">
        <w:rPr>
          <w:rStyle w:val="StyleUnderline"/>
          <w:highlight w:val="cyan"/>
        </w:rPr>
        <w:t xml:space="preserve">within the </w:t>
      </w:r>
      <w:r w:rsidRPr="004D0CA8">
        <w:rPr>
          <w:rStyle w:val="Emphasis"/>
          <w:highlight w:val="cyan"/>
        </w:rPr>
        <w:t>U</w:t>
      </w:r>
      <w:r w:rsidRPr="004D0CA8">
        <w:rPr>
          <w:rStyle w:val="StyleUnderline"/>
        </w:rPr>
        <w:t xml:space="preserve">nited </w:t>
      </w:r>
      <w:r w:rsidRPr="004D0CA8">
        <w:rPr>
          <w:rStyle w:val="Emphasis"/>
          <w:highlight w:val="cyan"/>
        </w:rPr>
        <w:t>S</w:t>
      </w:r>
      <w:r w:rsidRPr="004D0CA8">
        <w:rPr>
          <w:rStyle w:val="StyleUnderline"/>
        </w:rPr>
        <w:t xml:space="preserve">tates' </w:t>
      </w:r>
      <w:r w:rsidRPr="004D0CA8">
        <w:rPr>
          <w:rStyle w:val="StyleUnderline"/>
          <w:highlight w:val="cyan"/>
        </w:rPr>
        <w:t xml:space="preserve">ability to </w:t>
      </w:r>
      <w:r w:rsidRPr="004D0CA8">
        <w:rPr>
          <w:rStyle w:val="Emphasis"/>
          <w:highlight w:val="cyan"/>
        </w:rPr>
        <w:t>reverse</w:t>
      </w:r>
      <w:r w:rsidRPr="004D0CA8">
        <w:rPr>
          <w:rStyle w:val="Emphasis"/>
        </w:rPr>
        <w:t xml:space="preserve"> the </w:t>
      </w:r>
      <w:r w:rsidRPr="004D0CA8">
        <w:rPr>
          <w:rStyle w:val="Emphasis"/>
          <w:highlight w:val="cyan"/>
        </w:rPr>
        <w:t>decline</w:t>
      </w:r>
      <w:r w:rsidRPr="004D0CA8">
        <w:rPr>
          <w:sz w:val="16"/>
        </w:rPr>
        <w:t xml:space="preserve"> </w:t>
      </w:r>
      <w:r w:rsidRPr="004D0CA8">
        <w:rPr>
          <w:rStyle w:val="StyleUnderline"/>
        </w:rPr>
        <w:t>of the liberal world order</w:t>
      </w:r>
      <w:r w:rsidRPr="004D0CA8">
        <w:rPr>
          <w:sz w:val="16"/>
        </w:rPr>
        <w:t xml:space="preserve">; a great deal depends on the actions taken by the next administration, whether it is a second Trump administration or a Joe Biden administration. There can be no doubt that the United States must immediately come to grips with the COVID-19 pandemic, and that </w:t>
      </w:r>
      <w:r w:rsidRPr="004D0CA8">
        <w:rPr>
          <w:rStyle w:val="StyleUnderline"/>
        </w:rPr>
        <w:t>America has much to do to put its house in order</w:t>
      </w:r>
      <w:r w:rsidRPr="004D0CA8">
        <w:rPr>
          <w:sz w:val="16"/>
        </w:rPr>
        <w:t>. While it can no longer claim the commanding heights alone, there are three things it must do to restore and resuscitate the liberal world order from which it and so many others have profited, all related to its unique and unprecedented global network of alliances and partnerships.</w:t>
      </w:r>
    </w:p>
    <w:p w14:paraId="04CEB1B7" w14:textId="77777777" w:rsidR="00002431" w:rsidRPr="004D0CA8" w:rsidRDefault="00002431" w:rsidP="00002431">
      <w:pPr>
        <w:rPr>
          <w:sz w:val="16"/>
        </w:rPr>
      </w:pPr>
      <w:r w:rsidRPr="004D0CA8">
        <w:rPr>
          <w:sz w:val="16"/>
        </w:rPr>
        <w:t xml:space="preserve">First, in his 2021 inaugural address, the President must revive and breathe new life into the atrophied American alliance and partner network, and henceforth seize every opportunity to reinforce the message of alliance solidarity. This has to start with the formal </w:t>
      </w:r>
      <w:proofErr w:type="gramStart"/>
      <w:r w:rsidRPr="004D0CA8">
        <w:rPr>
          <w:sz w:val="16"/>
        </w:rPr>
        <w:t>alliances;</w:t>
      </w:r>
      <w:proofErr w:type="gramEnd"/>
      <w:r w:rsidRPr="004D0CA8">
        <w:rPr>
          <w:sz w:val="16"/>
        </w:rPr>
        <w:t xml:space="preserve"> NATO, Japan, Republic of Korea, Australia and New Zealand, Philippines, and Thailand. The latter two will take time, but the others are all keen to repair their damaged relations with their principal security partner and cultural sibling. Important partners such as India, Israel, Jordan, Sweden, Singapore, and many others, including the western hemispheric partners, must come next. These relationships are not transactional; they are existential. Skilled diplomacy carried out by professional diplomats is the critical key. Cool, collegial, and predictable diplomacy based on shared interests, mutual respect, and understanding is the glue that holds alliances and partnerships together, not threats and insults.</w:t>
      </w:r>
    </w:p>
    <w:p w14:paraId="08846564" w14:textId="77777777" w:rsidR="00002431" w:rsidRPr="00423B61" w:rsidRDefault="00002431" w:rsidP="00002431">
      <w:pPr>
        <w:rPr>
          <w:sz w:val="16"/>
        </w:rPr>
      </w:pPr>
      <w:r w:rsidRPr="004D0CA8">
        <w:rPr>
          <w:sz w:val="16"/>
        </w:rPr>
        <w:t xml:space="preserve">The second step is to </w:t>
      </w:r>
      <w:r w:rsidRPr="004D0CA8">
        <w:rPr>
          <w:rStyle w:val="StyleUnderline"/>
          <w:highlight w:val="cyan"/>
        </w:rPr>
        <w:t>rebuild a</w:t>
      </w:r>
      <w:r w:rsidRPr="004D0CA8">
        <w:rPr>
          <w:rStyle w:val="StyleUnderline"/>
        </w:rPr>
        <w:t xml:space="preserve"> global </w:t>
      </w:r>
      <w:r w:rsidRPr="004D0CA8">
        <w:rPr>
          <w:rStyle w:val="StyleUnderline"/>
          <w:highlight w:val="cyan"/>
        </w:rPr>
        <w:t>coalition for democracy</w:t>
      </w:r>
      <w:r w:rsidRPr="004D0CA8">
        <w:rPr>
          <w:rStyle w:val="StyleUnderline"/>
        </w:rPr>
        <w:t xml:space="preserve"> and liberal governance through </w:t>
      </w:r>
      <w:r w:rsidRPr="004D0CA8">
        <w:rPr>
          <w:rStyle w:val="Emphasis"/>
        </w:rPr>
        <w:t xml:space="preserve">innovative </w:t>
      </w:r>
      <w:r w:rsidRPr="004D0CA8">
        <w:rPr>
          <w:rStyle w:val="Emphasis"/>
          <w:highlight w:val="cyan"/>
        </w:rPr>
        <w:t>collaboration</w:t>
      </w:r>
      <w:r w:rsidRPr="004D0CA8">
        <w:rPr>
          <w:sz w:val="16"/>
        </w:rPr>
        <w:t xml:space="preserve">. </w:t>
      </w:r>
      <w:r w:rsidRPr="004D0CA8">
        <w:rPr>
          <w:rStyle w:val="StyleUnderline"/>
        </w:rPr>
        <w:t xml:space="preserve">NATO </w:t>
      </w:r>
      <w:r w:rsidRPr="004D0CA8">
        <w:rPr>
          <w:rStyle w:val="StyleUnderline"/>
          <w:highlight w:val="cyan"/>
        </w:rPr>
        <w:t>and</w:t>
      </w:r>
      <w:r w:rsidRPr="004D0CA8">
        <w:rPr>
          <w:rStyle w:val="StyleUnderline"/>
        </w:rPr>
        <w:t xml:space="preserve"> the Group of Seven (G7) are democratic “clubs:”</w:t>
      </w:r>
      <w:r w:rsidRPr="004D0CA8">
        <w:rPr>
          <w:sz w:val="16"/>
        </w:rPr>
        <w:t xml:space="preserve"> The “quad” consisting of the United States, India, Japan, and Australia is an unofficial grouping of Indo-Pacific democracies. The next administration should rejoin the Open Government Partnership and </w:t>
      </w:r>
      <w:r w:rsidRPr="004D0CA8">
        <w:rPr>
          <w:rStyle w:val="StyleUnderline"/>
        </w:rPr>
        <w:t>work through</w:t>
      </w:r>
      <w:r w:rsidRPr="004D0CA8">
        <w:rPr>
          <w:sz w:val="16"/>
        </w:rPr>
        <w:t xml:space="preserve"> all </w:t>
      </w:r>
      <w:r w:rsidRPr="004D0CA8">
        <w:rPr>
          <w:rStyle w:val="StyleUnderline"/>
        </w:rPr>
        <w:t xml:space="preserve">these groupings to </w:t>
      </w:r>
      <w:r w:rsidRPr="004D0CA8">
        <w:rPr>
          <w:rStyle w:val="StyleUnderline"/>
          <w:highlight w:val="cyan"/>
        </w:rPr>
        <w:t xml:space="preserve">restore </w:t>
      </w:r>
      <w:r w:rsidRPr="004D0CA8">
        <w:rPr>
          <w:rStyle w:val="Emphasis"/>
          <w:highlight w:val="cyan"/>
        </w:rPr>
        <w:t>faith</w:t>
      </w:r>
      <w:r w:rsidRPr="004D0CA8">
        <w:rPr>
          <w:sz w:val="16"/>
          <w:highlight w:val="cyan"/>
        </w:rPr>
        <w:t xml:space="preserve"> </w:t>
      </w:r>
      <w:r w:rsidRPr="004D0CA8">
        <w:rPr>
          <w:rStyle w:val="StyleUnderline"/>
          <w:highlight w:val="cyan"/>
        </w:rPr>
        <w:t>in</w:t>
      </w:r>
      <w:r w:rsidRPr="004D0CA8">
        <w:rPr>
          <w:rStyle w:val="StyleUnderline"/>
        </w:rPr>
        <w:t xml:space="preserve"> the inspirational ideas of</w:t>
      </w:r>
      <w:r w:rsidRPr="004D0CA8">
        <w:rPr>
          <w:sz w:val="16"/>
        </w:rPr>
        <w:t xml:space="preserve"> </w:t>
      </w:r>
      <w:r w:rsidRPr="004D0CA8">
        <w:rPr>
          <w:rStyle w:val="Emphasis"/>
        </w:rPr>
        <w:t xml:space="preserve">individual </w:t>
      </w:r>
      <w:r w:rsidRPr="004D0CA8">
        <w:rPr>
          <w:rStyle w:val="Emphasis"/>
          <w:highlight w:val="cyan"/>
        </w:rPr>
        <w:t>liberty</w:t>
      </w:r>
      <w:r w:rsidRPr="004D0CA8">
        <w:rPr>
          <w:sz w:val="16"/>
        </w:rPr>
        <w:t xml:space="preserve">, </w:t>
      </w:r>
      <w:r w:rsidRPr="004D0CA8">
        <w:rPr>
          <w:rStyle w:val="Emphasis"/>
          <w:highlight w:val="cyan"/>
        </w:rPr>
        <w:t>egalitarianism</w:t>
      </w:r>
      <w:r w:rsidRPr="004D0CA8">
        <w:rPr>
          <w:rStyle w:val="StyleUnderline"/>
          <w:highlight w:val="cyan"/>
        </w:rPr>
        <w:t>, and</w:t>
      </w:r>
      <w:r w:rsidRPr="004D0CA8">
        <w:rPr>
          <w:sz w:val="16"/>
          <w:highlight w:val="cyan"/>
        </w:rPr>
        <w:t xml:space="preserve"> </w:t>
      </w:r>
      <w:r w:rsidRPr="004D0CA8">
        <w:rPr>
          <w:rStyle w:val="Emphasis"/>
          <w:highlight w:val="cyan"/>
        </w:rPr>
        <w:t>justice</w:t>
      </w:r>
      <w:r w:rsidRPr="004D0CA8">
        <w:rPr>
          <w:sz w:val="16"/>
        </w:rPr>
        <w:t xml:space="preserve">... </w:t>
      </w:r>
      <w:r w:rsidRPr="004D0CA8">
        <w:rPr>
          <w:rStyle w:val="StyleUnderline"/>
        </w:rPr>
        <w:t xml:space="preserve">Joint information and </w:t>
      </w:r>
      <w:r w:rsidRPr="004D0CA8">
        <w:rPr>
          <w:rStyle w:val="Emphasis"/>
        </w:rPr>
        <w:t>public diplomacy initiatives</w:t>
      </w:r>
      <w:r w:rsidRPr="004D0CA8">
        <w:rPr>
          <w:rStyle w:val="StyleUnderline"/>
        </w:rPr>
        <w:t xml:space="preserve"> should be deployed to restore the power of the </w:t>
      </w:r>
      <w:r w:rsidRPr="004D0CA8">
        <w:rPr>
          <w:rStyle w:val="Emphasis"/>
        </w:rPr>
        <w:t>democratic governance</w:t>
      </w:r>
      <w:r w:rsidRPr="004D0CA8">
        <w:rPr>
          <w:sz w:val="16"/>
        </w:rPr>
        <w:t xml:space="preserve"> narrative. After all, </w:t>
      </w:r>
      <w:r w:rsidRPr="004D0CA8">
        <w:rPr>
          <w:rStyle w:val="StyleUnderline"/>
          <w:highlight w:val="cyan"/>
        </w:rPr>
        <w:t>it is not</w:t>
      </w:r>
      <w:r w:rsidRPr="004D0CA8">
        <w:rPr>
          <w:rStyle w:val="StyleUnderline"/>
        </w:rPr>
        <w:t xml:space="preserve"> these </w:t>
      </w:r>
      <w:r w:rsidRPr="004D0CA8">
        <w:rPr>
          <w:rStyle w:val="Emphasis"/>
          <w:highlight w:val="cyan"/>
        </w:rPr>
        <w:t>concepts</w:t>
      </w:r>
      <w:r w:rsidRPr="004D0CA8">
        <w:rPr>
          <w:rStyle w:val="StyleUnderline"/>
          <w:highlight w:val="cyan"/>
        </w:rPr>
        <w:t xml:space="preserve"> that</w:t>
      </w:r>
      <w:r w:rsidRPr="004D0CA8">
        <w:rPr>
          <w:rStyle w:val="StyleUnderline"/>
        </w:rPr>
        <w:t xml:space="preserve"> have </w:t>
      </w:r>
      <w:r w:rsidRPr="004D0CA8">
        <w:rPr>
          <w:rStyle w:val="StyleUnderline"/>
          <w:highlight w:val="cyan"/>
        </w:rPr>
        <w:t>failed</w:t>
      </w:r>
      <w:r w:rsidRPr="004D0CA8">
        <w:rPr>
          <w:rStyle w:val="StyleUnderline"/>
        </w:rPr>
        <w:t xml:space="preserve">; any </w:t>
      </w:r>
      <w:r w:rsidRPr="004D0CA8">
        <w:rPr>
          <w:rStyle w:val="Emphasis"/>
          <w:highlight w:val="cyan"/>
        </w:rPr>
        <w:t>failure</w:t>
      </w:r>
      <w:r w:rsidRPr="004D0CA8">
        <w:rPr>
          <w:rStyle w:val="StyleUnderline"/>
          <w:highlight w:val="cyan"/>
        </w:rPr>
        <w:t xml:space="preserve"> has been in</w:t>
      </w:r>
      <w:r w:rsidRPr="004D0CA8">
        <w:rPr>
          <w:rStyle w:val="StyleUnderline"/>
        </w:rPr>
        <w:t xml:space="preserve"> their </w:t>
      </w:r>
      <w:r w:rsidRPr="004D0CA8">
        <w:rPr>
          <w:rStyle w:val="Emphasis"/>
          <w:highlight w:val="cyan"/>
        </w:rPr>
        <w:t>implementation</w:t>
      </w:r>
      <w:r w:rsidRPr="004D0CA8">
        <w:rPr>
          <w:sz w:val="16"/>
        </w:rPr>
        <w:t xml:space="preserve">. </w:t>
      </w:r>
      <w:r w:rsidRPr="004D0CA8">
        <w:rPr>
          <w:rStyle w:val="StyleUnderline"/>
        </w:rPr>
        <w:t xml:space="preserve">U.S. bilateral relationships need not be hostage to democratic quid pro quos, but </w:t>
      </w:r>
      <w:r w:rsidRPr="004D0CA8">
        <w:rPr>
          <w:rStyle w:val="Emphasis"/>
          <w:highlight w:val="cyan"/>
        </w:rPr>
        <w:t>democracy should always be a shared aspiration</w:t>
      </w:r>
      <w:r w:rsidRPr="004D0CA8">
        <w:rPr>
          <w:rStyle w:val="StyleUnderline"/>
        </w:rPr>
        <w:t xml:space="preserve"> with our allies and partners, </w:t>
      </w:r>
      <w:r w:rsidRPr="00927ADF">
        <w:rPr>
          <w:rStyle w:val="StyleUnderline"/>
          <w:highlight w:val="cyan"/>
        </w:rPr>
        <w:t>and</w:t>
      </w:r>
      <w:r w:rsidRPr="004D0CA8">
        <w:rPr>
          <w:rStyle w:val="StyleUnderline"/>
        </w:rPr>
        <w:t xml:space="preserve"> never off the table. Promoting democracy </w:t>
      </w:r>
      <w:r w:rsidRPr="00927ADF">
        <w:rPr>
          <w:rStyle w:val="StyleUnderline"/>
          <w:highlight w:val="cyan"/>
        </w:rPr>
        <w:t xml:space="preserve">creates a </w:t>
      </w:r>
      <w:r w:rsidRPr="00927ADF">
        <w:rPr>
          <w:rStyle w:val="Emphasis"/>
          <w:highlight w:val="cyan"/>
        </w:rPr>
        <w:t>freer world</w:t>
      </w:r>
      <w:r w:rsidRPr="00927ADF">
        <w:rPr>
          <w:sz w:val="16"/>
          <w:highlight w:val="cyan"/>
        </w:rPr>
        <w:t xml:space="preserve"> </w:t>
      </w:r>
      <w:r w:rsidRPr="00927ADF">
        <w:rPr>
          <w:rStyle w:val="StyleUnderline"/>
          <w:highlight w:val="cyan"/>
        </w:rPr>
        <w:t>that is</w:t>
      </w:r>
      <w:r w:rsidRPr="00927ADF">
        <w:rPr>
          <w:sz w:val="16"/>
          <w:highlight w:val="cyan"/>
        </w:rPr>
        <w:t xml:space="preserve"> </w:t>
      </w:r>
      <w:r w:rsidRPr="00927ADF">
        <w:rPr>
          <w:rStyle w:val="Emphasis"/>
          <w:highlight w:val="cyan"/>
        </w:rPr>
        <w:t>safer</w:t>
      </w:r>
      <w:r w:rsidRPr="004D0CA8">
        <w:rPr>
          <w:sz w:val="16"/>
        </w:rPr>
        <w:t xml:space="preserve"> for Americans.</w:t>
      </w:r>
    </w:p>
    <w:p w14:paraId="524A0307" w14:textId="77777777" w:rsidR="00002431" w:rsidRDefault="00002431" w:rsidP="00002431">
      <w:pPr>
        <w:pStyle w:val="Heading3"/>
      </w:pPr>
      <w:r>
        <w:t xml:space="preserve">AT: </w:t>
      </w:r>
      <w:proofErr w:type="spellStart"/>
      <w:r>
        <w:t>Ecohawka</w:t>
      </w:r>
      <w:proofErr w:type="spellEnd"/>
      <w:r>
        <w:t xml:space="preserve"> </w:t>
      </w:r>
      <w:proofErr w:type="spellStart"/>
      <w:r>
        <w:t>nd</w:t>
      </w:r>
      <w:proofErr w:type="spellEnd"/>
      <w:r>
        <w:t xml:space="preserve"> Drew</w:t>
      </w:r>
    </w:p>
    <w:p w14:paraId="7C62F297" w14:textId="77777777" w:rsidR="00002431" w:rsidRPr="006E7BFF" w:rsidRDefault="00002431" w:rsidP="00002431">
      <w:pPr>
        <w:pStyle w:val="Heading4"/>
      </w:pPr>
      <w:r>
        <w:t xml:space="preserve">This contrasts with everything they said about current neoliberalism being the root of colonial expression – which provides an alt cause to the </w:t>
      </w:r>
      <w:proofErr w:type="spellStart"/>
      <w:r>
        <w:t>aff</w:t>
      </w:r>
      <w:proofErr w:type="spellEnd"/>
      <w:r>
        <w:t>.</w:t>
      </w:r>
    </w:p>
    <w:p w14:paraId="7B017CE5" w14:textId="77777777" w:rsidR="00002431" w:rsidRDefault="00002431" w:rsidP="00002431">
      <w:pPr>
        <w:pStyle w:val="Heading3"/>
      </w:pPr>
      <w:r>
        <w:t xml:space="preserve">AT: </w:t>
      </w:r>
      <w:proofErr w:type="spellStart"/>
      <w:r>
        <w:t>Mukuka</w:t>
      </w:r>
      <w:proofErr w:type="spellEnd"/>
    </w:p>
    <w:p w14:paraId="032148B8" w14:textId="77777777" w:rsidR="00002431" w:rsidRDefault="00002431" w:rsidP="00002431">
      <w:pPr>
        <w:pStyle w:val="Heading4"/>
      </w:pPr>
      <w:r>
        <w:t>How do they solve this? If we win that the policy of the 1AC is useless and counterproductive and causes extinction, then they obviously aren’t a resistance project, they’re just a “kill everyone” project. They’re the ones who said you can’t untie your reps from your policy. If we win the DA, this goes away.</w:t>
      </w:r>
    </w:p>
    <w:p w14:paraId="2EEF6122" w14:textId="77777777" w:rsidR="00002431" w:rsidRDefault="00002431" w:rsidP="00002431"/>
    <w:p w14:paraId="306E283A" w14:textId="77777777" w:rsidR="00002431" w:rsidRDefault="00002431" w:rsidP="00002431">
      <w:pPr>
        <w:pStyle w:val="Heading4"/>
      </w:pPr>
      <w:r>
        <w:t xml:space="preserve">Vote neg on presumption – they’ve obviously read this </w:t>
      </w:r>
      <w:proofErr w:type="spellStart"/>
      <w:r>
        <w:t>aff</w:t>
      </w:r>
      <w:proofErr w:type="spellEnd"/>
      <w:r>
        <w:t xml:space="preserve"> before, and it didn’t work – so they either have no solvency or inherency.</w:t>
      </w:r>
    </w:p>
    <w:p w14:paraId="0D09FF82" w14:textId="77777777" w:rsidR="00002431" w:rsidRDefault="00002431" w:rsidP="00002431"/>
    <w:p w14:paraId="539BC7D0" w14:textId="77777777" w:rsidR="00002431" w:rsidRPr="006E7BFF" w:rsidRDefault="00002431" w:rsidP="00002431">
      <w:pPr>
        <w:pStyle w:val="Heading4"/>
      </w:pPr>
      <w:r>
        <w:t>This card is also in the context of the government overturning IPR, not high schoolers talking about it.</w:t>
      </w:r>
    </w:p>
    <w:p w14:paraId="1AD65CA4" w14:textId="7AEC7D16" w:rsidR="00A95652" w:rsidRDefault="00002431" w:rsidP="00002431">
      <w:pPr>
        <w:pStyle w:val="Heading3"/>
      </w:pPr>
      <w:r>
        <w:t>AT:</w:t>
      </w:r>
      <w:r w:rsidR="00DE0D59">
        <w:t xml:space="preserve"> Bagley/Feldman</w:t>
      </w:r>
    </w:p>
    <w:p w14:paraId="16C1579B" w14:textId="3B3DA0E8" w:rsidR="00DE0D59" w:rsidRDefault="00DE0D59" w:rsidP="00DE0D59">
      <w:pPr>
        <w:pStyle w:val="Heading4"/>
      </w:pPr>
      <w:r>
        <w:t>This happens in reverse – people don’t become complacent when they make money, they continue to innovate because they want more money.</w:t>
      </w:r>
    </w:p>
    <w:p w14:paraId="505D1977" w14:textId="77777777" w:rsidR="00DE0D59" w:rsidRPr="00DE0D59" w:rsidRDefault="00DE0D59" w:rsidP="00DE0D59"/>
    <w:p w14:paraId="0D780955" w14:textId="77777777" w:rsidR="00002431" w:rsidRDefault="00002431" w:rsidP="00002431">
      <w:pPr>
        <w:pStyle w:val="Heading4"/>
      </w:pPr>
      <w:r>
        <w:t>IPR is key to pharmaceutical innovation – increased prices of the drugs are needed to recoup massive R+D costs which make production possible in the first place.</w:t>
      </w:r>
    </w:p>
    <w:p w14:paraId="510ACADC" w14:textId="77777777" w:rsidR="00002431" w:rsidRPr="00696743" w:rsidRDefault="00002431" w:rsidP="00002431">
      <w:pPr>
        <w:rPr>
          <w:sz w:val="16"/>
        </w:rPr>
      </w:pPr>
      <w:r w:rsidRPr="00696743">
        <w:rPr>
          <w:rStyle w:val="Style13ptBold"/>
        </w:rPr>
        <w:t>Frank and Ginsburg, PhDs, 17</w:t>
      </w:r>
      <w:r w:rsidRPr="00696743">
        <w:rPr>
          <w:sz w:val="16"/>
        </w:rPr>
        <w:t xml:space="preserve"> – Richard Frank [PhD Economics from Boston University, Professor of Health Economics @ Harvard Medical School] and Paul Ginsburg [PhD Economics from Harvard, Professor of Health Policy @ USC (Go Trojans)], "Pharmaceutical industry profits and research and development," Brookings, 11-17-2017, </w:t>
      </w:r>
      <w:hyperlink r:id="rId14" w:history="1">
        <w:r w:rsidRPr="00696743">
          <w:rPr>
            <w:rStyle w:val="Hyperlink"/>
            <w:sz w:val="16"/>
          </w:rPr>
          <w:t>https://www.brookings.edu/blog/usc-brookings-schaeffer-on-health-policy/2017/11/17/pharmaceutical-industry-profits-and-research-and-development/</w:t>
        </w:r>
      </w:hyperlink>
      <w:r w:rsidRPr="00696743">
        <w:rPr>
          <w:sz w:val="16"/>
        </w:rPr>
        <w:t xml:space="preserve"> C.VC</w:t>
      </w:r>
    </w:p>
    <w:p w14:paraId="2615309E" w14:textId="77777777" w:rsidR="00002431" w:rsidRPr="006A514D" w:rsidRDefault="00002431" w:rsidP="00002431">
      <w:pPr>
        <w:rPr>
          <w:sz w:val="16"/>
        </w:rPr>
      </w:pPr>
      <w:r w:rsidRPr="00A2522C">
        <w:rPr>
          <w:rStyle w:val="StyleUnderline"/>
          <w:highlight w:val="yellow"/>
        </w:rPr>
        <w:t xml:space="preserve">Pharmaceutical innovation </w:t>
      </w:r>
      <w:r w:rsidRPr="00B922B0">
        <w:rPr>
          <w:rStyle w:val="StyleUnderline"/>
        </w:rPr>
        <w:t xml:space="preserve">has </w:t>
      </w:r>
      <w:r w:rsidRPr="00A2522C">
        <w:rPr>
          <w:rStyle w:val="StyleUnderline"/>
          <w:highlight w:val="yellow"/>
        </w:rPr>
        <w:t xml:space="preserve">produced an </w:t>
      </w:r>
      <w:r w:rsidRPr="00A2522C">
        <w:rPr>
          <w:rStyle w:val="Emphasis"/>
          <w:highlight w:val="yellow"/>
        </w:rPr>
        <w:t>enormous amount of social value</w:t>
      </w:r>
      <w:r w:rsidRPr="006A514D">
        <w:rPr>
          <w:sz w:val="16"/>
        </w:rPr>
        <w:t xml:space="preserve">. The evidence on this point is strong and comes from multiple sources. </w:t>
      </w:r>
      <w:r w:rsidRPr="00A2522C">
        <w:rPr>
          <w:rStyle w:val="StyleUnderline"/>
          <w:highlight w:val="yellow"/>
        </w:rPr>
        <w:t xml:space="preserve">Studies </w:t>
      </w:r>
      <w:r w:rsidRPr="00B922B0">
        <w:rPr>
          <w:rStyle w:val="StyleUnderline"/>
        </w:rPr>
        <w:t xml:space="preserve">of disease-specific spending on prescription drugs, macro-comparisons in the United States, and international comparisons </w:t>
      </w:r>
      <w:r w:rsidRPr="00A2522C">
        <w:rPr>
          <w:rStyle w:val="StyleUnderline"/>
          <w:highlight w:val="yellow"/>
        </w:rPr>
        <w:t xml:space="preserve">have </w:t>
      </w:r>
      <w:r w:rsidRPr="00B922B0">
        <w:rPr>
          <w:rStyle w:val="StyleUnderline"/>
        </w:rPr>
        <w:t xml:space="preserve">all </w:t>
      </w:r>
      <w:r w:rsidRPr="00A2522C">
        <w:rPr>
          <w:rStyle w:val="StyleUnderline"/>
          <w:highlight w:val="yellow"/>
        </w:rPr>
        <w:t xml:space="preserve">pointed to high social returns </w:t>
      </w:r>
      <w:r w:rsidRPr="00B922B0">
        <w:rPr>
          <w:rStyle w:val="StyleUnderline"/>
        </w:rPr>
        <w:t>with respect to longevity and functional health outcomes</w:t>
      </w:r>
      <w:r w:rsidRPr="006A514D">
        <w:rPr>
          <w:sz w:val="16"/>
        </w:rPr>
        <w:t xml:space="preserve">.[1] </w:t>
      </w:r>
      <w:r w:rsidRPr="00A2522C">
        <w:rPr>
          <w:rStyle w:val="StyleUnderline"/>
          <w:highlight w:val="yellow"/>
        </w:rPr>
        <w:t xml:space="preserve">Those benefits </w:t>
      </w:r>
      <w:r w:rsidRPr="00B922B0">
        <w:rPr>
          <w:rStyle w:val="StyleUnderline"/>
        </w:rPr>
        <w:t xml:space="preserve">from pharmaceutical innovation </w:t>
      </w:r>
      <w:r w:rsidRPr="00A2522C">
        <w:rPr>
          <w:rStyle w:val="StyleUnderline"/>
          <w:highlight w:val="yellow"/>
        </w:rPr>
        <w:t xml:space="preserve">stem </w:t>
      </w:r>
      <w:r w:rsidRPr="00B922B0">
        <w:rPr>
          <w:rStyle w:val="StyleUnderline"/>
        </w:rPr>
        <w:t xml:space="preserve">in great measure </w:t>
      </w:r>
      <w:r w:rsidRPr="00A2522C">
        <w:rPr>
          <w:rStyle w:val="StyleUnderline"/>
          <w:highlight w:val="yellow"/>
        </w:rPr>
        <w:t xml:space="preserve">from </w:t>
      </w:r>
      <w:r w:rsidRPr="00A2522C">
        <w:rPr>
          <w:rStyle w:val="Emphasis"/>
          <w:highlight w:val="yellow"/>
        </w:rPr>
        <w:t>patent policy</w:t>
      </w:r>
      <w:r w:rsidRPr="00A2522C">
        <w:rPr>
          <w:rStyle w:val="StyleUnderline"/>
          <w:highlight w:val="yellow"/>
        </w:rPr>
        <w:t xml:space="preserve"> and </w:t>
      </w:r>
      <w:r w:rsidRPr="00B922B0">
        <w:rPr>
          <w:rStyle w:val="StyleUnderline"/>
        </w:rPr>
        <w:t xml:space="preserve">the granting of </w:t>
      </w:r>
      <w:r w:rsidRPr="00A2522C">
        <w:rPr>
          <w:rStyle w:val="StyleUnderline"/>
          <w:highlight w:val="yellow"/>
        </w:rPr>
        <w:t xml:space="preserve">marketing exclusivity </w:t>
      </w:r>
      <w:r w:rsidRPr="00B922B0">
        <w:rPr>
          <w:rStyle w:val="StyleUnderline"/>
        </w:rPr>
        <w:t>to new drug products</w:t>
      </w:r>
      <w:r w:rsidRPr="006A514D">
        <w:rPr>
          <w:sz w:val="16"/>
        </w:rPr>
        <w:t>.</w:t>
      </w:r>
    </w:p>
    <w:p w14:paraId="15F6D6F2" w14:textId="77777777" w:rsidR="00002431" w:rsidRPr="006A514D" w:rsidRDefault="00002431" w:rsidP="00002431">
      <w:pPr>
        <w:rPr>
          <w:sz w:val="16"/>
        </w:rPr>
      </w:pPr>
      <w:r w:rsidRPr="007F7C63">
        <w:rPr>
          <w:rStyle w:val="StyleUnderline"/>
        </w:rPr>
        <w:t xml:space="preserve">The pharmaceutical industry is what economists call a high-fixed low-cost marginal cost industry. This means that </w:t>
      </w:r>
      <w:r w:rsidRPr="00A2522C">
        <w:rPr>
          <w:rStyle w:val="StyleUnderline"/>
          <w:highlight w:val="yellow"/>
        </w:rPr>
        <w:t xml:space="preserve">the cost of </w:t>
      </w:r>
      <w:r w:rsidRPr="00A2522C">
        <w:rPr>
          <w:rStyle w:val="Emphasis"/>
          <w:highlight w:val="yellow"/>
        </w:rPr>
        <w:t>bringing a new drug to market is very high</w:t>
      </w:r>
      <w:r w:rsidRPr="007F7C63">
        <w:rPr>
          <w:rStyle w:val="StyleUnderline"/>
        </w:rPr>
        <w:t xml:space="preserve"> and the process is risky, </w:t>
      </w:r>
      <w:r w:rsidRPr="00A2522C">
        <w:rPr>
          <w:rStyle w:val="StyleUnderline"/>
          <w:highlight w:val="yellow"/>
        </w:rPr>
        <w:t xml:space="preserve">while the cost of producing an extra unit </w:t>
      </w:r>
      <w:r w:rsidRPr="007F7C63">
        <w:rPr>
          <w:rStyle w:val="StyleUnderline"/>
        </w:rPr>
        <w:t xml:space="preserve">of a product that is on the market </w:t>
      </w:r>
      <w:r w:rsidRPr="00A2522C">
        <w:rPr>
          <w:rStyle w:val="StyleUnderline"/>
          <w:highlight w:val="yellow"/>
        </w:rPr>
        <w:t xml:space="preserve">is </w:t>
      </w:r>
      <w:r w:rsidRPr="007F7C63">
        <w:rPr>
          <w:rStyle w:val="StyleUnderline"/>
        </w:rPr>
        <w:t>frequently “</w:t>
      </w:r>
      <w:r w:rsidRPr="00A2522C">
        <w:rPr>
          <w:rStyle w:val="StyleUnderline"/>
          <w:highlight w:val="yellow"/>
        </w:rPr>
        <w:t>pennies a pill</w:t>
      </w:r>
      <w:r w:rsidRPr="007F7C63">
        <w:rPr>
          <w:rStyle w:val="StyleUnderline"/>
        </w:rPr>
        <w:t>”</w:t>
      </w:r>
      <w:r w:rsidRPr="006A514D">
        <w:rPr>
          <w:sz w:val="16"/>
        </w:rPr>
        <w:t xml:space="preserve">. There is energetic disagreement about the exact cost of bringing a new drug to market, but there is widespread recognition that </w:t>
      </w:r>
      <w:r w:rsidRPr="00A2522C">
        <w:rPr>
          <w:rStyle w:val="StyleUnderline"/>
          <w:highlight w:val="yellow"/>
        </w:rPr>
        <w:t xml:space="preserve">the costs run into at least </w:t>
      </w:r>
      <w:r w:rsidRPr="007F7C63">
        <w:rPr>
          <w:rStyle w:val="Emphasis"/>
        </w:rPr>
        <w:t xml:space="preserve">many </w:t>
      </w:r>
      <w:r w:rsidRPr="00A2522C">
        <w:rPr>
          <w:rStyle w:val="Emphasis"/>
          <w:highlight w:val="yellow"/>
        </w:rPr>
        <w:t>hundreds of millions of dollars</w:t>
      </w:r>
      <w:r w:rsidRPr="00A2522C">
        <w:rPr>
          <w:rStyle w:val="StyleUnderline"/>
          <w:highlight w:val="yellow"/>
        </w:rPr>
        <w:t xml:space="preserve"> per </w:t>
      </w:r>
      <w:r w:rsidRPr="007F7C63">
        <w:rPr>
          <w:rStyle w:val="StyleUnderline"/>
        </w:rPr>
        <w:t xml:space="preserve">new drug </w:t>
      </w:r>
      <w:r w:rsidRPr="00A2522C">
        <w:rPr>
          <w:rStyle w:val="StyleUnderline"/>
          <w:highlight w:val="yellow"/>
        </w:rPr>
        <w:t>product</w:t>
      </w:r>
      <w:r w:rsidRPr="006A514D">
        <w:rPr>
          <w:sz w:val="16"/>
        </w:rPr>
        <w:t>.</w:t>
      </w:r>
    </w:p>
    <w:p w14:paraId="39A0C892" w14:textId="77777777" w:rsidR="00002431" w:rsidRPr="006A514D" w:rsidRDefault="00002431" w:rsidP="00002431">
      <w:pPr>
        <w:rPr>
          <w:sz w:val="16"/>
        </w:rPr>
      </w:pPr>
      <w:r w:rsidRPr="006A514D">
        <w:rPr>
          <w:sz w:val="16"/>
        </w:rPr>
        <w:t xml:space="preserve">In addition, </w:t>
      </w:r>
      <w:r w:rsidRPr="007F7C63">
        <w:rPr>
          <w:rStyle w:val="StyleUnderline"/>
        </w:rPr>
        <w:t xml:space="preserve">for many drugs the </w:t>
      </w:r>
      <w:r w:rsidRPr="00A2522C">
        <w:rPr>
          <w:rStyle w:val="Emphasis"/>
          <w:highlight w:val="yellow"/>
        </w:rPr>
        <w:t>costs of imitation are low</w:t>
      </w:r>
      <w:r w:rsidRPr="007F7C63">
        <w:rPr>
          <w:rStyle w:val="StyleUnderline"/>
        </w:rPr>
        <w:t xml:space="preserve">. It is simple and low cost for a firm that did not develop the drug to produce a copy of a new drug. This means that if free competition were permitted, </w:t>
      </w:r>
      <w:r w:rsidRPr="00A2522C">
        <w:rPr>
          <w:rStyle w:val="StyleUnderline"/>
          <w:highlight w:val="yellow"/>
        </w:rPr>
        <w:t xml:space="preserve">firms spending hundreds of millions </w:t>
      </w:r>
      <w:r w:rsidRPr="007F7C63">
        <w:rPr>
          <w:rStyle w:val="StyleUnderline"/>
        </w:rPr>
        <w:t xml:space="preserve">of dollars to bring a new drug to market </w:t>
      </w:r>
      <w:r w:rsidRPr="00A2522C">
        <w:rPr>
          <w:rStyle w:val="StyleUnderline"/>
          <w:highlight w:val="yellow"/>
        </w:rPr>
        <w:t>would be unlikely to recoup those investments</w:t>
      </w:r>
      <w:r w:rsidRPr="007F7C63">
        <w:rPr>
          <w:rStyle w:val="StyleUnderline"/>
        </w:rPr>
        <w:t>, as competition would drive prices down to production costs</w:t>
      </w:r>
      <w:r w:rsidRPr="006A514D">
        <w:rPr>
          <w:sz w:val="16"/>
        </w:rPr>
        <w:t xml:space="preserve"> (“pennies a pill”).</w:t>
      </w:r>
    </w:p>
    <w:p w14:paraId="683B6DE4" w14:textId="77777777" w:rsidR="00002431" w:rsidRDefault="00002431" w:rsidP="00002431">
      <w:r w:rsidRPr="00C81FFC">
        <w:rPr>
          <w:rStyle w:val="StyleUnderline"/>
        </w:rPr>
        <w:t xml:space="preserve">It is </w:t>
      </w:r>
      <w:r w:rsidRPr="00A2522C">
        <w:rPr>
          <w:rStyle w:val="StyleUnderline"/>
          <w:highlight w:val="yellow"/>
        </w:rPr>
        <w:t xml:space="preserve">these features </w:t>
      </w:r>
      <w:r w:rsidRPr="00C81FFC">
        <w:rPr>
          <w:rStyle w:val="StyleUnderline"/>
        </w:rPr>
        <w:t xml:space="preserve">of the economics of new drug development that </w:t>
      </w:r>
      <w:r w:rsidRPr="00A2522C">
        <w:rPr>
          <w:rStyle w:val="StyleUnderline"/>
          <w:highlight w:val="yellow"/>
        </w:rPr>
        <w:t xml:space="preserve">make the </w:t>
      </w:r>
      <w:r w:rsidRPr="00A2522C">
        <w:rPr>
          <w:rStyle w:val="Emphasis"/>
          <w:highlight w:val="yellow"/>
        </w:rPr>
        <w:t>establishment of i</w:t>
      </w:r>
      <w:r w:rsidRPr="00C81FFC">
        <w:rPr>
          <w:rStyle w:val="Emphasis"/>
        </w:rPr>
        <w:t xml:space="preserve">ntellectual </w:t>
      </w:r>
      <w:r w:rsidRPr="00A2522C">
        <w:rPr>
          <w:rStyle w:val="Emphasis"/>
          <w:highlight w:val="yellow"/>
        </w:rPr>
        <w:t>p</w:t>
      </w:r>
      <w:r w:rsidRPr="00C81FFC">
        <w:rPr>
          <w:rStyle w:val="Emphasis"/>
        </w:rPr>
        <w:t xml:space="preserve">roperty </w:t>
      </w:r>
      <w:r w:rsidRPr="00A2522C">
        <w:rPr>
          <w:rStyle w:val="Emphasis"/>
          <w:highlight w:val="yellow"/>
        </w:rPr>
        <w:t>rights</w:t>
      </w:r>
      <w:r w:rsidRPr="00A2522C">
        <w:rPr>
          <w:rStyle w:val="StyleUnderline"/>
          <w:highlight w:val="yellow"/>
        </w:rPr>
        <w:t xml:space="preserve"> </w:t>
      </w:r>
      <w:r w:rsidRPr="00C81FFC">
        <w:rPr>
          <w:rStyle w:val="StyleUnderline"/>
        </w:rPr>
        <w:t xml:space="preserve">through the patent system and regulation of marketing exclusivity </w:t>
      </w:r>
      <w:r w:rsidRPr="00A2522C">
        <w:rPr>
          <w:rStyle w:val="StyleUnderline"/>
          <w:highlight w:val="yellow"/>
        </w:rPr>
        <w:t xml:space="preserve">so important to </w:t>
      </w:r>
      <w:r w:rsidRPr="00A2522C">
        <w:rPr>
          <w:rStyle w:val="Emphasis"/>
          <w:highlight w:val="yellow"/>
        </w:rPr>
        <w:t>promoting innovation</w:t>
      </w:r>
      <w:r w:rsidRPr="00A2522C">
        <w:rPr>
          <w:rStyle w:val="StyleUnderline"/>
          <w:highlight w:val="yellow"/>
        </w:rPr>
        <w:t xml:space="preserve"> </w:t>
      </w:r>
      <w:r w:rsidRPr="00C81FFC">
        <w:rPr>
          <w:rStyle w:val="StyleUnderline"/>
        </w:rPr>
        <w:t>in prescription drugs. Establishing temporary monopoly power</w:t>
      </w:r>
      <w:r w:rsidRPr="006A514D">
        <w:rPr>
          <w:sz w:val="16"/>
        </w:rPr>
        <w:t xml:space="preserve"> for makers of new prescription drug products </w:t>
      </w:r>
      <w:r w:rsidRPr="00C81FFC">
        <w:rPr>
          <w:rStyle w:val="StyleUnderline"/>
        </w:rPr>
        <w:t>enables innovator companies to raise prices above the level of production costs and realize economic profits to compensate for the investment in pharmaceutical R&amp;D</w:t>
      </w:r>
      <w:r w:rsidRPr="006A514D">
        <w:rPr>
          <w:sz w:val="16"/>
        </w:rPr>
        <w:t>.</w:t>
      </w:r>
    </w:p>
    <w:p w14:paraId="053501D4" w14:textId="77C7D476" w:rsidR="00002431" w:rsidRDefault="00DE0D59" w:rsidP="00DE0D59">
      <w:pPr>
        <w:pStyle w:val="Heading3"/>
      </w:pPr>
      <w:r>
        <w:t xml:space="preserve">AT: </w:t>
      </w:r>
      <w:proofErr w:type="spellStart"/>
      <w:r>
        <w:t>Corntassel</w:t>
      </w:r>
      <w:proofErr w:type="spellEnd"/>
      <w:r>
        <w:t xml:space="preserve"> and </w:t>
      </w:r>
      <w:proofErr w:type="spellStart"/>
      <w:r>
        <w:t>Woons</w:t>
      </w:r>
      <w:proofErr w:type="spellEnd"/>
    </w:p>
    <w:p w14:paraId="482EB95D" w14:textId="26CAB7CC" w:rsidR="00DE0D59" w:rsidRDefault="00DE0D59" w:rsidP="00DE0D59">
      <w:pPr>
        <w:pStyle w:val="Heading4"/>
      </w:pPr>
      <w:r>
        <w:t xml:space="preserve">Plan isn’t Indigenous </w:t>
      </w:r>
      <w:proofErr w:type="gramStart"/>
      <w:r>
        <w:t>reforms</w:t>
      </w:r>
      <w:proofErr w:type="gramEnd"/>
      <w:r>
        <w:t xml:space="preserve"> and this proves no solvency</w:t>
      </w:r>
    </w:p>
    <w:p w14:paraId="49F9C41B" w14:textId="77777777" w:rsidR="00DE0D59" w:rsidRPr="00DE0D59" w:rsidRDefault="00DE0D59" w:rsidP="00DE0D59"/>
    <w:p w14:paraId="0CD6846A" w14:textId="20ABB035" w:rsidR="00002431" w:rsidRPr="00002431" w:rsidRDefault="00002431" w:rsidP="00002431">
      <w:pPr>
        <w:pStyle w:val="Heading4"/>
      </w:pPr>
    </w:p>
    <w:sectPr w:rsidR="00002431" w:rsidRPr="000024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altName w:val="﷽﷽﷽﷽﷽﷽ḹƐ"/>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panose1 w:val="00000000000000000000"/>
    <w:charset w:val="4D"/>
    <w:family w:val="roman"/>
    <w:notTrueType/>
    <w:pitch w:val="default"/>
    <w:sig w:usb0="03000000" w:usb1="00000000" w:usb2="00000000" w:usb3="00000000" w:csb0="00000001" w:csb1="00000000"/>
  </w:font>
  <w:font w:name="Frutiger LT Std 55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altName w:val="Cambria"/>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00000003" w:usb1="00000000" w:usb2="00000000" w:usb3="00000000" w:csb0="00000001" w:csb1="00000000"/>
  </w:font>
  <w:font w:name="Sabon LT Std">
    <w:altName w:val="Cambria"/>
    <w:panose1 w:val="00000000000000000000"/>
    <w:charset w:val="00"/>
    <w:family w:val="roman"/>
    <w:notTrueType/>
    <w:pitch w:val="default"/>
  </w:font>
  <w:font w:name="Baskervill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HNKAOE+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15:restartNumberingAfterBreak="0">
    <w:nsid w:val="05B6517F"/>
    <w:multiLevelType w:val="hybridMultilevel"/>
    <w:tmpl w:val="101E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8"/>
  </w:num>
  <w:num w:numId="13">
    <w:abstractNumId w:val="15"/>
  </w:num>
  <w:num w:numId="14">
    <w:abstractNumId w:val="14"/>
  </w:num>
  <w:num w:numId="15">
    <w:abstractNumId w:val="22"/>
  </w:num>
  <w:num w:numId="16">
    <w:abstractNumId w:val="20"/>
  </w:num>
  <w:num w:numId="17">
    <w:abstractNumId w:val="17"/>
  </w:num>
  <w:num w:numId="18">
    <w:abstractNumId w:val="21"/>
  </w:num>
  <w:num w:numId="19">
    <w:abstractNumId w:val="16"/>
  </w:num>
  <w:num w:numId="20">
    <w:abstractNumId w:val="12"/>
  </w:num>
  <w:num w:numId="21">
    <w:abstractNumId w:val="23"/>
  </w:num>
  <w:num w:numId="22">
    <w:abstractNumId w:val="10"/>
  </w:num>
  <w:num w:numId="23">
    <w:abstractNumId w:val="1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0495F"/>
    <w:rsid w:val="00002431"/>
    <w:rsid w:val="000139A3"/>
    <w:rsid w:val="00100833"/>
    <w:rsid w:val="00104529"/>
    <w:rsid w:val="00105942"/>
    <w:rsid w:val="00107396"/>
    <w:rsid w:val="00144A4C"/>
    <w:rsid w:val="00176AB0"/>
    <w:rsid w:val="00177B7D"/>
    <w:rsid w:val="0018322D"/>
    <w:rsid w:val="001B5776"/>
    <w:rsid w:val="001E527A"/>
    <w:rsid w:val="001E6BB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D2912"/>
    <w:rsid w:val="0060495F"/>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80CDF"/>
    <w:rsid w:val="00DA1C92"/>
    <w:rsid w:val="00DA25D4"/>
    <w:rsid w:val="00DA6538"/>
    <w:rsid w:val="00DE0D59"/>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F4EE2"/>
  <w15:chartTrackingRefBased/>
  <w15:docId w15:val="{1CC27747-F184-4EA5-AF77-6715F103D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E0D59"/>
    <w:rPr>
      <w:rFonts w:ascii="Times New Roman" w:hAnsi="Times New Roman" w:cs="Times New Roman"/>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DE0D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DE0D5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DE0D5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3"/>
    <w:unhideWhenUsed/>
    <w:qFormat/>
    <w:rsid w:val="00DE0D59"/>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002431"/>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002431"/>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002431"/>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002431"/>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002431"/>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DE0D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0D59"/>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DE0D59"/>
    <w:rPr>
      <w:rFonts w:ascii="Times New Roman" w:eastAsiaTheme="majorEastAsia" w:hAnsi="Times New Roman"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DE0D59"/>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1,Heading 3 Char1 Char Char Char,Citation Char Char Char Char Char"/>
    <w:basedOn w:val="DefaultParagraphFont"/>
    <w:link w:val="Heading3"/>
    <w:uiPriority w:val="2"/>
    <w:rsid w:val="00DE0D59"/>
    <w:rPr>
      <w:rFonts w:ascii="Times New Roman" w:eastAsiaTheme="majorEastAsia" w:hAnsi="Times New Roman"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DE0D59"/>
    <w:rPr>
      <w:rFonts w:ascii="Times New Roman" w:eastAsiaTheme="majorEastAsia" w:hAnsi="Times New Roman"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DE0D59"/>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E0D59"/>
    <w:rPr>
      <w:b/>
      <w:bCs/>
      <w:sz w:val="21"/>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DE0D59"/>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DE0D59"/>
    <w:rPr>
      <w:color w:val="auto"/>
      <w:u w:val="none"/>
    </w:rPr>
  </w:style>
  <w:style w:type="character" w:styleId="FollowedHyperlink">
    <w:name w:val="FollowedHyperlink"/>
    <w:basedOn w:val="DefaultParagraphFont"/>
    <w:uiPriority w:val="99"/>
    <w:unhideWhenUsed/>
    <w:rsid w:val="00DE0D59"/>
    <w:rPr>
      <w:color w:val="auto"/>
      <w:u w:val="none"/>
    </w:rPr>
  </w:style>
  <w:style w:type="paragraph" w:customStyle="1" w:styleId="Analytic">
    <w:name w:val="Analytic"/>
    <w:basedOn w:val="Heading4"/>
    <w:link w:val="AnalyticChar"/>
    <w:autoRedefine/>
    <w:uiPriority w:val="4"/>
    <w:qFormat/>
    <w:rsid w:val="00DE0D59"/>
    <w:rPr>
      <w:color w:val="C00000"/>
    </w:rPr>
  </w:style>
  <w:style w:type="paragraph" w:customStyle="1" w:styleId="textbold">
    <w:name w:val="text bold"/>
    <w:link w:val="Emphasis"/>
    <w:autoRedefine/>
    <w:uiPriority w:val="7"/>
    <w:qFormat/>
    <w:rsid w:val="00002431"/>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Times New Roman" w:hAnsi="Times New Roman" w:cs="Times New Roman"/>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00243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002431"/>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5Char">
    <w:name w:val="Heading 5 Char"/>
    <w:aliases w:val="Text Char"/>
    <w:basedOn w:val="DefaultParagraphFont"/>
    <w:link w:val="Heading5"/>
    <w:rsid w:val="00002431"/>
    <w:rPr>
      <w:rFonts w:ascii="Cambria" w:eastAsia="Times New Roman" w:hAnsi="Cambria" w:cs="Times New Roman"/>
      <w:b/>
      <w:bCs/>
      <w:i/>
      <w:iCs/>
      <w:sz w:val="20"/>
      <w:lang w:bidi="en-US"/>
    </w:rPr>
  </w:style>
  <w:style w:type="character" w:customStyle="1" w:styleId="Heading6Char">
    <w:name w:val="Heading 6 Char"/>
    <w:basedOn w:val="DefaultParagraphFont"/>
    <w:link w:val="Heading6"/>
    <w:rsid w:val="00002431"/>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002431"/>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002431"/>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002431"/>
    <w:rPr>
      <w:rFonts w:ascii="Cambria" w:eastAsia="Times New Roman" w:hAnsi="Cambria" w:cs="Times New Roman"/>
      <w:i/>
      <w:iCs/>
      <w:sz w:val="18"/>
      <w:szCs w:val="18"/>
      <w:lang w:bidi="en-US"/>
    </w:rPr>
  </w:style>
  <w:style w:type="character" w:styleId="UnresolvedMention">
    <w:name w:val="Unresolved Mention"/>
    <w:basedOn w:val="DefaultParagraphFont"/>
    <w:uiPriority w:val="99"/>
    <w:unhideWhenUsed/>
    <w:rsid w:val="00002431"/>
    <w:rPr>
      <w:color w:val="605E5C"/>
      <w:shd w:val="clear" w:color="auto" w:fill="E1DFDD"/>
    </w:rPr>
  </w:style>
  <w:style w:type="character" w:customStyle="1" w:styleId="AnalyticChar">
    <w:name w:val="Analytic Char"/>
    <w:basedOn w:val="DefaultParagraphFont"/>
    <w:link w:val="Analytic"/>
    <w:uiPriority w:val="4"/>
    <w:rsid w:val="00002431"/>
    <w:rPr>
      <w:rFonts w:ascii="Times New Roman" w:eastAsiaTheme="majorEastAsia" w:hAnsi="Times New Roman" w:cstheme="majorBidi"/>
      <w:b/>
      <w:iCs/>
      <w:color w:val="C00000"/>
      <w:sz w:val="26"/>
    </w:rPr>
  </w:style>
  <w:style w:type="paragraph" w:styleId="ListParagraph">
    <w:name w:val="List Paragraph"/>
    <w:aliases w:val="6 font"/>
    <w:basedOn w:val="Normal"/>
    <w:uiPriority w:val="99"/>
    <w:unhideWhenUsed/>
    <w:qFormat/>
    <w:rsid w:val="00002431"/>
    <w:pPr>
      <w:ind w:left="720"/>
      <w:contextualSpacing/>
    </w:pPr>
  </w:style>
  <w:style w:type="paragraph" w:styleId="BalloonText">
    <w:name w:val="Balloon Text"/>
    <w:basedOn w:val="Normal"/>
    <w:link w:val="BalloonTextChar"/>
    <w:uiPriority w:val="99"/>
    <w:unhideWhenUsed/>
    <w:qFormat/>
    <w:rsid w:val="00002431"/>
    <w:rPr>
      <w:rFonts w:ascii="Tahoma" w:hAnsi="Tahoma" w:cs="Tahoma"/>
      <w:sz w:val="16"/>
      <w:szCs w:val="16"/>
    </w:rPr>
  </w:style>
  <w:style w:type="character" w:customStyle="1" w:styleId="BalloonTextChar">
    <w:name w:val="Balloon Text Char"/>
    <w:basedOn w:val="DefaultParagraphFont"/>
    <w:link w:val="BalloonText"/>
    <w:uiPriority w:val="99"/>
    <w:qFormat/>
    <w:rsid w:val="00002431"/>
    <w:rPr>
      <w:rFonts w:ascii="Tahoma" w:hAnsi="Tahoma" w:cs="Tahoma"/>
      <w:sz w:val="16"/>
      <w:szCs w:val="16"/>
    </w:rPr>
  </w:style>
  <w:style w:type="paragraph" w:customStyle="1" w:styleId="UnderlinePara">
    <w:name w:val="Underline Para"/>
    <w:basedOn w:val="Normal"/>
    <w:autoRedefine/>
    <w:uiPriority w:val="6"/>
    <w:qFormat/>
    <w:rsid w:val="00002431"/>
    <w:pPr>
      <w:widowControl w:val="0"/>
      <w:suppressAutoHyphens/>
      <w:spacing w:after="200" w:line="256" w:lineRule="auto"/>
      <w:contextualSpacing/>
    </w:pPr>
    <w:rPr>
      <w:u w:val="single"/>
    </w:rPr>
  </w:style>
  <w:style w:type="paragraph" w:styleId="Header">
    <w:name w:val="header"/>
    <w:aliases w:val="Header Char Char1,Header Char2 Char Char Char,Header Char1 Char1 Char Char Char,Header Char Char Char1 Char Char Char,Header Char Char2 Char Char Char"/>
    <w:basedOn w:val="Normal"/>
    <w:link w:val="HeaderChar"/>
    <w:uiPriority w:val="99"/>
    <w:unhideWhenUsed/>
    <w:qFormat/>
    <w:rsid w:val="00002431"/>
    <w:pPr>
      <w:tabs>
        <w:tab w:val="center" w:pos="4680"/>
        <w:tab w:val="right" w:pos="9360"/>
      </w:tabs>
    </w:pPr>
  </w:style>
  <w:style w:type="character" w:customStyle="1" w:styleId="HeaderChar">
    <w:name w:val="Header Char"/>
    <w:aliases w:val="Header Char Char1 Char,Header Char2 Char Char Char Char,Header Char1 Char1 Char Char Char Char,Header Char Char Char1 Char Char Char Char,Header Char Char2 Char Char Char Char"/>
    <w:basedOn w:val="DefaultParagraphFont"/>
    <w:link w:val="Header"/>
    <w:uiPriority w:val="99"/>
    <w:rsid w:val="00002431"/>
    <w:rPr>
      <w:rFonts w:ascii="Times New Roman" w:hAnsi="Times New Roman" w:cs="Times New Roman"/>
    </w:rPr>
  </w:style>
  <w:style w:type="paragraph" w:styleId="Footer">
    <w:name w:val="footer"/>
    <w:basedOn w:val="Normal"/>
    <w:link w:val="FooterChar"/>
    <w:uiPriority w:val="99"/>
    <w:unhideWhenUsed/>
    <w:rsid w:val="00002431"/>
    <w:pPr>
      <w:tabs>
        <w:tab w:val="center" w:pos="4680"/>
        <w:tab w:val="right" w:pos="9360"/>
      </w:tabs>
    </w:pPr>
  </w:style>
  <w:style w:type="character" w:customStyle="1" w:styleId="FooterChar">
    <w:name w:val="Footer Char"/>
    <w:basedOn w:val="DefaultParagraphFont"/>
    <w:link w:val="Footer"/>
    <w:uiPriority w:val="99"/>
    <w:rsid w:val="00002431"/>
    <w:rPr>
      <w:rFonts w:ascii="Times New Roman" w:hAnsi="Times New Roman" w:cs="Times New Roman"/>
    </w:rPr>
  </w:style>
  <w:style w:type="character" w:styleId="PageNumber">
    <w:name w:val="page number"/>
    <w:aliases w:val="card ununderlined"/>
    <w:basedOn w:val="DefaultParagraphFont"/>
    <w:uiPriority w:val="99"/>
    <w:unhideWhenUsed/>
    <w:rsid w:val="00002431"/>
  </w:style>
  <w:style w:type="character" w:customStyle="1" w:styleId="underline">
    <w:name w:val="underline"/>
    <w:qFormat/>
    <w:rsid w:val="00002431"/>
    <w:rPr>
      <w:u w:val="single"/>
    </w:rPr>
  </w:style>
  <w:style w:type="character" w:customStyle="1" w:styleId="m4841727538114946087gmail-styleunderline">
    <w:name w:val="m_4841727538114946087gmail-styleunderline"/>
    <w:basedOn w:val="DefaultParagraphFont"/>
    <w:rsid w:val="00002431"/>
  </w:style>
  <w:style w:type="paragraph" w:customStyle="1" w:styleId="BreakTag">
    <w:name w:val="Break Tag"/>
    <w:basedOn w:val="Normal"/>
    <w:autoRedefine/>
    <w:uiPriority w:val="4"/>
    <w:qFormat/>
    <w:rsid w:val="00002431"/>
    <w:pPr>
      <w:spacing w:before="240"/>
    </w:pPr>
    <w:rPr>
      <w:b/>
      <w:sz w:val="26"/>
    </w:rPr>
  </w:style>
  <w:style w:type="paragraph" w:customStyle="1" w:styleId="BreakBlock">
    <w:name w:val="Break Block"/>
    <w:basedOn w:val="Normal"/>
    <w:link w:val="BreakBlockChar"/>
    <w:autoRedefine/>
    <w:qFormat/>
    <w:rsid w:val="00002431"/>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002431"/>
    <w:rPr>
      <w:rFonts w:ascii="Arial Bold" w:hAnsi="Arial Bold" w:cs="Times New Roman"/>
      <w:b/>
      <w:caps/>
      <w:sz w:val="32"/>
      <w:u w:val="single"/>
    </w:rPr>
  </w:style>
  <w:style w:type="character" w:customStyle="1" w:styleId="Mention1">
    <w:name w:val="Mention1"/>
    <w:basedOn w:val="DefaultParagraphFont"/>
    <w:uiPriority w:val="99"/>
    <w:semiHidden/>
    <w:unhideWhenUsed/>
    <w:rsid w:val="00002431"/>
    <w:rPr>
      <w:color w:val="2B579A"/>
      <w:shd w:val="clear" w:color="auto" w:fill="E6E6E6"/>
    </w:rPr>
  </w:style>
  <w:style w:type="character" w:customStyle="1" w:styleId="UnresolvedMention1">
    <w:name w:val="Unresolved Mention1"/>
    <w:basedOn w:val="DefaultParagraphFont"/>
    <w:uiPriority w:val="99"/>
    <w:unhideWhenUsed/>
    <w:rsid w:val="00002431"/>
    <w:rPr>
      <w:color w:val="808080"/>
      <w:shd w:val="clear" w:color="auto" w:fill="E6E6E6"/>
    </w:rPr>
  </w:style>
  <w:style w:type="paragraph" w:customStyle="1" w:styleId="evidencetext">
    <w:name w:val="evidence text"/>
    <w:basedOn w:val="Normal"/>
    <w:link w:val="evidencetextChar1"/>
    <w:qFormat/>
    <w:rsid w:val="00002431"/>
    <w:pPr>
      <w:ind w:left="432" w:right="432"/>
    </w:pPr>
    <w:rPr>
      <w:color w:val="000000"/>
      <w:lang w:val="x-none" w:eastAsia="x-none"/>
    </w:rPr>
  </w:style>
  <w:style w:type="character" w:customStyle="1" w:styleId="evidencetextChar1">
    <w:name w:val="evidence text Char1"/>
    <w:link w:val="evidencetext"/>
    <w:rsid w:val="00002431"/>
    <w:rPr>
      <w:rFonts w:ascii="Times New Roman" w:hAnsi="Times New Roman" w:cs="Times New Roman"/>
      <w:color w:val="000000"/>
      <w:lang w:val="x-none" w:eastAsia="x-none"/>
    </w:rPr>
  </w:style>
  <w:style w:type="character" w:customStyle="1" w:styleId="Author-Date">
    <w:name w:val="Author-Date"/>
    <w:qFormat/>
    <w:rsid w:val="00002431"/>
    <w:rPr>
      <w:b/>
      <w:sz w:val="24"/>
    </w:rPr>
  </w:style>
  <w:style w:type="paragraph" w:customStyle="1" w:styleId="Nothing">
    <w:name w:val="Nothing"/>
    <w:link w:val="NothingChar"/>
    <w:qFormat/>
    <w:rsid w:val="00002431"/>
    <w:pPr>
      <w:spacing w:after="0" w:line="240" w:lineRule="auto"/>
      <w:jc w:val="both"/>
    </w:pPr>
    <w:rPr>
      <w:rFonts w:ascii="Times New Roman" w:eastAsia="Times New Roman" w:hAnsi="Times New Roman" w:cs="Times New Roman"/>
      <w:sz w:val="20"/>
      <w:szCs w:val="24"/>
    </w:rPr>
  </w:style>
  <w:style w:type="paragraph" w:styleId="Title">
    <w:name w:val="Title"/>
    <w:aliases w:val="Cites and Cards,UNDERLINE,Bold Underlined,title,Block Heading,Read This,Non Read Text,Debate Normal,Warrants"/>
    <w:basedOn w:val="Normal"/>
    <w:link w:val="TitleChar"/>
    <w:uiPriority w:val="6"/>
    <w:qFormat/>
    <w:rsid w:val="00002431"/>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Non Read Text Char,Debate Normal Char,Warrants Char"/>
    <w:basedOn w:val="DefaultParagraphFont"/>
    <w:link w:val="Title"/>
    <w:uiPriority w:val="6"/>
    <w:qFormat/>
    <w:rsid w:val="00002431"/>
    <w:rPr>
      <w:rFonts w:ascii="Times New Roman" w:hAnsi="Times New Roman" w:cs="Times New Roman"/>
      <w:sz w:val="24"/>
      <w:u w:val="single"/>
    </w:rPr>
  </w:style>
  <w:style w:type="paragraph" w:customStyle="1" w:styleId="Style4">
    <w:name w:val="Style4"/>
    <w:basedOn w:val="Normal"/>
    <w:link w:val="Style4Char"/>
    <w:qFormat/>
    <w:rsid w:val="00002431"/>
    <w:rPr>
      <w:rFonts w:eastAsia="Times New Roman"/>
      <w:szCs w:val="24"/>
      <w:u w:val="single"/>
    </w:rPr>
  </w:style>
  <w:style w:type="character" w:customStyle="1" w:styleId="Style4Char">
    <w:name w:val="Style4 Char"/>
    <w:link w:val="Style4"/>
    <w:qFormat/>
    <w:rsid w:val="00002431"/>
    <w:rPr>
      <w:rFonts w:ascii="Times New Roman" w:eastAsia="Times New Roman" w:hAnsi="Times New Roman" w:cs="Times New Roman"/>
      <w:szCs w:val="24"/>
      <w:u w:val="single"/>
    </w:rPr>
  </w:style>
  <w:style w:type="character" w:customStyle="1" w:styleId="cardChar">
    <w:name w:val="card Char"/>
    <w:aliases w:val="Bold Cite Char Char,Speed Cite Char"/>
    <w:basedOn w:val="DefaultParagraphFont"/>
    <w:qFormat/>
    <w:rsid w:val="00002431"/>
    <w:rPr>
      <w:rFonts w:ascii="Times New Roman" w:hAnsi="Times New Roman"/>
      <w:u w:val="single"/>
    </w:rPr>
  </w:style>
  <w:style w:type="character" w:customStyle="1" w:styleId="term">
    <w:name w:val="term"/>
    <w:basedOn w:val="DefaultParagraphFont"/>
    <w:rsid w:val="00002431"/>
  </w:style>
  <w:style w:type="character" w:customStyle="1" w:styleId="Style1Char">
    <w:name w:val="Style1 Char"/>
    <w:qFormat/>
    <w:rsid w:val="00002431"/>
    <w:rPr>
      <w:rFonts w:ascii="Times New Roman" w:eastAsia="SimSun" w:hAnsi="Times New Roman" w:cs="Times New Roman"/>
      <w:sz w:val="20"/>
      <w:szCs w:val="24"/>
      <w:u w:val="single"/>
      <w:lang w:eastAsia="zh-CN"/>
    </w:rPr>
  </w:style>
  <w:style w:type="character" w:customStyle="1" w:styleId="Styleunderline11pt">
    <w:name w:val="Style underline + 11 pt"/>
    <w:rsid w:val="00002431"/>
    <w:rPr>
      <w:rFonts w:ascii="Times New Roman" w:hAnsi="Times New Roman"/>
      <w:sz w:val="20"/>
      <w:u w:val="single"/>
    </w:rPr>
  </w:style>
  <w:style w:type="paragraph" w:customStyle="1" w:styleId="Stylecard11pt">
    <w:name w:val="Style card + 11 pt"/>
    <w:basedOn w:val="Normal"/>
    <w:link w:val="Stylecard11ptChar"/>
    <w:qFormat/>
    <w:rsid w:val="00002431"/>
    <w:pPr>
      <w:ind w:left="288" w:right="288"/>
    </w:pPr>
    <w:rPr>
      <w:rFonts w:ascii="Georgia" w:eastAsia="SimSun" w:hAnsi="Georgia"/>
      <w:szCs w:val="24"/>
      <w:lang w:eastAsia="zh-CN"/>
    </w:rPr>
  </w:style>
  <w:style w:type="character" w:customStyle="1" w:styleId="Stylecard11ptChar">
    <w:name w:val="Style card + 11 pt Char"/>
    <w:link w:val="Stylecard11pt"/>
    <w:rsid w:val="00002431"/>
    <w:rPr>
      <w:rFonts w:ascii="Georgia" w:eastAsia="SimSun" w:hAnsi="Georgia" w:cs="Times New Roman"/>
      <w:szCs w:val="24"/>
      <w:lang w:eastAsia="zh-CN"/>
    </w:rPr>
  </w:style>
  <w:style w:type="paragraph" w:customStyle="1" w:styleId="Minimize">
    <w:name w:val="Minimize"/>
    <w:basedOn w:val="Normal"/>
    <w:next w:val="Normal"/>
    <w:link w:val="MinimizeChar"/>
    <w:qFormat/>
    <w:rsid w:val="00002431"/>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002431"/>
    <w:rPr>
      <w:rFonts w:ascii="Georgia" w:hAnsi="Georgia" w:cs="Times New Roman"/>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002431"/>
    <w:pPr>
      <w:spacing w:after="0" w:line="240" w:lineRule="auto"/>
    </w:pPr>
    <w:rPr>
      <w:rFonts w:ascii="Arial" w:hAnsi="Arial" w:cs="Arial"/>
      <w:u w:val="single"/>
    </w:rPr>
  </w:style>
  <w:style w:type="paragraph" w:customStyle="1" w:styleId="cardtext">
    <w:name w:val="card text"/>
    <w:basedOn w:val="Normal"/>
    <w:link w:val="cardtextChar"/>
    <w:qFormat/>
    <w:rsid w:val="00002431"/>
    <w:pPr>
      <w:ind w:left="288" w:right="288"/>
    </w:pPr>
  </w:style>
  <w:style w:type="character" w:customStyle="1" w:styleId="cardtextChar">
    <w:name w:val="card text Char"/>
    <w:basedOn w:val="DefaultParagraphFont"/>
    <w:link w:val="cardtext"/>
    <w:rsid w:val="00002431"/>
    <w:rPr>
      <w:rFonts w:ascii="Times New Roman" w:hAnsi="Times New Roman" w:cs="Times New Roman"/>
    </w:rPr>
  </w:style>
  <w:style w:type="character" w:customStyle="1" w:styleId="byline">
    <w:name w:val="byline"/>
    <w:basedOn w:val="DefaultParagraphFont"/>
    <w:rsid w:val="00002431"/>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qFormat/>
    <w:rsid w:val="00002431"/>
    <w:rPr>
      <w:rFonts w:ascii="Arial" w:hAnsi="Arial"/>
      <w:b/>
      <w:sz w:val="24"/>
      <w:szCs w:val="22"/>
      <w:u w:val="single"/>
    </w:rPr>
  </w:style>
  <w:style w:type="paragraph" w:customStyle="1" w:styleId="StyleStyle411pt">
    <w:name w:val="Style Style4 + 11 pt"/>
    <w:basedOn w:val="Normal"/>
    <w:link w:val="StyleStyle411ptChar"/>
    <w:qFormat/>
    <w:rsid w:val="00002431"/>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002431"/>
    <w:rPr>
      <w:rFonts w:ascii="Times New Roman" w:eastAsia="Times New Roman" w:hAnsi="Times New Roman" w:cs="Times New Roman"/>
      <w:u w:val="single"/>
    </w:rPr>
  </w:style>
  <w:style w:type="character" w:customStyle="1" w:styleId="Style11ptUnderline">
    <w:name w:val="Style 11 pt Underline"/>
    <w:qFormat/>
    <w:rsid w:val="00002431"/>
    <w:rPr>
      <w:sz w:val="20"/>
      <w:u w:val="single"/>
    </w:rPr>
  </w:style>
  <w:style w:type="character" w:customStyle="1" w:styleId="Style11ptBoldUnderline">
    <w:name w:val="Style 11 pt Bold Underline"/>
    <w:qFormat/>
    <w:rsid w:val="00002431"/>
    <w:rPr>
      <w:b/>
      <w:bCs/>
      <w:sz w:val="20"/>
      <w:u w:val="single"/>
    </w:rPr>
  </w:style>
  <w:style w:type="character" w:customStyle="1" w:styleId="Style11pt">
    <w:name w:val="Style 11 pt"/>
    <w:qFormat/>
    <w:rsid w:val="00002431"/>
    <w:rPr>
      <w:sz w:val="20"/>
    </w:rPr>
  </w:style>
  <w:style w:type="paragraph" w:customStyle="1" w:styleId="StyleStyle411ptBold">
    <w:name w:val="Style Style4 + 11 pt Bold"/>
    <w:basedOn w:val="Normal"/>
    <w:link w:val="StyleStyle411ptBoldChar"/>
    <w:qFormat/>
    <w:rsid w:val="00002431"/>
    <w:rPr>
      <w:rFonts w:eastAsia="Times New Roman"/>
      <w:b/>
      <w:bCs/>
      <w:szCs w:val="24"/>
      <w:u w:val="single"/>
    </w:rPr>
  </w:style>
  <w:style w:type="character" w:customStyle="1" w:styleId="StyleStyle411ptBoldChar">
    <w:name w:val="Style Style4 + 11 pt Bold Char"/>
    <w:basedOn w:val="DefaultParagraphFont"/>
    <w:link w:val="StyleStyle411ptBold"/>
    <w:rsid w:val="00002431"/>
    <w:rPr>
      <w:rFonts w:ascii="Times New Roman" w:eastAsia="Times New Roman" w:hAnsi="Times New Roman" w:cs="Times New Roman"/>
      <w:b/>
      <w:bCs/>
      <w:szCs w:val="24"/>
      <w:u w:val="single"/>
    </w:rPr>
  </w:style>
  <w:style w:type="paragraph" w:customStyle="1" w:styleId="BlockTitle">
    <w:name w:val="Block Title"/>
    <w:basedOn w:val="Normal"/>
    <w:next w:val="Normal"/>
    <w:link w:val="BlockTitleChar"/>
    <w:qFormat/>
    <w:rsid w:val="00002431"/>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002431"/>
    <w:rPr>
      <w:rFonts w:ascii="Times New Roman" w:eastAsia="Times New Roman" w:hAnsi="Times New Roman" w:cs="Times New Roman"/>
      <w:b/>
      <w:sz w:val="32"/>
      <w:szCs w:val="20"/>
      <w:u w:val="single"/>
    </w:rPr>
  </w:style>
  <w:style w:type="character" w:customStyle="1" w:styleId="Emphasis2">
    <w:name w:val="Emphasis2"/>
    <w:basedOn w:val="DefaultParagraphFont"/>
    <w:qFormat/>
    <w:rsid w:val="00002431"/>
    <w:rPr>
      <w:rFonts w:ascii="Franklin Gothic Heavy" w:hAnsi="Franklin Gothic Heavy"/>
      <w:iCs/>
      <w:u w:val="single"/>
    </w:rPr>
  </w:style>
  <w:style w:type="paragraph" w:customStyle="1" w:styleId="Cards">
    <w:name w:val="Cards"/>
    <w:basedOn w:val="Normal"/>
    <w:link w:val="CardsChar1"/>
    <w:qFormat/>
    <w:rsid w:val="00002431"/>
    <w:pPr>
      <w:autoSpaceDE w:val="0"/>
      <w:autoSpaceDN w:val="0"/>
      <w:adjustRightInd w:val="0"/>
      <w:ind w:left="432" w:right="432"/>
      <w:jc w:val="both"/>
    </w:pPr>
    <w:rPr>
      <w:rFonts w:eastAsia="Times New Roman"/>
      <w:sz w:val="20"/>
      <w:szCs w:val="20"/>
    </w:rPr>
  </w:style>
  <w:style w:type="character" w:customStyle="1" w:styleId="CardsChar">
    <w:name w:val="Cards Char"/>
    <w:qFormat/>
    <w:locked/>
    <w:rsid w:val="00002431"/>
    <w:rPr>
      <w:rFonts w:ascii="Times New Roman" w:eastAsia="Times New Roman" w:hAnsi="Times New Roman" w:cs="Times New Roman"/>
      <w:sz w:val="20"/>
      <w:szCs w:val="24"/>
    </w:rPr>
  </w:style>
  <w:style w:type="character" w:customStyle="1" w:styleId="pmterms1">
    <w:name w:val="pmterms1"/>
    <w:basedOn w:val="DefaultParagraphFont"/>
    <w:qFormat/>
    <w:rsid w:val="00002431"/>
  </w:style>
  <w:style w:type="character" w:customStyle="1" w:styleId="hilite1">
    <w:name w:val="hilite1"/>
    <w:basedOn w:val="DefaultParagraphFont"/>
    <w:rsid w:val="00002431"/>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002431"/>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002431"/>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002431"/>
    <w:rPr>
      <w:rFonts w:eastAsia="Times New Roman"/>
      <w:b/>
      <w:szCs w:val="20"/>
    </w:rPr>
  </w:style>
  <w:style w:type="character" w:customStyle="1" w:styleId="NormaltagChar">
    <w:name w:val="Normal tag Char"/>
    <w:basedOn w:val="DefaultParagraphFont"/>
    <w:link w:val="Normaltag"/>
    <w:uiPriority w:val="99"/>
    <w:locked/>
    <w:rsid w:val="00002431"/>
    <w:rPr>
      <w:rFonts w:ascii="Times New Roman" w:eastAsia="Times New Roman" w:hAnsi="Times New Roman" w:cs="Times New Roman"/>
      <w:b/>
      <w:szCs w:val="20"/>
    </w:rPr>
  </w:style>
  <w:style w:type="character" w:customStyle="1" w:styleId="DebateUnderline">
    <w:name w:val="Debate Underline"/>
    <w:qFormat/>
    <w:rsid w:val="00002431"/>
    <w:rPr>
      <w:rFonts w:ascii="Times New Roman" w:hAnsi="Times New Roman"/>
      <w:sz w:val="20"/>
      <w:szCs w:val="24"/>
      <w:u w:val="thick"/>
    </w:rPr>
  </w:style>
  <w:style w:type="character" w:customStyle="1" w:styleId="blue">
    <w:name w:val="blue"/>
    <w:basedOn w:val="DefaultParagraphFont"/>
    <w:qFormat/>
    <w:rsid w:val="00002431"/>
    <w:rPr>
      <w:rFonts w:cs="Times New Roman"/>
    </w:rPr>
  </w:style>
  <w:style w:type="paragraph" w:customStyle="1" w:styleId="cites">
    <w:name w:val="cites"/>
    <w:link w:val="Heading1Char3"/>
    <w:autoRedefine/>
    <w:qFormat/>
    <w:rsid w:val="00002431"/>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002431"/>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002431"/>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002431"/>
    <w:rPr>
      <w:rFonts w:ascii="Times New Roman" w:eastAsia="Malgun Gothic" w:hAnsi="Times New Roman" w:cs="Times New Roman"/>
      <w:sz w:val="12"/>
      <w:szCs w:val="24"/>
    </w:rPr>
  </w:style>
  <w:style w:type="character" w:customStyle="1" w:styleId="CitesChar2">
    <w:name w:val="Cites Char2"/>
    <w:rsid w:val="00002431"/>
    <w:rPr>
      <w:rFonts w:eastAsia="Times New Roman" w:cs="Times New Roman"/>
      <w:b/>
      <w:bCs/>
      <w:sz w:val="20"/>
      <w:szCs w:val="20"/>
    </w:rPr>
  </w:style>
  <w:style w:type="character" w:customStyle="1" w:styleId="Heading1Char1">
    <w:name w:val="Heading 1 Char1"/>
    <w:aliases w:val="Pocket Char1"/>
    <w:basedOn w:val="DefaultParagraphFont"/>
    <w:uiPriority w:val="1"/>
    <w:rsid w:val="00002431"/>
    <w:rPr>
      <w:rFonts w:ascii="Arial" w:hAnsi="Arial" w:cs="Arial"/>
      <w:b/>
      <w:bCs/>
      <w:kern w:val="32"/>
      <w:sz w:val="28"/>
      <w:szCs w:val="32"/>
      <w:lang w:bidi="en-US"/>
    </w:rPr>
  </w:style>
  <w:style w:type="paragraph" w:customStyle="1" w:styleId="BlockTitle2">
    <w:name w:val="Block Title2"/>
    <w:basedOn w:val="Normal"/>
    <w:next w:val="Normal"/>
    <w:qFormat/>
    <w:rsid w:val="00002431"/>
    <w:pPr>
      <w:spacing w:after="240"/>
      <w:jc w:val="center"/>
    </w:pPr>
    <w:rPr>
      <w:rFonts w:eastAsia="Times New Roman"/>
      <w:b/>
      <w:sz w:val="32"/>
      <w:u w:val="single"/>
      <w:lang w:bidi="en-US"/>
    </w:rPr>
  </w:style>
  <w:style w:type="paragraph" w:styleId="DocumentMap">
    <w:name w:val="Document Map"/>
    <w:basedOn w:val="Normal"/>
    <w:link w:val="DocumentMapChar"/>
    <w:uiPriority w:val="99"/>
    <w:rsid w:val="00002431"/>
    <w:pPr>
      <w:shd w:val="clear" w:color="auto" w:fill="000080"/>
    </w:pPr>
    <w:rPr>
      <w:rFonts w:ascii="Tahoma" w:eastAsia="Times New Roman" w:hAnsi="Tahoma" w:cs="Tahoma"/>
      <w:lang w:bidi="en-US"/>
    </w:rPr>
  </w:style>
  <w:style w:type="character" w:customStyle="1" w:styleId="DocumentMapChar">
    <w:name w:val="Document Map Char"/>
    <w:basedOn w:val="DefaultParagraphFont"/>
    <w:link w:val="DocumentMap"/>
    <w:uiPriority w:val="99"/>
    <w:rsid w:val="00002431"/>
    <w:rPr>
      <w:rFonts w:ascii="Tahoma" w:eastAsia="Times New Roman" w:hAnsi="Tahoma" w:cs="Tahoma"/>
      <w:shd w:val="clear" w:color="auto" w:fill="000080"/>
      <w:lang w:bidi="en-US"/>
    </w:rPr>
  </w:style>
  <w:style w:type="paragraph" w:styleId="TOC1">
    <w:name w:val="toc 1"/>
    <w:aliases w:val="good index,Index Basic"/>
    <w:basedOn w:val="Normal"/>
    <w:next w:val="Normal"/>
    <w:autoRedefine/>
    <w:uiPriority w:val="39"/>
    <w:qFormat/>
    <w:rsid w:val="00002431"/>
    <w:pPr>
      <w:spacing w:before="120" w:after="120"/>
    </w:pPr>
    <w:rPr>
      <w:rFonts w:eastAsia="Times New Roman"/>
      <w:b/>
      <w:u w:val="single"/>
      <w:lang w:bidi="en-US"/>
    </w:rPr>
  </w:style>
  <w:style w:type="paragraph" w:styleId="TOC9">
    <w:name w:val="toc 9"/>
    <w:basedOn w:val="Normal"/>
    <w:next w:val="Normal"/>
    <w:autoRedefine/>
    <w:rsid w:val="00002431"/>
    <w:pPr>
      <w:ind w:left="1600"/>
    </w:pPr>
    <w:rPr>
      <w:rFonts w:eastAsia="Times New Roman"/>
      <w:sz w:val="20"/>
      <w:lang w:bidi="en-US"/>
    </w:rPr>
  </w:style>
  <w:style w:type="paragraph" w:customStyle="1" w:styleId="TxBrp1">
    <w:name w:val="TxBr_p1"/>
    <w:basedOn w:val="Normal"/>
    <w:qFormat/>
    <w:rsid w:val="00002431"/>
    <w:pPr>
      <w:tabs>
        <w:tab w:val="left" w:pos="204"/>
      </w:tabs>
      <w:autoSpaceDE w:val="0"/>
      <w:autoSpaceDN w:val="0"/>
      <w:adjustRightInd w:val="0"/>
      <w:spacing w:line="272" w:lineRule="atLeast"/>
      <w:jc w:val="both"/>
    </w:pPr>
    <w:rPr>
      <w:rFonts w:eastAsia="Times New Roman"/>
      <w:szCs w:val="24"/>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002431"/>
    <w:pPr>
      <w:spacing w:before="100" w:beforeAutospacing="1" w:after="100" w:afterAutospacing="1"/>
    </w:pPr>
    <w:rPr>
      <w:rFonts w:eastAsia="Times New Roman"/>
      <w:szCs w:val="24"/>
      <w:lang w:bidi="en-US"/>
    </w:rPr>
  </w:style>
  <w:style w:type="paragraph" w:customStyle="1" w:styleId="fullstory">
    <w:name w:val="fullstory"/>
    <w:basedOn w:val="Normal"/>
    <w:qFormat/>
    <w:rsid w:val="00002431"/>
    <w:pPr>
      <w:spacing w:before="100" w:beforeAutospacing="1" w:after="100" w:afterAutospacing="1"/>
    </w:pPr>
    <w:rPr>
      <w:rFonts w:eastAsia="Times New Roman"/>
      <w:szCs w:val="24"/>
      <w:lang w:bidi="en-US"/>
    </w:rPr>
  </w:style>
  <w:style w:type="character" w:customStyle="1" w:styleId="standardcontent">
    <w:name w:val="standardcontent"/>
    <w:basedOn w:val="DefaultParagraphFont"/>
    <w:rsid w:val="00002431"/>
  </w:style>
  <w:style w:type="paragraph" w:customStyle="1" w:styleId="hat">
    <w:name w:val="hat"/>
    <w:basedOn w:val="Normal"/>
    <w:next w:val="Normal"/>
    <w:link w:val="hatChar"/>
    <w:qFormat/>
    <w:rsid w:val="00002431"/>
    <w:pPr>
      <w:spacing w:before="240" w:after="240"/>
      <w:jc w:val="center"/>
      <w:outlineLvl w:val="0"/>
    </w:pPr>
    <w:rPr>
      <w:rFonts w:eastAsia="Times New Roman"/>
      <w:b/>
      <w:bCs/>
      <w:sz w:val="32"/>
      <w:szCs w:val="24"/>
      <w:u w:val="single"/>
      <w:lang w:bidi="en-US"/>
    </w:rPr>
  </w:style>
  <w:style w:type="character" w:customStyle="1" w:styleId="storyby">
    <w:name w:val="storyby"/>
    <w:basedOn w:val="DefaultParagraphFont"/>
    <w:rsid w:val="00002431"/>
  </w:style>
  <w:style w:type="paragraph" w:customStyle="1" w:styleId="HotRouteChar">
    <w:name w:val="Hot Route! Char"/>
    <w:basedOn w:val="Normal"/>
    <w:qFormat/>
    <w:rsid w:val="00002431"/>
    <w:pPr>
      <w:ind w:left="144"/>
    </w:pPr>
    <w:rPr>
      <w:rFonts w:eastAsia="Times New Roman"/>
      <w:sz w:val="20"/>
      <w:szCs w:val="24"/>
      <w:lang w:bidi="en-US"/>
    </w:rPr>
  </w:style>
  <w:style w:type="character" w:styleId="Strong">
    <w:name w:val="Strong"/>
    <w:aliases w:val="8 pt font,Citation Char Char1 Char Char Char Char Char,Cut,Small 1,Read Char Char Char,Read Char Char1"/>
    <w:basedOn w:val="DefaultParagraphFont"/>
    <w:uiPriority w:val="22"/>
    <w:qFormat/>
    <w:rsid w:val="00002431"/>
    <w:rPr>
      <w:rFonts w:cs="Times New Roman"/>
      <w:b/>
      <w:bCs/>
    </w:rPr>
  </w:style>
  <w:style w:type="paragraph" w:customStyle="1" w:styleId="Default">
    <w:name w:val="Default"/>
    <w:qFormat/>
    <w:rsid w:val="0000243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002431"/>
    <w:rPr>
      <w:rFonts w:ascii="Cambria" w:hAnsi="Cambria" w:cs="Times New Roman"/>
      <w:b/>
      <w:bCs/>
      <w:sz w:val="26"/>
      <w:szCs w:val="26"/>
    </w:rPr>
  </w:style>
  <w:style w:type="character" w:customStyle="1" w:styleId="UnderliningChar">
    <w:name w:val="Underlining Char"/>
    <w:basedOn w:val="DefaultParagraphFont"/>
    <w:link w:val="Underlining"/>
    <w:rsid w:val="00002431"/>
    <w:rPr>
      <w:rFonts w:ascii="Arial Narrow" w:hAnsi="Arial Narrow" w:cs="Times New Roman"/>
      <w:sz w:val="24"/>
      <w:szCs w:val="24"/>
      <w:u w:val="single"/>
    </w:rPr>
  </w:style>
  <w:style w:type="character" w:customStyle="1" w:styleId="CardCharChar1">
    <w:name w:val="Card Char Char1"/>
    <w:basedOn w:val="DefaultParagraphFont"/>
    <w:rsid w:val="00002431"/>
    <w:rPr>
      <w:rFonts w:cs="Times New Roman"/>
      <w:b/>
      <w:bCs/>
      <w:sz w:val="28"/>
      <w:szCs w:val="28"/>
    </w:rPr>
  </w:style>
  <w:style w:type="character" w:customStyle="1" w:styleId="CitesChar">
    <w:name w:val="Cites Char"/>
    <w:qFormat/>
    <w:locked/>
    <w:rsid w:val="00002431"/>
    <w:rPr>
      <w:rFonts w:ascii="Times New Roman" w:eastAsia="Calibri" w:hAnsi="Times New Roman" w:cs="Times New Roman"/>
      <w:sz w:val="24"/>
      <w:szCs w:val="24"/>
    </w:rPr>
  </w:style>
  <w:style w:type="character" w:customStyle="1" w:styleId="apple-converted-space">
    <w:name w:val="apple-converted-space"/>
    <w:basedOn w:val="DefaultParagraphFont"/>
    <w:qFormat/>
    <w:rsid w:val="00002431"/>
  </w:style>
  <w:style w:type="character" w:customStyle="1" w:styleId="hit">
    <w:name w:val="hit"/>
    <w:basedOn w:val="DefaultParagraphFont"/>
    <w:qFormat/>
    <w:rsid w:val="00002431"/>
    <w:rPr>
      <w:rFonts w:cs="Times New Roman"/>
    </w:rPr>
  </w:style>
  <w:style w:type="paragraph" w:customStyle="1" w:styleId="SmallFont">
    <w:name w:val="Small Font"/>
    <w:basedOn w:val="Normal"/>
    <w:link w:val="SmallFontChar"/>
    <w:qFormat/>
    <w:rsid w:val="00002431"/>
    <w:pPr>
      <w:spacing w:after="200"/>
      <w:jc w:val="both"/>
    </w:pPr>
    <w:rPr>
      <w:rFonts w:eastAsia="Calibri"/>
      <w:szCs w:val="18"/>
    </w:rPr>
  </w:style>
  <w:style w:type="character" w:customStyle="1" w:styleId="SmallFontChar">
    <w:name w:val="Small Font Char"/>
    <w:basedOn w:val="DefaultParagraphFont"/>
    <w:link w:val="SmallFont"/>
    <w:locked/>
    <w:rsid w:val="00002431"/>
    <w:rPr>
      <w:rFonts w:ascii="Times New Roman" w:eastAsia="Calibri" w:hAnsi="Times New Roman" w:cs="Times New Roman"/>
      <w:szCs w:val="18"/>
    </w:rPr>
  </w:style>
  <w:style w:type="character" w:customStyle="1" w:styleId="CircleChar1">
    <w:name w:val="Circle Char1"/>
    <w:basedOn w:val="DefaultParagraphFont"/>
    <w:rsid w:val="00002431"/>
    <w:rPr>
      <w:rFonts w:cs="Times New Roman"/>
      <w:b/>
      <w:i/>
      <w:sz w:val="18"/>
      <w:szCs w:val="18"/>
      <w:u w:val="single"/>
      <w:lang w:val="en-US" w:eastAsia="en-US" w:bidi="ar-SA"/>
    </w:rPr>
  </w:style>
  <w:style w:type="paragraph" w:styleId="BodyText">
    <w:name w:val="Body Text"/>
    <w:basedOn w:val="Normal"/>
    <w:link w:val="BodyTextChar"/>
    <w:uiPriority w:val="99"/>
    <w:unhideWhenUsed/>
    <w:qFormat/>
    <w:rsid w:val="00002431"/>
    <w:pPr>
      <w:spacing w:after="120"/>
    </w:pPr>
  </w:style>
  <w:style w:type="character" w:customStyle="1" w:styleId="BodyTextChar">
    <w:name w:val="Body Text Char"/>
    <w:basedOn w:val="DefaultParagraphFont"/>
    <w:link w:val="BodyText"/>
    <w:uiPriority w:val="99"/>
    <w:qFormat/>
    <w:rsid w:val="00002431"/>
    <w:rPr>
      <w:rFonts w:ascii="Times New Roman" w:hAnsi="Times New Roman" w:cs="Times New Roman"/>
    </w:rPr>
  </w:style>
  <w:style w:type="character" w:customStyle="1" w:styleId="verdana">
    <w:name w:val="verdana"/>
    <w:basedOn w:val="DefaultParagraphFont"/>
    <w:qFormat/>
    <w:rsid w:val="00002431"/>
  </w:style>
  <w:style w:type="character" w:customStyle="1" w:styleId="CardsChar1">
    <w:name w:val="Cards Char1"/>
    <w:link w:val="Cards"/>
    <w:rsid w:val="00002431"/>
    <w:rPr>
      <w:rFonts w:ascii="Times New Roman" w:eastAsia="Times New Roman" w:hAnsi="Times New Roman" w:cs="Times New Roman"/>
      <w:sz w:val="20"/>
      <w:szCs w:val="20"/>
    </w:rPr>
  </w:style>
  <w:style w:type="paragraph" w:customStyle="1" w:styleId="BlockHeadings">
    <w:name w:val="Block Headings"/>
    <w:basedOn w:val="Normal"/>
    <w:link w:val="BlockHeadingsChar"/>
    <w:qFormat/>
    <w:rsid w:val="00002431"/>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002431"/>
    <w:rPr>
      <w:rFonts w:ascii="Times New Roman" w:eastAsia="Times New Roman" w:hAnsi="Times New Roman" w:cs="Times New Roman"/>
      <w:b/>
      <w:sz w:val="20"/>
      <w:szCs w:val="20"/>
    </w:rPr>
  </w:style>
  <w:style w:type="paragraph" w:customStyle="1" w:styleId="loose">
    <w:name w:val="loose"/>
    <w:basedOn w:val="Normal"/>
    <w:qFormat/>
    <w:rsid w:val="00002431"/>
    <w:pPr>
      <w:spacing w:before="210"/>
    </w:pPr>
    <w:rPr>
      <w:rFonts w:eastAsia="Times New Roman"/>
      <w:szCs w:val="24"/>
      <w:lang w:eastAsia="zh-CN" w:bidi="he-IL"/>
    </w:rPr>
  </w:style>
  <w:style w:type="character" w:customStyle="1" w:styleId="hit1">
    <w:name w:val="hit1"/>
    <w:basedOn w:val="DefaultParagraphFont"/>
    <w:rsid w:val="00002431"/>
    <w:rPr>
      <w:b/>
      <w:bCs/>
      <w:color w:val="CC0033"/>
    </w:rPr>
  </w:style>
  <w:style w:type="character" w:customStyle="1" w:styleId="upper">
    <w:name w:val="upper"/>
    <w:basedOn w:val="DefaultParagraphFont"/>
    <w:rsid w:val="00002431"/>
  </w:style>
  <w:style w:type="character" w:customStyle="1" w:styleId="Author">
    <w:name w:val="Author"/>
    <w:aliases w:val="Style Date"/>
    <w:basedOn w:val="DefaultParagraphFont"/>
    <w:qFormat/>
    <w:rsid w:val="00002431"/>
    <w:rPr>
      <w:b/>
      <w:sz w:val="24"/>
    </w:rPr>
  </w:style>
  <w:style w:type="character" w:customStyle="1" w:styleId="SmallFont7pt">
    <w:name w:val="Small Font (7 pt)"/>
    <w:basedOn w:val="DefaultParagraphFont"/>
    <w:qFormat/>
    <w:rsid w:val="00002431"/>
    <w:rPr>
      <w:sz w:val="14"/>
    </w:rPr>
  </w:style>
  <w:style w:type="paragraph" w:customStyle="1" w:styleId="UnderlinedText">
    <w:name w:val="Underlined Text"/>
    <w:basedOn w:val="Normal"/>
    <w:qFormat/>
    <w:rsid w:val="00002431"/>
    <w:rPr>
      <w:rFonts w:eastAsia="Times New Roman"/>
      <w:b/>
      <w:szCs w:val="20"/>
    </w:rPr>
  </w:style>
  <w:style w:type="character" w:customStyle="1" w:styleId="SmallText-New">
    <w:name w:val="Small Text - New"/>
    <w:basedOn w:val="DefaultParagraphFont"/>
    <w:rsid w:val="00002431"/>
    <w:rPr>
      <w:rFonts w:ascii="Arial Narrow" w:hAnsi="Arial Narrow"/>
      <w:sz w:val="14"/>
    </w:rPr>
  </w:style>
  <w:style w:type="paragraph" w:customStyle="1" w:styleId="Smalltext">
    <w:name w:val="Small text"/>
    <w:aliases w:val="Quote1,Quote11"/>
    <w:basedOn w:val="Normal"/>
    <w:link w:val="SmalltextChar"/>
    <w:qFormat/>
    <w:rsid w:val="00002431"/>
    <w:rPr>
      <w:rFonts w:ascii="Arial Narrow" w:eastAsia="Times New Roman" w:hAnsi="Arial Narrow"/>
      <w:szCs w:val="24"/>
    </w:rPr>
  </w:style>
  <w:style w:type="character" w:customStyle="1" w:styleId="Underlined-New">
    <w:name w:val="Underlined - New"/>
    <w:basedOn w:val="DefaultParagraphFont"/>
    <w:rsid w:val="00002431"/>
    <w:rPr>
      <w:rFonts w:ascii="Arial Narrow" w:hAnsi="Arial Narrow"/>
      <w:sz w:val="16"/>
      <w:u w:val="single"/>
    </w:rPr>
  </w:style>
  <w:style w:type="paragraph" w:styleId="TOC2">
    <w:name w:val="toc 2"/>
    <w:basedOn w:val="Normal"/>
    <w:next w:val="Normal"/>
    <w:autoRedefine/>
    <w:uiPriority w:val="39"/>
    <w:qFormat/>
    <w:rsid w:val="00002431"/>
    <w:pPr>
      <w:ind w:left="200"/>
    </w:pPr>
    <w:rPr>
      <w:rFonts w:eastAsia="Times New Roman"/>
      <w:sz w:val="20"/>
      <w:lang w:bidi="en-US"/>
    </w:rPr>
  </w:style>
  <w:style w:type="paragraph" w:styleId="Caption">
    <w:name w:val="caption"/>
    <w:aliases w:val="caption"/>
    <w:basedOn w:val="Normal"/>
    <w:next w:val="Normal"/>
    <w:qFormat/>
    <w:rsid w:val="00002431"/>
    <w:rPr>
      <w:rFonts w:eastAsia="Times New Roman"/>
      <w:b/>
      <w:bCs/>
      <w:sz w:val="18"/>
      <w:szCs w:val="18"/>
      <w:lang w:bidi="en-US"/>
    </w:rPr>
  </w:style>
  <w:style w:type="paragraph" w:styleId="TOCHeading">
    <w:name w:val="TOC Heading"/>
    <w:basedOn w:val="Heading1"/>
    <w:next w:val="Normal"/>
    <w:uiPriority w:val="39"/>
    <w:qFormat/>
    <w:rsid w:val="00002431"/>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lang w:bidi="en-US"/>
    </w:rPr>
  </w:style>
  <w:style w:type="character" w:customStyle="1" w:styleId="Boxing">
    <w:name w:val="Boxing"/>
    <w:basedOn w:val="DefaultParagraphFont"/>
    <w:rsid w:val="00002431"/>
    <w:rPr>
      <w:rFonts w:ascii="Arial Narrow" w:hAnsi="Arial Narrow"/>
      <w:dstrike w:val="0"/>
      <w:sz w:val="20"/>
      <w:bdr w:val="single" w:sz="2" w:space="0" w:color="auto"/>
      <w:vertAlign w:val="baseline"/>
    </w:rPr>
  </w:style>
  <w:style w:type="character" w:customStyle="1" w:styleId="style65">
    <w:name w:val="style65"/>
    <w:basedOn w:val="DefaultParagraphFont"/>
    <w:rsid w:val="00002431"/>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002431"/>
    <w:rPr>
      <w:rFonts w:cs="Arial"/>
      <w:bCs/>
      <w:szCs w:val="26"/>
      <w:u w:val="single"/>
      <w:lang w:val="en-US" w:eastAsia="en-US" w:bidi="ar-SA"/>
    </w:rPr>
  </w:style>
  <w:style w:type="character" w:customStyle="1" w:styleId="qlabel">
    <w:name w:val="q_label"/>
    <w:basedOn w:val="DefaultParagraphFont"/>
    <w:rsid w:val="00002431"/>
  </w:style>
  <w:style w:type="character" w:customStyle="1" w:styleId="alabel">
    <w:name w:val="a_label"/>
    <w:basedOn w:val="DefaultParagraphFont"/>
    <w:rsid w:val="00002431"/>
  </w:style>
  <w:style w:type="character" w:customStyle="1" w:styleId="Style1Char1">
    <w:name w:val="Style1 Char1"/>
    <w:basedOn w:val="DefaultParagraphFont"/>
    <w:qFormat/>
    <w:rsid w:val="00002431"/>
    <w:rPr>
      <w:rFonts w:eastAsia="SimSun"/>
      <w:sz w:val="20"/>
      <w:szCs w:val="24"/>
      <w:u w:val="single"/>
      <w:lang w:val="en-US" w:eastAsia="zh-CN" w:bidi="ar-SA"/>
    </w:rPr>
  </w:style>
  <w:style w:type="character" w:customStyle="1" w:styleId="UnderlineCharChar">
    <w:name w:val="Underline Char Char"/>
    <w:basedOn w:val="DefaultParagraphFont"/>
    <w:rsid w:val="00002431"/>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002431"/>
    <w:rPr>
      <w:rFonts w:eastAsia="MS Mincho"/>
      <w:b/>
      <w:u w:val="single"/>
      <w:lang w:val="en-US" w:eastAsia="en-US" w:bidi="ar-SA"/>
    </w:rPr>
  </w:style>
  <w:style w:type="character" w:customStyle="1" w:styleId="CardTextChar0">
    <w:name w:val="Card Text Char"/>
    <w:basedOn w:val="DefaultParagraphFont"/>
    <w:rsid w:val="00002431"/>
    <w:rPr>
      <w:rFonts w:ascii="Times New Roman" w:eastAsia="Times New Roman" w:hAnsi="Times New Roman" w:cs="Times New Roman"/>
      <w:szCs w:val="24"/>
    </w:rPr>
  </w:style>
  <w:style w:type="character" w:customStyle="1" w:styleId="reduce2">
    <w:name w:val="reduce2"/>
    <w:basedOn w:val="DefaultParagraphFont"/>
    <w:rsid w:val="00002431"/>
    <w:rPr>
      <w:rFonts w:ascii="Arial" w:hAnsi="Arial" w:cs="Arial"/>
      <w:color w:val="000000"/>
      <w:sz w:val="10"/>
      <w:szCs w:val="22"/>
    </w:rPr>
  </w:style>
  <w:style w:type="paragraph" w:customStyle="1" w:styleId="BoldUnderline">
    <w:name w:val="BoldUnderline"/>
    <w:link w:val="BoldUnderlineChar"/>
    <w:uiPriority w:val="99"/>
    <w:qFormat/>
    <w:rsid w:val="00002431"/>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002431"/>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002431"/>
    <w:rPr>
      <w:rFonts w:cs="Arial"/>
      <w:bCs/>
      <w:szCs w:val="26"/>
      <w:u w:val="single"/>
      <w:lang w:val="en-US" w:eastAsia="en-US" w:bidi="ar-SA"/>
    </w:rPr>
  </w:style>
  <w:style w:type="paragraph" w:customStyle="1" w:styleId="evidencetextChar">
    <w:name w:val="evidence text Char"/>
    <w:basedOn w:val="Normal"/>
    <w:qFormat/>
    <w:rsid w:val="00002431"/>
    <w:pPr>
      <w:ind w:left="1728" w:right="1008"/>
    </w:pPr>
    <w:rPr>
      <w:rFonts w:eastAsia="Times New Roman"/>
      <w:color w:val="000000"/>
      <w:sz w:val="18"/>
      <w:szCs w:val="24"/>
    </w:rPr>
  </w:style>
  <w:style w:type="character" w:customStyle="1" w:styleId="underline2">
    <w:name w:val="underline2"/>
    <w:basedOn w:val="DefaultParagraphFont"/>
    <w:rsid w:val="00002431"/>
    <w:rPr>
      <w:u w:val="single"/>
    </w:rPr>
  </w:style>
  <w:style w:type="character" w:customStyle="1" w:styleId="Style11ptUnderlineBorderSinglesolidlineAuto05pt">
    <w:name w:val="Style 11 pt Underline Border: : (Single solid line Auto  0.5 pt..."/>
    <w:qFormat/>
    <w:rsid w:val="00002431"/>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002431"/>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002431"/>
    <w:rPr>
      <w:rFonts w:ascii="Times New Roman" w:eastAsia="Times New Roman" w:hAnsi="Times New Roman" w:cs="Times New Roman"/>
      <w:szCs w:val="24"/>
      <w:u w:val="single"/>
      <w:bdr w:val="single" w:sz="4" w:space="0" w:color="auto"/>
    </w:rPr>
  </w:style>
  <w:style w:type="character" w:customStyle="1" w:styleId="UnderlineChar4Char">
    <w:name w:val="Underline Char4 Char"/>
    <w:basedOn w:val="DefaultParagraphFont"/>
    <w:link w:val="UnderlineChar4"/>
    <w:rsid w:val="00002431"/>
    <w:rPr>
      <w:szCs w:val="24"/>
      <w:u w:val="single"/>
    </w:rPr>
  </w:style>
  <w:style w:type="paragraph" w:customStyle="1" w:styleId="UnderlineChar4">
    <w:name w:val="Underline Char4"/>
    <w:basedOn w:val="Normal"/>
    <w:link w:val="UnderlineChar4Char"/>
    <w:qFormat/>
    <w:rsid w:val="00002431"/>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002431"/>
    <w:rPr>
      <w:b/>
      <w:szCs w:val="24"/>
      <w:u w:val="single"/>
    </w:rPr>
  </w:style>
  <w:style w:type="paragraph" w:customStyle="1" w:styleId="BoldandUnderlineChar3">
    <w:name w:val="Bold and Underline Char3"/>
    <w:basedOn w:val="Normal"/>
    <w:link w:val="BoldandUnderlineChar3Char2"/>
    <w:qFormat/>
    <w:rsid w:val="00002431"/>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002431"/>
    <w:rPr>
      <w:rFonts w:eastAsia="Times New Roman"/>
      <w:szCs w:val="24"/>
      <w:u w:val="single"/>
    </w:rPr>
  </w:style>
  <w:style w:type="character" w:customStyle="1" w:styleId="StyleUnderlineChar11ptChar">
    <w:name w:val="Style Underline Char + 11 pt Char"/>
    <w:basedOn w:val="DefaultParagraphFont"/>
    <w:link w:val="StyleUnderlineChar11pt"/>
    <w:rsid w:val="00002431"/>
    <w:rPr>
      <w:rFonts w:ascii="Times New Roman" w:eastAsia="Times New Roman" w:hAnsi="Times New Roman" w:cs="Times New Roman"/>
      <w:szCs w:val="24"/>
      <w:u w:val="single"/>
    </w:rPr>
  </w:style>
  <w:style w:type="paragraph" w:customStyle="1" w:styleId="StyleUnderlineChar11ptBold">
    <w:name w:val="Style Underline Char + 11 pt Bold"/>
    <w:basedOn w:val="Normal"/>
    <w:link w:val="StyleUnderlineChar11ptBoldChar"/>
    <w:qFormat/>
    <w:rsid w:val="00002431"/>
    <w:rPr>
      <w:rFonts w:eastAsia="Times New Roman"/>
      <w:b/>
      <w:bCs/>
      <w:szCs w:val="24"/>
      <w:u w:val="single"/>
    </w:rPr>
  </w:style>
  <w:style w:type="character" w:customStyle="1" w:styleId="StyleUnderlineChar11ptBoldChar">
    <w:name w:val="Style Underline Char + 11 pt Bold Char"/>
    <w:basedOn w:val="DefaultParagraphFont"/>
    <w:link w:val="StyleUnderlineChar11ptBold"/>
    <w:rsid w:val="00002431"/>
    <w:rPr>
      <w:rFonts w:ascii="Times New Roman" w:eastAsia="Times New Roman" w:hAnsi="Times New Roman" w:cs="Times New Roman"/>
      <w:b/>
      <w:bCs/>
      <w:szCs w:val="24"/>
      <w:u w:val="single"/>
    </w:rPr>
  </w:style>
  <w:style w:type="character" w:customStyle="1" w:styleId="inside-head">
    <w:name w:val="inside-head"/>
    <w:basedOn w:val="DefaultParagraphFont"/>
    <w:rsid w:val="00002431"/>
  </w:style>
  <w:style w:type="paragraph" w:customStyle="1" w:styleId="Style3">
    <w:name w:val="Style3"/>
    <w:basedOn w:val="Normal"/>
    <w:link w:val="Style3Char"/>
    <w:qFormat/>
    <w:rsid w:val="00002431"/>
    <w:rPr>
      <w:rFonts w:ascii="Arial Narrow" w:eastAsia="Times New Roman" w:hAnsi="Arial Narrow"/>
      <w:b/>
      <w:szCs w:val="24"/>
    </w:rPr>
  </w:style>
  <w:style w:type="character" w:customStyle="1" w:styleId="Style3Char">
    <w:name w:val="Style3 Char"/>
    <w:basedOn w:val="DefaultParagraphFont"/>
    <w:link w:val="Style3"/>
    <w:rsid w:val="00002431"/>
    <w:rPr>
      <w:rFonts w:ascii="Arial Narrow" w:eastAsia="Times New Roman" w:hAnsi="Arial Narrow" w:cs="Times New Roman"/>
      <w:b/>
      <w:szCs w:val="24"/>
    </w:rPr>
  </w:style>
  <w:style w:type="character" w:customStyle="1" w:styleId="7TimesNewRoman">
    <w:name w:val="7 Times New Roman"/>
    <w:rsid w:val="0000243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002431"/>
  </w:style>
  <w:style w:type="character" w:customStyle="1" w:styleId="officialsbureau">
    <w:name w:val="official_s_bureau"/>
    <w:basedOn w:val="DefaultParagraphFont"/>
    <w:rsid w:val="00002431"/>
  </w:style>
  <w:style w:type="paragraph" w:customStyle="1" w:styleId="Stylecard11ptUnderline">
    <w:name w:val="Style card + 11 pt Underline"/>
    <w:basedOn w:val="Normal"/>
    <w:link w:val="Stylecard11ptUnderlineChar"/>
    <w:qFormat/>
    <w:rsid w:val="00002431"/>
    <w:pPr>
      <w:ind w:left="288" w:right="288"/>
    </w:pPr>
    <w:rPr>
      <w:rFonts w:ascii="Georgia" w:eastAsia="SimSun" w:hAnsi="Georgia"/>
      <w:szCs w:val="24"/>
      <w:u w:val="single"/>
      <w:lang w:eastAsia="zh-CN"/>
    </w:rPr>
  </w:style>
  <w:style w:type="character" w:customStyle="1" w:styleId="Stylecard11ptUnderlineChar">
    <w:name w:val="Style card + 11 pt Underline Char"/>
    <w:link w:val="Stylecard11ptUnderline"/>
    <w:rsid w:val="00002431"/>
    <w:rPr>
      <w:rFonts w:ascii="Georgia" w:eastAsia="SimSun" w:hAnsi="Georgia" w:cs="Times New Roman"/>
      <w:szCs w:val="24"/>
      <w:u w:val="single"/>
      <w:lang w:eastAsia="zh-CN"/>
    </w:rPr>
  </w:style>
  <w:style w:type="paragraph" w:customStyle="1" w:styleId="Stylecard11ptBoldUnderline">
    <w:name w:val="Style card + 11 pt Bold Underline"/>
    <w:basedOn w:val="Normal"/>
    <w:link w:val="Stylecard11ptBoldUnderlineChar"/>
    <w:qFormat/>
    <w:rsid w:val="00002431"/>
    <w:pPr>
      <w:ind w:left="288" w:right="288"/>
    </w:pPr>
    <w:rPr>
      <w:rFonts w:ascii="Georgia" w:eastAsia="SimSun" w:hAnsi="Georgia"/>
      <w:b/>
      <w:bCs/>
      <w:szCs w:val="24"/>
      <w:u w:val="single"/>
      <w:lang w:eastAsia="zh-CN"/>
    </w:rPr>
  </w:style>
  <w:style w:type="character" w:customStyle="1" w:styleId="Stylecard11ptBoldUnderlineChar">
    <w:name w:val="Style card + 11 pt Bold Underline Char"/>
    <w:link w:val="Stylecard11ptBoldUnderline"/>
    <w:rsid w:val="00002431"/>
    <w:rPr>
      <w:rFonts w:ascii="Georgia" w:eastAsia="SimSun" w:hAnsi="Georgia" w:cs="Times New Roman"/>
      <w:b/>
      <w:bCs/>
      <w:szCs w:val="24"/>
      <w:u w:val="single"/>
      <w:lang w:eastAsia="zh-CN"/>
    </w:rPr>
  </w:style>
  <w:style w:type="character" w:customStyle="1" w:styleId="StyleStyle11ptBoldUnderlineBorderSinglesolidlineAuto">
    <w:name w:val="Style Style 11 pt Bold Underline Border: : (Single solid line Auto ..."/>
    <w:basedOn w:val="DefaultParagraphFont"/>
    <w:rsid w:val="00002431"/>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002431"/>
    <w:pPr>
      <w:ind w:left="288" w:right="288"/>
    </w:pPr>
    <w:rPr>
      <w:rFonts w:ascii="Georgia" w:eastAsia="SimSun" w:hAnsi="Georgia"/>
      <w:szCs w:val="24"/>
      <w:u w:val="single"/>
      <w:lang w:eastAsia="zh-CN"/>
    </w:rPr>
  </w:style>
  <w:style w:type="character" w:customStyle="1" w:styleId="StylecardLatinVerdana-BoldUnderlineChar">
    <w:name w:val="Style card + (Latin) Verdana-Bold Underline Char"/>
    <w:basedOn w:val="cardChar"/>
    <w:link w:val="StylecardLatinVerdana-BoldUnderline"/>
    <w:rsid w:val="00002431"/>
    <w:rPr>
      <w:rFonts w:ascii="Georgia" w:eastAsia="SimSun" w:hAnsi="Georgia" w:cs="Times New Roman"/>
      <w:szCs w:val="24"/>
      <w:u w:val="single"/>
      <w:lang w:eastAsia="zh-CN"/>
    </w:rPr>
  </w:style>
  <w:style w:type="paragraph" w:styleId="HTMLPreformatted">
    <w:name w:val="HTML Preformatted"/>
    <w:basedOn w:val="Normal"/>
    <w:link w:val="HTMLPreformattedChar"/>
    <w:rsid w:val="00002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002431"/>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002431"/>
    <w:rPr>
      <w:szCs w:val="24"/>
      <w:u w:val="single"/>
    </w:rPr>
  </w:style>
  <w:style w:type="character" w:customStyle="1" w:styleId="StyleUnderlining11ptChar">
    <w:name w:val="Style Underlining + 11 pt Char"/>
    <w:basedOn w:val="DefaultParagraphFont"/>
    <w:link w:val="StyleUnderlining11pt"/>
    <w:rsid w:val="00002431"/>
    <w:rPr>
      <w:rFonts w:ascii="Times New Roman" w:hAnsi="Times New Roman" w:cs="Times New Roman"/>
      <w:szCs w:val="24"/>
      <w:u w:val="single"/>
    </w:rPr>
  </w:style>
  <w:style w:type="paragraph" w:customStyle="1" w:styleId="StyleCardText9pt">
    <w:name w:val="Style Card Text + 9 pt"/>
    <w:basedOn w:val="Normal"/>
    <w:link w:val="StyleCardText9ptChar"/>
    <w:qFormat/>
    <w:rsid w:val="00002431"/>
    <w:pPr>
      <w:spacing w:after="200"/>
      <w:contextualSpacing/>
    </w:pPr>
    <w:rPr>
      <w:rFonts w:eastAsia="Calibri"/>
    </w:rPr>
  </w:style>
  <w:style w:type="character" w:customStyle="1" w:styleId="StyleCardText9ptChar">
    <w:name w:val="Style Card Text + 9 pt Char"/>
    <w:basedOn w:val="DefaultParagraphFont"/>
    <w:link w:val="StyleCardText9pt"/>
    <w:rsid w:val="00002431"/>
    <w:rPr>
      <w:rFonts w:ascii="Times New Roman" w:eastAsia="Calibri" w:hAnsi="Times New Roman" w:cs="Times New Roman"/>
    </w:rPr>
  </w:style>
  <w:style w:type="paragraph" w:styleId="Quote">
    <w:name w:val="Quote"/>
    <w:basedOn w:val="Normal"/>
    <w:next w:val="Normal"/>
    <w:link w:val="QuoteChar"/>
    <w:uiPriority w:val="29"/>
    <w:qFormat/>
    <w:rsid w:val="00002431"/>
    <w:pPr>
      <w:widowControl w:val="0"/>
    </w:pPr>
    <w:rPr>
      <w:rFonts w:eastAsia="Times New Roman"/>
      <w:iCs/>
      <w:color w:val="000000"/>
      <w:szCs w:val="24"/>
      <w:lang w:bidi="en-US"/>
    </w:rPr>
  </w:style>
  <w:style w:type="character" w:customStyle="1" w:styleId="QuoteChar">
    <w:name w:val="Quote Char"/>
    <w:basedOn w:val="DefaultParagraphFont"/>
    <w:link w:val="Quote"/>
    <w:uiPriority w:val="29"/>
    <w:rsid w:val="00002431"/>
    <w:rPr>
      <w:rFonts w:ascii="Times New Roman" w:eastAsia="Times New Roman" w:hAnsi="Times New Roman" w:cs="Times New Roman"/>
      <w:iCs/>
      <w:color w:val="000000"/>
      <w:szCs w:val="24"/>
      <w:lang w:bidi="en-US"/>
    </w:rPr>
  </w:style>
  <w:style w:type="paragraph" w:customStyle="1" w:styleId="Underlining">
    <w:name w:val="Underlining"/>
    <w:basedOn w:val="Normal"/>
    <w:link w:val="UnderliningChar"/>
    <w:qFormat/>
    <w:rsid w:val="00002431"/>
    <w:rPr>
      <w:rFonts w:ascii="Arial Narrow" w:hAnsi="Arial Narrow"/>
      <w:sz w:val="24"/>
      <w:szCs w:val="24"/>
      <w:u w:val="single"/>
    </w:rPr>
  </w:style>
  <w:style w:type="character" w:customStyle="1" w:styleId="ital-inline">
    <w:name w:val="ital-inline"/>
    <w:basedOn w:val="DefaultParagraphFont"/>
    <w:qFormat/>
    <w:rsid w:val="00002431"/>
  </w:style>
  <w:style w:type="character" w:customStyle="1" w:styleId="underlineChar">
    <w:name w:val="underline Char"/>
    <w:basedOn w:val="DefaultParagraphFont"/>
    <w:rsid w:val="00002431"/>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002431"/>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002431"/>
    <w:rPr>
      <w:sz w:val="20"/>
      <w:u w:val="single"/>
    </w:rPr>
  </w:style>
  <w:style w:type="paragraph" w:styleId="BodyTextIndent2">
    <w:name w:val="Body Text Indent 2"/>
    <w:basedOn w:val="Normal"/>
    <w:link w:val="BodyTextIndent2Char"/>
    <w:unhideWhenUsed/>
    <w:rsid w:val="00002431"/>
    <w:pPr>
      <w:spacing w:after="120" w:line="480" w:lineRule="auto"/>
      <w:ind w:left="360"/>
    </w:pPr>
  </w:style>
  <w:style w:type="character" w:customStyle="1" w:styleId="BodyTextIndent2Char">
    <w:name w:val="Body Text Indent 2 Char"/>
    <w:basedOn w:val="DefaultParagraphFont"/>
    <w:link w:val="BodyTextIndent2"/>
    <w:rsid w:val="00002431"/>
    <w:rPr>
      <w:rFonts w:ascii="Times New Roman" w:hAnsi="Times New Roman" w:cs="Times New Roman"/>
    </w:rPr>
  </w:style>
  <w:style w:type="paragraph" w:styleId="BodyTextIndent3">
    <w:name w:val="Body Text Indent 3"/>
    <w:basedOn w:val="Normal"/>
    <w:link w:val="BodyTextIndent3Char"/>
    <w:uiPriority w:val="99"/>
    <w:unhideWhenUsed/>
    <w:rsid w:val="00002431"/>
    <w:pPr>
      <w:spacing w:after="120"/>
      <w:ind w:left="360"/>
    </w:pPr>
    <w:rPr>
      <w:szCs w:val="16"/>
    </w:rPr>
  </w:style>
  <w:style w:type="character" w:customStyle="1" w:styleId="BodyTextIndent3Char">
    <w:name w:val="Body Text Indent 3 Char"/>
    <w:basedOn w:val="DefaultParagraphFont"/>
    <w:link w:val="BodyTextIndent3"/>
    <w:uiPriority w:val="99"/>
    <w:rsid w:val="00002431"/>
    <w:rPr>
      <w:rFonts w:ascii="Times New Roman" w:hAnsi="Times New Roman" w:cs="Times New Roman"/>
      <w:szCs w:val="16"/>
    </w:rPr>
  </w:style>
  <w:style w:type="paragraph" w:styleId="BodyText2">
    <w:name w:val="Body Text 2"/>
    <w:basedOn w:val="Normal"/>
    <w:link w:val="BodyText2Char"/>
    <w:unhideWhenUsed/>
    <w:rsid w:val="00002431"/>
    <w:pPr>
      <w:spacing w:after="120" w:line="480" w:lineRule="auto"/>
    </w:pPr>
  </w:style>
  <w:style w:type="character" w:customStyle="1" w:styleId="BodyText2Char">
    <w:name w:val="Body Text 2 Char"/>
    <w:basedOn w:val="DefaultParagraphFont"/>
    <w:link w:val="BodyText2"/>
    <w:rsid w:val="00002431"/>
    <w:rPr>
      <w:rFonts w:ascii="Times New Roman" w:hAnsi="Times New Roman" w:cs="Times New Roman"/>
    </w:rPr>
  </w:style>
  <w:style w:type="paragraph" w:styleId="BodyTextIndent">
    <w:name w:val="Body Text Indent"/>
    <w:basedOn w:val="Normal"/>
    <w:link w:val="BodyTextIndentChar"/>
    <w:uiPriority w:val="99"/>
    <w:unhideWhenUsed/>
    <w:rsid w:val="00002431"/>
    <w:pPr>
      <w:spacing w:after="120"/>
      <w:ind w:left="360"/>
    </w:pPr>
  </w:style>
  <w:style w:type="character" w:customStyle="1" w:styleId="BodyTextIndentChar">
    <w:name w:val="Body Text Indent Char"/>
    <w:basedOn w:val="DefaultParagraphFont"/>
    <w:link w:val="BodyTextIndent"/>
    <w:uiPriority w:val="99"/>
    <w:rsid w:val="00002431"/>
    <w:rPr>
      <w:rFonts w:ascii="Times New Roman" w:hAnsi="Times New Roman" w:cs="Times New Roman"/>
    </w:rPr>
  </w:style>
  <w:style w:type="paragraph" w:styleId="BodyText3">
    <w:name w:val="Body Text 3"/>
    <w:basedOn w:val="Normal"/>
    <w:link w:val="BodyText3Char"/>
    <w:unhideWhenUsed/>
    <w:rsid w:val="00002431"/>
    <w:pPr>
      <w:spacing w:after="120"/>
    </w:pPr>
    <w:rPr>
      <w:szCs w:val="16"/>
    </w:rPr>
  </w:style>
  <w:style w:type="character" w:customStyle="1" w:styleId="BodyText3Char">
    <w:name w:val="Body Text 3 Char"/>
    <w:basedOn w:val="DefaultParagraphFont"/>
    <w:link w:val="BodyText3"/>
    <w:rsid w:val="00002431"/>
    <w:rPr>
      <w:rFonts w:ascii="Times New Roman" w:hAnsi="Times New Roman" w:cs="Times New Roman"/>
      <w:szCs w:val="16"/>
    </w:rPr>
  </w:style>
  <w:style w:type="character" w:customStyle="1" w:styleId="StyleBold">
    <w:name w:val="Style Bold"/>
    <w:basedOn w:val="DefaultParagraphFont"/>
    <w:uiPriority w:val="9"/>
    <w:semiHidden/>
    <w:qFormat/>
    <w:rsid w:val="00002431"/>
    <w:rPr>
      <w:b/>
      <w:bCs/>
    </w:rPr>
  </w:style>
  <w:style w:type="character" w:customStyle="1" w:styleId="body-text">
    <w:name w:val="body-text"/>
    <w:basedOn w:val="DefaultParagraphFont"/>
    <w:rsid w:val="00002431"/>
  </w:style>
  <w:style w:type="paragraph" w:customStyle="1" w:styleId="StyleStyle411ptBoldBorderSinglesolidlineAuto0">
    <w:name w:val="Style Style4 + 11 pt Bold Border: : (Single solid line Auto  0...."/>
    <w:basedOn w:val="Normal"/>
    <w:link w:val="StyleStyle411ptBoldBorderSinglesolidlineAuto0Char"/>
    <w:qFormat/>
    <w:rsid w:val="00002431"/>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002431"/>
    <w:rPr>
      <w:rFonts w:ascii="Times New Roman" w:eastAsia="Times New Roman" w:hAnsi="Times New Roman" w:cs="Times New Roman"/>
      <w:b/>
      <w:bCs/>
      <w:szCs w:val="24"/>
      <w:u w:val="single"/>
      <w:bdr w:val="single" w:sz="4" w:space="0" w:color="auto"/>
    </w:rPr>
  </w:style>
  <w:style w:type="character" w:customStyle="1" w:styleId="BalloonTextChar1">
    <w:name w:val="Balloon Text Char1"/>
    <w:basedOn w:val="DefaultParagraphFont"/>
    <w:uiPriority w:val="99"/>
    <w:rsid w:val="00002431"/>
    <w:rPr>
      <w:rFonts w:ascii="Tahoma" w:hAnsi="Tahoma" w:cs="Tahoma"/>
      <w:sz w:val="16"/>
      <w:szCs w:val="16"/>
    </w:rPr>
  </w:style>
  <w:style w:type="character" w:customStyle="1" w:styleId="globalcontentbody">
    <w:name w:val="globalcontentbody"/>
    <w:basedOn w:val="DefaultParagraphFont"/>
    <w:rsid w:val="00002431"/>
  </w:style>
  <w:style w:type="paragraph" w:customStyle="1" w:styleId="StyleStyle112pt">
    <w:name w:val="Style Style1 + 12 pt"/>
    <w:basedOn w:val="Normal"/>
    <w:link w:val="StyleStyle112ptChar"/>
    <w:qFormat/>
    <w:rsid w:val="00002431"/>
    <w:rPr>
      <w:rFonts w:eastAsia="SimSun"/>
      <w:szCs w:val="24"/>
      <w:u w:val="single"/>
      <w:lang w:eastAsia="zh-CN"/>
    </w:rPr>
  </w:style>
  <w:style w:type="character" w:customStyle="1" w:styleId="StyleStyle112ptChar">
    <w:name w:val="Style Style1 + 12 pt Char"/>
    <w:basedOn w:val="DefaultParagraphFont"/>
    <w:link w:val="StyleStyle112pt"/>
    <w:rsid w:val="00002431"/>
    <w:rPr>
      <w:rFonts w:ascii="Times New Roman" w:eastAsia="SimSun" w:hAnsi="Times New Roman" w:cs="Times New Roman"/>
      <w:szCs w:val="24"/>
      <w:u w:val="single"/>
      <w:lang w:eastAsia="zh-CN"/>
    </w:rPr>
  </w:style>
  <w:style w:type="paragraph" w:customStyle="1" w:styleId="MinimizedText">
    <w:name w:val="Minimized Text"/>
    <w:basedOn w:val="Normal"/>
    <w:link w:val="MinimizedTextChar"/>
    <w:qFormat/>
    <w:rsid w:val="00002431"/>
    <w:rPr>
      <w:rFonts w:eastAsia="Times New Roman"/>
      <w:szCs w:val="24"/>
    </w:rPr>
  </w:style>
  <w:style w:type="character" w:customStyle="1" w:styleId="MinimizedTextChar">
    <w:name w:val="Minimized Text Char"/>
    <w:basedOn w:val="DefaultParagraphFont"/>
    <w:link w:val="MinimizedText"/>
    <w:rsid w:val="00002431"/>
    <w:rPr>
      <w:rFonts w:ascii="Times New Roman" w:eastAsia="Times New Roman" w:hAnsi="Times New Roman" w:cs="Times New Roman"/>
      <w:szCs w:val="24"/>
    </w:rPr>
  </w:style>
  <w:style w:type="character" w:customStyle="1" w:styleId="term1">
    <w:name w:val="term1"/>
    <w:basedOn w:val="DefaultParagraphFont"/>
    <w:rsid w:val="00002431"/>
    <w:rPr>
      <w:b/>
      <w:bCs/>
    </w:rPr>
  </w:style>
  <w:style w:type="character" w:customStyle="1" w:styleId="Styleterm111ptUnderline">
    <w:name w:val="Style term1 + 11 pt Underline"/>
    <w:basedOn w:val="term1"/>
    <w:rsid w:val="00002431"/>
    <w:rPr>
      <w:b/>
      <w:bCs/>
      <w:sz w:val="20"/>
      <w:u w:val="single"/>
    </w:rPr>
  </w:style>
  <w:style w:type="paragraph" w:customStyle="1" w:styleId="StyleMinimizedTextArialNarrow10pt">
    <w:name w:val="Style Minimized Text + Arial Narrow 10 pt"/>
    <w:basedOn w:val="MinimizedText"/>
    <w:link w:val="StyleMinimizedTextArialNarrow10ptChar"/>
    <w:qFormat/>
    <w:rsid w:val="00002431"/>
    <w:rPr>
      <w:sz w:val="20"/>
    </w:rPr>
  </w:style>
  <w:style w:type="character" w:customStyle="1" w:styleId="StyleMinimizedTextArialNarrow10ptChar">
    <w:name w:val="Style Minimized Text + Arial Narrow 10 pt Char"/>
    <w:basedOn w:val="MinimizedTextChar"/>
    <w:link w:val="StyleMinimizedTextArialNarrow10pt"/>
    <w:rsid w:val="00002431"/>
    <w:rPr>
      <w:rFonts w:ascii="Times New Roman" w:eastAsia="Times New Roman" w:hAnsi="Times New Roman" w:cs="Times New Roman"/>
      <w:sz w:val="20"/>
      <w:szCs w:val="24"/>
    </w:rPr>
  </w:style>
  <w:style w:type="character" w:customStyle="1" w:styleId="Styleunderline11ptBold">
    <w:name w:val="Style underline + 11 pt Bold"/>
    <w:basedOn w:val="underline"/>
    <w:rsid w:val="00002431"/>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002431"/>
    <w:rPr>
      <w:rFonts w:eastAsia="Times New Roman"/>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002431"/>
    <w:rPr>
      <w:rFonts w:ascii="Times New Roman" w:eastAsia="Times New Roman" w:hAnsi="Times New Roman" w:cs="Times New Roman"/>
      <w:szCs w:val="24"/>
      <w:u w:val="single"/>
      <w:bdr w:val="single" w:sz="4" w:space="0" w:color="auto"/>
    </w:rPr>
  </w:style>
  <w:style w:type="character" w:customStyle="1" w:styleId="Style9pt">
    <w:name w:val="Style 9 pt"/>
    <w:basedOn w:val="DefaultParagraphFont"/>
    <w:rsid w:val="00002431"/>
    <w:rPr>
      <w:rFonts w:ascii="Times New Roman" w:hAnsi="Times New Roman"/>
      <w:sz w:val="20"/>
    </w:rPr>
  </w:style>
  <w:style w:type="paragraph" w:customStyle="1" w:styleId="StyleStyle49pt3">
    <w:name w:val="Style Style4 + 9 pt3"/>
    <w:basedOn w:val="Style4"/>
    <w:link w:val="StyleStyle49pt3Char"/>
    <w:qFormat/>
    <w:rsid w:val="00002431"/>
  </w:style>
  <w:style w:type="character" w:customStyle="1" w:styleId="StyleStyle49pt3Char">
    <w:name w:val="Style Style4 + 9 pt3 Char"/>
    <w:basedOn w:val="Style4Char"/>
    <w:link w:val="StyleStyle49pt3"/>
    <w:rsid w:val="00002431"/>
    <w:rPr>
      <w:rFonts w:ascii="Times New Roman" w:eastAsia="Times New Roman" w:hAnsi="Times New Roman" w:cs="Times New Roman"/>
      <w:szCs w:val="24"/>
      <w:u w:val="single"/>
    </w:rPr>
  </w:style>
  <w:style w:type="paragraph" w:customStyle="1" w:styleId="StyleStyle4Bold">
    <w:name w:val="Style Style4 + Bold"/>
    <w:basedOn w:val="Style4"/>
    <w:link w:val="StyleStyle4BoldChar"/>
    <w:qFormat/>
    <w:rsid w:val="00002431"/>
    <w:rPr>
      <w:b/>
      <w:bCs/>
    </w:rPr>
  </w:style>
  <w:style w:type="character" w:customStyle="1" w:styleId="StyleStyle4BoldChar">
    <w:name w:val="Style Style4 + Bold Char"/>
    <w:basedOn w:val="Style4Char"/>
    <w:link w:val="StyleStyle4Bold"/>
    <w:rsid w:val="00002431"/>
    <w:rPr>
      <w:rFonts w:ascii="Times New Roman" w:eastAsia="Times New Roman" w:hAnsi="Times New Roman" w:cs="Times New Roman"/>
      <w:b/>
      <w:bCs/>
      <w:szCs w:val="24"/>
      <w:u w:val="single"/>
    </w:rPr>
  </w:style>
  <w:style w:type="character" w:customStyle="1" w:styleId="CharChar11">
    <w:name w:val="Char Char11"/>
    <w:basedOn w:val="DefaultParagraphFont"/>
    <w:rsid w:val="00002431"/>
    <w:rPr>
      <w:rFonts w:cs="Arial"/>
      <w:bCs/>
      <w:szCs w:val="26"/>
      <w:u w:val="single"/>
      <w:lang w:val="en-US" w:eastAsia="en-US" w:bidi="ar-SA"/>
    </w:rPr>
  </w:style>
  <w:style w:type="character" w:customStyle="1" w:styleId="authorbio">
    <w:name w:val="authorbio"/>
    <w:basedOn w:val="DefaultParagraphFont"/>
    <w:rsid w:val="00002431"/>
  </w:style>
  <w:style w:type="character" w:customStyle="1" w:styleId="a">
    <w:name w:val="a"/>
    <w:basedOn w:val="DefaultParagraphFont"/>
    <w:rsid w:val="00002431"/>
  </w:style>
  <w:style w:type="character" w:customStyle="1" w:styleId="StyleStyleUnderline411pt">
    <w:name w:val="Style Style Underline4 + 11 pt"/>
    <w:basedOn w:val="DefaultParagraphFont"/>
    <w:rsid w:val="00002431"/>
    <w:rPr>
      <w:sz w:val="20"/>
      <w:u w:val="single"/>
    </w:rPr>
  </w:style>
  <w:style w:type="character" w:customStyle="1" w:styleId="StyleStyleUnderline411ptBold">
    <w:name w:val="Style Style Underline4 + 11 pt Bold"/>
    <w:basedOn w:val="DefaultParagraphFont"/>
    <w:rsid w:val="00002431"/>
    <w:rPr>
      <w:b/>
      <w:bCs/>
      <w:sz w:val="20"/>
      <w:u w:val="single"/>
    </w:rPr>
  </w:style>
  <w:style w:type="character" w:customStyle="1" w:styleId="StyleStyleUnderline311pt">
    <w:name w:val="Style Style Underline3 + 11 pt"/>
    <w:basedOn w:val="DefaultParagraphFont"/>
    <w:rsid w:val="00002431"/>
    <w:rPr>
      <w:sz w:val="20"/>
      <w:u w:val="single"/>
    </w:rPr>
  </w:style>
  <w:style w:type="character" w:customStyle="1" w:styleId="StyleStyleUnderline311ptBold">
    <w:name w:val="Style Style Underline3 + 11 pt Bold"/>
    <w:basedOn w:val="DefaultParagraphFont"/>
    <w:rsid w:val="00002431"/>
    <w:rPr>
      <w:b/>
      <w:bCs/>
      <w:sz w:val="20"/>
      <w:u w:val="single"/>
    </w:rPr>
  </w:style>
  <w:style w:type="character" w:customStyle="1" w:styleId="StyleUnderline3">
    <w:name w:val="Style Underline3"/>
    <w:basedOn w:val="DefaultParagraphFont"/>
    <w:rsid w:val="00002431"/>
    <w:rPr>
      <w:u w:val="single"/>
    </w:rPr>
  </w:style>
  <w:style w:type="paragraph" w:customStyle="1" w:styleId="StyleStyle111ptBorderSinglesolidlineAuto05ptL">
    <w:name w:val="Style Style1 + 11 pt Border: : (Single solid line Auto  0.5 pt L..."/>
    <w:link w:val="StyleStyle111ptBorderSinglesolidlineAuto05ptLChar"/>
    <w:qFormat/>
    <w:rsid w:val="00002431"/>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002431"/>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002431"/>
    <w:rPr>
      <w:u w:val="single"/>
    </w:rPr>
  </w:style>
  <w:style w:type="character" w:customStyle="1" w:styleId="NothingChar">
    <w:name w:val="Nothing Char"/>
    <w:basedOn w:val="DefaultParagraphFont"/>
    <w:link w:val="Nothing"/>
    <w:rsid w:val="00002431"/>
    <w:rPr>
      <w:rFonts w:ascii="Times New Roman" w:eastAsia="Times New Roman" w:hAnsi="Times New Roman" w:cs="Times New Roman"/>
      <w:sz w:val="20"/>
      <w:szCs w:val="24"/>
    </w:rPr>
  </w:style>
  <w:style w:type="character" w:customStyle="1" w:styleId="CardsFont12pt0">
    <w:name w:val="Cards + Font 12pt"/>
    <w:basedOn w:val="DefaultParagraphFont"/>
    <w:qFormat/>
    <w:rsid w:val="00002431"/>
    <w:rPr>
      <w:rFonts w:ascii="Times New Roman" w:eastAsia="Calibri" w:hAnsi="Times New Roman" w:cs="Times New Roman"/>
      <w:sz w:val="24"/>
      <w:szCs w:val="20"/>
      <w:u w:val="single"/>
    </w:rPr>
  </w:style>
  <w:style w:type="character" w:customStyle="1" w:styleId="SmallTextChar0">
    <w:name w:val="Small Text Char"/>
    <w:aliases w:val="No Spacing111 Char1,Read stuff Char1"/>
    <w:basedOn w:val="CardTextChar0"/>
    <w:link w:val="SmallText0"/>
    <w:qFormat/>
    <w:rsid w:val="00002431"/>
    <w:rPr>
      <w:rFonts w:ascii="Times New Roman" w:eastAsia="MS Mincho" w:hAnsi="Times New Roman" w:cs="Times New Roman"/>
      <w:sz w:val="15"/>
      <w:szCs w:val="24"/>
      <w:lang w:eastAsia="ja-JP"/>
    </w:rPr>
  </w:style>
  <w:style w:type="paragraph" w:customStyle="1" w:styleId="Circled">
    <w:name w:val="Circled"/>
    <w:link w:val="CircledChar"/>
    <w:qFormat/>
    <w:rsid w:val="00002431"/>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002431"/>
    <w:rPr>
      <w:rFonts w:ascii="Times New Roman" w:eastAsia="MS Mincho" w:hAnsi="Times New Roman" w:cs="Times New Roman"/>
      <w:b/>
      <w:szCs w:val="20"/>
      <w:u w:val="single"/>
      <w:lang w:eastAsia="ja-JP"/>
    </w:rPr>
  </w:style>
  <w:style w:type="character" w:customStyle="1" w:styleId="UnderlinedChar0">
    <w:name w:val="Underlined Char"/>
    <w:aliases w:val="small text Char Char"/>
    <w:basedOn w:val="CardTextChar0"/>
    <w:rsid w:val="00002431"/>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002431"/>
  </w:style>
  <w:style w:type="character" w:customStyle="1" w:styleId="part-of-speech">
    <w:name w:val="part-of-speech"/>
    <w:basedOn w:val="DefaultParagraphFont"/>
    <w:rsid w:val="00002431"/>
  </w:style>
  <w:style w:type="character" w:customStyle="1" w:styleId="sep">
    <w:name w:val="sep"/>
    <w:basedOn w:val="DefaultParagraphFont"/>
    <w:rsid w:val="00002431"/>
  </w:style>
  <w:style w:type="character" w:customStyle="1" w:styleId="pron">
    <w:name w:val="pron"/>
    <w:basedOn w:val="DefaultParagraphFont"/>
    <w:rsid w:val="00002431"/>
  </w:style>
  <w:style w:type="paragraph" w:customStyle="1" w:styleId="StyleStyle4LatinTimesNewRomanAsianSimSun">
    <w:name w:val="Style Style4 + (Latin) Times New Roman (Asian) SimSun"/>
    <w:basedOn w:val="Normal"/>
    <w:link w:val="StyleStyle4LatinTimesNewRomanAsianSimSunChar"/>
    <w:qFormat/>
    <w:rsid w:val="00002431"/>
    <w:rPr>
      <w:rFonts w:eastAsia="SimSun"/>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002431"/>
    <w:rPr>
      <w:rFonts w:ascii="Times New Roman" w:eastAsia="SimSun" w:hAnsi="Times New Roman" w:cs="Times New Roman"/>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002431"/>
    <w:rPr>
      <w:rFonts w:eastAsia="SimSun"/>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002431"/>
    <w:rPr>
      <w:rFonts w:ascii="Times New Roman" w:eastAsia="SimSun" w:hAnsi="Times New Roman" w:cs="Times New Roman"/>
      <w:b/>
      <w:bCs/>
      <w:szCs w:val="24"/>
      <w:u w:val="single"/>
    </w:rPr>
  </w:style>
  <w:style w:type="character" w:customStyle="1" w:styleId="CharChar3">
    <w:name w:val="Char Char3"/>
    <w:basedOn w:val="DefaultParagraphFont"/>
    <w:rsid w:val="00002431"/>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002431"/>
    <w:rPr>
      <w:bCs/>
      <w:szCs w:val="26"/>
      <w:u w:val="single"/>
    </w:rPr>
  </w:style>
  <w:style w:type="paragraph" w:styleId="Subtitle">
    <w:name w:val="Subtitle"/>
    <w:aliases w:val="Underlined card text"/>
    <w:basedOn w:val="Normal"/>
    <w:next w:val="Normal"/>
    <w:link w:val="SubtitleChar"/>
    <w:uiPriority w:val="99"/>
    <w:qFormat/>
    <w:rsid w:val="00002431"/>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002431"/>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002431"/>
  </w:style>
  <w:style w:type="character" w:customStyle="1" w:styleId="StyleStyle411pt1Char">
    <w:name w:val="Style Style4 + 11 pt1 Char"/>
    <w:basedOn w:val="Style4Char"/>
    <w:link w:val="StyleStyle411pt1"/>
    <w:rsid w:val="00002431"/>
    <w:rPr>
      <w:rFonts w:ascii="Times New Roman" w:eastAsia="Times New Roman" w:hAnsi="Times New Roman" w:cs="Times New Roman"/>
      <w:szCs w:val="24"/>
      <w:u w:val="single"/>
    </w:rPr>
  </w:style>
  <w:style w:type="character" w:customStyle="1" w:styleId="BoldandUnderlineCharChar2">
    <w:name w:val="Bold and Underline Char Char2"/>
    <w:basedOn w:val="DefaultParagraphFont"/>
    <w:rsid w:val="00002431"/>
    <w:rPr>
      <w:b/>
      <w:u w:val="single"/>
      <w:lang w:val="en-US" w:eastAsia="en-US" w:bidi="ar-SA"/>
    </w:rPr>
  </w:style>
  <w:style w:type="character" w:customStyle="1" w:styleId="StyleUnderlineCharChar111pt">
    <w:name w:val="Style Underline Char Char1 + 11 pt"/>
    <w:basedOn w:val="DefaultParagraphFont"/>
    <w:rsid w:val="00002431"/>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002431"/>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002431"/>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002431"/>
    <w:rPr>
      <w:sz w:val="22"/>
      <w:u w:val="single"/>
    </w:rPr>
  </w:style>
  <w:style w:type="paragraph" w:customStyle="1" w:styleId="StyleMinimizedTextArialNarrow9pt">
    <w:name w:val="Style Minimized Text + Arial Narrow 9 pt"/>
    <w:basedOn w:val="Normal"/>
    <w:link w:val="StyleMinimizedTextArialNarrow9ptChar"/>
    <w:qFormat/>
    <w:rsid w:val="00002431"/>
    <w:rPr>
      <w:rFonts w:eastAsia="Times New Roman"/>
      <w:szCs w:val="24"/>
    </w:rPr>
  </w:style>
  <w:style w:type="character" w:customStyle="1" w:styleId="StyleMinimizedTextArialNarrow9ptChar">
    <w:name w:val="Style Minimized Text + Arial Narrow 9 pt Char"/>
    <w:basedOn w:val="DefaultParagraphFont"/>
    <w:link w:val="StyleMinimizedTextArialNarrow9pt"/>
    <w:rsid w:val="00002431"/>
    <w:rPr>
      <w:rFonts w:ascii="Times New Roman" w:eastAsia="Times New Roman" w:hAnsi="Times New Roman" w:cs="Times New Roman"/>
      <w:szCs w:val="24"/>
    </w:rPr>
  </w:style>
  <w:style w:type="paragraph" w:customStyle="1" w:styleId="StyleBoldandUnderlineChar11ptNotBold">
    <w:name w:val="Style Bold and Underline Char + 11 pt Not Bold"/>
    <w:link w:val="StyleBoldandUnderlineChar11ptNotBoldChar"/>
    <w:qFormat/>
    <w:rsid w:val="00002431"/>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002431"/>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002431"/>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002431"/>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002431"/>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002431"/>
    <w:rPr>
      <w:b w:val="0"/>
      <w:bCs/>
      <w:sz w:val="20"/>
      <w:u w:val="single"/>
      <w:lang w:val="en-US" w:eastAsia="en-US" w:bidi="ar-SA"/>
    </w:rPr>
  </w:style>
  <w:style w:type="character" w:customStyle="1" w:styleId="Styleunderline9pt">
    <w:name w:val="Style underline + 9 pt"/>
    <w:basedOn w:val="underline"/>
    <w:rsid w:val="00002431"/>
    <w:rPr>
      <w:rFonts w:ascii="Times New Roman" w:hAnsi="Times New Roman" w:cs="Times New Roman"/>
      <w:b/>
      <w:sz w:val="20"/>
      <w:u w:val="single"/>
    </w:rPr>
  </w:style>
  <w:style w:type="character" w:customStyle="1" w:styleId="StyleTimesNewRoman9pt">
    <w:name w:val="Style Times New Roman 9 pt"/>
    <w:basedOn w:val="DefaultParagraphFont"/>
    <w:rsid w:val="00002431"/>
    <w:rPr>
      <w:rFonts w:ascii="Times New Roman" w:hAnsi="Times New Roman"/>
      <w:sz w:val="20"/>
    </w:rPr>
  </w:style>
  <w:style w:type="character" w:customStyle="1" w:styleId="Styleunderline9pt1">
    <w:name w:val="Style underline + 9 pt1"/>
    <w:basedOn w:val="underline"/>
    <w:rsid w:val="00002431"/>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002431"/>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002431"/>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002431"/>
    <w:rPr>
      <w:b/>
      <w:bCs/>
      <w:noProof w:val="0"/>
      <w:sz w:val="20"/>
      <w:u w:val="single"/>
      <w:lang w:val="en-US" w:eastAsia="en-US" w:bidi="ar-SA"/>
    </w:rPr>
  </w:style>
  <w:style w:type="character" w:customStyle="1" w:styleId="Hyperlink23">
    <w:name w:val="Hyperlink23"/>
    <w:basedOn w:val="DefaultParagraphFont"/>
    <w:rsid w:val="00002431"/>
    <w:rPr>
      <w:color w:val="3300CC"/>
      <w:u w:val="single"/>
    </w:rPr>
  </w:style>
  <w:style w:type="paragraph" w:customStyle="1" w:styleId="cardCharChar">
    <w:name w:val="card Char Char"/>
    <w:basedOn w:val="Normal"/>
    <w:link w:val="cardCharCharChar"/>
    <w:qFormat/>
    <w:rsid w:val="00002431"/>
    <w:pPr>
      <w:ind w:left="288" w:right="288"/>
    </w:pPr>
    <w:rPr>
      <w:rFonts w:eastAsia="Times New Roman"/>
      <w:szCs w:val="20"/>
    </w:rPr>
  </w:style>
  <w:style w:type="character" w:customStyle="1" w:styleId="cardCharCharChar">
    <w:name w:val="card Char Char Char"/>
    <w:basedOn w:val="DefaultParagraphFont"/>
    <w:link w:val="cardCharChar"/>
    <w:rsid w:val="00002431"/>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002431"/>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002431"/>
  </w:style>
  <w:style w:type="character" w:customStyle="1" w:styleId="StylecardCharCharArialNarrow9ptChar">
    <w:name w:val="Style card Char Char + Arial Narrow 9 pt Char"/>
    <w:basedOn w:val="cardCharCharChar"/>
    <w:link w:val="StylecardCharCharArialNarrow9pt"/>
    <w:rsid w:val="00002431"/>
    <w:rPr>
      <w:rFonts w:ascii="Times New Roman" w:eastAsia="Times New Roman" w:hAnsi="Times New Roman" w:cs="Times New Roman"/>
      <w:szCs w:val="20"/>
    </w:rPr>
  </w:style>
  <w:style w:type="character" w:customStyle="1" w:styleId="UnderlineCharCharChar">
    <w:name w:val="Underline Char Char Char"/>
    <w:basedOn w:val="DefaultParagraphFont"/>
    <w:rsid w:val="00002431"/>
    <w:rPr>
      <w:noProof w:val="0"/>
      <w:u w:val="single"/>
      <w:lang w:val="en-US" w:eastAsia="en-US" w:bidi="ar-SA"/>
    </w:rPr>
  </w:style>
  <w:style w:type="character" w:customStyle="1" w:styleId="CardTextChar1">
    <w:name w:val="Card Text Char1"/>
    <w:basedOn w:val="DefaultParagraphFont"/>
    <w:rsid w:val="00002431"/>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002431"/>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002431"/>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00243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002431"/>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002431"/>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002431"/>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002431"/>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002431"/>
    <w:rPr>
      <w:rFonts w:eastAsia="Times New Roman"/>
      <w:szCs w:val="24"/>
    </w:rPr>
  </w:style>
  <w:style w:type="character" w:customStyle="1" w:styleId="TextsmallChar">
    <w:name w:val="Textsmall Char"/>
    <w:basedOn w:val="DefaultParagraphFont"/>
    <w:link w:val="Textsmall"/>
    <w:rsid w:val="00002431"/>
    <w:rPr>
      <w:rFonts w:ascii="Times New Roman" w:eastAsia="Times New Roman" w:hAnsi="Times New Roman" w:cs="Times New Roman"/>
      <w:szCs w:val="24"/>
    </w:rPr>
  </w:style>
  <w:style w:type="character" w:customStyle="1" w:styleId="CharChar111">
    <w:name w:val="Char Char111"/>
    <w:basedOn w:val="DefaultParagraphFont"/>
    <w:rsid w:val="00002431"/>
    <w:rPr>
      <w:rFonts w:cs="Arial"/>
      <w:bCs/>
      <w:szCs w:val="26"/>
      <w:u w:val="single"/>
      <w:lang w:val="en-US" w:eastAsia="en-US" w:bidi="ar-SA"/>
    </w:rPr>
  </w:style>
  <w:style w:type="character" w:customStyle="1" w:styleId="UnderlineBold">
    <w:name w:val="Underline + Bold"/>
    <w:uiPriority w:val="1"/>
    <w:qFormat/>
    <w:rsid w:val="00002431"/>
    <w:rPr>
      <w:b/>
      <w:sz w:val="20"/>
      <w:u w:val="single"/>
    </w:rPr>
  </w:style>
  <w:style w:type="paragraph" w:customStyle="1" w:styleId="cardtextsmall">
    <w:name w:val="card text small"/>
    <w:basedOn w:val="Normal"/>
    <w:qFormat/>
    <w:rsid w:val="00002431"/>
    <w:rPr>
      <w:rFonts w:ascii="Arial Narrow" w:eastAsia="Times New Roman" w:hAnsi="Arial Narrow"/>
      <w:szCs w:val="24"/>
    </w:rPr>
  </w:style>
  <w:style w:type="character" w:customStyle="1" w:styleId="AUnterdline">
    <w:name w:val="AUnterdline"/>
    <w:qFormat/>
    <w:rsid w:val="00002431"/>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002431"/>
    <w:rPr>
      <w:rFonts w:ascii="Times New Roman" w:hAnsi="Times New Roman"/>
      <w:b/>
      <w:bCs/>
      <w:sz w:val="20"/>
      <w:u w:val="single"/>
      <w:bdr w:val="single" w:sz="4" w:space="0" w:color="auto"/>
    </w:rPr>
  </w:style>
  <w:style w:type="character" w:customStyle="1" w:styleId="highlightedsearchterm">
    <w:name w:val="highlightedsearchterm"/>
    <w:rsid w:val="00002431"/>
  </w:style>
  <w:style w:type="character" w:customStyle="1" w:styleId="StyleUnderline1">
    <w:name w:val="Style Underline1"/>
    <w:basedOn w:val="DefaultParagraphFont"/>
    <w:rsid w:val="00002431"/>
    <w:rPr>
      <w:rFonts w:ascii="Times New Roman" w:hAnsi="Times New Roman"/>
      <w:sz w:val="20"/>
      <w:u w:val="single"/>
    </w:rPr>
  </w:style>
  <w:style w:type="paragraph" w:customStyle="1" w:styleId="CardIndented">
    <w:name w:val="Card (Indented)"/>
    <w:basedOn w:val="Normal"/>
    <w:link w:val="CardIndentedChar"/>
    <w:qFormat/>
    <w:rsid w:val="00002431"/>
    <w:pPr>
      <w:ind w:left="288"/>
    </w:pPr>
  </w:style>
  <w:style w:type="paragraph" w:customStyle="1" w:styleId="StyleStyle49pt10">
    <w:name w:val="Style Style4 + 9 pt10"/>
    <w:basedOn w:val="Style4"/>
    <w:link w:val="StyleStyle49pt10Char"/>
    <w:qFormat/>
    <w:rsid w:val="00002431"/>
  </w:style>
  <w:style w:type="character" w:customStyle="1" w:styleId="StyleStyle49pt10Char">
    <w:name w:val="Style Style4 + 9 pt10 Char"/>
    <w:basedOn w:val="Style4Char"/>
    <w:link w:val="StyleStyle49pt10"/>
    <w:rsid w:val="00002431"/>
    <w:rPr>
      <w:rFonts w:ascii="Times New Roman" w:eastAsia="Times New Roman" w:hAnsi="Times New Roman" w:cs="Times New Roman"/>
      <w:szCs w:val="24"/>
      <w:u w:val="single"/>
    </w:rPr>
  </w:style>
  <w:style w:type="paragraph" w:customStyle="1" w:styleId="StyleStyle49ptBold7">
    <w:name w:val="Style Style4 + 9 pt Bold7"/>
    <w:basedOn w:val="Style4"/>
    <w:link w:val="StyleStyle49ptBold7Char"/>
    <w:qFormat/>
    <w:rsid w:val="00002431"/>
    <w:rPr>
      <w:b/>
      <w:bCs/>
    </w:rPr>
  </w:style>
  <w:style w:type="character" w:customStyle="1" w:styleId="StyleStyle49ptBold7Char">
    <w:name w:val="Style Style4 + 9 pt Bold7 Char"/>
    <w:link w:val="StyleStyle49ptBold7"/>
    <w:rsid w:val="00002431"/>
    <w:rPr>
      <w:rFonts w:ascii="Times New Roman" w:eastAsia="Times New Roman" w:hAnsi="Times New Roman" w:cs="Times New Roman"/>
      <w:b/>
      <w:bCs/>
      <w:szCs w:val="24"/>
      <w:u w:val="single"/>
    </w:rPr>
  </w:style>
  <w:style w:type="paragraph" w:customStyle="1" w:styleId="NormalUnderline">
    <w:name w:val="Normal Underline"/>
    <w:basedOn w:val="Normal"/>
    <w:link w:val="NormalUnderlineChar"/>
    <w:qFormat/>
    <w:rsid w:val="00002431"/>
    <w:pPr>
      <w:ind w:left="288"/>
    </w:pPr>
    <w:rPr>
      <w:rFonts w:eastAsia="Times New Roman"/>
      <w:szCs w:val="24"/>
      <w:u w:val="single"/>
    </w:rPr>
  </w:style>
  <w:style w:type="character" w:customStyle="1" w:styleId="NormalUnderlineChar">
    <w:name w:val="Normal Underline Char"/>
    <w:link w:val="NormalUnderline"/>
    <w:rsid w:val="00002431"/>
    <w:rPr>
      <w:rFonts w:ascii="Times New Roman" w:eastAsia="Times New Roman" w:hAnsi="Times New Roman" w:cs="Times New Roman"/>
      <w:szCs w:val="24"/>
      <w:u w:val="single"/>
    </w:rPr>
  </w:style>
  <w:style w:type="character" w:customStyle="1" w:styleId="DontRead">
    <w:name w:val="Don't Read"/>
    <w:qFormat/>
    <w:rsid w:val="00002431"/>
    <w:rPr>
      <w:rFonts w:ascii="Times New Roman" w:hAnsi="Times New Roman"/>
      <w:sz w:val="16"/>
    </w:rPr>
  </w:style>
  <w:style w:type="paragraph" w:customStyle="1" w:styleId="Underlinestyle">
    <w:name w:val="Underline style"/>
    <w:basedOn w:val="Normal"/>
    <w:qFormat/>
    <w:rsid w:val="00002431"/>
    <w:rPr>
      <w:rFonts w:eastAsia="Times New Roman"/>
      <w:szCs w:val="24"/>
      <w:u w:val="single"/>
    </w:rPr>
  </w:style>
  <w:style w:type="character" w:customStyle="1" w:styleId="Style11ptUnderline3">
    <w:name w:val="Style 11 pt Underline3"/>
    <w:rsid w:val="00002431"/>
    <w:rPr>
      <w:sz w:val="20"/>
      <w:u w:val="single"/>
    </w:rPr>
  </w:style>
  <w:style w:type="character" w:customStyle="1" w:styleId="27">
    <w:name w:val="27"/>
    <w:rsid w:val="00002431"/>
    <w:rPr>
      <w:rFonts w:cs="Arial"/>
      <w:bCs/>
      <w:sz w:val="20"/>
      <w:u w:val="single"/>
      <w:lang w:val="en-US" w:eastAsia="en-US" w:bidi="ar-SA"/>
    </w:rPr>
  </w:style>
  <w:style w:type="character" w:customStyle="1" w:styleId="2">
    <w:name w:val="2"/>
    <w:rsid w:val="00002431"/>
    <w:rPr>
      <w:rFonts w:cs="Arial"/>
      <w:bCs/>
      <w:sz w:val="20"/>
      <w:u w:val="single"/>
      <w:lang w:val="en-US" w:eastAsia="en-US" w:bidi="ar-SA"/>
    </w:rPr>
  </w:style>
  <w:style w:type="character" w:customStyle="1" w:styleId="Style9ptUnderline11">
    <w:name w:val="Style 9 pt Underline11"/>
    <w:basedOn w:val="DefaultParagraphFont"/>
    <w:rsid w:val="00002431"/>
    <w:rPr>
      <w:sz w:val="20"/>
      <w:u w:val="single"/>
    </w:rPr>
  </w:style>
  <w:style w:type="character" w:customStyle="1" w:styleId="Style9ptBoldUnderline5">
    <w:name w:val="Style 9 pt Bold Underline5"/>
    <w:basedOn w:val="DefaultParagraphFont"/>
    <w:rsid w:val="00002431"/>
    <w:rPr>
      <w:b/>
      <w:bCs/>
      <w:sz w:val="20"/>
      <w:u w:val="single"/>
    </w:rPr>
  </w:style>
  <w:style w:type="character" w:customStyle="1" w:styleId="CharChar114">
    <w:name w:val="Char Char114"/>
    <w:basedOn w:val="DefaultParagraphFont"/>
    <w:rsid w:val="00002431"/>
    <w:rPr>
      <w:rFonts w:cs="Arial"/>
      <w:bCs/>
      <w:szCs w:val="26"/>
      <w:u w:val="single"/>
      <w:lang w:val="en-US" w:eastAsia="en-US" w:bidi="ar-SA"/>
    </w:rPr>
  </w:style>
  <w:style w:type="character" w:customStyle="1" w:styleId="CharChar113">
    <w:name w:val="Char Char113"/>
    <w:basedOn w:val="DefaultParagraphFont"/>
    <w:rsid w:val="00002431"/>
    <w:rPr>
      <w:rFonts w:cs="Arial"/>
      <w:bCs/>
      <w:szCs w:val="26"/>
      <w:u w:val="single"/>
      <w:lang w:val="en-US" w:eastAsia="en-US" w:bidi="ar-SA"/>
    </w:rPr>
  </w:style>
  <w:style w:type="character" w:customStyle="1" w:styleId="CharChar112">
    <w:name w:val="Char Char112"/>
    <w:basedOn w:val="DefaultParagraphFont"/>
    <w:rsid w:val="00002431"/>
    <w:rPr>
      <w:rFonts w:cs="Arial"/>
      <w:bCs/>
      <w:szCs w:val="26"/>
      <w:u w:val="single"/>
      <w:lang w:val="en-US" w:eastAsia="en-US" w:bidi="ar-SA"/>
    </w:rPr>
  </w:style>
  <w:style w:type="character" w:customStyle="1" w:styleId="ssl0">
    <w:name w:val="ss_l0"/>
    <w:basedOn w:val="DefaultParagraphFont"/>
    <w:rsid w:val="00002431"/>
  </w:style>
  <w:style w:type="paragraph" w:styleId="CommentText">
    <w:name w:val="annotation text"/>
    <w:basedOn w:val="Normal"/>
    <w:link w:val="CommentTextChar"/>
    <w:uiPriority w:val="99"/>
    <w:rsid w:val="00002431"/>
    <w:rPr>
      <w:szCs w:val="20"/>
    </w:rPr>
  </w:style>
  <w:style w:type="character" w:customStyle="1" w:styleId="CommentTextChar">
    <w:name w:val="Comment Text Char"/>
    <w:basedOn w:val="DefaultParagraphFont"/>
    <w:link w:val="CommentText"/>
    <w:uiPriority w:val="99"/>
    <w:rsid w:val="00002431"/>
    <w:rPr>
      <w:rFonts w:ascii="Times New Roman" w:hAnsi="Times New Roman" w:cs="Times New Roman"/>
      <w:szCs w:val="20"/>
    </w:rPr>
  </w:style>
  <w:style w:type="character" w:customStyle="1" w:styleId="CommentSubjectChar">
    <w:name w:val="Comment Subject Char"/>
    <w:basedOn w:val="CommentTextChar"/>
    <w:link w:val="CommentSubject"/>
    <w:rsid w:val="00002431"/>
    <w:rPr>
      <w:rFonts w:ascii="Times New Roman" w:hAnsi="Times New Roman" w:cs="Times New Roman"/>
      <w:b/>
      <w:bCs/>
      <w:sz w:val="24"/>
      <w:szCs w:val="20"/>
    </w:rPr>
  </w:style>
  <w:style w:type="paragraph" w:styleId="CommentSubject">
    <w:name w:val="annotation subject"/>
    <w:basedOn w:val="CommentText"/>
    <w:next w:val="CommentText"/>
    <w:link w:val="CommentSubjectChar"/>
    <w:rsid w:val="00002431"/>
    <w:rPr>
      <w:b/>
      <w:bCs/>
      <w:sz w:val="24"/>
    </w:rPr>
  </w:style>
  <w:style w:type="character" w:customStyle="1" w:styleId="CommentSubjectChar1">
    <w:name w:val="Comment Subject Char1"/>
    <w:basedOn w:val="CommentTextChar"/>
    <w:uiPriority w:val="99"/>
    <w:semiHidden/>
    <w:rsid w:val="00002431"/>
    <w:rPr>
      <w:rFonts w:ascii="Times New Roman" w:hAnsi="Times New Roman" w:cs="Times New Roman"/>
      <w:b/>
      <w:bCs/>
      <w:szCs w:val="20"/>
    </w:rPr>
  </w:style>
  <w:style w:type="paragraph" w:customStyle="1" w:styleId="WW-Default1">
    <w:name w:val="WW-Default1"/>
    <w:basedOn w:val="Normal"/>
    <w:qFormat/>
    <w:rsid w:val="00002431"/>
    <w:pPr>
      <w:suppressAutoHyphens/>
    </w:pPr>
    <w:rPr>
      <w:rFonts w:eastAsia="Times New Roman"/>
      <w:b/>
      <w:bCs/>
      <w:szCs w:val="20"/>
      <w:lang w:eastAsia="ar-SA"/>
    </w:rPr>
  </w:style>
  <w:style w:type="paragraph" w:customStyle="1" w:styleId="Normal1">
    <w:name w:val="Normal1"/>
    <w:basedOn w:val="BodyText"/>
    <w:qFormat/>
    <w:rsid w:val="00002431"/>
  </w:style>
  <w:style w:type="character" w:customStyle="1" w:styleId="zoomme">
    <w:name w:val="zoomme"/>
    <w:basedOn w:val="DefaultParagraphFont"/>
    <w:rsid w:val="00002431"/>
  </w:style>
  <w:style w:type="character" w:customStyle="1" w:styleId="Date1">
    <w:name w:val="Date1"/>
    <w:basedOn w:val="DefaultParagraphFont"/>
    <w:rsid w:val="00002431"/>
  </w:style>
  <w:style w:type="character" w:customStyle="1" w:styleId="classauthor">
    <w:name w:val="class=&quot;author&quot;"/>
    <w:basedOn w:val="DefaultParagraphFont"/>
    <w:rsid w:val="00002431"/>
  </w:style>
  <w:style w:type="paragraph" w:customStyle="1" w:styleId="CardStyle">
    <w:name w:val="Card Style"/>
    <w:basedOn w:val="Normal"/>
    <w:link w:val="CardStyleChar"/>
    <w:qFormat/>
    <w:rsid w:val="00002431"/>
    <w:rPr>
      <w:rFonts w:eastAsia="Times New Roman"/>
      <w:szCs w:val="24"/>
    </w:rPr>
  </w:style>
  <w:style w:type="character" w:customStyle="1" w:styleId="BoldUnderlineChar0">
    <w:name w:val="Bold Underline Char"/>
    <w:rsid w:val="00002431"/>
    <w:rPr>
      <w:rFonts w:ascii="Times New Roman" w:eastAsia="Times New Roman" w:hAnsi="Times New Roman"/>
      <w:b/>
      <w:bCs/>
      <w:szCs w:val="24"/>
      <w:u w:val="single"/>
    </w:rPr>
  </w:style>
  <w:style w:type="character" w:customStyle="1" w:styleId="texto1">
    <w:name w:val="texto1"/>
    <w:rsid w:val="00002431"/>
  </w:style>
  <w:style w:type="character" w:customStyle="1" w:styleId="apple-style-span">
    <w:name w:val="apple-style-span"/>
    <w:qFormat/>
    <w:rsid w:val="00002431"/>
  </w:style>
  <w:style w:type="paragraph" w:customStyle="1" w:styleId="citenon-bold">
    <w:name w:val="cite non-bold"/>
    <w:basedOn w:val="Normal"/>
    <w:link w:val="citenon-boldChar"/>
    <w:qFormat/>
    <w:rsid w:val="00002431"/>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002431"/>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002431"/>
    <w:rPr>
      <w:rFonts w:ascii="Times New Roman" w:eastAsia="Times New Roman" w:hAnsi="Times New Roman" w:cs="Arial"/>
      <w:b/>
      <w:sz w:val="24"/>
      <w:szCs w:val="28"/>
    </w:rPr>
  </w:style>
  <w:style w:type="paragraph" w:customStyle="1" w:styleId="Style23">
    <w:name w:val="Style23"/>
    <w:basedOn w:val="Normal"/>
    <w:uiPriority w:val="99"/>
    <w:qFormat/>
    <w:rsid w:val="00002431"/>
    <w:pPr>
      <w:widowControl w:val="0"/>
      <w:autoSpaceDE w:val="0"/>
      <w:autoSpaceDN w:val="0"/>
      <w:adjustRightInd w:val="0"/>
      <w:spacing w:line="209" w:lineRule="exact"/>
    </w:pPr>
    <w:rPr>
      <w:rFonts w:eastAsia="SimSu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002431"/>
    <w:rPr>
      <w:rFonts w:ascii="Times New Roman" w:eastAsia="Times New Roman" w:hAnsi="Times New Roman" w:cs="Times New Roman"/>
      <w:szCs w:val="24"/>
      <w:lang w:bidi="en-US"/>
    </w:rPr>
  </w:style>
  <w:style w:type="character" w:customStyle="1" w:styleId="gray">
    <w:name w:val="gray"/>
    <w:basedOn w:val="DefaultParagraphFont"/>
    <w:rsid w:val="00002431"/>
  </w:style>
  <w:style w:type="paragraph" w:customStyle="1" w:styleId="Tagtemplate">
    <w:name w:val="Tagtemplate"/>
    <w:basedOn w:val="Normal"/>
    <w:link w:val="TagtemplateChar"/>
    <w:autoRedefine/>
    <w:qFormat/>
    <w:rsid w:val="00002431"/>
    <w:pPr>
      <w:keepNext/>
      <w:keepLines/>
    </w:pPr>
    <w:rPr>
      <w:rFonts w:eastAsia="Calibri"/>
      <w:b/>
    </w:rPr>
  </w:style>
  <w:style w:type="character" w:customStyle="1" w:styleId="TagtemplateChar">
    <w:name w:val="Tagtemplate Char"/>
    <w:basedOn w:val="DefaultParagraphFont"/>
    <w:link w:val="Tagtemplate"/>
    <w:rsid w:val="00002431"/>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002431"/>
    <w:rPr>
      <w:sz w:val="20"/>
      <w:u w:val="single"/>
      <w:bdr w:val="single" w:sz="4" w:space="0" w:color="auto"/>
    </w:rPr>
  </w:style>
  <w:style w:type="paragraph" w:customStyle="1" w:styleId="Citation-FirstLine">
    <w:name w:val="Citation - First Line"/>
    <w:basedOn w:val="Normal"/>
    <w:next w:val="Normal"/>
    <w:autoRedefine/>
    <w:qFormat/>
    <w:rsid w:val="00002431"/>
    <w:pPr>
      <w:spacing w:line="240" w:lineRule="atLeast"/>
      <w:jc w:val="both"/>
    </w:pPr>
    <w:rPr>
      <w:rFonts w:ascii="Book Antiqua" w:eastAsia="Times New Roman" w:hAnsi="Book Antiqua"/>
      <w:szCs w:val="24"/>
    </w:rPr>
  </w:style>
  <w:style w:type="character" w:customStyle="1" w:styleId="CardText-Underlined">
    <w:name w:val="Card Text - Underlined"/>
    <w:rsid w:val="00002431"/>
    <w:rPr>
      <w:b/>
      <w:sz w:val="20"/>
      <w:u w:val="single"/>
    </w:rPr>
  </w:style>
  <w:style w:type="paragraph" w:customStyle="1" w:styleId="Citation-Complete">
    <w:name w:val="Citation - Complete"/>
    <w:basedOn w:val="Normal"/>
    <w:next w:val="Normal"/>
    <w:link w:val="Citation-CompleteChar"/>
    <w:autoRedefine/>
    <w:qFormat/>
    <w:rsid w:val="00002431"/>
    <w:pPr>
      <w:spacing w:after="120"/>
      <w:jc w:val="both"/>
    </w:pPr>
    <w:rPr>
      <w:rFonts w:ascii="Book Antiqua" w:eastAsia="Times New Roman" w:hAnsi="Book Antiqua"/>
      <w:szCs w:val="24"/>
    </w:rPr>
  </w:style>
  <w:style w:type="character" w:customStyle="1" w:styleId="Citation-CompleteChar">
    <w:name w:val="Citation - Complete Char"/>
    <w:basedOn w:val="DefaultParagraphFont"/>
    <w:link w:val="Citation-Complete"/>
    <w:locked/>
    <w:rsid w:val="00002431"/>
    <w:rPr>
      <w:rFonts w:ascii="Book Antiqua" w:eastAsia="Times New Roman" w:hAnsi="Book Antiqua" w:cs="Times New Roman"/>
      <w:szCs w:val="24"/>
    </w:rPr>
  </w:style>
  <w:style w:type="character" w:customStyle="1" w:styleId="MicroTextChar">
    <w:name w:val="MicroText Char"/>
    <w:link w:val="MicroText"/>
    <w:rsid w:val="00002431"/>
    <w:rPr>
      <w:rFonts w:ascii="Arial Narrow" w:hAnsi="Arial Narrow"/>
      <w:sz w:val="12"/>
      <w:szCs w:val="24"/>
    </w:rPr>
  </w:style>
  <w:style w:type="paragraph" w:customStyle="1" w:styleId="TagCite">
    <w:name w:val="Tag/Cite"/>
    <w:basedOn w:val="Normal"/>
    <w:qFormat/>
    <w:rsid w:val="00002431"/>
    <w:rPr>
      <w:rFonts w:eastAsia="Times New Roman"/>
      <w:b/>
      <w:szCs w:val="24"/>
    </w:rPr>
  </w:style>
  <w:style w:type="character" w:customStyle="1" w:styleId="Style11ptItalicUnderline">
    <w:name w:val="Style 11 pt Italic Underline"/>
    <w:basedOn w:val="DefaultParagraphFont"/>
    <w:qFormat/>
    <w:rsid w:val="00002431"/>
    <w:rPr>
      <w:i/>
      <w:iCs/>
      <w:sz w:val="20"/>
      <w:u w:val="single"/>
    </w:rPr>
  </w:style>
  <w:style w:type="character" w:customStyle="1" w:styleId="Style11ptItalic">
    <w:name w:val="Style 11 pt Italic"/>
    <w:basedOn w:val="DefaultParagraphFont"/>
    <w:rsid w:val="00002431"/>
    <w:rPr>
      <w:rFonts w:ascii="Times New Roman" w:hAnsi="Times New Roman"/>
      <w:i/>
      <w:iCs/>
      <w:sz w:val="20"/>
    </w:rPr>
  </w:style>
  <w:style w:type="character" w:customStyle="1" w:styleId="BoldandUnderlineChar">
    <w:name w:val="Bold and Underline Char"/>
    <w:basedOn w:val="DefaultParagraphFont"/>
    <w:link w:val="BoldandUnderline"/>
    <w:locked/>
    <w:rsid w:val="00002431"/>
    <w:rPr>
      <w:b/>
      <w:szCs w:val="24"/>
      <w:u w:val="single"/>
    </w:rPr>
  </w:style>
  <w:style w:type="paragraph" w:customStyle="1" w:styleId="BoldandUnderline">
    <w:name w:val="Bold and Underline"/>
    <w:basedOn w:val="Normal"/>
    <w:link w:val="BoldandUnderlineChar"/>
    <w:qFormat/>
    <w:rsid w:val="00002431"/>
    <w:rPr>
      <w:rFonts w:asciiTheme="minorHAnsi" w:hAnsiTheme="minorHAnsi" w:cstheme="minorBidi"/>
      <w:b/>
      <w:szCs w:val="24"/>
      <w:u w:val="single"/>
    </w:rPr>
  </w:style>
  <w:style w:type="character" w:customStyle="1" w:styleId="hdr">
    <w:name w:val="hdr"/>
    <w:basedOn w:val="DefaultParagraphFont"/>
    <w:rsid w:val="00002431"/>
  </w:style>
  <w:style w:type="paragraph" w:customStyle="1" w:styleId="StyleStyle49ptBold3">
    <w:name w:val="Style Style4 + 9 pt Bold3"/>
    <w:basedOn w:val="Style4"/>
    <w:link w:val="StyleStyle49ptBold3Char"/>
    <w:qFormat/>
    <w:rsid w:val="00002431"/>
    <w:rPr>
      <w:b/>
      <w:bCs/>
    </w:rPr>
  </w:style>
  <w:style w:type="character" w:customStyle="1" w:styleId="StyleStyle49ptBold3Char">
    <w:name w:val="Style Style4 + 9 pt Bold3 Char"/>
    <w:basedOn w:val="Style4Char"/>
    <w:link w:val="StyleStyle49ptBold3"/>
    <w:rsid w:val="00002431"/>
    <w:rPr>
      <w:rFonts w:ascii="Times New Roman" w:eastAsia="Times New Roman" w:hAnsi="Times New Roman" w:cs="Times New Roman"/>
      <w:b/>
      <w:bCs/>
      <w:szCs w:val="24"/>
      <w:u w:val="single"/>
    </w:rPr>
  </w:style>
  <w:style w:type="character" w:customStyle="1" w:styleId="Style9ptUnderline6">
    <w:name w:val="Style 9 pt Underline6"/>
    <w:basedOn w:val="DefaultParagraphFont"/>
    <w:rsid w:val="00002431"/>
    <w:rPr>
      <w:sz w:val="20"/>
      <w:u w:val="single"/>
    </w:rPr>
  </w:style>
  <w:style w:type="character" w:customStyle="1" w:styleId="ct-with-fmlt">
    <w:name w:val="ct-with-fmlt"/>
    <w:basedOn w:val="DefaultParagraphFont"/>
    <w:rsid w:val="00002431"/>
  </w:style>
  <w:style w:type="paragraph" w:customStyle="1" w:styleId="TagText">
    <w:name w:val="TagText"/>
    <w:basedOn w:val="Normal"/>
    <w:uiPriority w:val="99"/>
    <w:qFormat/>
    <w:rsid w:val="00002431"/>
    <w:rPr>
      <w:rFonts w:eastAsiaTheme="minorEastAsia"/>
      <w:b/>
      <w:szCs w:val="24"/>
    </w:rPr>
  </w:style>
  <w:style w:type="paragraph" w:customStyle="1" w:styleId="StyleStyle49pt">
    <w:name w:val="Style Style4 + 9 pt"/>
    <w:basedOn w:val="Normal"/>
    <w:link w:val="StyleStyle49ptChar"/>
    <w:qFormat/>
    <w:rsid w:val="00002431"/>
    <w:rPr>
      <w:rFonts w:eastAsia="Times New Roman"/>
      <w:szCs w:val="24"/>
      <w:u w:val="single"/>
    </w:rPr>
  </w:style>
  <w:style w:type="character" w:customStyle="1" w:styleId="StyleStyle49ptChar">
    <w:name w:val="Style Style4 + 9 pt Char"/>
    <w:basedOn w:val="DefaultParagraphFont"/>
    <w:link w:val="StyleStyle49pt"/>
    <w:rsid w:val="00002431"/>
    <w:rPr>
      <w:rFonts w:ascii="Times New Roman" w:eastAsia="Times New Roman" w:hAnsi="Times New Roman" w:cs="Times New Roman"/>
      <w:szCs w:val="24"/>
      <w:u w:val="single"/>
    </w:rPr>
  </w:style>
  <w:style w:type="paragraph" w:customStyle="1" w:styleId="StyleStyle49ptBold">
    <w:name w:val="Style Style4 + 9 pt Bold"/>
    <w:basedOn w:val="Normal"/>
    <w:link w:val="StyleStyle49ptBoldChar"/>
    <w:qFormat/>
    <w:rsid w:val="00002431"/>
    <w:rPr>
      <w:rFonts w:eastAsia="Times New Roman"/>
      <w:b/>
      <w:bCs/>
      <w:szCs w:val="24"/>
      <w:u w:val="single"/>
    </w:rPr>
  </w:style>
  <w:style w:type="character" w:customStyle="1" w:styleId="StyleStyle49ptBoldChar">
    <w:name w:val="Style Style4 + 9 pt Bold Char"/>
    <w:basedOn w:val="DefaultParagraphFont"/>
    <w:link w:val="StyleStyle49ptBold"/>
    <w:rsid w:val="00002431"/>
    <w:rPr>
      <w:rFonts w:ascii="Times New Roman" w:eastAsia="Times New Roman" w:hAnsi="Times New Roman" w:cs="Times New Roman"/>
      <w:b/>
      <w:bCs/>
      <w:szCs w:val="24"/>
      <w:u w:val="single"/>
    </w:rPr>
  </w:style>
  <w:style w:type="paragraph" w:customStyle="1" w:styleId="StyleStyle49ptBoldItalic">
    <w:name w:val="Style Style4 + 9 pt Bold Italic"/>
    <w:basedOn w:val="Normal"/>
    <w:link w:val="StyleStyle49ptBoldItalicChar"/>
    <w:qFormat/>
    <w:rsid w:val="00002431"/>
    <w:rPr>
      <w:rFonts w:eastAsia="Times New Roman"/>
      <w:b/>
      <w:bCs/>
      <w:i/>
      <w:iCs/>
      <w:szCs w:val="24"/>
      <w:u w:val="single"/>
    </w:rPr>
  </w:style>
  <w:style w:type="character" w:customStyle="1" w:styleId="StyleStyle49ptBoldItalicChar">
    <w:name w:val="Style Style4 + 9 pt Bold Italic Char"/>
    <w:basedOn w:val="DefaultParagraphFont"/>
    <w:link w:val="StyleStyle49ptBoldItalic"/>
    <w:rsid w:val="00002431"/>
    <w:rPr>
      <w:rFonts w:ascii="Times New Roman" w:eastAsia="Times New Roman" w:hAnsi="Times New Roman" w:cs="Times New Roman"/>
      <w:b/>
      <w:bCs/>
      <w:i/>
      <w:iCs/>
      <w:szCs w:val="24"/>
      <w:u w:val="single"/>
    </w:rPr>
  </w:style>
  <w:style w:type="paragraph" w:customStyle="1" w:styleId="StyleUnderlined11ptBold">
    <w:name w:val="Style Underlined + 11 pt Bold"/>
    <w:link w:val="StyleUnderlined11ptBoldChar"/>
    <w:qFormat/>
    <w:rsid w:val="00002431"/>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002431"/>
    <w:rPr>
      <w:rFonts w:ascii="Arial" w:eastAsia="Times New Roman" w:hAnsi="Arial" w:cs="Arial"/>
      <w:b/>
      <w:bCs/>
      <w:szCs w:val="24"/>
      <w:u w:val="single"/>
    </w:rPr>
  </w:style>
  <w:style w:type="paragraph" w:customStyle="1" w:styleId="StyleUnderlined11pt">
    <w:name w:val="Style Underlined + 11 pt"/>
    <w:link w:val="StyleUnderlined11ptChar"/>
    <w:qFormat/>
    <w:rsid w:val="00002431"/>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002431"/>
    <w:rPr>
      <w:rFonts w:ascii="Arial" w:eastAsia="Times New Roman" w:hAnsi="Arial" w:cs="Arial"/>
      <w:szCs w:val="24"/>
      <w:u w:val="single"/>
    </w:rPr>
  </w:style>
  <w:style w:type="character" w:customStyle="1" w:styleId="newscontent">
    <w:name w:val="newscontent"/>
    <w:rsid w:val="00002431"/>
  </w:style>
  <w:style w:type="character" w:customStyle="1" w:styleId="StyleUnderlinePatternClearYellow">
    <w:name w:val="Style Underline Pattern: Clear (Yellow)"/>
    <w:basedOn w:val="DefaultParagraphFont"/>
    <w:rsid w:val="00002431"/>
    <w:rPr>
      <w:u w:val="single"/>
      <w:shd w:val="clear" w:color="auto" w:fill="00FF00"/>
    </w:rPr>
  </w:style>
  <w:style w:type="paragraph" w:customStyle="1" w:styleId="StyleUnderlineChar11pt3">
    <w:name w:val="Style Underline Char + 11 pt3"/>
    <w:link w:val="StyleUnderlineChar11pt3Char"/>
    <w:qFormat/>
    <w:rsid w:val="00002431"/>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002431"/>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002431"/>
    <w:rPr>
      <w:b w:val="0"/>
      <w:bCs/>
      <w:u w:val="single"/>
    </w:rPr>
  </w:style>
  <w:style w:type="character" w:customStyle="1" w:styleId="date-display-single">
    <w:name w:val="date-display-single"/>
    <w:basedOn w:val="DefaultParagraphFont"/>
    <w:rsid w:val="00002431"/>
  </w:style>
  <w:style w:type="character" w:customStyle="1" w:styleId="CommentTextChar1">
    <w:name w:val="Comment Text Char1"/>
    <w:basedOn w:val="DefaultParagraphFont"/>
    <w:uiPriority w:val="99"/>
    <w:rsid w:val="00002431"/>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002431"/>
    <w:rPr>
      <w:rFonts w:ascii="Times New Roman" w:hAnsi="Times New Roman" w:cs="Times New Roman"/>
      <w:sz w:val="20"/>
    </w:rPr>
  </w:style>
  <w:style w:type="paragraph" w:customStyle="1" w:styleId="Cite2">
    <w:name w:val="Cite 2"/>
    <w:basedOn w:val="Normal"/>
    <w:qFormat/>
    <w:rsid w:val="00002431"/>
    <w:rPr>
      <w:rFonts w:eastAsia="MS Mincho"/>
      <w:b/>
      <w:szCs w:val="24"/>
      <w:u w:val="single"/>
    </w:rPr>
  </w:style>
  <w:style w:type="character" w:customStyle="1" w:styleId="StyleunderlineBold">
    <w:name w:val="Style underline + Bold"/>
    <w:basedOn w:val="underline"/>
    <w:rsid w:val="00002431"/>
    <w:rPr>
      <w:rFonts w:ascii="Times New Roman" w:hAnsi="Times New Roman" w:cs="Times New Roman"/>
      <w:bCs/>
      <w:sz w:val="20"/>
      <w:u w:val="single"/>
    </w:rPr>
  </w:style>
  <w:style w:type="paragraph" w:customStyle="1" w:styleId="cards0">
    <w:name w:val="cards"/>
    <w:basedOn w:val="Heading3"/>
    <w:qFormat/>
    <w:rsid w:val="00002431"/>
    <w:pPr>
      <w:keepNext w:val="0"/>
      <w:keepLines w:val="0"/>
      <w:pageBreakBefore w:val="0"/>
      <w:autoSpaceDE w:val="0"/>
      <w:autoSpaceDN w:val="0"/>
      <w:adjustRightInd w:val="0"/>
      <w:spacing w:before="0" w:after="160"/>
      <w:jc w:val="left"/>
    </w:pPr>
    <w:rPr>
      <w:rFonts w:asciiTheme="minorHAnsi" w:eastAsia="Times New Roman" w:hAnsiTheme="minorHAnsi" w:cs="Times New Roman"/>
      <w:bCs/>
      <w:sz w:val="20"/>
      <w:szCs w:val="22"/>
      <w:u w:val="none"/>
    </w:rPr>
  </w:style>
  <w:style w:type="character" w:customStyle="1" w:styleId="Style10ptUnderline">
    <w:name w:val="Style 10 pt Underline"/>
    <w:basedOn w:val="DefaultParagraphFont"/>
    <w:rsid w:val="00002431"/>
    <w:rPr>
      <w:sz w:val="20"/>
      <w:u w:val="single"/>
    </w:rPr>
  </w:style>
  <w:style w:type="character" w:styleId="HTMLCite">
    <w:name w:val="HTML Cite"/>
    <w:uiPriority w:val="99"/>
    <w:qFormat/>
    <w:rsid w:val="00002431"/>
    <w:rPr>
      <w:i/>
      <w:iCs/>
    </w:rPr>
  </w:style>
  <w:style w:type="character" w:customStyle="1" w:styleId="slug-pub-date">
    <w:name w:val="slug-pub-date"/>
    <w:basedOn w:val="DefaultParagraphFont"/>
    <w:rsid w:val="00002431"/>
  </w:style>
  <w:style w:type="character" w:customStyle="1" w:styleId="slug-vol">
    <w:name w:val="slug-vol"/>
    <w:basedOn w:val="DefaultParagraphFont"/>
    <w:rsid w:val="00002431"/>
  </w:style>
  <w:style w:type="character" w:customStyle="1" w:styleId="slug-issue">
    <w:name w:val="slug-issue"/>
    <w:basedOn w:val="DefaultParagraphFont"/>
    <w:rsid w:val="00002431"/>
  </w:style>
  <w:style w:type="character" w:customStyle="1" w:styleId="slug-pages">
    <w:name w:val="slug-pages"/>
    <w:basedOn w:val="DefaultParagraphFont"/>
    <w:rsid w:val="00002431"/>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002431"/>
    <w:rPr>
      <w:b/>
      <w:bCs/>
      <w:strike w:val="0"/>
      <w:dstrike w:val="0"/>
      <w:sz w:val="24"/>
      <w:u w:val="none"/>
      <w:effect w:val="none"/>
    </w:rPr>
  </w:style>
  <w:style w:type="paragraph" w:customStyle="1" w:styleId="Tag2">
    <w:name w:val="Tag2"/>
    <w:basedOn w:val="Normal"/>
    <w:autoRedefine/>
    <w:qFormat/>
    <w:rsid w:val="00002431"/>
    <w:pPr>
      <w:spacing w:before="120"/>
    </w:pPr>
    <w:rPr>
      <w:b/>
      <w:sz w:val="26"/>
    </w:rPr>
  </w:style>
  <w:style w:type="character" w:customStyle="1" w:styleId="tagchar">
    <w:name w:val="tagchar"/>
    <w:basedOn w:val="DefaultParagraphFont"/>
    <w:rsid w:val="00002431"/>
  </w:style>
  <w:style w:type="paragraph" w:customStyle="1" w:styleId="NormalText">
    <w:name w:val="Normal Text"/>
    <w:basedOn w:val="Normal"/>
    <w:link w:val="NormalTextChar"/>
    <w:autoRedefine/>
    <w:qFormat/>
    <w:rsid w:val="00002431"/>
    <w:pPr>
      <w:jc w:val="both"/>
    </w:pPr>
    <w:rPr>
      <w:rFonts w:eastAsia="Times New Roman"/>
      <w:szCs w:val="26"/>
    </w:rPr>
  </w:style>
  <w:style w:type="character" w:customStyle="1" w:styleId="pmterms11">
    <w:name w:val="pmterms11"/>
    <w:basedOn w:val="DefaultParagraphFont"/>
    <w:rsid w:val="00002431"/>
    <w:rPr>
      <w:b/>
      <w:bCs/>
      <w:i w:val="0"/>
      <w:iCs w:val="0"/>
      <w:color w:val="000000"/>
    </w:rPr>
  </w:style>
  <w:style w:type="character" w:customStyle="1" w:styleId="StyleUnderlineChar9ptBold">
    <w:name w:val="Style Underline Char + 9 pt Bold"/>
    <w:basedOn w:val="DefaultParagraphFont"/>
    <w:rsid w:val="00002431"/>
    <w:rPr>
      <w:rFonts w:ascii="Times New Roman" w:hAnsi="Times New Roman"/>
      <w:b/>
      <w:bCs/>
      <w:sz w:val="20"/>
      <w:u w:val="single"/>
      <w:lang w:val="en-US" w:eastAsia="en-US" w:bidi="ar-SA"/>
    </w:rPr>
  </w:style>
  <w:style w:type="character" w:customStyle="1" w:styleId="Style8pt">
    <w:name w:val="Style 8 pt"/>
    <w:basedOn w:val="DefaultParagraphFont"/>
    <w:rsid w:val="00002431"/>
    <w:rPr>
      <w:sz w:val="20"/>
    </w:rPr>
  </w:style>
  <w:style w:type="character" w:customStyle="1" w:styleId="UnderlineChar5Char">
    <w:name w:val="Underline Char5 Char"/>
    <w:basedOn w:val="DefaultParagraphFont"/>
    <w:rsid w:val="00002431"/>
    <w:rPr>
      <w:szCs w:val="24"/>
      <w:u w:val="single"/>
      <w:lang w:val="en-US" w:eastAsia="en-US" w:bidi="ar-SA"/>
    </w:rPr>
  </w:style>
  <w:style w:type="character" w:customStyle="1" w:styleId="BoldandUnderlineChar2Char1">
    <w:name w:val="Bold and Underline Char2 Char1"/>
    <w:basedOn w:val="DefaultParagraphFont"/>
    <w:rsid w:val="00002431"/>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00243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002431"/>
    <w:rPr>
      <w:szCs w:val="24"/>
      <w:u w:val="single"/>
      <w:lang w:val="en-US" w:eastAsia="en-US" w:bidi="ar-SA"/>
    </w:rPr>
  </w:style>
  <w:style w:type="paragraph" w:customStyle="1" w:styleId="Language">
    <w:name w:val="Language"/>
    <w:basedOn w:val="Normal"/>
    <w:link w:val="LanguageChar"/>
    <w:qFormat/>
    <w:rsid w:val="00002431"/>
    <w:rPr>
      <w:rFonts w:eastAsia="Times New Roman"/>
      <w:strike/>
      <w:szCs w:val="20"/>
    </w:rPr>
  </w:style>
  <w:style w:type="character" w:customStyle="1" w:styleId="LanguageChar">
    <w:name w:val="Language Char"/>
    <w:basedOn w:val="DefaultParagraphFont"/>
    <w:link w:val="Language"/>
    <w:rsid w:val="00002431"/>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002431"/>
    <w:rPr>
      <w:rFonts w:eastAsia="Times New Roman"/>
      <w:szCs w:val="24"/>
      <w:u w:val="single"/>
    </w:rPr>
  </w:style>
  <w:style w:type="character" w:customStyle="1" w:styleId="UnderlineChar3Char">
    <w:name w:val="Underline Char3 Char"/>
    <w:basedOn w:val="DefaultParagraphFont"/>
    <w:link w:val="UnderlineChar3"/>
    <w:rsid w:val="00002431"/>
    <w:rPr>
      <w:rFonts w:ascii="Times New Roman" w:eastAsia="Times New Roman" w:hAnsi="Times New Roman" w:cs="Times New Roman"/>
      <w:szCs w:val="24"/>
      <w:u w:val="single"/>
    </w:rPr>
  </w:style>
  <w:style w:type="paragraph" w:customStyle="1" w:styleId="BoldandUnderlineChar3Char">
    <w:name w:val="Bold and Underline Char3 Char"/>
    <w:basedOn w:val="Normal"/>
    <w:link w:val="BoldandUnderlineChar3CharChar"/>
    <w:qFormat/>
    <w:rsid w:val="00002431"/>
    <w:rPr>
      <w:rFonts w:eastAsia="Times New Roman"/>
      <w:b/>
      <w:szCs w:val="24"/>
      <w:u w:val="single"/>
    </w:rPr>
  </w:style>
  <w:style w:type="character" w:customStyle="1" w:styleId="BoldandUnderlineChar3CharChar">
    <w:name w:val="Bold and Underline Char3 Char Char"/>
    <w:basedOn w:val="DefaultParagraphFont"/>
    <w:link w:val="BoldandUnderlineChar3Char"/>
    <w:rsid w:val="00002431"/>
    <w:rPr>
      <w:rFonts w:ascii="Times New Roman" w:eastAsia="Times New Roman" w:hAnsi="Times New Roman" w:cs="Times New Roman"/>
      <w:b/>
      <w:szCs w:val="24"/>
      <w:u w:val="single"/>
    </w:rPr>
  </w:style>
  <w:style w:type="character" w:customStyle="1" w:styleId="UnderlineChar1">
    <w:name w:val="Underline Char1"/>
    <w:basedOn w:val="DefaultParagraphFont"/>
    <w:rsid w:val="00002431"/>
    <w:rPr>
      <w:szCs w:val="24"/>
      <w:u w:val="single"/>
      <w:lang w:val="en-US" w:eastAsia="en-US" w:bidi="ar-SA"/>
    </w:rPr>
  </w:style>
  <w:style w:type="character" w:customStyle="1" w:styleId="BoldandUnderlineChar1Char2Char">
    <w:name w:val="Bold and Underline Char1 Char2 Char"/>
    <w:basedOn w:val="DefaultParagraphFont"/>
    <w:rsid w:val="00002431"/>
    <w:rPr>
      <w:b/>
      <w:szCs w:val="24"/>
      <w:u w:val="single"/>
      <w:lang w:val="en-US" w:eastAsia="en-US" w:bidi="ar-SA"/>
    </w:rPr>
  </w:style>
  <w:style w:type="character" w:customStyle="1" w:styleId="SmalltextChar">
    <w:name w:val="Small text Char"/>
    <w:aliases w:val="Quote1 Char1"/>
    <w:link w:val="Smalltext"/>
    <w:qFormat/>
    <w:rsid w:val="00002431"/>
    <w:rPr>
      <w:rFonts w:ascii="Arial Narrow" w:eastAsia="Times New Roman" w:hAnsi="Arial Narrow" w:cs="Times New Roman"/>
      <w:szCs w:val="24"/>
    </w:rPr>
  </w:style>
  <w:style w:type="paragraph" w:customStyle="1" w:styleId="HotRoute">
    <w:name w:val="Hot Route"/>
    <w:basedOn w:val="Normal"/>
    <w:link w:val="HotRouteChar0"/>
    <w:qFormat/>
    <w:rsid w:val="00002431"/>
    <w:pPr>
      <w:ind w:left="144"/>
    </w:pPr>
    <w:rPr>
      <w:rFonts w:eastAsia="Times New Roman"/>
      <w:szCs w:val="24"/>
    </w:rPr>
  </w:style>
  <w:style w:type="paragraph" w:customStyle="1" w:styleId="Cardstyle0">
    <w:name w:val="Cardstyle"/>
    <w:basedOn w:val="Normal"/>
    <w:next w:val="Normal"/>
    <w:qFormat/>
    <w:rsid w:val="00002431"/>
    <w:rPr>
      <w:rFonts w:eastAsia="Times New Roman"/>
      <w:szCs w:val="24"/>
    </w:rPr>
  </w:style>
  <w:style w:type="character" w:customStyle="1" w:styleId="Style12ptBoldUnderline1">
    <w:name w:val="Style 12 pt Bold Underline1"/>
    <w:basedOn w:val="DefaultParagraphFont"/>
    <w:rsid w:val="00002431"/>
    <w:rPr>
      <w:b/>
      <w:bCs/>
      <w:sz w:val="24"/>
      <w:u w:val="single"/>
    </w:rPr>
  </w:style>
  <w:style w:type="character" w:customStyle="1" w:styleId="StyleEmphasisArial12ptBoldNotItalic">
    <w:name w:val="Style Emphasis + Arial 12 pt Bold Not Italic"/>
    <w:basedOn w:val="Emphasis"/>
    <w:rsid w:val="00002431"/>
    <w:rPr>
      <w:rFonts w:ascii="Arial" w:hAnsi="Arial" w:cs="Times New Roman"/>
      <w:b w:val="0"/>
      <w:bCs/>
      <w:i/>
      <w:iCs/>
      <w:sz w:val="24"/>
      <w:u w:val="single"/>
      <w:bdr w:val="single" w:sz="8" w:space="0" w:color="auto"/>
    </w:rPr>
  </w:style>
  <w:style w:type="character" w:customStyle="1" w:styleId="DebateHighlighted">
    <w:name w:val="Debate Highlighted"/>
    <w:qFormat/>
    <w:rsid w:val="00002431"/>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002431"/>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002431"/>
    <w:pPr>
      <w:ind w:left="360"/>
    </w:pPr>
    <w:rPr>
      <w:rFonts w:ascii="SimSun" w:eastAsia="SimSun" w:hAnsi="SimSun" w:cstheme="minorBidi"/>
      <w:sz w:val="15"/>
      <w:szCs w:val="24"/>
      <w:lang w:eastAsia="zh-CN"/>
    </w:rPr>
  </w:style>
  <w:style w:type="paragraph" w:customStyle="1" w:styleId="AuthorDate">
    <w:name w:val="AuthorDate"/>
    <w:next w:val="Normal"/>
    <w:link w:val="AuthorDateChar"/>
    <w:qFormat/>
    <w:rsid w:val="00002431"/>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qFormat/>
    <w:rsid w:val="00002431"/>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002431"/>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002431"/>
    <w:rPr>
      <w:rFonts w:ascii="Times New Roman" w:hAnsi="Times New Roman"/>
      <w:sz w:val="20"/>
      <w:u w:val="single"/>
      <w:bdr w:val="none" w:sz="0" w:space="0" w:color="auto"/>
      <w:shd w:val="clear" w:color="auto" w:fill="C0C0C0"/>
    </w:rPr>
  </w:style>
  <w:style w:type="character" w:customStyle="1" w:styleId="smallChar">
    <w:name w:val="small Char"/>
    <w:rsid w:val="00002431"/>
    <w:rPr>
      <w:rFonts w:ascii="Calibri" w:eastAsia="Calibri" w:hAnsi="Calibri" w:cs="Calibri"/>
      <w:sz w:val="16"/>
      <w:szCs w:val="20"/>
      <w:lang w:val="x-none" w:eastAsia="x-none"/>
    </w:rPr>
  </w:style>
  <w:style w:type="paragraph" w:customStyle="1" w:styleId="HotRoute0">
    <w:name w:val="Hot Route!"/>
    <w:basedOn w:val="Normal"/>
    <w:qFormat/>
    <w:rsid w:val="00002431"/>
    <w:pPr>
      <w:ind w:left="144"/>
    </w:pPr>
    <w:rPr>
      <w:rFonts w:eastAsia="Times New Roman"/>
      <w:szCs w:val="24"/>
      <w:lang w:val="x-none" w:eastAsia="x-none"/>
    </w:rPr>
  </w:style>
  <w:style w:type="character" w:customStyle="1" w:styleId="BodyTextIndent3Char1">
    <w:name w:val="Body Text Indent 3 Char1"/>
    <w:basedOn w:val="DefaultParagraphFont"/>
    <w:uiPriority w:val="99"/>
    <w:semiHidden/>
    <w:rsid w:val="00002431"/>
    <w:rPr>
      <w:rFonts w:ascii="Times New Roman" w:hAnsi="Times New Roman" w:cs="Times New Roman"/>
      <w:sz w:val="16"/>
      <w:szCs w:val="16"/>
    </w:rPr>
  </w:style>
  <w:style w:type="character" w:customStyle="1" w:styleId="BodyText2Char1">
    <w:name w:val="Body Text 2 Char1"/>
    <w:basedOn w:val="DefaultParagraphFont"/>
    <w:semiHidden/>
    <w:rsid w:val="00002431"/>
    <w:rPr>
      <w:rFonts w:ascii="Times New Roman" w:hAnsi="Times New Roman" w:cs="Times New Roman"/>
      <w:sz w:val="20"/>
    </w:rPr>
  </w:style>
  <w:style w:type="character" w:customStyle="1" w:styleId="Heading2Char1CharCharCharCharCharC">
    <w:name w:val="Heading 2 Char1 Char Char Char Char Char C"/>
    <w:rsid w:val="00002431"/>
    <w:rPr>
      <w:rFonts w:cs="Arial"/>
      <w:b/>
      <w:bCs/>
      <w:iCs/>
      <w:sz w:val="24"/>
      <w:szCs w:val="28"/>
      <w:lang w:val="en-US" w:eastAsia="en-US" w:bidi="ar-SA"/>
    </w:rPr>
  </w:style>
  <w:style w:type="character" w:customStyle="1" w:styleId="underline1">
    <w:name w:val="underline1"/>
    <w:basedOn w:val="DefaultParagraphFont"/>
    <w:rsid w:val="00002431"/>
    <w:rPr>
      <w:u w:val="single"/>
    </w:rPr>
  </w:style>
  <w:style w:type="character" w:customStyle="1" w:styleId="author0">
    <w:name w:val="author"/>
    <w:basedOn w:val="DefaultParagraphFont"/>
    <w:rsid w:val="00002431"/>
    <w:rPr>
      <w:rFonts w:ascii="Times New Roman" w:hAnsi="Times New Roman"/>
      <w:b/>
      <w:sz w:val="24"/>
    </w:rPr>
  </w:style>
  <w:style w:type="character" w:customStyle="1" w:styleId="FontStyle291">
    <w:name w:val="Font Style291"/>
    <w:basedOn w:val="DefaultParagraphFont"/>
    <w:uiPriority w:val="99"/>
    <w:rsid w:val="00002431"/>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002431"/>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002431"/>
    <w:rPr>
      <w:rFonts w:eastAsia="Times New Roman"/>
      <w:szCs w:val="24"/>
    </w:rPr>
  </w:style>
  <w:style w:type="character" w:customStyle="1" w:styleId="StyleStyleMicroText7ptArialNarrow10ptChar">
    <w:name w:val="Style Style MicroText + 7 pt + Arial Narrow 10 pt Char"/>
    <w:basedOn w:val="DefaultParagraphFont"/>
    <w:link w:val="StyleStyleMicroText7ptArialNarrow10pt"/>
    <w:rsid w:val="00002431"/>
    <w:rPr>
      <w:rFonts w:ascii="Times New Roman" w:eastAsia="Times New Roman" w:hAnsi="Times New Roman" w:cs="Times New Roman"/>
      <w:szCs w:val="24"/>
    </w:rPr>
  </w:style>
  <w:style w:type="paragraph" w:customStyle="1" w:styleId="Cards1">
    <w:name w:val="Cards1"/>
    <w:basedOn w:val="Normal"/>
    <w:link w:val="Cards1Char"/>
    <w:qFormat/>
    <w:rsid w:val="00002431"/>
    <w:pPr>
      <w:ind w:left="288"/>
    </w:pPr>
    <w:rPr>
      <w:rFonts w:eastAsia="Times New Roman"/>
      <w:szCs w:val="24"/>
      <w:u w:val="single"/>
    </w:rPr>
  </w:style>
  <w:style w:type="character" w:customStyle="1" w:styleId="Cards1Char">
    <w:name w:val="Cards1 Char"/>
    <w:basedOn w:val="DefaultParagraphFont"/>
    <w:link w:val="Cards1"/>
    <w:rsid w:val="00002431"/>
    <w:rPr>
      <w:rFonts w:ascii="Times New Roman" w:eastAsia="Times New Roman" w:hAnsi="Times New Roman" w:cs="Times New Roman"/>
      <w:szCs w:val="24"/>
      <w:u w:val="single"/>
    </w:rPr>
  </w:style>
  <w:style w:type="paragraph" w:customStyle="1" w:styleId="StyleCardTextTimesNewRoman11ptUnderline">
    <w:name w:val="Style Card Text + Times New Roman 11 pt Underline"/>
    <w:link w:val="StyleCardTextTimesNewRoman11ptUnderlineChar"/>
    <w:qFormat/>
    <w:rsid w:val="00002431"/>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002431"/>
    <w:rPr>
      <w:rFonts w:ascii="Arial" w:eastAsia="Calibri" w:hAnsi="Arial" w:cs="Arial"/>
      <w:u w:val="single"/>
    </w:rPr>
  </w:style>
  <w:style w:type="character" w:customStyle="1" w:styleId="EmphasizeThis">
    <w:name w:val="EmphasizeThis"/>
    <w:rsid w:val="00002431"/>
    <w:rPr>
      <w:rFonts w:ascii="Georgia" w:hAnsi="Georgia"/>
      <w:b/>
      <w:iCs/>
      <w:sz w:val="24"/>
      <w:u w:val="thick"/>
    </w:rPr>
  </w:style>
  <w:style w:type="paragraph" w:customStyle="1" w:styleId="Stylecard8pt">
    <w:name w:val="Style card + 8 pt"/>
    <w:basedOn w:val="Normal"/>
    <w:link w:val="Stylecard8ptChar"/>
    <w:qFormat/>
    <w:rsid w:val="00002431"/>
    <w:pPr>
      <w:ind w:left="288" w:right="288"/>
    </w:pPr>
    <w:rPr>
      <w:rFonts w:ascii="Georgia" w:hAnsi="Georgia"/>
      <w:color w:val="000000"/>
      <w:szCs w:val="24"/>
      <w:u w:val="single"/>
      <w:lang w:eastAsia="ar-SA"/>
    </w:rPr>
  </w:style>
  <w:style w:type="character" w:customStyle="1" w:styleId="Stylecard8ptChar">
    <w:name w:val="Style card + 8 pt Char"/>
    <w:basedOn w:val="cardChar"/>
    <w:link w:val="Stylecard8pt"/>
    <w:rsid w:val="00002431"/>
    <w:rPr>
      <w:rFonts w:ascii="Georgia" w:hAnsi="Georgia" w:cs="Times New Roman"/>
      <w:color w:val="000000"/>
      <w:szCs w:val="24"/>
      <w:u w:val="single"/>
      <w:lang w:eastAsia="ar-SA"/>
    </w:rPr>
  </w:style>
  <w:style w:type="character" w:customStyle="1" w:styleId="bhl">
    <w:name w:val="bhl"/>
    <w:basedOn w:val="DefaultParagraphFont"/>
    <w:rsid w:val="00002431"/>
  </w:style>
  <w:style w:type="paragraph" w:customStyle="1" w:styleId="TagGA11">
    <w:name w:val="Tag GA 11"/>
    <w:basedOn w:val="TOC1"/>
    <w:qFormat/>
    <w:rsid w:val="00002431"/>
    <w:pPr>
      <w:spacing w:before="0" w:after="160"/>
    </w:pPr>
    <w:rPr>
      <w:rFonts w:ascii="Georgia" w:eastAsia="Calibri" w:hAnsi="Georgia"/>
      <w:u w:val="none"/>
      <w:lang w:bidi="ar-SA"/>
    </w:rPr>
  </w:style>
  <w:style w:type="paragraph" w:customStyle="1" w:styleId="CiteCard">
    <w:name w:val="Cite/Card"/>
    <w:basedOn w:val="TOC2"/>
    <w:qFormat/>
    <w:rsid w:val="00002431"/>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002431"/>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002431"/>
    <w:rPr>
      <w:sz w:val="16"/>
      <w:szCs w:val="16"/>
    </w:rPr>
  </w:style>
  <w:style w:type="character" w:customStyle="1" w:styleId="DocumentMapChar1">
    <w:name w:val="Document Map Char1"/>
    <w:basedOn w:val="DefaultParagraphFont"/>
    <w:uiPriority w:val="99"/>
    <w:rsid w:val="00002431"/>
    <w:rPr>
      <w:rFonts w:ascii="Tahoma" w:hAnsi="Tahoma" w:cs="Tahoma"/>
      <w:sz w:val="16"/>
      <w:szCs w:val="16"/>
    </w:rPr>
  </w:style>
  <w:style w:type="character" w:customStyle="1" w:styleId="addmd">
    <w:name w:val="addmd"/>
    <w:basedOn w:val="DefaultParagraphFont"/>
    <w:rsid w:val="00002431"/>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002431"/>
    <w:rPr>
      <w:rFonts w:ascii="Arial" w:hAnsi="Arial"/>
      <w:b/>
      <w:sz w:val="26"/>
    </w:rPr>
  </w:style>
  <w:style w:type="paragraph" w:styleId="FootnoteText">
    <w:name w:val="footnote text"/>
    <w:basedOn w:val="Normal"/>
    <w:link w:val="FootnoteTextChar"/>
    <w:unhideWhenUsed/>
    <w:qFormat/>
    <w:rsid w:val="00002431"/>
    <w:rPr>
      <w:rFonts w:ascii="Georgia" w:eastAsia="Calibri" w:hAnsi="Georgia"/>
      <w:szCs w:val="20"/>
      <w:lang w:eastAsia="zh-CN"/>
    </w:rPr>
  </w:style>
  <w:style w:type="character" w:customStyle="1" w:styleId="FootnoteTextChar">
    <w:name w:val="Footnote Text Char"/>
    <w:basedOn w:val="DefaultParagraphFont"/>
    <w:link w:val="FootnoteText"/>
    <w:rsid w:val="00002431"/>
    <w:rPr>
      <w:rFonts w:ascii="Georgia" w:eastAsia="Calibri" w:hAnsi="Georgia" w:cs="Times New Roman"/>
      <w:szCs w:val="20"/>
      <w:lang w:eastAsia="zh-CN"/>
    </w:rPr>
  </w:style>
  <w:style w:type="character" w:customStyle="1" w:styleId="UnderlinedTextCharChar">
    <w:name w:val="Underlined Text Char Char"/>
    <w:basedOn w:val="DefaultParagraphFont"/>
    <w:rsid w:val="00002431"/>
    <w:rPr>
      <w:rFonts w:cs="Arial"/>
      <w:bCs/>
      <w:noProof w:val="0"/>
      <w:szCs w:val="26"/>
      <w:u w:val="single"/>
      <w:lang w:val="en-US" w:eastAsia="en-US" w:bidi="ar-SA"/>
    </w:rPr>
  </w:style>
  <w:style w:type="character" w:customStyle="1" w:styleId="StyleTimesNewRoman12ptBold">
    <w:name w:val="Style Times New Roman 12 pt Bold"/>
    <w:rsid w:val="00002431"/>
    <w:rPr>
      <w:b/>
      <w:bCs/>
      <w:sz w:val="24"/>
    </w:rPr>
  </w:style>
  <w:style w:type="character" w:customStyle="1" w:styleId="CardText1Char">
    <w:name w:val="Card Text 1 Char"/>
    <w:rsid w:val="00002431"/>
    <w:rPr>
      <w:rFonts w:ascii="Georgia" w:hAnsi="Georgia"/>
      <w:color w:val="000000"/>
      <w:sz w:val="22"/>
      <w:szCs w:val="22"/>
      <w:u w:val="single"/>
    </w:rPr>
  </w:style>
  <w:style w:type="character" w:customStyle="1" w:styleId="BoldUnderlining">
    <w:name w:val="Bold Underlining"/>
    <w:rsid w:val="00002431"/>
    <w:rPr>
      <w:u w:val="single"/>
    </w:rPr>
  </w:style>
  <w:style w:type="character" w:customStyle="1" w:styleId="Intemphasis">
    <w:name w:val="Intemphasis"/>
    <w:uiPriority w:val="1"/>
    <w:qFormat/>
    <w:rsid w:val="00002431"/>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002431"/>
    <w:pPr>
      <w:ind w:left="288" w:right="288"/>
    </w:pPr>
    <w:rPr>
      <w:szCs w:val="16"/>
    </w:rPr>
  </w:style>
  <w:style w:type="character" w:customStyle="1" w:styleId="cardtextChar2">
    <w:name w:val="cardtext Char"/>
    <w:basedOn w:val="DefaultParagraphFont"/>
    <w:link w:val="cardtext0"/>
    <w:rsid w:val="00002431"/>
    <w:rPr>
      <w:rFonts w:ascii="Times New Roman" w:hAnsi="Times New Roman" w:cs="Times New Roman"/>
      <w:szCs w:val="16"/>
    </w:rPr>
  </w:style>
  <w:style w:type="character" w:customStyle="1" w:styleId="BoldUnderlineChar1">
    <w:name w:val="BoldUnderline Char1"/>
    <w:rsid w:val="00002431"/>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002431"/>
    <w:pPr>
      <w:spacing w:after="200"/>
      <w:contextualSpacing/>
    </w:pPr>
    <w:rPr>
      <w:rFonts w:eastAsia="Calibri"/>
      <w:u w:val="single"/>
    </w:rPr>
  </w:style>
  <w:style w:type="character" w:customStyle="1" w:styleId="UnderlinedCardTextChar">
    <w:name w:val="Underlined Card Text Char"/>
    <w:link w:val="UnderlinedCardText"/>
    <w:rsid w:val="00002431"/>
    <w:rPr>
      <w:rFonts w:ascii="Times New Roman" w:eastAsia="Calibri" w:hAnsi="Times New Roman" w:cs="Times New Roman"/>
      <w:u w:val="single"/>
    </w:rPr>
  </w:style>
  <w:style w:type="character" w:customStyle="1" w:styleId="Hyperlink6">
    <w:name w:val="Hyperlink6"/>
    <w:basedOn w:val="DefaultParagraphFont"/>
    <w:rsid w:val="00002431"/>
    <w:rPr>
      <w:color w:val="3300CC"/>
      <w:u w:val="single"/>
    </w:rPr>
  </w:style>
  <w:style w:type="paragraph" w:customStyle="1" w:styleId="Tag12">
    <w:name w:val="Tag12"/>
    <w:basedOn w:val="Normal"/>
    <w:qFormat/>
    <w:rsid w:val="00002431"/>
    <w:pPr>
      <w:contextualSpacing/>
    </w:pPr>
    <w:rPr>
      <w:rFonts w:eastAsia="Cambria"/>
      <w:b/>
    </w:rPr>
  </w:style>
  <w:style w:type="paragraph" w:customStyle="1" w:styleId="Shrink8">
    <w:name w:val="Shrink8"/>
    <w:basedOn w:val="Normal"/>
    <w:qFormat/>
    <w:rsid w:val="00002431"/>
    <w:rPr>
      <w:rFonts w:eastAsia="Cambria"/>
    </w:rPr>
  </w:style>
  <w:style w:type="character" w:customStyle="1" w:styleId="highlight2">
    <w:name w:val="highlight2"/>
    <w:rsid w:val="00002431"/>
    <w:rPr>
      <w:rFonts w:ascii="Arial" w:hAnsi="Arial"/>
      <w:b/>
      <w:sz w:val="19"/>
      <w:u w:val="thick"/>
      <w:bdr w:val="none" w:sz="0" w:space="0" w:color="auto"/>
      <w:shd w:val="clear" w:color="auto" w:fill="auto"/>
    </w:rPr>
  </w:style>
  <w:style w:type="character" w:customStyle="1" w:styleId="citation">
    <w:name w:val="citation"/>
    <w:basedOn w:val="DefaultParagraphFont"/>
    <w:rsid w:val="00002431"/>
  </w:style>
  <w:style w:type="paragraph" w:customStyle="1" w:styleId="UnderlineText">
    <w:name w:val="Underline Text"/>
    <w:basedOn w:val="Normal"/>
    <w:link w:val="UnderlineTextChar"/>
    <w:qFormat/>
    <w:rsid w:val="00002431"/>
    <w:pPr>
      <w:ind w:left="288"/>
    </w:pPr>
    <w:rPr>
      <w:rFonts w:eastAsia="Times New Roman"/>
      <w:u w:val="single"/>
    </w:rPr>
  </w:style>
  <w:style w:type="character" w:customStyle="1" w:styleId="UnderlineTextChar">
    <w:name w:val="Underline Text Char"/>
    <w:basedOn w:val="DefaultParagraphFont"/>
    <w:link w:val="UnderlineText"/>
    <w:rsid w:val="00002431"/>
    <w:rPr>
      <w:rFonts w:ascii="Times New Roman" w:eastAsia="Times New Roman" w:hAnsi="Times New Roman" w:cs="Times New Roman"/>
      <w:u w:val="single"/>
    </w:rPr>
  </w:style>
  <w:style w:type="character" w:customStyle="1" w:styleId="il">
    <w:name w:val="il"/>
    <w:basedOn w:val="DefaultParagraphFont"/>
    <w:rsid w:val="00002431"/>
  </w:style>
  <w:style w:type="character" w:customStyle="1" w:styleId="commentstext">
    <w:name w:val="comments_text"/>
    <w:uiPriority w:val="99"/>
    <w:rsid w:val="00002431"/>
    <w:rPr>
      <w:rFonts w:cs="Times New Roman"/>
    </w:rPr>
  </w:style>
  <w:style w:type="paragraph" w:customStyle="1" w:styleId="Heading42">
    <w:name w:val="Heading 42"/>
    <w:basedOn w:val="Normal"/>
    <w:qFormat/>
    <w:rsid w:val="00002431"/>
    <w:rPr>
      <w:rFonts w:eastAsia="Times New Roman"/>
    </w:rPr>
  </w:style>
  <w:style w:type="paragraph" w:customStyle="1" w:styleId="DebateNormal">
    <w:name w:val="DebateNormal"/>
    <w:basedOn w:val="Normal"/>
    <w:link w:val="DebateNormalChar"/>
    <w:qFormat/>
    <w:rsid w:val="00002431"/>
    <w:pPr>
      <w:spacing w:line="276" w:lineRule="auto"/>
    </w:pPr>
    <w:rPr>
      <w:rFonts w:eastAsia="Calibri"/>
      <w:szCs w:val="20"/>
    </w:rPr>
  </w:style>
  <w:style w:type="character" w:customStyle="1" w:styleId="DebateNormalChar">
    <w:name w:val="DebateNormal Char"/>
    <w:basedOn w:val="DefaultParagraphFont"/>
    <w:link w:val="DebateNormal"/>
    <w:rsid w:val="00002431"/>
    <w:rPr>
      <w:rFonts w:ascii="Times New Roman" w:eastAsia="Calibri" w:hAnsi="Times New Roman" w:cs="Times New Roman"/>
      <w:szCs w:val="20"/>
    </w:rPr>
  </w:style>
  <w:style w:type="paragraph" w:customStyle="1" w:styleId="DebateEmphasis">
    <w:name w:val="DebateEmphasis"/>
    <w:basedOn w:val="Normal"/>
    <w:link w:val="DebateEmphasisChar"/>
    <w:qFormat/>
    <w:rsid w:val="0000243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002431"/>
    <w:rPr>
      <w:rFonts w:ascii="Times New Roman" w:eastAsia="Calibri" w:hAnsi="Times New Roman" w:cs="Times New Roman"/>
      <w:b/>
      <w:szCs w:val="20"/>
      <w:u w:val="single"/>
    </w:rPr>
  </w:style>
  <w:style w:type="character" w:customStyle="1" w:styleId="CardChar0">
    <w:name w:val="Card Char"/>
    <w:aliases w:val="tags Char,Heading 2 Char Char Char Char Char Char Char Char Char,Heading 2 Char Char Char Char Char Char,TAG Ch,No Spacing2 Char,Heading 2 Char Char Char Char Char Char Char Char Char Char Char Char Char Char Char Char,No Spacing1 Char"/>
    <w:basedOn w:val="DefaultParagraphFont"/>
    <w:qFormat/>
    <w:locked/>
    <w:rsid w:val="00002431"/>
    <w:rPr>
      <w:rFonts w:ascii="Times New Roman" w:eastAsia="Cambria" w:hAnsi="Times New Roman" w:cs="Times New Roman"/>
      <w:sz w:val="20"/>
      <w:szCs w:val="22"/>
    </w:rPr>
  </w:style>
  <w:style w:type="paragraph" w:customStyle="1" w:styleId="NormalCite">
    <w:name w:val="NormalCite"/>
    <w:link w:val="NormalCiteChar"/>
    <w:qFormat/>
    <w:rsid w:val="00002431"/>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002431"/>
    <w:rPr>
      <w:rFonts w:ascii="Times New Roman" w:hAnsi="Times New Roman" w:cs="Times New Roman"/>
      <w:sz w:val="18"/>
    </w:rPr>
  </w:style>
  <w:style w:type="character" w:customStyle="1" w:styleId="articletext">
    <w:name w:val="articletext"/>
    <w:basedOn w:val="DefaultParagraphFont"/>
    <w:rsid w:val="00002431"/>
  </w:style>
  <w:style w:type="character" w:customStyle="1" w:styleId="grey10">
    <w:name w:val="grey10"/>
    <w:basedOn w:val="DefaultParagraphFont"/>
    <w:rsid w:val="00002431"/>
  </w:style>
  <w:style w:type="character" w:customStyle="1" w:styleId="navy13bd">
    <w:name w:val="navy13bd"/>
    <w:basedOn w:val="DefaultParagraphFont"/>
    <w:rsid w:val="00002431"/>
  </w:style>
  <w:style w:type="character" w:customStyle="1" w:styleId="Style9ptUnderline2">
    <w:name w:val="Style 9 pt Underline2"/>
    <w:basedOn w:val="DefaultParagraphFont"/>
    <w:rsid w:val="00002431"/>
    <w:rPr>
      <w:sz w:val="20"/>
      <w:u w:val="single"/>
    </w:rPr>
  </w:style>
  <w:style w:type="character" w:customStyle="1" w:styleId="Style9ptBoldUnderline1">
    <w:name w:val="Style 9 pt Bold Underline1"/>
    <w:basedOn w:val="DefaultParagraphFont"/>
    <w:rsid w:val="00002431"/>
    <w:rPr>
      <w:b/>
      <w:bCs/>
      <w:sz w:val="20"/>
      <w:u w:val="single"/>
    </w:rPr>
  </w:style>
  <w:style w:type="character" w:customStyle="1" w:styleId="TagsCharChar">
    <w:name w:val="Tags Char Char"/>
    <w:basedOn w:val="DefaultParagraphFont"/>
    <w:rsid w:val="00002431"/>
    <w:rPr>
      <w:rFonts w:eastAsia="SimSun"/>
      <w:b/>
      <w:sz w:val="24"/>
      <w:lang w:val="en-US" w:eastAsia="zh-CN" w:bidi="ar-SA"/>
    </w:rPr>
  </w:style>
  <w:style w:type="paragraph" w:customStyle="1" w:styleId="cardCharCharCharChar">
    <w:name w:val="card Char Char Char Char"/>
    <w:basedOn w:val="Normal"/>
    <w:qFormat/>
    <w:rsid w:val="00002431"/>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002431"/>
    <w:rPr>
      <w:rFonts w:ascii="Times" w:eastAsia="Times New Roman" w:hAnsi="Times"/>
      <w:szCs w:val="24"/>
    </w:rPr>
  </w:style>
  <w:style w:type="paragraph" w:customStyle="1" w:styleId="CARD">
    <w:name w:val="CARD"/>
    <w:basedOn w:val="Normal"/>
    <w:link w:val="CARDChar1"/>
    <w:qFormat/>
    <w:rsid w:val="00002431"/>
    <w:rPr>
      <w:rFonts w:eastAsia="Times New Roman"/>
      <w:szCs w:val="24"/>
      <w:u w:val="single"/>
    </w:rPr>
  </w:style>
  <w:style w:type="character" w:customStyle="1" w:styleId="CARDChar1">
    <w:name w:val="CARD Char"/>
    <w:basedOn w:val="DefaultParagraphFont"/>
    <w:link w:val="CARD"/>
    <w:rsid w:val="00002431"/>
    <w:rPr>
      <w:rFonts w:ascii="Times New Roman" w:eastAsia="Times New Roman" w:hAnsi="Times New Roman" w:cs="Times New Roman"/>
      <w:szCs w:val="24"/>
      <w:u w:val="single"/>
    </w:rPr>
  </w:style>
  <w:style w:type="paragraph" w:customStyle="1" w:styleId="Normal2">
    <w:name w:val="Normal2"/>
    <w:basedOn w:val="Normal"/>
    <w:qFormat/>
    <w:rsid w:val="00002431"/>
    <w:rPr>
      <w:rFonts w:eastAsia="Times New Roman"/>
      <w:szCs w:val="24"/>
    </w:rPr>
  </w:style>
  <w:style w:type="character" w:customStyle="1" w:styleId="Style11ptThickunderline">
    <w:name w:val="Style 11 pt Thick underline"/>
    <w:rsid w:val="00002431"/>
    <w:rPr>
      <w:rFonts w:ascii="Times New Roman" w:hAnsi="Times New Roman"/>
      <w:sz w:val="20"/>
      <w:u w:val="single"/>
    </w:rPr>
  </w:style>
  <w:style w:type="character" w:customStyle="1" w:styleId="Style11ptBoldThickunderline">
    <w:name w:val="Style 11 pt Bold Thick underline"/>
    <w:rsid w:val="00002431"/>
    <w:rPr>
      <w:rFonts w:ascii="Times New Roman" w:hAnsi="Times New Roman"/>
      <w:b/>
      <w:bCs/>
      <w:sz w:val="20"/>
      <w:u w:val="single"/>
    </w:rPr>
  </w:style>
  <w:style w:type="character" w:styleId="FootnoteReference">
    <w:name w:val="footnote reference"/>
    <w:aliases w:val="FN Ref,footnote reference,fr,o,FR,(NECG) Footnote Reference"/>
    <w:unhideWhenUsed/>
    <w:qFormat/>
    <w:rsid w:val="00002431"/>
    <w:rPr>
      <w:vertAlign w:val="superscript"/>
    </w:rPr>
  </w:style>
  <w:style w:type="character" w:customStyle="1" w:styleId="CharChar5">
    <w:name w:val="Char Char5"/>
    <w:rsid w:val="00002431"/>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00243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002431"/>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002431"/>
    <w:rPr>
      <w:u w:val="single"/>
    </w:rPr>
  </w:style>
  <w:style w:type="character" w:customStyle="1" w:styleId="StyleUnderlineBoldIndent11ptChar">
    <w:name w:val="Style Underline + Bold Indent + 11 pt Char"/>
    <w:link w:val="StyleUnderlineBoldIndent11pt"/>
    <w:rsid w:val="00002431"/>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002431"/>
    <w:rPr>
      <w:b/>
      <w:bCs/>
      <w:u w:val="single"/>
    </w:rPr>
  </w:style>
  <w:style w:type="character" w:customStyle="1" w:styleId="StyleUnderlineBoldIndent11ptBoldChar">
    <w:name w:val="Style Underline + Bold Indent + 11 pt Bold Char"/>
    <w:link w:val="StyleUnderlineBoldIndent11ptBold"/>
    <w:rsid w:val="00002431"/>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002431"/>
    <w:rPr>
      <w:bCs/>
      <w:u w:val="single"/>
    </w:rPr>
  </w:style>
  <w:style w:type="character" w:customStyle="1" w:styleId="StyleStyle4CharTimesNewRoman11pt">
    <w:name w:val="Style Style4 Char + Times New Roman 11 pt"/>
    <w:basedOn w:val="DefaultParagraphFont"/>
    <w:qFormat/>
    <w:rsid w:val="00002431"/>
    <w:rPr>
      <w:rFonts w:ascii="Times New Roman" w:hAnsi="Times New Roman"/>
      <w:sz w:val="20"/>
      <w:szCs w:val="24"/>
      <w:u w:val="single"/>
      <w:lang w:val="en-US" w:eastAsia="en-US" w:bidi="ar-SA"/>
    </w:rPr>
  </w:style>
  <w:style w:type="paragraph" w:customStyle="1" w:styleId="author-name">
    <w:name w:val="author-name"/>
    <w:basedOn w:val="Normal"/>
    <w:qFormat/>
    <w:rsid w:val="00002431"/>
    <w:pPr>
      <w:spacing w:before="100" w:beforeAutospacing="1" w:after="100" w:afterAutospacing="1"/>
    </w:pPr>
    <w:rPr>
      <w:rFonts w:eastAsia="Times New Roman"/>
      <w:szCs w:val="24"/>
    </w:rPr>
  </w:style>
  <w:style w:type="paragraph" w:customStyle="1" w:styleId="author-credentials">
    <w:name w:val="author-credentials"/>
    <w:basedOn w:val="Normal"/>
    <w:qFormat/>
    <w:rsid w:val="00002431"/>
    <w:pPr>
      <w:spacing w:before="100" w:beforeAutospacing="1" w:after="100" w:afterAutospacing="1"/>
    </w:pPr>
    <w:rPr>
      <w:rFonts w:eastAsia="Times New Roman"/>
      <w:szCs w:val="24"/>
    </w:rPr>
  </w:style>
  <w:style w:type="character" w:customStyle="1" w:styleId="HTMLPreformattedChar1">
    <w:name w:val="HTML Preformatted Char1"/>
    <w:basedOn w:val="DefaultParagraphFont"/>
    <w:uiPriority w:val="99"/>
    <w:semiHidden/>
    <w:rsid w:val="00002431"/>
    <w:rPr>
      <w:rFonts w:ascii="Consolas" w:hAnsi="Consolas" w:cs="Consolas"/>
      <w:sz w:val="20"/>
      <w:szCs w:val="20"/>
    </w:rPr>
  </w:style>
  <w:style w:type="character" w:customStyle="1" w:styleId="StyleStyle4CharTimesNewRoman11ptBold">
    <w:name w:val="Style Style4 Char + Times New Roman 11 pt Bold"/>
    <w:basedOn w:val="DefaultParagraphFont"/>
    <w:qFormat/>
    <w:rsid w:val="00002431"/>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qFormat/>
    <w:rsid w:val="00002431"/>
    <w:rPr>
      <w:rFonts w:ascii="Times New Roman" w:hAnsi="Times New Roman"/>
      <w:i/>
      <w:iCs/>
      <w:sz w:val="20"/>
      <w:szCs w:val="24"/>
      <w:u w:val="single"/>
      <w:lang w:val="en-US" w:eastAsia="en-US" w:bidi="ar-SA"/>
    </w:rPr>
  </w:style>
  <w:style w:type="character" w:customStyle="1" w:styleId="headline">
    <w:name w:val="headline"/>
    <w:basedOn w:val="DefaultParagraphFont"/>
    <w:rsid w:val="00002431"/>
  </w:style>
  <w:style w:type="character" w:customStyle="1" w:styleId="CharChar4">
    <w:name w:val="Char Char4"/>
    <w:basedOn w:val="DefaultParagraphFont"/>
    <w:rsid w:val="00002431"/>
    <w:rPr>
      <w:rFonts w:cs="Arial"/>
      <w:b/>
      <w:bCs/>
      <w:iCs/>
      <w:szCs w:val="28"/>
      <w:lang w:val="en-US" w:eastAsia="en-US" w:bidi="ar-SA"/>
    </w:rPr>
  </w:style>
  <w:style w:type="character" w:customStyle="1" w:styleId="yshortcuts">
    <w:name w:val="yshortcuts"/>
    <w:basedOn w:val="DefaultParagraphFont"/>
    <w:rsid w:val="00002431"/>
  </w:style>
  <w:style w:type="character" w:customStyle="1" w:styleId="HotRouteChar0">
    <w:name w:val="Hot Route Char"/>
    <w:link w:val="HotRoute"/>
    <w:rsid w:val="00002431"/>
    <w:rPr>
      <w:rFonts w:ascii="Times New Roman" w:eastAsia="Times New Roman" w:hAnsi="Times New Roman" w:cs="Times New Roman"/>
      <w:szCs w:val="24"/>
    </w:rPr>
  </w:style>
  <w:style w:type="paragraph" w:styleId="PlainText">
    <w:name w:val="Plain Text"/>
    <w:basedOn w:val="Normal"/>
    <w:link w:val="PlainTextChar"/>
    <w:rsid w:val="00002431"/>
    <w:rPr>
      <w:rFonts w:ascii="Courier New" w:eastAsia="Times New Roman" w:hAnsi="Courier New" w:cs="Courier New"/>
      <w:szCs w:val="20"/>
    </w:rPr>
  </w:style>
  <w:style w:type="character" w:customStyle="1" w:styleId="PlainTextChar">
    <w:name w:val="Plain Text Char"/>
    <w:basedOn w:val="DefaultParagraphFont"/>
    <w:link w:val="PlainText"/>
    <w:rsid w:val="00002431"/>
    <w:rPr>
      <w:rFonts w:ascii="Courier New" w:eastAsia="Times New Roman" w:hAnsi="Courier New" w:cs="Courier New"/>
      <w:szCs w:val="20"/>
    </w:rPr>
  </w:style>
  <w:style w:type="character" w:customStyle="1" w:styleId="senselabelstart">
    <w:name w:val="sense_label start"/>
    <w:basedOn w:val="DefaultParagraphFont"/>
    <w:qFormat/>
    <w:rsid w:val="00002431"/>
  </w:style>
  <w:style w:type="character" w:customStyle="1" w:styleId="sensecontent">
    <w:name w:val="sense_content"/>
    <w:basedOn w:val="DefaultParagraphFont"/>
    <w:qFormat/>
    <w:rsid w:val="00002431"/>
  </w:style>
  <w:style w:type="character" w:customStyle="1" w:styleId="vi">
    <w:name w:val="vi"/>
    <w:basedOn w:val="DefaultParagraphFont"/>
    <w:qFormat/>
    <w:rsid w:val="00002431"/>
  </w:style>
  <w:style w:type="character" w:customStyle="1" w:styleId="italic">
    <w:name w:val="italic"/>
    <w:basedOn w:val="DefaultParagraphFont"/>
    <w:qFormat/>
    <w:rsid w:val="00002431"/>
  </w:style>
  <w:style w:type="paragraph" w:customStyle="1" w:styleId="Microtext0">
    <w:name w:val="Microtext"/>
    <w:basedOn w:val="Normal"/>
    <w:next w:val="Normal"/>
    <w:link w:val="MicrotextChar0"/>
    <w:qFormat/>
    <w:rsid w:val="00002431"/>
    <w:rPr>
      <w:sz w:val="12"/>
    </w:rPr>
  </w:style>
  <w:style w:type="character" w:customStyle="1" w:styleId="MicrotextChar0">
    <w:name w:val="Microtext Char"/>
    <w:link w:val="Microtext0"/>
    <w:rsid w:val="00002431"/>
    <w:rPr>
      <w:rFonts w:ascii="Times New Roman" w:hAnsi="Times New Roman" w:cs="Times New Roman"/>
      <w:sz w:val="12"/>
    </w:rPr>
  </w:style>
  <w:style w:type="character" w:customStyle="1" w:styleId="st">
    <w:name w:val="st"/>
    <w:basedOn w:val="DefaultParagraphFont"/>
    <w:rsid w:val="00002431"/>
  </w:style>
  <w:style w:type="paragraph" w:customStyle="1" w:styleId="Style6">
    <w:name w:val="Style6"/>
    <w:basedOn w:val="Normal"/>
    <w:link w:val="Style6Char"/>
    <w:autoRedefine/>
    <w:qFormat/>
    <w:rsid w:val="00002431"/>
    <w:rPr>
      <w:b/>
    </w:rPr>
  </w:style>
  <w:style w:type="character" w:customStyle="1" w:styleId="Style6Char">
    <w:name w:val="Style6 Char"/>
    <w:basedOn w:val="DefaultParagraphFont"/>
    <w:link w:val="Style6"/>
    <w:rsid w:val="00002431"/>
    <w:rPr>
      <w:rFonts w:ascii="Times New Roman" w:hAnsi="Times New Roman" w:cs="Times New Roman"/>
      <w:b/>
    </w:rPr>
  </w:style>
  <w:style w:type="paragraph" w:customStyle="1" w:styleId="Style11">
    <w:name w:val="Style11"/>
    <w:basedOn w:val="Normal"/>
    <w:link w:val="Style11Char"/>
    <w:qFormat/>
    <w:rsid w:val="00002431"/>
    <w:rPr>
      <w:rFonts w:eastAsia="Times New Roman"/>
      <w:b/>
      <w:szCs w:val="20"/>
      <w:u w:val="thick"/>
    </w:rPr>
  </w:style>
  <w:style w:type="paragraph" w:customStyle="1" w:styleId="Style12">
    <w:name w:val="Style12"/>
    <w:basedOn w:val="Normal"/>
    <w:link w:val="Style12Char"/>
    <w:qFormat/>
    <w:rsid w:val="00002431"/>
    <w:rPr>
      <w:rFonts w:eastAsia="Times New Roman"/>
      <w:b/>
      <w:u w:val="thick"/>
    </w:rPr>
  </w:style>
  <w:style w:type="character" w:customStyle="1" w:styleId="Style11Char">
    <w:name w:val="Style11 Char"/>
    <w:basedOn w:val="DefaultParagraphFont"/>
    <w:link w:val="Style11"/>
    <w:rsid w:val="00002431"/>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002431"/>
    <w:rPr>
      <w:rFonts w:ascii="Times New Roman" w:eastAsia="Times New Roman" w:hAnsi="Times New Roman" w:cs="Times New Roman"/>
      <w:b/>
      <w:u w:val="thick"/>
    </w:rPr>
  </w:style>
  <w:style w:type="character" w:customStyle="1" w:styleId="caps-label">
    <w:name w:val="caps-label"/>
    <w:basedOn w:val="DefaultParagraphFont"/>
    <w:rsid w:val="00002431"/>
  </w:style>
  <w:style w:type="character" w:customStyle="1" w:styleId="wikiexternallink">
    <w:name w:val="wikiexternallink"/>
    <w:basedOn w:val="DefaultParagraphFont"/>
    <w:rsid w:val="00002431"/>
  </w:style>
  <w:style w:type="character" w:customStyle="1" w:styleId="wikigeneratedlinkcontent">
    <w:name w:val="wikigeneratedlinkcontent"/>
    <w:basedOn w:val="DefaultParagraphFont"/>
    <w:rsid w:val="00002431"/>
  </w:style>
  <w:style w:type="character" w:customStyle="1" w:styleId="ShrinkChar">
    <w:name w:val="Shrink Char"/>
    <w:link w:val="Shrink"/>
    <w:locked/>
    <w:rsid w:val="00002431"/>
    <w:rPr>
      <w:rFonts w:ascii="Garamond" w:eastAsia="Times New Roman" w:hAnsi="Garamond"/>
      <w:sz w:val="12"/>
    </w:rPr>
  </w:style>
  <w:style w:type="paragraph" w:customStyle="1" w:styleId="Shrink">
    <w:name w:val="Shrink"/>
    <w:link w:val="ShrinkChar"/>
    <w:qFormat/>
    <w:rsid w:val="00002431"/>
    <w:pPr>
      <w:spacing w:after="0" w:line="240" w:lineRule="auto"/>
      <w:ind w:left="288" w:right="288"/>
    </w:pPr>
    <w:rPr>
      <w:rFonts w:ascii="Garamond" w:eastAsia="Times New Roman" w:hAnsi="Garamond"/>
      <w:sz w:val="12"/>
    </w:rPr>
  </w:style>
  <w:style w:type="character" w:customStyle="1" w:styleId="aqj">
    <w:name w:val="aqj"/>
    <w:basedOn w:val="DefaultParagraphFont"/>
    <w:rsid w:val="00002431"/>
  </w:style>
  <w:style w:type="character" w:customStyle="1" w:styleId="StyleStyleBoldUnderlineIntenseEmphasisUnderlineapple-style-s">
    <w:name w:val="Style Style Bold UnderlineIntense EmphasisUnderlineapple-style-s..."/>
    <w:basedOn w:val="DefaultParagraphFont"/>
    <w:rsid w:val="00002431"/>
    <w:rPr>
      <w:b w:val="0"/>
      <w:bCs w:val="0"/>
      <w:sz w:val="22"/>
      <w:u w:val="single"/>
      <w:bdr w:val="none" w:sz="0" w:space="0" w:color="auto"/>
    </w:rPr>
  </w:style>
  <w:style w:type="paragraph" w:customStyle="1" w:styleId="blocktitle0">
    <w:name w:val="block title"/>
    <w:basedOn w:val="Normal"/>
    <w:link w:val="blocktitleChar0"/>
    <w:autoRedefine/>
    <w:qFormat/>
    <w:rsid w:val="00002431"/>
    <w:pPr>
      <w:spacing w:after="240"/>
      <w:jc w:val="center"/>
      <w:outlineLvl w:val="0"/>
    </w:pPr>
    <w:rPr>
      <w:rFonts w:eastAsia="Calibri"/>
      <w:b/>
      <w:caps/>
      <w:sz w:val="28"/>
      <w:szCs w:val="28"/>
      <w:lang w:val="es-ES"/>
    </w:rPr>
  </w:style>
  <w:style w:type="character" w:customStyle="1" w:styleId="Boxed">
    <w:name w:val="Boxed"/>
    <w:qFormat/>
    <w:rsid w:val="00002431"/>
    <w:rPr>
      <w:rFonts w:ascii="Times New Roman" w:hAnsi="Times New Roman"/>
      <w:sz w:val="20"/>
      <w:bdr w:val="single" w:sz="6" w:space="0" w:color="auto"/>
    </w:rPr>
  </w:style>
  <w:style w:type="character" w:customStyle="1" w:styleId="UnderlineCard">
    <w:name w:val="Underline Card"/>
    <w:uiPriority w:val="6"/>
    <w:qFormat/>
    <w:rsid w:val="00002431"/>
    <w:rPr>
      <w:rFonts w:ascii="Arial" w:hAnsi="Arial"/>
      <w:b w:val="0"/>
      <w:bCs/>
      <w:sz w:val="20"/>
      <w:u w:val="single"/>
    </w:rPr>
  </w:style>
  <w:style w:type="character" w:customStyle="1" w:styleId="story-author">
    <w:name w:val="story-author"/>
    <w:basedOn w:val="DefaultParagraphFont"/>
    <w:rsid w:val="00002431"/>
  </w:style>
  <w:style w:type="paragraph" w:customStyle="1" w:styleId="type">
    <w:name w:val="type"/>
    <w:basedOn w:val="Normal"/>
    <w:qFormat/>
    <w:rsid w:val="00002431"/>
    <w:pPr>
      <w:spacing w:before="100" w:beforeAutospacing="1" w:after="100" w:afterAutospacing="1"/>
    </w:pPr>
    <w:rPr>
      <w:rFonts w:eastAsia="Times New Roman"/>
      <w:szCs w:val="24"/>
    </w:rPr>
  </w:style>
  <w:style w:type="character" w:customStyle="1" w:styleId="institution">
    <w:name w:val="institution"/>
    <w:basedOn w:val="DefaultParagraphFont"/>
    <w:rsid w:val="00002431"/>
  </w:style>
  <w:style w:type="character" w:customStyle="1" w:styleId="abodyblack3">
    <w:name w:val="abodyblack3"/>
    <w:basedOn w:val="DefaultParagraphFont"/>
    <w:rsid w:val="00002431"/>
  </w:style>
  <w:style w:type="paragraph" w:customStyle="1" w:styleId="UnderlineChar2CharChar">
    <w:name w:val="Underline Char2 Char Char"/>
    <w:basedOn w:val="Normal"/>
    <w:link w:val="UnderlineChar2CharCharChar"/>
    <w:qFormat/>
    <w:rsid w:val="00002431"/>
    <w:rPr>
      <w:rFonts w:eastAsia="MS Mincho"/>
      <w:szCs w:val="20"/>
      <w:u w:val="single"/>
    </w:rPr>
  </w:style>
  <w:style w:type="character" w:customStyle="1" w:styleId="UnderlineChar2CharCharChar">
    <w:name w:val="Underline Char2 Char Char Char"/>
    <w:link w:val="UnderlineChar2CharChar"/>
    <w:rsid w:val="00002431"/>
    <w:rPr>
      <w:rFonts w:ascii="Times New Roman" w:eastAsia="MS Mincho" w:hAnsi="Times New Roman" w:cs="Times New Roman"/>
      <w:szCs w:val="20"/>
      <w:u w:val="single"/>
    </w:rPr>
  </w:style>
  <w:style w:type="character" w:customStyle="1" w:styleId="CharacterStyle1">
    <w:name w:val="Character Style 1"/>
    <w:rsid w:val="00002431"/>
    <w:rPr>
      <w:sz w:val="20"/>
      <w:szCs w:val="20"/>
    </w:rPr>
  </w:style>
  <w:style w:type="character" w:customStyle="1" w:styleId="FontStyle177">
    <w:name w:val="Font Style177"/>
    <w:basedOn w:val="DefaultParagraphFont"/>
    <w:uiPriority w:val="99"/>
    <w:rsid w:val="00002431"/>
    <w:rPr>
      <w:rFonts w:ascii="Times New Roman" w:hAnsi="Times New Roman" w:cs="Times New Roman"/>
      <w:sz w:val="20"/>
      <w:szCs w:val="20"/>
    </w:rPr>
  </w:style>
  <w:style w:type="character" w:customStyle="1" w:styleId="FontStyle173">
    <w:name w:val="Font Style173"/>
    <w:basedOn w:val="DefaultParagraphFont"/>
    <w:uiPriority w:val="99"/>
    <w:rsid w:val="00002431"/>
    <w:rPr>
      <w:rFonts w:ascii="Times New Roman" w:hAnsi="Times New Roman" w:cs="Times New Roman"/>
      <w:sz w:val="14"/>
      <w:szCs w:val="14"/>
    </w:rPr>
  </w:style>
  <w:style w:type="character" w:customStyle="1" w:styleId="FontStyle151">
    <w:name w:val="Font Style151"/>
    <w:basedOn w:val="DefaultParagraphFont"/>
    <w:uiPriority w:val="99"/>
    <w:rsid w:val="00002431"/>
    <w:rPr>
      <w:rFonts w:ascii="Arial Narrow" w:hAnsi="Arial Narrow" w:cs="Arial Narrow"/>
      <w:b/>
      <w:bCs/>
      <w:sz w:val="12"/>
      <w:szCs w:val="12"/>
    </w:rPr>
  </w:style>
  <w:style w:type="character" w:customStyle="1" w:styleId="FontStyle156">
    <w:name w:val="Font Style156"/>
    <w:basedOn w:val="DefaultParagraphFont"/>
    <w:uiPriority w:val="99"/>
    <w:rsid w:val="00002431"/>
    <w:rPr>
      <w:rFonts w:ascii="Arial Narrow" w:hAnsi="Arial Narrow" w:cs="Arial Narrow"/>
      <w:sz w:val="8"/>
      <w:szCs w:val="8"/>
    </w:rPr>
  </w:style>
  <w:style w:type="character" w:customStyle="1" w:styleId="FontStyle160">
    <w:name w:val="Font Style160"/>
    <w:basedOn w:val="DefaultParagraphFont"/>
    <w:uiPriority w:val="99"/>
    <w:rsid w:val="00002431"/>
    <w:rPr>
      <w:rFonts w:ascii="Times New Roman" w:hAnsi="Times New Roman" w:cs="Times New Roman"/>
      <w:b/>
      <w:bCs/>
      <w:sz w:val="20"/>
      <w:szCs w:val="20"/>
    </w:rPr>
  </w:style>
  <w:style w:type="character" w:customStyle="1" w:styleId="FontStyle178">
    <w:name w:val="Font Style178"/>
    <w:basedOn w:val="DefaultParagraphFont"/>
    <w:uiPriority w:val="99"/>
    <w:rsid w:val="00002431"/>
    <w:rPr>
      <w:rFonts w:ascii="Times New Roman" w:hAnsi="Times New Roman" w:cs="Times New Roman"/>
      <w:sz w:val="18"/>
      <w:szCs w:val="18"/>
    </w:rPr>
  </w:style>
  <w:style w:type="paragraph" w:customStyle="1" w:styleId="Style14">
    <w:name w:val="Style14"/>
    <w:basedOn w:val="Normal"/>
    <w:uiPriority w:val="99"/>
    <w:qFormat/>
    <w:rsid w:val="00002431"/>
    <w:pPr>
      <w:widowControl w:val="0"/>
      <w:autoSpaceDE w:val="0"/>
      <w:autoSpaceDN w:val="0"/>
      <w:adjustRightInd w:val="0"/>
      <w:spacing w:line="278" w:lineRule="exact"/>
      <w:jc w:val="both"/>
    </w:pPr>
    <w:rPr>
      <w:rFonts w:eastAsia="Times New Roman"/>
      <w:szCs w:val="24"/>
    </w:rPr>
  </w:style>
  <w:style w:type="paragraph" w:customStyle="1" w:styleId="Style16">
    <w:name w:val="Style16"/>
    <w:basedOn w:val="Normal"/>
    <w:uiPriority w:val="99"/>
    <w:qFormat/>
    <w:rsid w:val="00002431"/>
    <w:pPr>
      <w:widowControl w:val="0"/>
      <w:autoSpaceDE w:val="0"/>
      <w:autoSpaceDN w:val="0"/>
      <w:adjustRightInd w:val="0"/>
      <w:spacing w:line="163" w:lineRule="exact"/>
    </w:pPr>
    <w:rPr>
      <w:rFonts w:eastAsia="Times New Roman"/>
      <w:szCs w:val="24"/>
    </w:rPr>
  </w:style>
  <w:style w:type="character" w:customStyle="1" w:styleId="FontStyle168">
    <w:name w:val="Font Style168"/>
    <w:basedOn w:val="DefaultParagraphFont"/>
    <w:uiPriority w:val="99"/>
    <w:rsid w:val="00002431"/>
    <w:rPr>
      <w:rFonts w:ascii="Times New Roman" w:hAnsi="Times New Roman" w:cs="Times New Roman"/>
      <w:sz w:val="12"/>
      <w:szCs w:val="12"/>
    </w:rPr>
  </w:style>
  <w:style w:type="paragraph" w:customStyle="1" w:styleId="Style9">
    <w:name w:val="Style9"/>
    <w:basedOn w:val="Normal"/>
    <w:uiPriority w:val="99"/>
    <w:qFormat/>
    <w:rsid w:val="00002431"/>
    <w:pPr>
      <w:widowControl w:val="0"/>
      <w:autoSpaceDE w:val="0"/>
      <w:autoSpaceDN w:val="0"/>
      <w:adjustRightInd w:val="0"/>
      <w:spacing w:line="134" w:lineRule="exact"/>
      <w:jc w:val="both"/>
    </w:pPr>
    <w:rPr>
      <w:rFonts w:eastAsia="Times New Roman"/>
      <w:szCs w:val="24"/>
    </w:rPr>
  </w:style>
  <w:style w:type="paragraph" w:customStyle="1" w:styleId="Style44">
    <w:name w:val="Style44"/>
    <w:basedOn w:val="Normal"/>
    <w:uiPriority w:val="99"/>
    <w:qFormat/>
    <w:rsid w:val="00002431"/>
    <w:pPr>
      <w:widowControl w:val="0"/>
      <w:autoSpaceDE w:val="0"/>
      <w:autoSpaceDN w:val="0"/>
      <w:adjustRightInd w:val="0"/>
      <w:spacing w:line="216" w:lineRule="exact"/>
      <w:jc w:val="both"/>
    </w:pPr>
    <w:rPr>
      <w:rFonts w:eastAsia="Times New Roman"/>
      <w:szCs w:val="24"/>
    </w:rPr>
  </w:style>
  <w:style w:type="paragraph" w:customStyle="1" w:styleId="Style19">
    <w:name w:val="Style19"/>
    <w:basedOn w:val="Normal"/>
    <w:uiPriority w:val="99"/>
    <w:qFormat/>
    <w:rsid w:val="00002431"/>
    <w:pPr>
      <w:widowControl w:val="0"/>
      <w:autoSpaceDE w:val="0"/>
      <w:autoSpaceDN w:val="0"/>
      <w:adjustRightInd w:val="0"/>
      <w:spacing w:line="206" w:lineRule="exact"/>
    </w:pPr>
    <w:rPr>
      <w:rFonts w:eastAsia="Times New Roman"/>
      <w:szCs w:val="24"/>
    </w:rPr>
  </w:style>
  <w:style w:type="character" w:customStyle="1" w:styleId="FontStyle176">
    <w:name w:val="Font Style176"/>
    <w:basedOn w:val="DefaultParagraphFont"/>
    <w:uiPriority w:val="99"/>
    <w:rsid w:val="00002431"/>
    <w:rPr>
      <w:rFonts w:ascii="Times New Roman" w:hAnsi="Times New Roman" w:cs="Times New Roman"/>
      <w:sz w:val="16"/>
      <w:szCs w:val="16"/>
    </w:rPr>
  </w:style>
  <w:style w:type="character" w:customStyle="1" w:styleId="f">
    <w:name w:val="f"/>
    <w:basedOn w:val="DefaultParagraphFont"/>
    <w:rsid w:val="00002431"/>
  </w:style>
  <w:style w:type="character" w:customStyle="1" w:styleId="TagsChar2">
    <w:name w:val="Tags Char2"/>
    <w:rsid w:val="00002431"/>
    <w:rPr>
      <w:b/>
      <w:sz w:val="24"/>
    </w:rPr>
  </w:style>
  <w:style w:type="paragraph" w:customStyle="1" w:styleId="CardsFont6ptChar">
    <w:name w:val="Cards + Font: 6 pt Char"/>
    <w:basedOn w:val="Normal"/>
    <w:link w:val="CardsFont6ptCharChar"/>
    <w:qFormat/>
    <w:rsid w:val="00002431"/>
    <w:pPr>
      <w:autoSpaceDE w:val="0"/>
      <w:autoSpaceDN w:val="0"/>
      <w:adjustRightInd w:val="0"/>
      <w:ind w:left="432" w:right="432"/>
      <w:jc w:val="both"/>
    </w:pPr>
    <w:rPr>
      <w:rFonts w:eastAsia="Times New Roman"/>
      <w:sz w:val="12"/>
      <w:szCs w:val="24"/>
    </w:rPr>
  </w:style>
  <w:style w:type="character" w:customStyle="1" w:styleId="CardsFont6ptCharChar">
    <w:name w:val="Cards + Font: 6 pt Char Char"/>
    <w:link w:val="CardsFont6ptChar"/>
    <w:rsid w:val="00002431"/>
    <w:rPr>
      <w:rFonts w:ascii="Times New Roman" w:eastAsia="Times New Roman" w:hAnsi="Times New Roman" w:cs="Times New Roman"/>
      <w:sz w:val="12"/>
      <w:szCs w:val="24"/>
    </w:rPr>
  </w:style>
  <w:style w:type="character" w:customStyle="1" w:styleId="FontStyle172">
    <w:name w:val="Font Style172"/>
    <w:basedOn w:val="DefaultParagraphFont"/>
    <w:uiPriority w:val="99"/>
    <w:rsid w:val="00002431"/>
    <w:rPr>
      <w:rFonts w:ascii="Times New Roman" w:hAnsi="Times New Roman" w:cs="Times New Roman"/>
      <w:b/>
      <w:bCs/>
      <w:sz w:val="16"/>
      <w:szCs w:val="16"/>
    </w:rPr>
  </w:style>
  <w:style w:type="paragraph" w:customStyle="1" w:styleId="Style18">
    <w:name w:val="Style18"/>
    <w:basedOn w:val="Normal"/>
    <w:uiPriority w:val="99"/>
    <w:qFormat/>
    <w:rsid w:val="00002431"/>
    <w:pPr>
      <w:widowControl w:val="0"/>
      <w:autoSpaceDE w:val="0"/>
      <w:autoSpaceDN w:val="0"/>
      <w:adjustRightInd w:val="0"/>
      <w:spacing w:line="269" w:lineRule="exact"/>
    </w:pPr>
    <w:rPr>
      <w:rFonts w:eastAsia="Times New Roman"/>
      <w:szCs w:val="24"/>
    </w:rPr>
  </w:style>
  <w:style w:type="character" w:customStyle="1" w:styleId="FontStyle171">
    <w:name w:val="Font Style171"/>
    <w:basedOn w:val="DefaultParagraphFont"/>
    <w:uiPriority w:val="99"/>
    <w:rsid w:val="00002431"/>
    <w:rPr>
      <w:rFonts w:ascii="Times New Roman" w:hAnsi="Times New Roman" w:cs="Times New Roman"/>
      <w:i/>
      <w:iCs/>
      <w:sz w:val="16"/>
      <w:szCs w:val="16"/>
    </w:rPr>
  </w:style>
  <w:style w:type="character" w:customStyle="1" w:styleId="FontStyle162">
    <w:name w:val="Font Style162"/>
    <w:basedOn w:val="DefaultParagraphFont"/>
    <w:uiPriority w:val="99"/>
    <w:rsid w:val="00002431"/>
    <w:rPr>
      <w:rFonts w:ascii="Times New Roman" w:hAnsi="Times New Roman" w:cs="Times New Roman"/>
      <w:b/>
      <w:bCs/>
      <w:sz w:val="18"/>
      <w:szCs w:val="18"/>
    </w:rPr>
  </w:style>
  <w:style w:type="character" w:customStyle="1" w:styleId="FontStyle167">
    <w:name w:val="Font Style167"/>
    <w:basedOn w:val="DefaultParagraphFont"/>
    <w:uiPriority w:val="99"/>
    <w:rsid w:val="00002431"/>
    <w:rPr>
      <w:rFonts w:ascii="Times New Roman" w:hAnsi="Times New Roman" w:cs="Times New Roman"/>
      <w:sz w:val="10"/>
      <w:szCs w:val="10"/>
    </w:rPr>
  </w:style>
  <w:style w:type="character" w:customStyle="1" w:styleId="FontStyle174">
    <w:name w:val="Font Style174"/>
    <w:basedOn w:val="DefaultParagraphFont"/>
    <w:uiPriority w:val="99"/>
    <w:rsid w:val="00002431"/>
    <w:rPr>
      <w:rFonts w:ascii="Arial Narrow" w:hAnsi="Arial Narrow" w:cs="Arial Narrow"/>
      <w:b/>
      <w:bCs/>
      <w:sz w:val="18"/>
      <w:szCs w:val="18"/>
    </w:rPr>
  </w:style>
  <w:style w:type="paragraph" w:customStyle="1" w:styleId="Style47">
    <w:name w:val="Style47"/>
    <w:basedOn w:val="Normal"/>
    <w:uiPriority w:val="99"/>
    <w:qFormat/>
    <w:rsid w:val="00002431"/>
    <w:pPr>
      <w:widowControl w:val="0"/>
      <w:autoSpaceDE w:val="0"/>
      <w:autoSpaceDN w:val="0"/>
      <w:adjustRightInd w:val="0"/>
      <w:spacing w:line="490" w:lineRule="exact"/>
    </w:pPr>
    <w:rPr>
      <w:rFonts w:eastAsia="Times New Roman"/>
      <w:szCs w:val="24"/>
    </w:rPr>
  </w:style>
  <w:style w:type="character" w:customStyle="1" w:styleId="FontStyle169">
    <w:name w:val="Font Style169"/>
    <w:basedOn w:val="DefaultParagraphFont"/>
    <w:uiPriority w:val="99"/>
    <w:rsid w:val="00002431"/>
    <w:rPr>
      <w:rFonts w:ascii="Times New Roman" w:hAnsi="Times New Roman" w:cs="Times New Roman"/>
      <w:sz w:val="12"/>
      <w:szCs w:val="12"/>
    </w:rPr>
  </w:style>
  <w:style w:type="paragraph" w:customStyle="1" w:styleId="Style24">
    <w:name w:val="Style24"/>
    <w:basedOn w:val="Normal"/>
    <w:uiPriority w:val="99"/>
    <w:qFormat/>
    <w:rsid w:val="00002431"/>
    <w:pPr>
      <w:widowControl w:val="0"/>
      <w:autoSpaceDE w:val="0"/>
      <w:autoSpaceDN w:val="0"/>
      <w:adjustRightInd w:val="0"/>
      <w:spacing w:line="276" w:lineRule="exact"/>
    </w:pPr>
    <w:rPr>
      <w:rFonts w:eastAsia="Times New Roman"/>
      <w:szCs w:val="24"/>
    </w:rPr>
  </w:style>
  <w:style w:type="paragraph" w:customStyle="1" w:styleId="Style99">
    <w:name w:val="Style99"/>
    <w:basedOn w:val="Normal"/>
    <w:uiPriority w:val="99"/>
    <w:qFormat/>
    <w:rsid w:val="00002431"/>
    <w:pPr>
      <w:widowControl w:val="0"/>
      <w:autoSpaceDE w:val="0"/>
      <w:autoSpaceDN w:val="0"/>
      <w:adjustRightInd w:val="0"/>
      <w:spacing w:line="182" w:lineRule="exact"/>
      <w:jc w:val="both"/>
    </w:pPr>
    <w:rPr>
      <w:rFonts w:eastAsia="Times New Roman"/>
      <w:szCs w:val="24"/>
    </w:rPr>
  </w:style>
  <w:style w:type="paragraph" w:customStyle="1" w:styleId="Style26">
    <w:name w:val="Style26"/>
    <w:basedOn w:val="Normal"/>
    <w:uiPriority w:val="99"/>
    <w:qFormat/>
    <w:rsid w:val="00002431"/>
    <w:pPr>
      <w:widowControl w:val="0"/>
      <w:autoSpaceDE w:val="0"/>
      <w:autoSpaceDN w:val="0"/>
      <w:adjustRightInd w:val="0"/>
      <w:spacing w:line="278" w:lineRule="exact"/>
      <w:jc w:val="both"/>
    </w:pPr>
    <w:rPr>
      <w:rFonts w:eastAsia="Times New Roman"/>
      <w:szCs w:val="24"/>
    </w:rPr>
  </w:style>
  <w:style w:type="character" w:customStyle="1" w:styleId="FontStyle139">
    <w:name w:val="Font Style139"/>
    <w:basedOn w:val="DefaultParagraphFont"/>
    <w:uiPriority w:val="99"/>
    <w:rsid w:val="00002431"/>
    <w:rPr>
      <w:rFonts w:ascii="Times New Roman" w:hAnsi="Times New Roman" w:cs="Times New Roman"/>
      <w:b/>
      <w:bCs/>
      <w:sz w:val="18"/>
      <w:szCs w:val="18"/>
    </w:rPr>
  </w:style>
  <w:style w:type="paragraph" w:customStyle="1" w:styleId="Style21">
    <w:name w:val="Style21"/>
    <w:basedOn w:val="Normal"/>
    <w:uiPriority w:val="99"/>
    <w:qFormat/>
    <w:rsid w:val="00002431"/>
    <w:pPr>
      <w:widowControl w:val="0"/>
      <w:autoSpaceDE w:val="0"/>
      <w:autoSpaceDN w:val="0"/>
      <w:adjustRightInd w:val="0"/>
      <w:spacing w:line="216" w:lineRule="exact"/>
      <w:jc w:val="both"/>
    </w:pPr>
    <w:rPr>
      <w:rFonts w:eastAsia="Times New Roman"/>
      <w:szCs w:val="24"/>
    </w:rPr>
  </w:style>
  <w:style w:type="paragraph" w:customStyle="1" w:styleId="Style50">
    <w:name w:val="Style50"/>
    <w:basedOn w:val="Normal"/>
    <w:uiPriority w:val="99"/>
    <w:qFormat/>
    <w:rsid w:val="00002431"/>
    <w:pPr>
      <w:widowControl w:val="0"/>
      <w:autoSpaceDE w:val="0"/>
      <w:autoSpaceDN w:val="0"/>
      <w:adjustRightInd w:val="0"/>
      <w:spacing w:line="198" w:lineRule="exact"/>
    </w:pPr>
    <w:rPr>
      <w:rFonts w:eastAsia="Times New Roman"/>
      <w:szCs w:val="24"/>
    </w:rPr>
  </w:style>
  <w:style w:type="character" w:customStyle="1" w:styleId="FootnoteTextChar1">
    <w:name w:val="Footnote Text Char1"/>
    <w:basedOn w:val="DefaultParagraphFont"/>
    <w:rsid w:val="00002431"/>
    <w:rPr>
      <w:rFonts w:ascii="Calibri" w:hAnsi="Calibri"/>
      <w:sz w:val="20"/>
      <w:szCs w:val="20"/>
    </w:rPr>
  </w:style>
  <w:style w:type="paragraph" w:customStyle="1" w:styleId="Standard">
    <w:name w:val="Standard"/>
    <w:qFormat/>
    <w:rsid w:val="00002431"/>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002431"/>
    <w:rPr>
      <w:color w:val="000000"/>
      <w:sz w:val="32"/>
      <w:szCs w:val="32"/>
    </w:rPr>
  </w:style>
  <w:style w:type="paragraph" w:customStyle="1" w:styleId="Cardnon-underlined">
    <w:name w:val="Card non-underlined"/>
    <w:basedOn w:val="Normal"/>
    <w:link w:val="Cardnon-underlinedChar"/>
    <w:autoRedefine/>
    <w:uiPriority w:val="99"/>
    <w:qFormat/>
    <w:rsid w:val="00002431"/>
    <w:rPr>
      <w:rFonts w:eastAsia="Times New Roman"/>
      <w:szCs w:val="20"/>
    </w:rPr>
  </w:style>
  <w:style w:type="character" w:customStyle="1" w:styleId="Cardnon-underlinedChar">
    <w:name w:val="Card non-underlined Char"/>
    <w:basedOn w:val="DefaultParagraphFont"/>
    <w:link w:val="Cardnon-underlined"/>
    <w:uiPriority w:val="99"/>
    <w:rsid w:val="00002431"/>
    <w:rPr>
      <w:rFonts w:ascii="Times New Roman" w:eastAsia="Times New Roman" w:hAnsi="Times New Roman" w:cs="Times New Roman"/>
      <w:szCs w:val="20"/>
    </w:rPr>
  </w:style>
  <w:style w:type="numbering" w:customStyle="1" w:styleId="NoList1">
    <w:name w:val="No List1"/>
    <w:next w:val="NoList"/>
    <w:semiHidden/>
    <w:unhideWhenUsed/>
    <w:rsid w:val="00002431"/>
  </w:style>
  <w:style w:type="character" w:customStyle="1" w:styleId="TitleChar2">
    <w:name w:val="Title Char2"/>
    <w:aliases w:val="Cites and Cards Char1,Bold Underlined Char1,UNDERLINE Char1,Read This Char1"/>
    <w:basedOn w:val="DefaultParagraphFont"/>
    <w:uiPriority w:val="10"/>
    <w:qFormat/>
    <w:locked/>
    <w:rsid w:val="00002431"/>
    <w:rPr>
      <w:b/>
      <w:bCs/>
      <w:u w:val="single"/>
    </w:rPr>
  </w:style>
  <w:style w:type="paragraph" w:styleId="TOC3">
    <w:name w:val="toc 3"/>
    <w:basedOn w:val="Normal"/>
    <w:next w:val="Normal"/>
    <w:autoRedefine/>
    <w:qFormat/>
    <w:rsid w:val="00002431"/>
    <w:pPr>
      <w:ind w:left="400"/>
    </w:pPr>
    <w:rPr>
      <w:rFonts w:eastAsia="Times New Roman"/>
      <w:szCs w:val="20"/>
    </w:rPr>
  </w:style>
  <w:style w:type="paragraph" w:styleId="TOC4">
    <w:name w:val="toc 4"/>
    <w:basedOn w:val="Normal"/>
    <w:next w:val="Normal"/>
    <w:autoRedefine/>
    <w:rsid w:val="00002431"/>
    <w:pPr>
      <w:ind w:left="600"/>
    </w:pPr>
    <w:rPr>
      <w:rFonts w:eastAsia="Times New Roman"/>
      <w:szCs w:val="20"/>
    </w:rPr>
  </w:style>
  <w:style w:type="paragraph" w:styleId="TOC5">
    <w:name w:val="toc 5"/>
    <w:basedOn w:val="Normal"/>
    <w:next w:val="Normal"/>
    <w:autoRedefine/>
    <w:rsid w:val="00002431"/>
    <w:pPr>
      <w:ind w:left="800"/>
    </w:pPr>
    <w:rPr>
      <w:rFonts w:eastAsia="Times New Roman"/>
      <w:szCs w:val="20"/>
    </w:rPr>
  </w:style>
  <w:style w:type="paragraph" w:styleId="TOC6">
    <w:name w:val="toc 6"/>
    <w:basedOn w:val="Normal"/>
    <w:next w:val="Normal"/>
    <w:autoRedefine/>
    <w:rsid w:val="00002431"/>
    <w:pPr>
      <w:ind w:left="1000"/>
    </w:pPr>
    <w:rPr>
      <w:rFonts w:eastAsia="Times New Roman"/>
      <w:szCs w:val="20"/>
    </w:rPr>
  </w:style>
  <w:style w:type="paragraph" w:styleId="TOC7">
    <w:name w:val="toc 7"/>
    <w:basedOn w:val="Normal"/>
    <w:next w:val="Normal"/>
    <w:autoRedefine/>
    <w:rsid w:val="00002431"/>
    <w:pPr>
      <w:ind w:left="1200"/>
    </w:pPr>
    <w:rPr>
      <w:rFonts w:eastAsia="Times New Roman"/>
      <w:szCs w:val="20"/>
    </w:rPr>
  </w:style>
  <w:style w:type="paragraph" w:styleId="TOC8">
    <w:name w:val="toc 8"/>
    <w:basedOn w:val="Normal"/>
    <w:next w:val="Normal"/>
    <w:autoRedefine/>
    <w:rsid w:val="00002431"/>
    <w:pPr>
      <w:ind w:left="1400"/>
    </w:pPr>
    <w:rPr>
      <w:rFonts w:eastAsia="Times New Roman"/>
      <w:szCs w:val="20"/>
    </w:rPr>
  </w:style>
  <w:style w:type="character" w:customStyle="1" w:styleId="allocatoragentsleft">
    <w:name w:val="al_locatoragentsleft"/>
    <w:basedOn w:val="DefaultParagraphFont"/>
    <w:rsid w:val="00002431"/>
  </w:style>
  <w:style w:type="character" w:styleId="HTMLTypewriter">
    <w:name w:val="HTML Typewriter"/>
    <w:basedOn w:val="DefaultParagraphFont"/>
    <w:unhideWhenUsed/>
    <w:rsid w:val="00002431"/>
    <w:rPr>
      <w:rFonts w:ascii="Courier New" w:eastAsia="Times New Roman" w:hAnsi="Courier New" w:cs="Courier New"/>
      <w:sz w:val="20"/>
      <w:szCs w:val="20"/>
    </w:rPr>
  </w:style>
  <w:style w:type="character" w:customStyle="1" w:styleId="caps">
    <w:name w:val="caps"/>
    <w:basedOn w:val="DefaultParagraphFont"/>
    <w:qFormat/>
    <w:rsid w:val="00002431"/>
  </w:style>
  <w:style w:type="character" w:customStyle="1" w:styleId="UnderlinesCharChar">
    <w:name w:val="Underlines Char Char"/>
    <w:basedOn w:val="DefaultParagraphFont"/>
    <w:rsid w:val="00002431"/>
    <w:rPr>
      <w:rFonts w:cs="Arial"/>
      <w:b/>
      <w:bCs/>
      <w:noProof w:val="0"/>
      <w:sz w:val="22"/>
      <w:szCs w:val="26"/>
      <w:u w:val="single"/>
      <w:lang w:val="en-US" w:eastAsia="en-US" w:bidi="ar-SA"/>
    </w:rPr>
  </w:style>
  <w:style w:type="paragraph" w:customStyle="1" w:styleId="Carding">
    <w:name w:val="Carding"/>
    <w:basedOn w:val="Normal"/>
    <w:uiPriority w:val="99"/>
    <w:qFormat/>
    <w:rsid w:val="00002431"/>
    <w:rPr>
      <w:rFonts w:eastAsia="Times New Roman"/>
      <w:sz w:val="18"/>
      <w:szCs w:val="24"/>
    </w:rPr>
  </w:style>
  <w:style w:type="character" w:customStyle="1" w:styleId="TagsChar1">
    <w:name w:val="Tags Char1"/>
    <w:aliases w:val="Super Script Char1,TagStyle Char1"/>
    <w:basedOn w:val="DefaultParagraphFont"/>
    <w:rsid w:val="00002431"/>
    <w:rPr>
      <w:rFonts w:ascii="Arial Narrow" w:hAnsi="Arial Narrow"/>
      <w:b/>
      <w:noProof w:val="0"/>
      <w:sz w:val="22"/>
      <w:szCs w:val="60"/>
      <w:lang w:val="en-US" w:eastAsia="en-US" w:bidi="ar-SA"/>
    </w:rPr>
  </w:style>
  <w:style w:type="character" w:customStyle="1" w:styleId="aunderline">
    <w:name w:val="aunderline"/>
    <w:basedOn w:val="DefaultParagraphFont"/>
    <w:qFormat/>
    <w:rsid w:val="00002431"/>
    <w:rPr>
      <w:rFonts w:ascii="Times New Roman" w:hAnsi="Times New Roman"/>
      <w:sz w:val="20"/>
      <w:szCs w:val="24"/>
      <w:u w:val="thick"/>
    </w:rPr>
  </w:style>
  <w:style w:type="character" w:customStyle="1" w:styleId="tagChar1">
    <w:name w:val="tag Char1"/>
    <w:basedOn w:val="DefaultParagraphFont"/>
    <w:rsid w:val="00002431"/>
    <w:rPr>
      <w:b/>
      <w:noProof w:val="0"/>
      <w:sz w:val="24"/>
      <w:lang w:val="en-US" w:eastAsia="en-US" w:bidi="ar-SA"/>
    </w:rPr>
  </w:style>
  <w:style w:type="character" w:customStyle="1" w:styleId="tagChar2">
    <w:name w:val="tag Char2"/>
    <w:basedOn w:val="DefaultParagraphFont"/>
    <w:qFormat/>
    <w:rsid w:val="00002431"/>
    <w:rPr>
      <w:b/>
      <w:noProof w:val="0"/>
      <w:sz w:val="24"/>
      <w:lang w:val="en-US" w:eastAsia="en-US" w:bidi="ar-SA"/>
    </w:rPr>
  </w:style>
  <w:style w:type="character" w:customStyle="1" w:styleId="Taggin-New">
    <w:name w:val="Taggin - New"/>
    <w:basedOn w:val="DefaultParagraphFont"/>
    <w:rsid w:val="00002431"/>
    <w:rPr>
      <w:rFonts w:ascii="Arial Narrow" w:hAnsi="Arial Narrow"/>
      <w:b/>
      <w:sz w:val="22"/>
    </w:rPr>
  </w:style>
  <w:style w:type="character" w:customStyle="1" w:styleId="Boxing-New">
    <w:name w:val="Boxing - New"/>
    <w:basedOn w:val="DefaultParagraphFont"/>
    <w:rsid w:val="00002431"/>
    <w:rPr>
      <w:rFonts w:ascii="Arial Narrow" w:hAnsi="Arial Narrow"/>
      <w:sz w:val="16"/>
      <w:u w:val="none"/>
      <w:bdr w:val="single" w:sz="4" w:space="0" w:color="auto"/>
    </w:rPr>
  </w:style>
  <w:style w:type="character" w:customStyle="1" w:styleId="ilad">
    <w:name w:val="il_ad"/>
    <w:rsid w:val="00002431"/>
  </w:style>
  <w:style w:type="paragraph" w:customStyle="1" w:styleId="CardsHighlighted">
    <w:name w:val="Cards Highlighted"/>
    <w:next w:val="Normal"/>
    <w:link w:val="CardsHighlightedChar"/>
    <w:qFormat/>
    <w:rsid w:val="00002431"/>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002431"/>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002431"/>
    <w:rPr>
      <w:rFonts w:ascii="Garamond" w:hAnsi="Garamond"/>
      <w:sz w:val="22"/>
      <w:szCs w:val="24"/>
      <w:u w:val="single"/>
      <w:lang w:val="en-US" w:eastAsia="en-US" w:bidi="ar-SA"/>
    </w:rPr>
  </w:style>
  <w:style w:type="paragraph" w:customStyle="1" w:styleId="Style2">
    <w:name w:val="Style2"/>
    <w:basedOn w:val="Heading4"/>
    <w:qFormat/>
    <w:rsid w:val="00002431"/>
    <w:pPr>
      <w:spacing w:before="0"/>
    </w:pPr>
    <w:rPr>
      <w:rFonts w:eastAsia="Times New Roman" w:cs="Times New Roman"/>
      <w:bCs/>
      <w:caps/>
      <w:szCs w:val="20"/>
    </w:rPr>
  </w:style>
  <w:style w:type="character" w:customStyle="1" w:styleId="pagetitle">
    <w:name w:val="pagetitle"/>
    <w:basedOn w:val="DefaultParagraphFont"/>
    <w:rsid w:val="00002431"/>
  </w:style>
  <w:style w:type="paragraph" w:customStyle="1" w:styleId="text">
    <w:name w:val="text"/>
    <w:basedOn w:val="Normal"/>
    <w:uiPriority w:val="99"/>
    <w:qFormat/>
    <w:rsid w:val="00002431"/>
    <w:pPr>
      <w:spacing w:before="100" w:beforeAutospacing="1" w:after="100" w:afterAutospacing="1"/>
    </w:pPr>
    <w:rPr>
      <w:rFonts w:eastAsia="Times New Roman"/>
      <w:szCs w:val="24"/>
    </w:rPr>
  </w:style>
  <w:style w:type="character" w:customStyle="1" w:styleId="StyleUnderlineCharChar9ptBold1">
    <w:name w:val="Style Underline Char Char + 9 pt Bold1"/>
    <w:rsid w:val="0000243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002431"/>
    <w:rPr>
      <w:rFonts w:ascii="Times New Roman" w:hAnsi="Times New Roman"/>
      <w:sz w:val="20"/>
      <w:szCs w:val="24"/>
      <w:u w:val="single"/>
      <w:lang w:val="en-US" w:eastAsia="en-US" w:bidi="ar-SA"/>
    </w:rPr>
  </w:style>
  <w:style w:type="character" w:customStyle="1" w:styleId="Style9ptBoldUnderline">
    <w:name w:val="Style 9 pt Bold Underline"/>
    <w:rsid w:val="00002431"/>
    <w:rPr>
      <w:b/>
      <w:bCs/>
      <w:sz w:val="20"/>
      <w:u w:val="single"/>
    </w:rPr>
  </w:style>
  <w:style w:type="paragraph" w:customStyle="1" w:styleId="StyleUnderline9pt0">
    <w:name w:val="Style Underline + 9 pt"/>
    <w:link w:val="StyleUnderline9ptChar"/>
    <w:qFormat/>
    <w:rsid w:val="00002431"/>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002431"/>
    <w:rPr>
      <w:rFonts w:ascii="Arial" w:eastAsia="Times New Roman" w:hAnsi="Arial" w:cs="Times New Roman"/>
      <w:szCs w:val="20"/>
      <w:u w:val="single"/>
    </w:rPr>
  </w:style>
  <w:style w:type="character" w:customStyle="1" w:styleId="StyleUnderlineChar1Bold">
    <w:name w:val="Style Underline Char1 + Bold"/>
    <w:rsid w:val="00002431"/>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002431"/>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002431"/>
    <w:rPr>
      <w:rFonts w:ascii="Times New Roman" w:hAnsi="Times New Roman" w:cs="Times New Roman"/>
      <w:kern w:val="32"/>
      <w:szCs w:val="20"/>
      <w:u w:val="single"/>
      <w:lang w:eastAsia="ar-SA"/>
    </w:rPr>
  </w:style>
  <w:style w:type="character" w:customStyle="1" w:styleId="TagsCharCharChar">
    <w:name w:val="Tags Char Char Char"/>
    <w:basedOn w:val="DefaultParagraphFont"/>
    <w:rsid w:val="00002431"/>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002431"/>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qFormat/>
    <w:rsid w:val="00002431"/>
    <w:rPr>
      <w:color w:val="000000"/>
      <w:sz w:val="20"/>
      <w:u w:val="single"/>
    </w:rPr>
  </w:style>
  <w:style w:type="character" w:customStyle="1" w:styleId="Style11ptBlack">
    <w:name w:val="Style 11 pt Black"/>
    <w:basedOn w:val="DefaultParagraphFont"/>
    <w:qFormat/>
    <w:rsid w:val="00002431"/>
    <w:rPr>
      <w:color w:val="000000"/>
      <w:sz w:val="20"/>
    </w:rPr>
  </w:style>
  <w:style w:type="character" w:customStyle="1" w:styleId="StyleUnderlineCharTimesBold">
    <w:name w:val="Style Underline Char + Times Bold"/>
    <w:basedOn w:val="DefaultParagraphFont"/>
    <w:rsid w:val="00002431"/>
    <w:rPr>
      <w:rFonts w:ascii="Times" w:hAnsi="Times"/>
      <w:b w:val="0"/>
      <w:bCs/>
      <w:sz w:val="20"/>
      <w:u w:val="single"/>
    </w:rPr>
  </w:style>
  <w:style w:type="character" w:customStyle="1" w:styleId="blubigktbiz">
    <w:name w:val="blubigktbiz"/>
    <w:rsid w:val="00002431"/>
  </w:style>
  <w:style w:type="paragraph" w:customStyle="1" w:styleId="StyleevidencetextBorderSinglesolidlineAuto05ptL">
    <w:name w:val="Style evidence text + Border: : (Single solid line Auto  0.5 pt L..."/>
    <w:basedOn w:val="evidencetext"/>
    <w:link w:val="StyleevidencetextBorderSinglesolidlineAuto05ptLChar"/>
    <w:qFormat/>
    <w:rsid w:val="00002431"/>
  </w:style>
  <w:style w:type="character" w:customStyle="1" w:styleId="StyleevidencetextBorderSinglesolidlineAuto05ptLChar">
    <w:name w:val="Style evidence text + Border: : (Single solid line Auto  0.5 pt L... Char"/>
    <w:link w:val="StyleevidencetextBorderSinglesolidlineAuto05ptL"/>
    <w:rsid w:val="00002431"/>
    <w:rPr>
      <w:rFonts w:ascii="Times New Roman" w:hAnsi="Times New Roman" w:cs="Times New Roman"/>
      <w:color w:val="000000"/>
      <w:lang w:val="x-none" w:eastAsia="x-none"/>
    </w:rPr>
  </w:style>
  <w:style w:type="character" w:customStyle="1" w:styleId="Style4CharChar">
    <w:name w:val="Style4 Char Char"/>
    <w:basedOn w:val="DefaultParagraphFont"/>
    <w:rsid w:val="00002431"/>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002431"/>
    <w:rPr>
      <w:rFonts w:ascii="Times New Roman" w:hAnsi="Times New Roman" w:cs="Times New Roman"/>
      <w:sz w:val="16"/>
      <w:szCs w:val="16"/>
    </w:rPr>
  </w:style>
  <w:style w:type="character" w:customStyle="1" w:styleId="StyleEmphasisArial12ptBold">
    <w:name w:val="Style Emphasis + Arial 12 pt Bold"/>
    <w:rsid w:val="00002431"/>
    <w:rPr>
      <w:rFonts w:ascii="Arial" w:hAnsi="Arial"/>
      <w:b/>
      <w:bCs/>
      <w:i/>
      <w:iCs/>
      <w:sz w:val="24"/>
    </w:rPr>
  </w:style>
  <w:style w:type="character" w:customStyle="1" w:styleId="super">
    <w:name w:val="super"/>
    <w:rsid w:val="00002431"/>
  </w:style>
  <w:style w:type="character" w:customStyle="1" w:styleId="text30">
    <w:name w:val="text30"/>
    <w:rsid w:val="00002431"/>
  </w:style>
  <w:style w:type="character" w:customStyle="1" w:styleId="uppercase">
    <w:name w:val="uppercase"/>
    <w:rsid w:val="00002431"/>
  </w:style>
  <w:style w:type="character" w:customStyle="1" w:styleId="bodytext0">
    <w:name w:val="bodytext"/>
    <w:rsid w:val="00002431"/>
  </w:style>
  <w:style w:type="character" w:customStyle="1" w:styleId="entry-title">
    <w:name w:val="entry-title"/>
    <w:rsid w:val="00002431"/>
  </w:style>
  <w:style w:type="character" w:customStyle="1" w:styleId="BodyTextIndentChar1">
    <w:name w:val="Body Text Indent Char1"/>
    <w:basedOn w:val="DefaultParagraphFont"/>
    <w:uiPriority w:val="99"/>
    <w:semiHidden/>
    <w:rsid w:val="00002431"/>
    <w:rPr>
      <w:rFonts w:ascii="Times New Roman" w:hAnsi="Times New Roman" w:cs="Times New Roman"/>
      <w:sz w:val="20"/>
    </w:rPr>
  </w:style>
  <w:style w:type="character" w:customStyle="1" w:styleId="Style6pt">
    <w:name w:val="Style 6 pt"/>
    <w:basedOn w:val="DefaultParagraphFont"/>
    <w:qFormat/>
    <w:rsid w:val="00002431"/>
    <w:rPr>
      <w:sz w:val="12"/>
    </w:rPr>
  </w:style>
  <w:style w:type="character" w:customStyle="1" w:styleId="CiteCharCharCharCharCharChar">
    <w:name w:val="Cite Char Char Char Char Char Char"/>
    <w:basedOn w:val="DefaultParagraphFont"/>
    <w:rsid w:val="00002431"/>
    <w:rPr>
      <w:b/>
      <w:noProof w:val="0"/>
      <w:sz w:val="22"/>
      <w:szCs w:val="24"/>
      <w:u w:val="single"/>
      <w:lang w:val="en-US" w:eastAsia="en-US" w:bidi="ar-SA"/>
    </w:rPr>
  </w:style>
  <w:style w:type="character" w:customStyle="1" w:styleId="mainbody1">
    <w:name w:val="mainbody1"/>
    <w:basedOn w:val="DefaultParagraphFont"/>
    <w:rsid w:val="00002431"/>
    <w:rPr>
      <w:rFonts w:ascii="Verdana" w:hAnsi="Verdana" w:hint="default"/>
      <w:color w:val="000000"/>
      <w:sz w:val="22"/>
      <w:szCs w:val="22"/>
    </w:rPr>
  </w:style>
  <w:style w:type="character" w:customStyle="1" w:styleId="ssl4">
    <w:name w:val="ss_l4"/>
    <w:basedOn w:val="DefaultParagraphFont"/>
    <w:rsid w:val="00002431"/>
  </w:style>
  <w:style w:type="paragraph" w:customStyle="1" w:styleId="StyleNormalWeb11ptUnderline">
    <w:name w:val="Style Normal (Web) + 11 pt Underline"/>
    <w:basedOn w:val="NormalWeb"/>
    <w:link w:val="StyleNormalWeb11ptUnderlineChar"/>
    <w:qFormat/>
    <w:rsid w:val="00002431"/>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002431"/>
    <w:rPr>
      <w:rFonts w:ascii="Times New Roman" w:eastAsia="Calibri" w:hAnsi="Times New Roman" w:cs="Times New Roman"/>
      <w:szCs w:val="24"/>
      <w:u w:val="single"/>
    </w:rPr>
  </w:style>
  <w:style w:type="character" w:customStyle="1" w:styleId="cit-first-element">
    <w:name w:val="cit-first-element"/>
    <w:basedOn w:val="DefaultParagraphFont"/>
    <w:rsid w:val="00002431"/>
  </w:style>
  <w:style w:type="character" w:customStyle="1" w:styleId="title1">
    <w:name w:val="title1"/>
    <w:basedOn w:val="DefaultParagraphFont"/>
    <w:rsid w:val="00002431"/>
  </w:style>
  <w:style w:type="character" w:customStyle="1" w:styleId="StyleThickunderline1">
    <w:name w:val="Style Thick underline1"/>
    <w:basedOn w:val="DefaultParagraphFont"/>
    <w:rsid w:val="00002431"/>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002431"/>
    <w:rPr>
      <w:rFonts w:ascii="Georgia" w:hAnsi="Georgia"/>
    </w:rPr>
  </w:style>
  <w:style w:type="character" w:customStyle="1" w:styleId="FooterChar1">
    <w:name w:val="Footer Char1"/>
    <w:basedOn w:val="DefaultParagraphFont"/>
    <w:uiPriority w:val="99"/>
    <w:semiHidden/>
    <w:rsid w:val="00002431"/>
    <w:rPr>
      <w:rFonts w:ascii="Georgia" w:hAnsi="Georgia"/>
    </w:rPr>
  </w:style>
  <w:style w:type="character" w:customStyle="1" w:styleId="UnderlineBold0">
    <w:name w:val="Underline Bold"/>
    <w:uiPriority w:val="6"/>
    <w:qFormat/>
    <w:rsid w:val="00002431"/>
    <w:rPr>
      <w:b/>
      <w:sz w:val="20"/>
      <w:u w:val="single"/>
    </w:rPr>
  </w:style>
  <w:style w:type="paragraph" w:customStyle="1" w:styleId="Underline20">
    <w:name w:val="Underline2"/>
    <w:basedOn w:val="Normal"/>
    <w:link w:val="Underline2Char"/>
    <w:autoRedefine/>
    <w:uiPriority w:val="4"/>
    <w:qFormat/>
    <w:rsid w:val="00002431"/>
    <w:rPr>
      <w:b/>
      <w:u w:val="single"/>
    </w:rPr>
  </w:style>
  <w:style w:type="character" w:customStyle="1" w:styleId="Underline2Char">
    <w:name w:val="Underline2 Char"/>
    <w:basedOn w:val="DefaultParagraphFont"/>
    <w:link w:val="Underline20"/>
    <w:uiPriority w:val="4"/>
    <w:rsid w:val="00002431"/>
    <w:rPr>
      <w:rFonts w:ascii="Times New Roman" w:hAnsi="Times New Roman" w:cs="Times New Roman"/>
      <w:b/>
      <w:u w:val="single"/>
    </w:rPr>
  </w:style>
  <w:style w:type="character" w:customStyle="1" w:styleId="NormalTextChar">
    <w:name w:val="Normal Text Char"/>
    <w:link w:val="NormalText"/>
    <w:rsid w:val="00002431"/>
    <w:rPr>
      <w:rFonts w:ascii="Times New Roman" w:eastAsia="Times New Roman" w:hAnsi="Times New Roman" w:cs="Times New Roman"/>
      <w:szCs w:val="26"/>
    </w:rPr>
  </w:style>
  <w:style w:type="paragraph" w:customStyle="1" w:styleId="TableParagraph">
    <w:name w:val="Table Paragraph"/>
    <w:basedOn w:val="Normal"/>
    <w:uiPriority w:val="1"/>
    <w:qFormat/>
    <w:rsid w:val="00002431"/>
    <w:pPr>
      <w:widowControl w:val="0"/>
    </w:pPr>
  </w:style>
  <w:style w:type="character" w:customStyle="1" w:styleId="UnderlineChar0">
    <w:name w:val="UnderlineChar"/>
    <w:rsid w:val="00002431"/>
    <w:rPr>
      <w:sz w:val="24"/>
      <w:u w:val="single"/>
      <w:shd w:val="clear" w:color="auto" w:fill="auto"/>
    </w:rPr>
  </w:style>
  <w:style w:type="character" w:customStyle="1" w:styleId="foreground">
    <w:name w:val="foreground"/>
    <w:basedOn w:val="DefaultParagraphFont"/>
    <w:rsid w:val="00002431"/>
  </w:style>
  <w:style w:type="paragraph" w:customStyle="1" w:styleId="StyleCircled11pt">
    <w:name w:val="Style Circled + 11 pt"/>
    <w:basedOn w:val="Normal"/>
    <w:link w:val="StyleCircled11ptChar"/>
    <w:qFormat/>
    <w:rsid w:val="00002431"/>
    <w:rPr>
      <w:rFonts w:eastAsia="Times New Roman"/>
      <w:b/>
      <w:bCs/>
      <w:sz w:val="20"/>
      <w:u w:val="single"/>
    </w:rPr>
  </w:style>
  <w:style w:type="character" w:customStyle="1" w:styleId="StyleCircled11ptChar">
    <w:name w:val="Style Circled + 11 pt Char"/>
    <w:link w:val="StyleCircled11pt"/>
    <w:rsid w:val="00002431"/>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00243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002431"/>
    <w:rPr>
      <w:rFonts w:ascii="Times" w:eastAsia="Times New Roman" w:hAnsi="Times" w:cs="Times New Roman"/>
      <w:sz w:val="20"/>
      <w:szCs w:val="28"/>
      <w:u w:val="single"/>
    </w:rPr>
  </w:style>
  <w:style w:type="paragraph" w:customStyle="1" w:styleId="cite20">
    <w:name w:val="cite2"/>
    <w:basedOn w:val="Normal"/>
    <w:uiPriority w:val="99"/>
    <w:qFormat/>
    <w:rsid w:val="00002431"/>
    <w:rPr>
      <w:rFonts w:eastAsia="Times New Roman"/>
      <w:color w:val="000000"/>
      <w:sz w:val="20"/>
      <w:szCs w:val="20"/>
    </w:rPr>
  </w:style>
  <w:style w:type="character" w:customStyle="1" w:styleId="postby">
    <w:name w:val="post_by"/>
    <w:basedOn w:val="DefaultParagraphFont"/>
    <w:rsid w:val="00002431"/>
  </w:style>
  <w:style w:type="character" w:customStyle="1" w:styleId="Style11ptBorderSinglesolidlineAuto05ptLinewidth">
    <w:name w:val="Style 11 pt Border: : (Single solid line Auto  0.5 pt Line width)"/>
    <w:rsid w:val="00002431"/>
    <w:rPr>
      <w:sz w:val="20"/>
      <w:bdr w:val="single" w:sz="4" w:space="0" w:color="auto" w:frame="1"/>
    </w:rPr>
  </w:style>
  <w:style w:type="character" w:customStyle="1" w:styleId="StyleUnderlineChar9ptBorderSinglesolidlineAuto0">
    <w:name w:val="Style Underline Char + 9 pt Border: : (Single solid line Auto  0..."/>
    <w:rsid w:val="0000243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00243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00243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00243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002431"/>
    <w:rPr>
      <w:sz w:val="20"/>
      <w:szCs w:val="24"/>
      <w:u w:val="single"/>
      <w:bdr w:val="single" w:sz="4" w:space="0" w:color="auto"/>
      <w:lang w:val="en-US" w:eastAsia="en-US" w:bidi="ar-SA"/>
    </w:rPr>
  </w:style>
  <w:style w:type="character" w:customStyle="1" w:styleId="StyleLatinGaramondUnderline">
    <w:name w:val="Style (Latin) Garamond Underline"/>
    <w:rsid w:val="00002431"/>
    <w:rPr>
      <w:rFonts w:ascii="Times New Roman" w:hAnsi="Times New Roman"/>
      <w:sz w:val="20"/>
      <w:u w:val="single"/>
    </w:rPr>
  </w:style>
  <w:style w:type="character" w:customStyle="1" w:styleId="StyleLatinGaramond">
    <w:name w:val="Style (Latin) Garamond"/>
    <w:rsid w:val="00002431"/>
    <w:rPr>
      <w:rFonts w:ascii="Times New Roman" w:hAnsi="Times New Roman"/>
      <w:sz w:val="20"/>
    </w:rPr>
  </w:style>
  <w:style w:type="character" w:customStyle="1" w:styleId="styletimesnewroman12ptbold0">
    <w:name w:val="styletimesnewroman12ptbold"/>
    <w:basedOn w:val="DefaultParagraphFont"/>
    <w:rsid w:val="00002431"/>
  </w:style>
  <w:style w:type="character" w:customStyle="1" w:styleId="CharCharCharCharChar">
    <w:name w:val="Char Char Char Char Char"/>
    <w:aliases w:val="Char Char Char Char,Char Char Char Char Char Char Char1,Heading 2 Char1 Char Char Char Char Char Char,T Char"/>
    <w:basedOn w:val="DefaultParagraphFont"/>
    <w:qFormat/>
    <w:rsid w:val="00002431"/>
    <w:rPr>
      <w:rFonts w:cs="Arial"/>
      <w:b/>
      <w:bCs/>
      <w:iCs/>
      <w:sz w:val="24"/>
      <w:szCs w:val="28"/>
      <w:lang w:val="en-US" w:eastAsia="en-US" w:bidi="ar-SA"/>
    </w:rPr>
  </w:style>
  <w:style w:type="character" w:customStyle="1" w:styleId="mainheading">
    <w:name w:val="mainheading"/>
    <w:basedOn w:val="DefaultParagraphFont"/>
    <w:rsid w:val="00002431"/>
  </w:style>
  <w:style w:type="paragraph" w:customStyle="1" w:styleId="BoldandUnderlineChar2CharChar">
    <w:name w:val="Bold and Underline Char2 Char Char"/>
    <w:basedOn w:val="Normal"/>
    <w:link w:val="BoldandUnderlineChar2CharCharChar"/>
    <w:qFormat/>
    <w:rsid w:val="00002431"/>
    <w:rPr>
      <w:rFonts w:eastAsia="Times New Roman"/>
      <w:b/>
      <w:szCs w:val="24"/>
      <w:u w:val="single"/>
    </w:rPr>
  </w:style>
  <w:style w:type="character" w:customStyle="1" w:styleId="BoldandUnderlineChar2CharCharChar">
    <w:name w:val="Bold and Underline Char2 Char Char Char"/>
    <w:basedOn w:val="DefaultParagraphFont"/>
    <w:link w:val="BoldandUnderlineChar2CharChar"/>
    <w:rsid w:val="00002431"/>
    <w:rPr>
      <w:rFonts w:ascii="Times New Roman" w:eastAsia="Times New Roman" w:hAnsi="Times New Roman" w:cs="Times New Roman"/>
      <w:b/>
      <w:szCs w:val="24"/>
      <w:u w:val="single"/>
    </w:rPr>
  </w:style>
  <w:style w:type="character" w:customStyle="1" w:styleId="StyleUnderlineChar9ptChar">
    <w:name w:val="Style Underline Char + 9 pt Char"/>
    <w:basedOn w:val="UnderlineCharChar"/>
    <w:rsid w:val="00002431"/>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002431"/>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002431"/>
    <w:rPr>
      <w:sz w:val="16"/>
    </w:rPr>
  </w:style>
  <w:style w:type="paragraph" w:customStyle="1" w:styleId="Reduce8pt">
    <w:name w:val="Reduce 8pt"/>
    <w:basedOn w:val="Normal"/>
    <w:link w:val="Reduce8ptCharChar"/>
    <w:qFormat/>
    <w:rsid w:val="00002431"/>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002431"/>
    <w:pPr>
      <w:contextualSpacing/>
    </w:pPr>
    <w:rPr>
      <w:rFonts w:eastAsia="Calibri"/>
    </w:rPr>
  </w:style>
  <w:style w:type="character" w:customStyle="1" w:styleId="CardIndentedChar">
    <w:name w:val="Card (Indented) Char"/>
    <w:link w:val="CardIndented"/>
    <w:locked/>
    <w:rsid w:val="00002431"/>
    <w:rPr>
      <w:rFonts w:ascii="Times New Roman" w:hAnsi="Times New Roman" w:cs="Times New Roman"/>
    </w:rPr>
  </w:style>
  <w:style w:type="character" w:customStyle="1" w:styleId="citenon-boldChar">
    <w:name w:val="cite non-bold Char"/>
    <w:basedOn w:val="DefaultParagraphFont"/>
    <w:link w:val="citenon-bold"/>
    <w:locked/>
    <w:rsid w:val="00002431"/>
    <w:rPr>
      <w:rFonts w:ascii="Garamond" w:eastAsia="Times New Roman" w:hAnsi="Garamond" w:cs="Times New Roman"/>
      <w:szCs w:val="20"/>
    </w:rPr>
  </w:style>
  <w:style w:type="character" w:customStyle="1" w:styleId="boldciteChar4">
    <w:name w:val="bold cite Char4"/>
    <w:link w:val="boldcite"/>
    <w:locked/>
    <w:rsid w:val="00002431"/>
    <w:rPr>
      <w:rFonts w:eastAsia="Times New Roman" w:cs="Times New Roman"/>
      <w:b/>
      <w:color w:val="000000"/>
      <w:sz w:val="20"/>
      <w:szCs w:val="24"/>
      <w:u w:val="thick" w:color="000000"/>
    </w:rPr>
  </w:style>
  <w:style w:type="paragraph" w:customStyle="1" w:styleId="boldcite">
    <w:name w:val="bold cite"/>
    <w:basedOn w:val="Normal"/>
    <w:link w:val="boldciteChar4"/>
    <w:qFormat/>
    <w:rsid w:val="00002431"/>
    <w:rPr>
      <w:rFonts w:asciiTheme="minorHAnsi" w:eastAsia="Times New Roman" w:hAnsiTheme="minorHAnsi"/>
      <w:b/>
      <w:color w:val="000000"/>
      <w:sz w:val="20"/>
      <w:szCs w:val="24"/>
      <w:u w:val="thick" w:color="000000"/>
    </w:rPr>
  </w:style>
  <w:style w:type="paragraph" w:customStyle="1" w:styleId="Style7">
    <w:name w:val="Style7"/>
    <w:basedOn w:val="Normal"/>
    <w:uiPriority w:val="99"/>
    <w:qFormat/>
    <w:rsid w:val="00002431"/>
    <w:pPr>
      <w:widowControl w:val="0"/>
      <w:autoSpaceDE w:val="0"/>
      <w:autoSpaceDN w:val="0"/>
      <w:adjustRightInd w:val="0"/>
      <w:spacing w:line="229" w:lineRule="exact"/>
    </w:pPr>
    <w:rPr>
      <w:rFonts w:ascii="Arial Narrow" w:eastAsia="Times New Roman" w:hAnsi="Arial Narrow"/>
      <w:szCs w:val="24"/>
    </w:rPr>
  </w:style>
  <w:style w:type="paragraph" w:customStyle="1" w:styleId="TagCite0">
    <w:name w:val="TagCite"/>
    <w:basedOn w:val="Normal"/>
    <w:qFormat/>
    <w:rsid w:val="00002431"/>
    <w:rPr>
      <w:rFonts w:eastAsia="Calibri"/>
      <w:b/>
      <w:szCs w:val="24"/>
    </w:rPr>
  </w:style>
  <w:style w:type="character" w:customStyle="1" w:styleId="HeadingsBaseChar">
    <w:name w:val="Headings Base Char"/>
    <w:basedOn w:val="DefaultParagraphFont"/>
    <w:link w:val="HeadingsBase"/>
    <w:locked/>
    <w:rsid w:val="00002431"/>
    <w:rPr>
      <w:rFonts w:ascii="Times New Roman" w:hAnsi="Times New Roman" w:cs="Times New Roman"/>
      <w:b/>
      <w:sz w:val="32"/>
    </w:rPr>
  </w:style>
  <w:style w:type="paragraph" w:customStyle="1" w:styleId="HeadingsBase">
    <w:name w:val="Headings Base"/>
    <w:basedOn w:val="Normal"/>
    <w:link w:val="HeadingsBaseChar"/>
    <w:qFormat/>
    <w:rsid w:val="00002431"/>
    <w:pPr>
      <w:keepNext/>
      <w:keepLines/>
      <w:suppressAutoHyphens/>
      <w:spacing w:before="20" w:after="120"/>
      <w:jc w:val="center"/>
    </w:pPr>
    <w:rPr>
      <w:b/>
      <w:sz w:val="32"/>
    </w:rPr>
  </w:style>
  <w:style w:type="paragraph" w:customStyle="1" w:styleId="HeadingFake">
    <w:name w:val="Heading Fake"/>
    <w:basedOn w:val="Heading3"/>
    <w:qFormat/>
    <w:rsid w:val="00002431"/>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002431"/>
    <w:pPr>
      <w:spacing w:line="480" w:lineRule="auto"/>
      <w:ind w:firstLine="720"/>
    </w:pPr>
    <w:rPr>
      <w:rFonts w:eastAsia="Calibri"/>
    </w:rPr>
  </w:style>
  <w:style w:type="paragraph" w:customStyle="1" w:styleId="SchoolBlockQuote">
    <w:name w:val="School Block Quote"/>
    <w:basedOn w:val="SchoolPaper"/>
    <w:qFormat/>
    <w:rsid w:val="00002431"/>
  </w:style>
  <w:style w:type="paragraph" w:customStyle="1" w:styleId="SchoolWorksCited">
    <w:name w:val="School Works Cited"/>
    <w:basedOn w:val="SchoolPaper"/>
    <w:qFormat/>
    <w:rsid w:val="00002431"/>
  </w:style>
  <w:style w:type="paragraph" w:customStyle="1" w:styleId="BlockQuote">
    <w:name w:val="Block Quote"/>
    <w:basedOn w:val="Normal"/>
    <w:qFormat/>
    <w:rsid w:val="00002431"/>
    <w:pPr>
      <w:ind w:left="720" w:right="720"/>
    </w:pPr>
    <w:rPr>
      <w:rFonts w:eastAsia="Calibri"/>
    </w:rPr>
  </w:style>
  <w:style w:type="paragraph" w:customStyle="1" w:styleId="PaperBody">
    <w:name w:val="Paper Body"/>
    <w:basedOn w:val="Normal"/>
    <w:qFormat/>
    <w:rsid w:val="00002431"/>
    <w:pPr>
      <w:spacing w:line="480" w:lineRule="auto"/>
      <w:ind w:firstLine="720"/>
    </w:pPr>
    <w:rPr>
      <w:rFonts w:eastAsia="Calibri"/>
      <w:szCs w:val="24"/>
    </w:rPr>
  </w:style>
  <w:style w:type="paragraph" w:customStyle="1" w:styleId="PaperCitation">
    <w:name w:val="Paper Citation"/>
    <w:basedOn w:val="Normal"/>
    <w:qFormat/>
    <w:rsid w:val="00002431"/>
    <w:pPr>
      <w:spacing w:line="480" w:lineRule="auto"/>
      <w:ind w:left="720" w:hanging="720"/>
    </w:pPr>
    <w:rPr>
      <w:rFonts w:eastAsia="Calibri"/>
    </w:rPr>
  </w:style>
  <w:style w:type="character" w:customStyle="1" w:styleId="hatChar">
    <w:name w:val="hat Char"/>
    <w:basedOn w:val="DefaultParagraphFont"/>
    <w:link w:val="hat"/>
    <w:locked/>
    <w:rsid w:val="00002431"/>
    <w:rPr>
      <w:rFonts w:ascii="Times New Roman" w:eastAsia="Times New Roman" w:hAnsi="Times New Roman" w:cs="Times New Roman"/>
      <w:b/>
      <w:bCs/>
      <w:sz w:val="32"/>
      <w:szCs w:val="24"/>
      <w:u w:val="single"/>
      <w:lang w:bidi="en-US"/>
    </w:rPr>
  </w:style>
  <w:style w:type="paragraph" w:customStyle="1" w:styleId="WW-Default">
    <w:name w:val="WW-Default"/>
    <w:qFormat/>
    <w:rsid w:val="00002431"/>
    <w:pPr>
      <w:suppressAutoHyphens/>
      <w:spacing w:after="0" w:line="240" w:lineRule="auto"/>
    </w:pPr>
    <w:rPr>
      <w:rFonts w:ascii="Georgia" w:eastAsia="Calibri" w:hAnsi="Georgia" w:cs="Calibri"/>
      <w:lang w:eastAsia="ar-SA"/>
    </w:rPr>
  </w:style>
  <w:style w:type="paragraph" w:customStyle="1" w:styleId="B-TagCite">
    <w:name w:val="B-TagCite"/>
    <w:qFormat/>
    <w:rsid w:val="00002431"/>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002431"/>
    <w:rPr>
      <w:rFonts w:ascii="Times New Roman" w:hAnsi="Times New Roman" w:cs="Times New Roman"/>
      <w:b/>
      <w:sz w:val="20"/>
    </w:rPr>
  </w:style>
  <w:style w:type="paragraph" w:customStyle="1" w:styleId="MicroText">
    <w:name w:val="MicroText"/>
    <w:basedOn w:val="Normal"/>
    <w:next w:val="Normal"/>
    <w:link w:val="MicroTextChar"/>
    <w:qFormat/>
    <w:rsid w:val="00002431"/>
    <w:rPr>
      <w:rFonts w:ascii="Arial Narrow" w:hAnsi="Arial Narrow" w:cstheme="minorBidi"/>
      <w:sz w:val="12"/>
      <w:szCs w:val="24"/>
    </w:rPr>
  </w:style>
  <w:style w:type="character" w:customStyle="1" w:styleId="Footnote2Char">
    <w:name w:val="Footnote2 Char"/>
    <w:link w:val="Footnote2"/>
    <w:locked/>
    <w:rsid w:val="00002431"/>
  </w:style>
  <w:style w:type="paragraph" w:customStyle="1" w:styleId="Footnote2">
    <w:name w:val="Footnote2"/>
    <w:basedOn w:val="Normal"/>
    <w:next w:val="Normal"/>
    <w:link w:val="Footnote2Char"/>
    <w:autoRedefine/>
    <w:qFormat/>
    <w:rsid w:val="00002431"/>
    <w:pPr>
      <w:spacing w:after="120" w:line="480" w:lineRule="auto"/>
    </w:pPr>
    <w:rPr>
      <w:rFonts w:asciiTheme="minorHAnsi" w:hAnsiTheme="minorHAnsi" w:cstheme="minorBidi"/>
    </w:rPr>
  </w:style>
  <w:style w:type="paragraph" w:customStyle="1" w:styleId="indent">
    <w:name w:val="indent"/>
    <w:basedOn w:val="Normal"/>
    <w:qFormat/>
    <w:rsid w:val="00002431"/>
    <w:pPr>
      <w:spacing w:before="100" w:beforeAutospacing="1" w:after="100" w:afterAutospacing="1"/>
    </w:pPr>
    <w:rPr>
      <w:rFonts w:eastAsia="Times New Roman"/>
      <w:szCs w:val="24"/>
    </w:rPr>
  </w:style>
  <w:style w:type="paragraph" w:customStyle="1" w:styleId="PageHeaderLine1">
    <w:name w:val="PageHeaderLine1"/>
    <w:basedOn w:val="Normal"/>
    <w:qFormat/>
    <w:rsid w:val="00002431"/>
    <w:pPr>
      <w:tabs>
        <w:tab w:val="right" w:pos="10800"/>
      </w:tabs>
    </w:pPr>
    <w:rPr>
      <w:rFonts w:eastAsia="Calibri"/>
      <w:b/>
    </w:rPr>
  </w:style>
  <w:style w:type="paragraph" w:customStyle="1" w:styleId="PageHeaderLine2">
    <w:name w:val="PageHeaderLine2"/>
    <w:basedOn w:val="Normal"/>
    <w:next w:val="Normal"/>
    <w:link w:val="PageHeaderLine2Char"/>
    <w:qFormat/>
    <w:rsid w:val="00002431"/>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002431"/>
    <w:rPr>
      <w:rFonts w:ascii="Times New Roman" w:hAnsi="Times New Roman" w:cs="Times New Roman"/>
      <w:sz w:val="20"/>
    </w:rPr>
  </w:style>
  <w:style w:type="paragraph" w:customStyle="1" w:styleId="CardText1">
    <w:name w:val="CardText"/>
    <w:basedOn w:val="Normal"/>
    <w:link w:val="CardTextChar3"/>
    <w:qFormat/>
    <w:rsid w:val="00002431"/>
    <w:pPr>
      <w:ind w:left="288"/>
    </w:pPr>
    <w:rPr>
      <w:sz w:val="20"/>
    </w:rPr>
  </w:style>
  <w:style w:type="character" w:customStyle="1" w:styleId="stylestylebold12pt">
    <w:name w:val="stylestylebold12pt"/>
    <w:basedOn w:val="DefaultParagraphFont"/>
    <w:rsid w:val="00002431"/>
  </w:style>
  <w:style w:type="character" w:customStyle="1" w:styleId="styleboldunderline">
    <w:name w:val="styleboldunderline"/>
    <w:basedOn w:val="DefaultParagraphFont"/>
    <w:rsid w:val="00002431"/>
  </w:style>
  <w:style w:type="character" w:customStyle="1" w:styleId="box">
    <w:name w:val="box"/>
    <w:basedOn w:val="DefaultParagraphFont"/>
    <w:rsid w:val="00002431"/>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002431"/>
    <w:rPr>
      <w:rFonts w:ascii="Arial Narrow" w:hAnsi="Arial Narrow" w:cs="Arial Narrow" w:hint="default"/>
      <w:sz w:val="18"/>
      <w:szCs w:val="18"/>
    </w:rPr>
  </w:style>
  <w:style w:type="character" w:customStyle="1" w:styleId="FontStyle14">
    <w:name w:val="Font Style14"/>
    <w:basedOn w:val="DefaultParagraphFont"/>
    <w:uiPriority w:val="99"/>
    <w:rsid w:val="0000243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002431"/>
    <w:rPr>
      <w:rFonts w:ascii="Arial Narrow" w:hAnsi="Arial Narrow" w:cs="Arial Narrow" w:hint="default"/>
      <w:b/>
      <w:bCs/>
      <w:sz w:val="10"/>
      <w:szCs w:val="10"/>
    </w:rPr>
  </w:style>
  <w:style w:type="character" w:customStyle="1" w:styleId="CardTagandCiteChar">
    <w:name w:val="Card Tag and Cite Char"/>
    <w:basedOn w:val="DefaultParagraphFont"/>
    <w:rsid w:val="00002431"/>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002431"/>
    <w:rPr>
      <w:rFonts w:ascii="Arial Narrow" w:hAnsi="Arial Narrow"/>
      <w:b/>
      <w:color w:val="000000"/>
      <w:sz w:val="22"/>
      <w:szCs w:val="22"/>
      <w:u w:val="single"/>
    </w:rPr>
  </w:style>
  <w:style w:type="character" w:customStyle="1" w:styleId="SmallText1">
    <w:name w:val="SmallText"/>
    <w:rsid w:val="00002431"/>
    <w:rPr>
      <w:color w:val="000000"/>
    </w:rPr>
  </w:style>
  <w:style w:type="character" w:customStyle="1" w:styleId="CitesChar1">
    <w:name w:val="Cites Char1"/>
    <w:basedOn w:val="DefaultParagraphFont"/>
    <w:rsid w:val="00002431"/>
    <w:rPr>
      <w:b/>
      <w:bCs w:val="0"/>
      <w:szCs w:val="24"/>
      <w:u w:val="single"/>
      <w:lang w:val="en-US" w:eastAsia="en-US" w:bidi="ar-SA"/>
    </w:rPr>
  </w:style>
  <w:style w:type="character" w:customStyle="1" w:styleId="CardUnderlinedChar">
    <w:name w:val="Card Underlined Char"/>
    <w:basedOn w:val="DefaultParagraphFont"/>
    <w:rsid w:val="00002431"/>
    <w:rPr>
      <w:rFonts w:ascii="Arial Narrow" w:hAnsi="Arial Narrow" w:hint="default"/>
      <w:sz w:val="22"/>
      <w:szCs w:val="24"/>
      <w:u w:val="single"/>
      <w:lang w:val="en-US" w:eastAsia="en-US" w:bidi="ar-SA"/>
    </w:rPr>
  </w:style>
  <w:style w:type="character" w:customStyle="1" w:styleId="underline3">
    <w:name w:val="underline3"/>
    <w:basedOn w:val="underline2"/>
    <w:rsid w:val="00002431"/>
    <w:rPr>
      <w:rFonts w:ascii="Arial" w:hAnsi="Arial"/>
      <w:sz w:val="18"/>
      <w:u w:val="single"/>
      <w:bdr w:val="none" w:sz="0" w:space="0" w:color="auto" w:frame="1"/>
      <w:shd w:val="clear" w:color="auto" w:fill="FFFF00"/>
    </w:rPr>
  </w:style>
  <w:style w:type="character" w:customStyle="1" w:styleId="menu">
    <w:name w:val="menu"/>
    <w:basedOn w:val="DefaultParagraphFont"/>
    <w:rsid w:val="00002431"/>
  </w:style>
  <w:style w:type="character" w:customStyle="1" w:styleId="itxtrst">
    <w:name w:val="itxtrst"/>
    <w:rsid w:val="00002431"/>
  </w:style>
  <w:style w:type="character" w:customStyle="1" w:styleId="A-Underlining">
    <w:name w:val="A-Underlining"/>
    <w:basedOn w:val="DefaultParagraphFont"/>
    <w:rsid w:val="00002431"/>
    <w:rPr>
      <w:rFonts w:ascii="Garamond" w:hAnsi="Garamond" w:hint="default"/>
      <w:color w:val="auto"/>
      <w:sz w:val="24"/>
      <w:u w:val="single"/>
    </w:rPr>
  </w:style>
  <w:style w:type="character" w:customStyle="1" w:styleId="StyleUnderlineBold0">
    <w:name w:val="Style Underline + Bold"/>
    <w:rsid w:val="00002431"/>
    <w:rPr>
      <w:b/>
      <w:bCs/>
      <w:u w:val="single"/>
    </w:rPr>
  </w:style>
  <w:style w:type="character" w:customStyle="1" w:styleId="Underline-Highlighted">
    <w:name w:val="Underline-Highlighted"/>
    <w:uiPriority w:val="1"/>
    <w:qFormat/>
    <w:rsid w:val="00002431"/>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002431"/>
  </w:style>
  <w:style w:type="character" w:customStyle="1" w:styleId="newsmain">
    <w:name w:val="news_main"/>
    <w:basedOn w:val="DefaultParagraphFont"/>
    <w:rsid w:val="00002431"/>
  </w:style>
  <w:style w:type="character" w:customStyle="1" w:styleId="vitstoryheadline">
    <w:name w:val="vitstoryheadline"/>
    <w:rsid w:val="00002431"/>
  </w:style>
  <w:style w:type="character" w:customStyle="1" w:styleId="AuthorDate0">
    <w:name w:val="Author Date"/>
    <w:rsid w:val="00002431"/>
    <w:rPr>
      <w:b/>
      <w:bCs w:val="0"/>
      <w:sz w:val="24"/>
      <w:u w:val="thick"/>
    </w:rPr>
  </w:style>
  <w:style w:type="character" w:customStyle="1" w:styleId="red">
    <w:name w:val="red"/>
    <w:basedOn w:val="DefaultParagraphFont"/>
    <w:rsid w:val="00002431"/>
  </w:style>
  <w:style w:type="character" w:customStyle="1" w:styleId="at">
    <w:name w:val="at"/>
    <w:rsid w:val="00002431"/>
  </w:style>
  <w:style w:type="character" w:customStyle="1" w:styleId="org">
    <w:name w:val="org"/>
    <w:rsid w:val="00002431"/>
  </w:style>
  <w:style w:type="character" w:customStyle="1" w:styleId="pnumber">
    <w:name w:val="pnumber"/>
    <w:rsid w:val="00002431"/>
  </w:style>
  <w:style w:type="character" w:customStyle="1" w:styleId="ital">
    <w:name w:val="ital"/>
    <w:rsid w:val="00002431"/>
  </w:style>
  <w:style w:type="character" w:customStyle="1" w:styleId="orgdiv">
    <w:name w:val="orgdiv"/>
    <w:rsid w:val="00002431"/>
  </w:style>
  <w:style w:type="character" w:customStyle="1" w:styleId="orgname">
    <w:name w:val="orgname"/>
    <w:rsid w:val="00002431"/>
  </w:style>
  <w:style w:type="character" w:customStyle="1" w:styleId="city">
    <w:name w:val="city"/>
    <w:rsid w:val="00002431"/>
  </w:style>
  <w:style w:type="character" w:customStyle="1" w:styleId="state">
    <w:name w:val="state"/>
    <w:rsid w:val="00002431"/>
  </w:style>
  <w:style w:type="character" w:customStyle="1" w:styleId="country">
    <w:name w:val="country"/>
    <w:rsid w:val="00002431"/>
  </w:style>
  <w:style w:type="character" w:customStyle="1" w:styleId="articletitle">
    <w:name w:val="articletitle"/>
    <w:rsid w:val="00002431"/>
    <w:rPr>
      <w:rFonts w:ascii="Times New Roman" w:hAnsi="Times New Roman" w:cs="Times New Roman" w:hint="default"/>
    </w:rPr>
  </w:style>
  <w:style w:type="character" w:customStyle="1" w:styleId="6pointChar">
    <w:name w:val="6 point Char"/>
    <w:rsid w:val="00002431"/>
    <w:rPr>
      <w:rFonts w:ascii="Times New Roman" w:hAnsi="Times New Roman" w:cs="Times New Roman" w:hint="default"/>
      <w:sz w:val="12"/>
      <w:lang w:val="en-US" w:eastAsia="en-US"/>
    </w:rPr>
  </w:style>
  <w:style w:type="character" w:customStyle="1" w:styleId="StyleThickunderline">
    <w:name w:val="Style Thick underline"/>
    <w:qFormat/>
    <w:rsid w:val="00002431"/>
    <w:rPr>
      <w:u w:val="thick"/>
    </w:rPr>
  </w:style>
  <w:style w:type="character" w:customStyle="1" w:styleId="Box0">
    <w:name w:val="Box!"/>
    <w:rsid w:val="00002431"/>
    <w:rPr>
      <w:rFonts w:ascii="Garamond" w:hAnsi="Garamond" w:hint="default"/>
      <w:sz w:val="24"/>
      <w:u w:val="single"/>
      <w:bdr w:val="single" w:sz="4" w:space="0" w:color="auto" w:frame="1"/>
    </w:rPr>
  </w:style>
  <w:style w:type="character" w:customStyle="1" w:styleId="citechar">
    <w:name w:val="citechar"/>
    <w:basedOn w:val="DefaultParagraphFont"/>
    <w:rsid w:val="00002431"/>
  </w:style>
  <w:style w:type="character" w:customStyle="1" w:styleId="underlinechar2">
    <w:name w:val="underlinechar"/>
    <w:basedOn w:val="DefaultParagraphFont"/>
    <w:rsid w:val="00002431"/>
  </w:style>
  <w:style w:type="character" w:customStyle="1" w:styleId="CardUnderlineChar">
    <w:name w:val="Card Underline Char"/>
    <w:rsid w:val="00002431"/>
    <w:rPr>
      <w:szCs w:val="24"/>
      <w:u w:val="single"/>
      <w:lang w:val="en-US" w:eastAsia="en-US" w:bidi="ar-SA"/>
    </w:rPr>
  </w:style>
  <w:style w:type="character" w:customStyle="1" w:styleId="tagciteChar">
    <w:name w:val="tag/cite Char"/>
    <w:basedOn w:val="DefaultParagraphFont"/>
    <w:rsid w:val="00002431"/>
    <w:rPr>
      <w:b/>
      <w:bCs w:val="0"/>
      <w:sz w:val="24"/>
      <w:lang w:val="en-US" w:eastAsia="en-US" w:bidi="ar-SA"/>
    </w:rPr>
  </w:style>
  <w:style w:type="character" w:customStyle="1" w:styleId="8pointChar">
    <w:name w:val="8 point Char"/>
    <w:basedOn w:val="DefaultParagraphFont"/>
    <w:rsid w:val="00002431"/>
    <w:rPr>
      <w:sz w:val="16"/>
      <w:lang w:val="en-US" w:eastAsia="en-US" w:bidi="ar-SA"/>
    </w:rPr>
  </w:style>
  <w:style w:type="character" w:customStyle="1" w:styleId="BoldText12pt">
    <w:name w:val="Bold Text 12 pt"/>
    <w:rsid w:val="0000243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002431"/>
  </w:style>
  <w:style w:type="table" w:styleId="TableGrid">
    <w:name w:val="Table Grid"/>
    <w:basedOn w:val="TableNormal"/>
    <w:rsid w:val="0000243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002431"/>
    <w:rPr>
      <w:b/>
      <w:bCs w:val="0"/>
      <w:sz w:val="24"/>
      <w:lang w:val="en-US" w:eastAsia="en-US" w:bidi="ar-SA"/>
    </w:rPr>
  </w:style>
  <w:style w:type="character" w:customStyle="1" w:styleId="Mention11">
    <w:name w:val="Mention11"/>
    <w:basedOn w:val="DefaultParagraphFont"/>
    <w:uiPriority w:val="99"/>
    <w:semiHidden/>
    <w:unhideWhenUsed/>
    <w:rsid w:val="00002431"/>
    <w:rPr>
      <w:color w:val="2B579A"/>
      <w:shd w:val="clear" w:color="auto" w:fill="E6E6E6"/>
    </w:rPr>
  </w:style>
  <w:style w:type="paragraph" w:customStyle="1" w:styleId="Emphasize">
    <w:name w:val="Emphasize"/>
    <w:basedOn w:val="Normal"/>
    <w:uiPriority w:val="7"/>
    <w:qFormat/>
    <w:rsid w:val="0000243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002431"/>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002431"/>
  </w:style>
  <w:style w:type="character" w:customStyle="1" w:styleId="Mention2">
    <w:name w:val="Mention2"/>
    <w:basedOn w:val="DefaultParagraphFont"/>
    <w:uiPriority w:val="99"/>
    <w:semiHidden/>
    <w:unhideWhenUsed/>
    <w:rsid w:val="00002431"/>
    <w:rPr>
      <w:color w:val="2B579A"/>
      <w:shd w:val="clear" w:color="auto" w:fill="E6E6E6"/>
    </w:rPr>
  </w:style>
  <w:style w:type="paragraph" w:customStyle="1" w:styleId="FlashTag">
    <w:name w:val="FlashTag"/>
    <w:basedOn w:val="Normal"/>
    <w:link w:val="FlashTagChar"/>
    <w:autoRedefine/>
    <w:uiPriority w:val="4"/>
    <w:qFormat/>
    <w:rsid w:val="00002431"/>
    <w:rPr>
      <w:rFonts w:asciiTheme="majorHAnsi" w:hAnsiTheme="majorHAnsi"/>
      <w:b/>
      <w:sz w:val="28"/>
    </w:rPr>
  </w:style>
  <w:style w:type="character" w:customStyle="1" w:styleId="FlashTagChar">
    <w:name w:val="FlashTag Char"/>
    <w:basedOn w:val="DefaultParagraphFont"/>
    <w:link w:val="FlashTag"/>
    <w:uiPriority w:val="4"/>
    <w:rsid w:val="00002431"/>
    <w:rPr>
      <w:rFonts w:asciiTheme="majorHAnsi" w:hAnsiTheme="majorHAnsi" w:cs="Times New Roman"/>
      <w:b/>
      <w:sz w:val="28"/>
    </w:rPr>
  </w:style>
  <w:style w:type="paragraph" w:customStyle="1" w:styleId="Warrant">
    <w:name w:val="Warrant"/>
    <w:autoRedefine/>
    <w:uiPriority w:val="4"/>
    <w:qFormat/>
    <w:rsid w:val="00002431"/>
    <w:pPr>
      <w:ind w:left="720"/>
    </w:pPr>
    <w:rPr>
      <w:rFonts w:ascii="Calibri" w:hAnsi="Calibri" w:cs="Arial"/>
    </w:rPr>
  </w:style>
  <w:style w:type="character" w:customStyle="1" w:styleId="m-8793234324905335251gmail-style13ptbold">
    <w:name w:val="m_-8793234324905335251gmail-style13ptbold"/>
    <w:basedOn w:val="DefaultParagraphFont"/>
    <w:rsid w:val="00002431"/>
  </w:style>
  <w:style w:type="character" w:customStyle="1" w:styleId="m3965771245576658108gmail-styleunderline">
    <w:name w:val="m_3965771245576658108gmail-styleunderline"/>
    <w:basedOn w:val="DefaultParagraphFont"/>
    <w:rsid w:val="00002431"/>
  </w:style>
  <w:style w:type="paragraph" w:customStyle="1" w:styleId="Header1">
    <w:name w:val="Header1"/>
    <w:aliases w:val="Header Char Char,Header Char Char Char Char Char Char Char Cha,Header Char2,Header Char1 Char,Char Char Char Cha"/>
    <w:basedOn w:val="Normal"/>
    <w:qFormat/>
    <w:rsid w:val="00002431"/>
    <w:pPr>
      <w:tabs>
        <w:tab w:val="center" w:pos="4680"/>
        <w:tab w:val="right" w:pos="9360"/>
      </w:tabs>
    </w:pPr>
  </w:style>
  <w:style w:type="character" w:customStyle="1" w:styleId="EndnoteTextChar">
    <w:name w:val="Endnote Text Char"/>
    <w:basedOn w:val="DefaultParagraphFont"/>
    <w:link w:val="EndnoteText"/>
    <w:locked/>
    <w:rsid w:val="00002431"/>
    <w:rPr>
      <w:rFonts w:ascii="Georgia" w:eastAsia="Times New Roman" w:hAnsi="Georgia"/>
      <w:szCs w:val="20"/>
    </w:rPr>
  </w:style>
  <w:style w:type="paragraph" w:styleId="EndnoteText">
    <w:name w:val="endnote text"/>
    <w:basedOn w:val="Normal"/>
    <w:link w:val="EndnoteTextChar"/>
    <w:unhideWhenUsed/>
    <w:rsid w:val="00002431"/>
    <w:rPr>
      <w:rFonts w:ascii="Georgia" w:eastAsia="Times New Roman" w:hAnsi="Georgia" w:cstheme="minorBidi"/>
      <w:szCs w:val="20"/>
    </w:rPr>
  </w:style>
  <w:style w:type="character" w:customStyle="1" w:styleId="EndnoteTextChar1">
    <w:name w:val="Endnote Text Char1"/>
    <w:basedOn w:val="DefaultParagraphFont"/>
    <w:semiHidden/>
    <w:rsid w:val="00002431"/>
    <w:rPr>
      <w:rFonts w:ascii="Times New Roman" w:hAnsi="Times New Roman" w:cs="Times New Roman"/>
      <w:sz w:val="20"/>
      <w:szCs w:val="20"/>
    </w:rPr>
  </w:style>
  <w:style w:type="character" w:customStyle="1" w:styleId="DateChar">
    <w:name w:val="Date Char"/>
    <w:aliases w:val="date Char"/>
    <w:basedOn w:val="DefaultParagraphFont"/>
    <w:link w:val="Date"/>
    <w:uiPriority w:val="99"/>
    <w:locked/>
    <w:rsid w:val="00002431"/>
    <w:rPr>
      <w:rFonts w:ascii="Georgia" w:eastAsia="Times New Roman" w:hAnsi="Georgia"/>
    </w:rPr>
  </w:style>
  <w:style w:type="paragraph" w:styleId="Date">
    <w:name w:val="Date"/>
    <w:aliases w:val="date"/>
    <w:basedOn w:val="Normal"/>
    <w:next w:val="Normal"/>
    <w:link w:val="DateChar"/>
    <w:uiPriority w:val="99"/>
    <w:unhideWhenUsed/>
    <w:rsid w:val="00002431"/>
    <w:rPr>
      <w:rFonts w:ascii="Georgia" w:eastAsia="Times New Roman" w:hAnsi="Georgia" w:cstheme="minorBidi"/>
    </w:rPr>
  </w:style>
  <w:style w:type="character" w:customStyle="1" w:styleId="DateChar1">
    <w:name w:val="Date Char1"/>
    <w:basedOn w:val="DefaultParagraphFont"/>
    <w:uiPriority w:val="99"/>
    <w:rsid w:val="00002431"/>
    <w:rPr>
      <w:rFonts w:ascii="Times New Roman" w:hAnsi="Times New Roman" w:cs="Times New Roman"/>
    </w:rPr>
  </w:style>
  <w:style w:type="character" w:customStyle="1" w:styleId="BodyTextFirstIndentChar">
    <w:name w:val="Body Text First Indent Char"/>
    <w:basedOn w:val="BodyTextChar"/>
    <w:link w:val="BodyTextFirstIndent"/>
    <w:locked/>
    <w:rsid w:val="00002431"/>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002431"/>
    <w:pPr>
      <w:spacing w:after="0"/>
      <w:ind w:firstLine="360"/>
    </w:pPr>
    <w:rPr>
      <w:rFonts w:eastAsia="Times New Roman"/>
      <w:spacing w:val="-8"/>
      <w:sz w:val="20"/>
      <w:szCs w:val="20"/>
      <w:lang w:eastAsia="ar-SA"/>
    </w:rPr>
  </w:style>
  <w:style w:type="character" w:customStyle="1" w:styleId="BodyTextFirstIndentChar1">
    <w:name w:val="Body Text First Indent Char1"/>
    <w:basedOn w:val="BodyTextChar"/>
    <w:semiHidden/>
    <w:rsid w:val="00002431"/>
    <w:rPr>
      <w:rFonts w:ascii="Times New Roman" w:hAnsi="Times New Roman" w:cs="Times New Roman"/>
    </w:rPr>
  </w:style>
  <w:style w:type="character" w:customStyle="1" w:styleId="BodyTextIndent2Char1">
    <w:name w:val="Body Text Indent 2 Char1"/>
    <w:basedOn w:val="DefaultParagraphFont"/>
    <w:semiHidden/>
    <w:rsid w:val="00002431"/>
    <w:rPr>
      <w:rFonts w:ascii="Calibri" w:hAnsi="Calibri" w:cs="Calibri"/>
    </w:rPr>
  </w:style>
  <w:style w:type="character" w:customStyle="1" w:styleId="PlainTextChar1">
    <w:name w:val="Plain Text Char1"/>
    <w:basedOn w:val="DefaultParagraphFont"/>
    <w:semiHidden/>
    <w:rsid w:val="00002431"/>
    <w:rPr>
      <w:rFonts w:ascii="Consolas" w:hAnsi="Consolas" w:cs="Calibri"/>
      <w:sz w:val="21"/>
      <w:szCs w:val="21"/>
    </w:rPr>
  </w:style>
  <w:style w:type="paragraph" w:customStyle="1" w:styleId="msolistparagraphcxspfirst">
    <w:name w:val="msolistparagraphcxspfirst"/>
    <w:basedOn w:val="Normal"/>
    <w:uiPriority w:val="99"/>
    <w:qFormat/>
    <w:rsid w:val="00002431"/>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002431"/>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002431"/>
    <w:rPr>
      <w:rFonts w:ascii="Calibri" w:hAnsi="Calibri" w:cs="Calibri"/>
      <w:i/>
      <w:iCs/>
      <w:color w:val="000000" w:themeColor="text1"/>
    </w:rPr>
  </w:style>
  <w:style w:type="paragraph" w:customStyle="1" w:styleId="CiteSpacing">
    <w:name w:val="Cite Spacing"/>
    <w:basedOn w:val="Normal"/>
    <w:uiPriority w:val="4"/>
    <w:qFormat/>
    <w:rsid w:val="00002431"/>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002431"/>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002431"/>
    <w:rPr>
      <w:rFonts w:ascii="Times New Roman" w:eastAsia="Calibri" w:hAnsi="Times New Roman" w:cs="Times New Roman"/>
      <w:b/>
    </w:rPr>
  </w:style>
  <w:style w:type="paragraph" w:customStyle="1" w:styleId="Heading2-Bold">
    <w:name w:val="Heading 2 - Bold"/>
    <w:basedOn w:val="Normal"/>
    <w:autoRedefine/>
    <w:uiPriority w:val="99"/>
    <w:qFormat/>
    <w:rsid w:val="00002431"/>
    <w:rPr>
      <w:rFonts w:ascii="Garamond" w:eastAsia="Calibri" w:hAnsi="Garamond"/>
      <w:b/>
    </w:rPr>
  </w:style>
  <w:style w:type="paragraph" w:customStyle="1" w:styleId="tag">
    <w:name w:val="%tag"/>
    <w:basedOn w:val="Normal"/>
    <w:next w:val="Normal"/>
    <w:uiPriority w:val="99"/>
    <w:qFormat/>
    <w:rsid w:val="00002431"/>
    <w:rPr>
      <w:rFonts w:ascii="Garamond" w:eastAsia="Calibri" w:hAnsi="Garamond"/>
      <w:bCs/>
      <w:sz w:val="18"/>
    </w:rPr>
  </w:style>
  <w:style w:type="character" w:customStyle="1" w:styleId="Style2Char">
    <w:name w:val="Style 2 Char"/>
    <w:link w:val="Style20"/>
    <w:uiPriority w:val="99"/>
    <w:locked/>
    <w:rsid w:val="00002431"/>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002431"/>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00243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002431"/>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002431"/>
    <w:rPr>
      <w:rFonts w:ascii="Georgia" w:eastAsia="Times New Roman" w:hAnsi="Georgia"/>
      <w:sz w:val="18"/>
      <w:szCs w:val="20"/>
      <w:lang w:val="x-none" w:eastAsia="x-none"/>
    </w:rPr>
  </w:style>
  <w:style w:type="paragraph" w:customStyle="1" w:styleId="textsmall0">
    <w:name w:val="textsmall"/>
    <w:basedOn w:val="Normal"/>
    <w:link w:val="textsmallChar0"/>
    <w:qFormat/>
    <w:rsid w:val="00002431"/>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00243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002431"/>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002431"/>
    <w:rPr>
      <w:rFonts w:ascii="Arial" w:eastAsia="Times New Roman" w:hAnsi="Arial" w:cs="Arial"/>
      <w:sz w:val="12"/>
    </w:rPr>
  </w:style>
  <w:style w:type="paragraph" w:customStyle="1" w:styleId="Micro">
    <w:name w:val="Micro"/>
    <w:basedOn w:val="Normal"/>
    <w:next w:val="Normal"/>
    <w:link w:val="MicroChar"/>
    <w:qFormat/>
    <w:rsid w:val="00002431"/>
    <w:rPr>
      <w:rFonts w:ascii="Arial" w:eastAsia="Times New Roman" w:hAnsi="Arial" w:cs="Arial"/>
      <w:sz w:val="12"/>
    </w:rPr>
  </w:style>
  <w:style w:type="character" w:customStyle="1" w:styleId="CardNotUnderlinedChar1">
    <w:name w:val="Card Not Underlined Char1"/>
    <w:link w:val="CardNotUnderlined"/>
    <w:locked/>
    <w:rsid w:val="00002431"/>
    <w:rPr>
      <w:rFonts w:ascii="Bell MT" w:eastAsia="Calibri" w:hAnsi="Bell MT"/>
      <w:szCs w:val="20"/>
    </w:rPr>
  </w:style>
  <w:style w:type="paragraph" w:customStyle="1" w:styleId="CardNotUnderlined">
    <w:name w:val="Card Not Underlined"/>
    <w:basedOn w:val="Normal"/>
    <w:link w:val="CardNotUnderlinedChar1"/>
    <w:autoRedefine/>
    <w:qFormat/>
    <w:rsid w:val="00002431"/>
    <w:rPr>
      <w:rFonts w:ascii="Bell MT" w:eastAsia="Calibri" w:hAnsi="Bell MT" w:cstheme="minorBidi"/>
      <w:szCs w:val="20"/>
    </w:rPr>
  </w:style>
  <w:style w:type="paragraph" w:customStyle="1" w:styleId="h-lead">
    <w:name w:val="h-lead"/>
    <w:basedOn w:val="Normal"/>
    <w:uiPriority w:val="99"/>
    <w:qFormat/>
    <w:rsid w:val="00002431"/>
    <w:pPr>
      <w:spacing w:before="100" w:beforeAutospacing="1" w:after="100" w:afterAutospacing="1"/>
    </w:pPr>
    <w:rPr>
      <w:rFonts w:eastAsia="Times New Roman"/>
      <w:sz w:val="24"/>
    </w:rPr>
  </w:style>
  <w:style w:type="paragraph" w:customStyle="1" w:styleId="intro">
    <w:name w:val="intro"/>
    <w:basedOn w:val="Normal"/>
    <w:uiPriority w:val="99"/>
    <w:qFormat/>
    <w:rsid w:val="00002431"/>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002431"/>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00243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002431"/>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002431"/>
    <w:rPr>
      <w:rFonts w:eastAsia="Calibri"/>
    </w:rPr>
  </w:style>
  <w:style w:type="paragraph" w:customStyle="1" w:styleId="F3-TagAuthor">
    <w:name w:val="F3 - Tag/Author"/>
    <w:basedOn w:val="Normal"/>
    <w:uiPriority w:val="99"/>
    <w:qFormat/>
    <w:rsid w:val="00002431"/>
    <w:rPr>
      <w:rFonts w:eastAsia="Times New Roman"/>
      <w:b/>
    </w:rPr>
  </w:style>
  <w:style w:type="paragraph" w:customStyle="1" w:styleId="F5-UnderlineNormal">
    <w:name w:val="F5 - Underline Normal"/>
    <w:basedOn w:val="Normal"/>
    <w:uiPriority w:val="99"/>
    <w:qFormat/>
    <w:rsid w:val="00002431"/>
    <w:rPr>
      <w:rFonts w:eastAsia="Calibri"/>
      <w:u w:val="single"/>
    </w:rPr>
  </w:style>
  <w:style w:type="paragraph" w:customStyle="1" w:styleId="Brief-PrimarySource">
    <w:name w:val="Brief - Primary Source"/>
    <w:basedOn w:val="Normal"/>
    <w:uiPriority w:val="99"/>
    <w:qFormat/>
    <w:rsid w:val="00002431"/>
    <w:rPr>
      <w:rFonts w:eastAsia="Times New Roman"/>
      <w:b/>
      <w:sz w:val="24"/>
      <w:u w:val="single"/>
    </w:rPr>
  </w:style>
  <w:style w:type="paragraph" w:customStyle="1" w:styleId="Brief-Underline">
    <w:name w:val="Brief - Underline"/>
    <w:basedOn w:val="Normal"/>
    <w:uiPriority w:val="99"/>
    <w:qFormat/>
    <w:rsid w:val="00002431"/>
    <w:rPr>
      <w:rFonts w:eastAsia="Times New Roman"/>
      <w:u w:val="single"/>
    </w:rPr>
  </w:style>
  <w:style w:type="paragraph" w:customStyle="1" w:styleId="Brief">
    <w:name w:val="Brief"/>
    <w:basedOn w:val="Brief-PrimarySource"/>
    <w:uiPriority w:val="99"/>
    <w:qFormat/>
    <w:rsid w:val="00002431"/>
    <w:rPr>
      <w:b w:val="0"/>
    </w:rPr>
  </w:style>
  <w:style w:type="paragraph" w:customStyle="1" w:styleId="CM2">
    <w:name w:val="CM2"/>
    <w:basedOn w:val="Normal"/>
    <w:next w:val="Normal"/>
    <w:uiPriority w:val="99"/>
    <w:qFormat/>
    <w:rsid w:val="00002431"/>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002431"/>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002431"/>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002431"/>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002431"/>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002431"/>
    <w:pPr>
      <w:widowControl w:val="0"/>
      <w:spacing w:line="276" w:lineRule="atLeast"/>
    </w:pPr>
    <w:rPr>
      <w:color w:val="auto"/>
    </w:rPr>
  </w:style>
  <w:style w:type="paragraph" w:customStyle="1" w:styleId="CM34">
    <w:name w:val="CM34"/>
    <w:basedOn w:val="Default"/>
    <w:next w:val="Default"/>
    <w:uiPriority w:val="99"/>
    <w:qFormat/>
    <w:rsid w:val="00002431"/>
    <w:pPr>
      <w:widowControl w:val="0"/>
    </w:pPr>
    <w:rPr>
      <w:color w:val="auto"/>
    </w:rPr>
  </w:style>
  <w:style w:type="paragraph" w:customStyle="1" w:styleId="CM56">
    <w:name w:val="CM56"/>
    <w:basedOn w:val="Default"/>
    <w:next w:val="Default"/>
    <w:uiPriority w:val="99"/>
    <w:qFormat/>
    <w:rsid w:val="00002431"/>
    <w:pPr>
      <w:widowControl w:val="0"/>
    </w:pPr>
    <w:rPr>
      <w:rFonts w:eastAsia="Calibri"/>
      <w:color w:val="auto"/>
    </w:rPr>
  </w:style>
  <w:style w:type="paragraph" w:customStyle="1" w:styleId="CM58">
    <w:name w:val="CM58"/>
    <w:basedOn w:val="Default"/>
    <w:next w:val="Default"/>
    <w:uiPriority w:val="99"/>
    <w:qFormat/>
    <w:rsid w:val="00002431"/>
    <w:pPr>
      <w:widowControl w:val="0"/>
    </w:pPr>
    <w:rPr>
      <w:rFonts w:eastAsia="Calibri"/>
      <w:color w:val="auto"/>
    </w:rPr>
  </w:style>
  <w:style w:type="paragraph" w:customStyle="1" w:styleId="CM57">
    <w:name w:val="CM57"/>
    <w:basedOn w:val="Default"/>
    <w:next w:val="Default"/>
    <w:uiPriority w:val="99"/>
    <w:qFormat/>
    <w:rsid w:val="00002431"/>
    <w:pPr>
      <w:widowControl w:val="0"/>
    </w:pPr>
    <w:rPr>
      <w:rFonts w:eastAsia="Calibri"/>
      <w:color w:val="auto"/>
    </w:rPr>
  </w:style>
  <w:style w:type="paragraph" w:customStyle="1" w:styleId="CM1">
    <w:name w:val="CM1"/>
    <w:basedOn w:val="Default"/>
    <w:next w:val="Default"/>
    <w:uiPriority w:val="99"/>
    <w:qFormat/>
    <w:rsid w:val="00002431"/>
    <w:pPr>
      <w:widowControl w:val="0"/>
    </w:pPr>
    <w:rPr>
      <w:rFonts w:eastAsia="Calibri"/>
      <w:color w:val="auto"/>
    </w:rPr>
  </w:style>
  <w:style w:type="paragraph" w:customStyle="1" w:styleId="CM49">
    <w:name w:val="CM49"/>
    <w:basedOn w:val="Default"/>
    <w:next w:val="Default"/>
    <w:uiPriority w:val="99"/>
    <w:qFormat/>
    <w:rsid w:val="00002431"/>
    <w:pPr>
      <w:widowControl w:val="0"/>
    </w:pPr>
    <w:rPr>
      <w:rFonts w:eastAsia="Calibri"/>
      <w:color w:val="auto"/>
    </w:rPr>
  </w:style>
  <w:style w:type="paragraph" w:customStyle="1" w:styleId="CM41">
    <w:name w:val="CM41"/>
    <w:basedOn w:val="Default"/>
    <w:next w:val="Default"/>
    <w:uiPriority w:val="99"/>
    <w:qFormat/>
    <w:rsid w:val="00002431"/>
    <w:pPr>
      <w:widowControl w:val="0"/>
    </w:pPr>
    <w:rPr>
      <w:rFonts w:eastAsia="Calibri"/>
      <w:color w:val="auto"/>
    </w:rPr>
  </w:style>
  <w:style w:type="paragraph" w:customStyle="1" w:styleId="3rdOrderPara">
    <w:name w:val="3rd Order Para"/>
    <w:basedOn w:val="Default"/>
    <w:next w:val="Default"/>
    <w:qFormat/>
    <w:rsid w:val="00002431"/>
    <w:pPr>
      <w:widowControl w:val="0"/>
    </w:pPr>
    <w:rPr>
      <w:rFonts w:eastAsia="Calibri"/>
      <w:color w:val="auto"/>
    </w:rPr>
  </w:style>
  <w:style w:type="paragraph" w:customStyle="1" w:styleId="2ndOrderPara">
    <w:name w:val="2nd Order Para"/>
    <w:basedOn w:val="Default"/>
    <w:next w:val="Default"/>
    <w:qFormat/>
    <w:rsid w:val="00002431"/>
    <w:pPr>
      <w:widowControl w:val="0"/>
    </w:pPr>
    <w:rPr>
      <w:rFonts w:eastAsia="Calibri"/>
      <w:color w:val="auto"/>
    </w:rPr>
  </w:style>
  <w:style w:type="paragraph" w:customStyle="1" w:styleId="Normal-SIGN2">
    <w:name w:val="Normal-SIGN2"/>
    <w:basedOn w:val="Default"/>
    <w:next w:val="Default"/>
    <w:qFormat/>
    <w:rsid w:val="00002431"/>
    <w:pPr>
      <w:widowControl w:val="0"/>
    </w:pPr>
    <w:rPr>
      <w:rFonts w:eastAsia="Calibri"/>
      <w:color w:val="auto"/>
    </w:rPr>
  </w:style>
  <w:style w:type="paragraph" w:customStyle="1" w:styleId="Normal-SIGN1">
    <w:name w:val="Normal-SIGN1"/>
    <w:basedOn w:val="Default"/>
    <w:next w:val="Default"/>
    <w:uiPriority w:val="99"/>
    <w:qFormat/>
    <w:rsid w:val="00002431"/>
    <w:pPr>
      <w:widowControl w:val="0"/>
    </w:pPr>
    <w:rPr>
      <w:rFonts w:eastAsia="Calibri"/>
      <w:color w:val="auto"/>
    </w:rPr>
  </w:style>
  <w:style w:type="paragraph" w:customStyle="1" w:styleId="CM3">
    <w:name w:val="CM3"/>
    <w:basedOn w:val="Default"/>
    <w:next w:val="Default"/>
    <w:uiPriority w:val="99"/>
    <w:qFormat/>
    <w:rsid w:val="00002431"/>
    <w:pPr>
      <w:widowControl w:val="0"/>
      <w:spacing w:line="553" w:lineRule="atLeast"/>
    </w:pPr>
    <w:rPr>
      <w:rFonts w:eastAsia="Calibri"/>
      <w:color w:val="auto"/>
    </w:rPr>
  </w:style>
  <w:style w:type="paragraph" w:customStyle="1" w:styleId="CM33">
    <w:name w:val="CM33"/>
    <w:basedOn w:val="Default"/>
    <w:next w:val="Default"/>
    <w:uiPriority w:val="99"/>
    <w:qFormat/>
    <w:rsid w:val="00002431"/>
    <w:pPr>
      <w:widowControl w:val="0"/>
    </w:pPr>
    <w:rPr>
      <w:rFonts w:eastAsia="Calibri"/>
      <w:color w:val="auto"/>
    </w:rPr>
  </w:style>
  <w:style w:type="paragraph" w:customStyle="1" w:styleId="CM37">
    <w:name w:val="CM37"/>
    <w:basedOn w:val="Default"/>
    <w:next w:val="Default"/>
    <w:uiPriority w:val="99"/>
    <w:qFormat/>
    <w:rsid w:val="00002431"/>
    <w:pPr>
      <w:widowControl w:val="0"/>
    </w:pPr>
    <w:rPr>
      <w:rFonts w:eastAsia="Calibri"/>
      <w:color w:val="auto"/>
    </w:rPr>
  </w:style>
  <w:style w:type="paragraph" w:customStyle="1" w:styleId="CM7">
    <w:name w:val="CM7"/>
    <w:basedOn w:val="Default"/>
    <w:next w:val="Default"/>
    <w:uiPriority w:val="99"/>
    <w:qFormat/>
    <w:rsid w:val="00002431"/>
    <w:pPr>
      <w:widowControl w:val="0"/>
      <w:spacing w:line="553" w:lineRule="atLeast"/>
    </w:pPr>
    <w:rPr>
      <w:rFonts w:eastAsia="Calibri"/>
      <w:color w:val="auto"/>
    </w:rPr>
  </w:style>
  <w:style w:type="paragraph" w:customStyle="1" w:styleId="Brief-SecondarySource">
    <w:name w:val="Brief - Secondary Source"/>
    <w:basedOn w:val="Normal"/>
    <w:qFormat/>
    <w:rsid w:val="00002431"/>
    <w:rPr>
      <w:rFonts w:eastAsia="Times New Roman"/>
      <w:sz w:val="14"/>
      <w:szCs w:val="20"/>
    </w:rPr>
  </w:style>
  <w:style w:type="paragraph" w:customStyle="1" w:styleId="Brief-Card">
    <w:name w:val="Brief - Card"/>
    <w:basedOn w:val="Normal"/>
    <w:uiPriority w:val="99"/>
    <w:qFormat/>
    <w:rsid w:val="00002431"/>
    <w:rPr>
      <w:rFonts w:eastAsia="Times New Roman"/>
    </w:rPr>
  </w:style>
  <w:style w:type="paragraph" w:customStyle="1" w:styleId="Pa2">
    <w:name w:val="Pa2"/>
    <w:basedOn w:val="Default"/>
    <w:next w:val="Default"/>
    <w:uiPriority w:val="99"/>
    <w:qFormat/>
    <w:rsid w:val="00002431"/>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002431"/>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002431"/>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002431"/>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002431"/>
    <w:pPr>
      <w:widowControl w:val="0"/>
    </w:pPr>
    <w:rPr>
      <w:rFonts w:ascii="Arial Black" w:hAnsi="Arial Black"/>
      <w:color w:val="auto"/>
    </w:rPr>
  </w:style>
  <w:style w:type="paragraph" w:customStyle="1" w:styleId="Cover1">
    <w:name w:val="Cover 1"/>
    <w:basedOn w:val="Normal"/>
    <w:next w:val="Normal"/>
    <w:uiPriority w:val="99"/>
    <w:qFormat/>
    <w:rsid w:val="00002431"/>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002431"/>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002431"/>
    <w:pPr>
      <w:widowControl w:val="0"/>
    </w:pPr>
    <w:rPr>
      <w:color w:val="auto"/>
    </w:rPr>
  </w:style>
  <w:style w:type="paragraph" w:customStyle="1" w:styleId="Pa11">
    <w:name w:val="Pa11"/>
    <w:basedOn w:val="Normal"/>
    <w:next w:val="Normal"/>
    <w:uiPriority w:val="99"/>
    <w:qFormat/>
    <w:rsid w:val="00002431"/>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002431"/>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00243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002431"/>
    <w:pPr>
      <w:widowControl w:val="0"/>
    </w:pPr>
    <w:rPr>
      <w:rFonts w:eastAsia="Calibri"/>
      <w:color w:val="auto"/>
    </w:rPr>
  </w:style>
  <w:style w:type="paragraph" w:customStyle="1" w:styleId="CM5">
    <w:name w:val="CM5"/>
    <w:basedOn w:val="Default"/>
    <w:next w:val="Default"/>
    <w:qFormat/>
    <w:rsid w:val="00002431"/>
    <w:pPr>
      <w:widowControl w:val="0"/>
      <w:spacing w:line="553" w:lineRule="atLeast"/>
    </w:pPr>
    <w:rPr>
      <w:rFonts w:eastAsia="Calibri"/>
      <w:color w:val="auto"/>
    </w:rPr>
  </w:style>
  <w:style w:type="paragraph" w:customStyle="1" w:styleId="CM28">
    <w:name w:val="CM28"/>
    <w:basedOn w:val="Default"/>
    <w:next w:val="Default"/>
    <w:uiPriority w:val="99"/>
    <w:qFormat/>
    <w:rsid w:val="00002431"/>
    <w:pPr>
      <w:widowControl w:val="0"/>
    </w:pPr>
    <w:rPr>
      <w:rFonts w:eastAsia="Calibri"/>
      <w:color w:val="auto"/>
    </w:rPr>
  </w:style>
  <w:style w:type="paragraph" w:customStyle="1" w:styleId="CM8">
    <w:name w:val="CM8"/>
    <w:basedOn w:val="Default"/>
    <w:next w:val="Default"/>
    <w:uiPriority w:val="99"/>
    <w:qFormat/>
    <w:rsid w:val="00002431"/>
    <w:pPr>
      <w:widowControl w:val="0"/>
    </w:pPr>
    <w:rPr>
      <w:rFonts w:eastAsia="Calibri"/>
      <w:color w:val="auto"/>
    </w:rPr>
  </w:style>
  <w:style w:type="paragraph" w:customStyle="1" w:styleId="CM6">
    <w:name w:val="CM6"/>
    <w:basedOn w:val="Default"/>
    <w:next w:val="Default"/>
    <w:uiPriority w:val="99"/>
    <w:qFormat/>
    <w:rsid w:val="00002431"/>
    <w:pPr>
      <w:widowControl w:val="0"/>
      <w:spacing w:line="553" w:lineRule="atLeast"/>
    </w:pPr>
    <w:rPr>
      <w:rFonts w:eastAsia="Calibri"/>
      <w:color w:val="auto"/>
    </w:rPr>
  </w:style>
  <w:style w:type="paragraph" w:customStyle="1" w:styleId="CM22">
    <w:name w:val="CM22"/>
    <w:basedOn w:val="Default"/>
    <w:next w:val="Default"/>
    <w:uiPriority w:val="99"/>
    <w:qFormat/>
    <w:rsid w:val="00002431"/>
    <w:pPr>
      <w:widowControl w:val="0"/>
    </w:pPr>
    <w:rPr>
      <w:rFonts w:eastAsia="Calibri"/>
      <w:color w:val="auto"/>
    </w:rPr>
  </w:style>
  <w:style w:type="paragraph" w:customStyle="1" w:styleId="DoubleUnderlined">
    <w:name w:val="Double Underlined"/>
    <w:basedOn w:val="Heading2"/>
    <w:autoRedefine/>
    <w:uiPriority w:val="99"/>
    <w:qFormat/>
    <w:rsid w:val="00002431"/>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00243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002431"/>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002431"/>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002431"/>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002431"/>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002431"/>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002431"/>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00243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rPr>
  </w:style>
  <w:style w:type="paragraph" w:customStyle="1" w:styleId="StyleStyleHeading110pt10pt">
    <w:name w:val="Style Style Heading 1 + 10 pt + 10 pt"/>
    <w:basedOn w:val="StyleHeading110pt"/>
    <w:uiPriority w:val="99"/>
    <w:qFormat/>
    <w:rsid w:val="00002431"/>
  </w:style>
  <w:style w:type="paragraph" w:customStyle="1" w:styleId="StyleUnderliningTimesNewRomanBoldNounderlineKernat16">
    <w:name w:val="Style Underlining + Times New Roman Bold No underline Kern at 16..."/>
    <w:basedOn w:val="Normal"/>
    <w:uiPriority w:val="99"/>
    <w:qFormat/>
    <w:rsid w:val="0000243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002431"/>
    <w:rPr>
      <w:rFonts w:eastAsia="Times New Roman"/>
      <w:b/>
      <w:bCs/>
      <w:kern w:val="32"/>
      <w:sz w:val="32"/>
      <w:szCs w:val="32"/>
    </w:rPr>
  </w:style>
  <w:style w:type="paragraph" w:customStyle="1" w:styleId="StyleBoldUnderliningKernat16pt">
    <w:name w:val="Style Bold Underlining + Kern at 16 pt"/>
    <w:uiPriority w:val="99"/>
    <w:qFormat/>
    <w:rsid w:val="00002431"/>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002431"/>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qFormat/>
    <w:rsid w:val="00002431"/>
    <w:pPr>
      <w:spacing w:line="256" w:lineRule="auto"/>
      <w:ind w:left="0" w:right="0"/>
      <w:jc w:val="left"/>
    </w:pPr>
    <w:rPr>
      <w:sz w:val="12"/>
      <w:szCs w:val="24"/>
    </w:rPr>
  </w:style>
  <w:style w:type="paragraph" w:customStyle="1" w:styleId="TxBr6p1">
    <w:name w:val="TxBr_6p1"/>
    <w:basedOn w:val="Normal"/>
    <w:uiPriority w:val="99"/>
    <w:qFormat/>
    <w:rsid w:val="00002431"/>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002431"/>
    <w:pPr>
      <w:ind w:left="400"/>
    </w:pPr>
    <w:rPr>
      <w:rFonts w:eastAsia="Times New Roman"/>
      <w:szCs w:val="20"/>
    </w:rPr>
  </w:style>
  <w:style w:type="paragraph" w:customStyle="1" w:styleId="Paste">
    <w:name w:val="Paste"/>
    <w:basedOn w:val="Normal"/>
    <w:qFormat/>
    <w:rsid w:val="00002431"/>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002431"/>
    <w:rPr>
      <w:rFonts w:ascii="Georgia" w:eastAsia="Times New Roman" w:hAnsi="Georgia"/>
      <w:b/>
      <w:u w:val="single"/>
    </w:rPr>
  </w:style>
  <w:style w:type="paragraph" w:customStyle="1" w:styleId="UnderlineStyle0">
    <w:name w:val="Underline Style"/>
    <w:basedOn w:val="Normal"/>
    <w:link w:val="UnderlineStyleChar"/>
    <w:qFormat/>
    <w:rsid w:val="00002431"/>
    <w:rPr>
      <w:rFonts w:ascii="Georgia" w:eastAsia="Times New Roman" w:hAnsi="Georgia" w:cstheme="minorBidi"/>
      <w:b/>
      <w:u w:val="single"/>
    </w:rPr>
  </w:style>
  <w:style w:type="paragraph" w:customStyle="1" w:styleId="Normalization">
    <w:name w:val="Normalization"/>
    <w:basedOn w:val="Normal"/>
    <w:uiPriority w:val="99"/>
    <w:qFormat/>
    <w:rsid w:val="00002431"/>
    <w:rPr>
      <w:rFonts w:eastAsia="Times New Roman"/>
      <w:sz w:val="18"/>
    </w:rPr>
  </w:style>
  <w:style w:type="paragraph" w:customStyle="1" w:styleId="BreifTitle">
    <w:name w:val="Breif Title"/>
    <w:basedOn w:val="Normal"/>
    <w:autoRedefine/>
    <w:uiPriority w:val="99"/>
    <w:qFormat/>
    <w:rsid w:val="00002431"/>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00243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002431"/>
    <w:pPr>
      <w:spacing w:before="0" w:after="0"/>
      <w:jc w:val="center"/>
      <w:outlineLvl w:val="0"/>
    </w:pPr>
    <w:rPr>
      <w:sz w:val="32"/>
      <w:szCs w:val="32"/>
      <w:lang w:bidi="ar-SA"/>
    </w:rPr>
  </w:style>
  <w:style w:type="paragraph" w:customStyle="1" w:styleId="Tagandcite">
    <w:name w:val="Tag and cite"/>
    <w:basedOn w:val="Normal"/>
    <w:autoRedefine/>
    <w:uiPriority w:val="99"/>
    <w:qFormat/>
    <w:rsid w:val="00002431"/>
    <w:rPr>
      <w:rFonts w:eastAsia="Times New Roman"/>
      <w:color w:val="333333"/>
    </w:rPr>
  </w:style>
  <w:style w:type="paragraph" w:customStyle="1" w:styleId="StyleTagandCiteFranklinGothicDemi">
    <w:name w:val="Style Tag and Cite + Franklin Gothic Demi"/>
    <w:basedOn w:val="Normal"/>
    <w:autoRedefine/>
    <w:uiPriority w:val="99"/>
    <w:qFormat/>
    <w:rsid w:val="00002431"/>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002431"/>
    <w:rPr>
      <w:bCs/>
    </w:rPr>
  </w:style>
  <w:style w:type="paragraph" w:customStyle="1" w:styleId="tagCharCharCharCharCharCharChar">
    <w:name w:val="tag Char Char Char Char Char Char Char"/>
    <w:basedOn w:val="Normal"/>
    <w:uiPriority w:val="99"/>
    <w:qFormat/>
    <w:rsid w:val="00002431"/>
    <w:rPr>
      <w:rFonts w:eastAsia="Times New Roman"/>
      <w:b/>
      <w:sz w:val="24"/>
      <w:szCs w:val="20"/>
    </w:rPr>
  </w:style>
  <w:style w:type="paragraph" w:customStyle="1" w:styleId="title-bold-medium">
    <w:name w:val="title-bold-medium"/>
    <w:basedOn w:val="Normal"/>
    <w:uiPriority w:val="99"/>
    <w:qFormat/>
    <w:rsid w:val="00002431"/>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002431"/>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002431"/>
    <w:rPr>
      <w:rFonts w:ascii="Arial Narrow" w:eastAsia="Times New Roman" w:hAnsi="Arial Narrow"/>
      <w:b/>
      <w:sz w:val="24"/>
    </w:rPr>
  </w:style>
  <w:style w:type="paragraph" w:customStyle="1" w:styleId="BLOCKTITLE1">
    <w:name w:val="BLOCK TITLE"/>
    <w:basedOn w:val="Heading1"/>
    <w:uiPriority w:val="99"/>
    <w:qFormat/>
    <w:rsid w:val="0000243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rPr>
  </w:style>
  <w:style w:type="paragraph" w:customStyle="1" w:styleId="shellscontentions">
    <w:name w:val="shells/contentions"/>
    <w:basedOn w:val="TagCite"/>
    <w:uiPriority w:val="99"/>
    <w:qFormat/>
    <w:rsid w:val="00002431"/>
    <w:pPr>
      <w:widowControl w:val="0"/>
      <w:autoSpaceDE w:val="0"/>
      <w:autoSpaceDN w:val="0"/>
      <w:adjustRightInd w:val="0"/>
    </w:pPr>
    <w:rPr>
      <w:sz w:val="24"/>
      <w:szCs w:val="20"/>
    </w:rPr>
  </w:style>
  <w:style w:type="paragraph" w:customStyle="1" w:styleId="BriefTitle1">
    <w:name w:val="Brief Title 1"/>
    <w:basedOn w:val="Normal"/>
    <w:uiPriority w:val="99"/>
    <w:qFormat/>
    <w:rsid w:val="00002431"/>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002431"/>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002431"/>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002431"/>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002431"/>
    <w:pPr>
      <w:spacing w:before="100" w:beforeAutospacing="1" w:after="100" w:afterAutospacing="1"/>
    </w:pPr>
    <w:rPr>
      <w:rFonts w:eastAsia="Times New Roman"/>
    </w:rPr>
  </w:style>
  <w:style w:type="paragraph" w:customStyle="1" w:styleId="ToRead">
    <w:name w:val="To Read"/>
    <w:basedOn w:val="Normal"/>
    <w:uiPriority w:val="99"/>
    <w:qFormat/>
    <w:rsid w:val="00002431"/>
    <w:pPr>
      <w:ind w:left="720"/>
    </w:pPr>
    <w:rPr>
      <w:rFonts w:ascii="Verdana" w:eastAsia="Times New Roman" w:hAnsi="Verdana"/>
      <w:b/>
      <w:u w:val="single"/>
    </w:rPr>
  </w:style>
  <w:style w:type="paragraph" w:customStyle="1" w:styleId="Style1">
    <w:name w:val="Style 1"/>
    <w:basedOn w:val="Normal"/>
    <w:uiPriority w:val="99"/>
    <w:qFormat/>
    <w:rsid w:val="00002431"/>
    <w:pPr>
      <w:widowControl w:val="0"/>
      <w:ind w:firstLine="216"/>
    </w:pPr>
    <w:rPr>
      <w:rFonts w:eastAsia="Times New Roman"/>
      <w:noProof/>
      <w:color w:val="000000"/>
      <w:szCs w:val="20"/>
    </w:rPr>
  </w:style>
  <w:style w:type="paragraph" w:customStyle="1" w:styleId="Style40">
    <w:name w:val="Style 4"/>
    <w:basedOn w:val="Normal"/>
    <w:uiPriority w:val="99"/>
    <w:qFormat/>
    <w:rsid w:val="00002431"/>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002431"/>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002431"/>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002431"/>
    <w:pPr>
      <w:ind w:left="1660"/>
    </w:pPr>
  </w:style>
  <w:style w:type="paragraph" w:customStyle="1" w:styleId="PageNumber1">
    <w:name w:val="Page Number1"/>
    <w:basedOn w:val="Normal"/>
    <w:next w:val="Normal"/>
    <w:uiPriority w:val="99"/>
    <w:qFormat/>
    <w:rsid w:val="00002431"/>
    <w:rPr>
      <w:rFonts w:eastAsia="Times New Roman"/>
    </w:rPr>
  </w:style>
  <w:style w:type="paragraph" w:customStyle="1" w:styleId="Card1">
    <w:name w:val="Card1"/>
    <w:uiPriority w:val="99"/>
    <w:qFormat/>
    <w:rsid w:val="00002431"/>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002431"/>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002431"/>
    <w:pPr>
      <w:ind w:left="288" w:right="288"/>
    </w:pPr>
    <w:rPr>
      <w:rFonts w:eastAsia="Times New Roman"/>
    </w:rPr>
  </w:style>
  <w:style w:type="paragraph" w:customStyle="1" w:styleId="CaseListNormal">
    <w:name w:val="Case List Normal"/>
    <w:basedOn w:val="Normal"/>
    <w:uiPriority w:val="99"/>
    <w:qFormat/>
    <w:rsid w:val="00002431"/>
    <w:rPr>
      <w:rFonts w:ascii="Times" w:eastAsia="Times New Roman" w:hAnsi="Times"/>
      <w:szCs w:val="26"/>
    </w:rPr>
  </w:style>
  <w:style w:type="paragraph" w:customStyle="1" w:styleId="Body">
    <w:name w:val="Body"/>
    <w:basedOn w:val="Normal"/>
    <w:uiPriority w:val="99"/>
    <w:qFormat/>
    <w:rsid w:val="00002431"/>
    <w:pPr>
      <w:outlineLvl w:val="3"/>
    </w:pPr>
    <w:rPr>
      <w:rFonts w:eastAsia="Times New Roman"/>
      <w:szCs w:val="20"/>
    </w:rPr>
  </w:style>
  <w:style w:type="paragraph" w:customStyle="1" w:styleId="3text">
    <w:name w:val="3text"/>
    <w:basedOn w:val="Normal"/>
    <w:uiPriority w:val="99"/>
    <w:qFormat/>
    <w:rsid w:val="00002431"/>
    <w:pPr>
      <w:spacing w:before="100" w:beforeAutospacing="1" w:after="100" w:afterAutospacing="1"/>
    </w:pPr>
    <w:rPr>
      <w:rFonts w:eastAsia="Times New Roman"/>
      <w:sz w:val="24"/>
    </w:rPr>
  </w:style>
  <w:style w:type="paragraph" w:customStyle="1" w:styleId="TimesNewRoman12">
    <w:name w:val="TimesNewRoman12"/>
    <w:uiPriority w:val="99"/>
    <w:qFormat/>
    <w:rsid w:val="00002431"/>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002431"/>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002431"/>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002431"/>
    <w:rPr>
      <w:rFonts w:eastAsia="Times New Roman"/>
      <w:color w:val="000000"/>
      <w:sz w:val="18"/>
    </w:rPr>
  </w:style>
  <w:style w:type="paragraph" w:customStyle="1" w:styleId="text1">
    <w:name w:val="text1"/>
    <w:basedOn w:val="Normal"/>
    <w:autoRedefine/>
    <w:uiPriority w:val="99"/>
    <w:qFormat/>
    <w:rsid w:val="00002431"/>
    <w:rPr>
      <w:rFonts w:eastAsia="Times New Roman"/>
      <w:szCs w:val="20"/>
    </w:rPr>
  </w:style>
  <w:style w:type="paragraph" w:customStyle="1" w:styleId="RepeatBlockHeading">
    <w:name w:val="Repeat Block Heading"/>
    <w:basedOn w:val="Normal"/>
    <w:autoRedefine/>
    <w:uiPriority w:val="99"/>
    <w:qFormat/>
    <w:rsid w:val="00002431"/>
    <w:pPr>
      <w:jc w:val="center"/>
    </w:pPr>
    <w:rPr>
      <w:rFonts w:eastAsia="Times New Roman"/>
      <w:b/>
      <w:smallCaps/>
      <w:color w:val="000000"/>
      <w:sz w:val="24"/>
      <w:u w:val="thick"/>
    </w:rPr>
  </w:style>
  <w:style w:type="paragraph" w:customStyle="1" w:styleId="story-headline">
    <w:name w:val="story-headline"/>
    <w:basedOn w:val="Normal"/>
    <w:uiPriority w:val="99"/>
    <w:qFormat/>
    <w:rsid w:val="00002431"/>
    <w:pPr>
      <w:spacing w:before="72" w:after="72"/>
    </w:pPr>
    <w:rPr>
      <w:rFonts w:eastAsia="Times New Roman"/>
      <w:b/>
      <w:bCs/>
      <w:sz w:val="26"/>
      <w:szCs w:val="26"/>
    </w:rPr>
  </w:style>
  <w:style w:type="paragraph" w:customStyle="1" w:styleId="story-body">
    <w:name w:val="story-body"/>
    <w:basedOn w:val="Normal"/>
    <w:uiPriority w:val="99"/>
    <w:qFormat/>
    <w:rsid w:val="00002431"/>
    <w:pPr>
      <w:spacing w:before="100" w:beforeAutospacing="1" w:after="100" w:afterAutospacing="1"/>
    </w:pPr>
    <w:rPr>
      <w:rFonts w:eastAsia="Times New Roman"/>
    </w:rPr>
  </w:style>
  <w:style w:type="paragraph" w:customStyle="1" w:styleId="story-dateline">
    <w:name w:val="story-dateline"/>
    <w:basedOn w:val="Normal"/>
    <w:uiPriority w:val="99"/>
    <w:qFormat/>
    <w:rsid w:val="00002431"/>
    <w:rPr>
      <w:rFonts w:eastAsia="Times New Roman"/>
      <w:b/>
      <w:bCs/>
    </w:rPr>
  </w:style>
  <w:style w:type="paragraph" w:customStyle="1" w:styleId="TextofCards">
    <w:name w:val="Text of Cards"/>
    <w:basedOn w:val="Normal"/>
    <w:uiPriority w:val="99"/>
    <w:qFormat/>
    <w:rsid w:val="00002431"/>
    <w:rPr>
      <w:rFonts w:eastAsia="Times New Roman"/>
      <w:color w:val="000000"/>
      <w:spacing w:val="6"/>
      <w:szCs w:val="23"/>
    </w:rPr>
  </w:style>
  <w:style w:type="paragraph" w:customStyle="1" w:styleId="Corpotesto">
    <w:name w:val="Corpo testo"/>
    <w:basedOn w:val="Normal"/>
    <w:uiPriority w:val="99"/>
    <w:qFormat/>
    <w:rsid w:val="00002431"/>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002431"/>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002431"/>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002431"/>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002431"/>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002431"/>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002431"/>
    <w:rPr>
      <w:rFonts w:ascii="Arial" w:hAnsi="Arial"/>
      <w:b w:val="0"/>
      <w:caps w:val="0"/>
      <w:sz w:val="20"/>
    </w:rPr>
  </w:style>
  <w:style w:type="paragraph" w:customStyle="1" w:styleId="ProjectTitleLine">
    <w:name w:val="Project Title Line"/>
    <w:basedOn w:val="Normal"/>
    <w:next w:val="Normal"/>
    <w:autoRedefine/>
    <w:uiPriority w:val="99"/>
    <w:qFormat/>
    <w:rsid w:val="00002431"/>
    <w:pPr>
      <w:jc w:val="center"/>
    </w:pPr>
    <w:rPr>
      <w:rFonts w:eastAsia="Times New Roman"/>
      <w:caps/>
      <w:szCs w:val="20"/>
    </w:rPr>
  </w:style>
  <w:style w:type="paragraph" w:customStyle="1" w:styleId="LanguageStrike">
    <w:name w:val="Language Strike"/>
    <w:basedOn w:val="Normal"/>
    <w:next w:val="Normal"/>
    <w:uiPriority w:val="99"/>
    <w:qFormat/>
    <w:rsid w:val="00002431"/>
    <w:rPr>
      <w:rFonts w:ascii="Arial Narrow" w:eastAsia="Times New Roman" w:hAnsi="Arial Narrow"/>
      <w:strike/>
    </w:rPr>
  </w:style>
  <w:style w:type="paragraph" w:customStyle="1" w:styleId="NormalVerdana">
    <w:name w:val="Normal + Verdana"/>
    <w:aliases w:val="10 pt,White,Normal + Arial"/>
    <w:basedOn w:val="Normal"/>
    <w:uiPriority w:val="99"/>
    <w:qFormat/>
    <w:rsid w:val="00002431"/>
    <w:rPr>
      <w:rFonts w:eastAsia="Times New Roman"/>
      <w:szCs w:val="20"/>
      <w:u w:val="single"/>
    </w:rPr>
  </w:style>
  <w:style w:type="paragraph" w:customStyle="1" w:styleId="Normal10pt">
    <w:name w:val="Normal + 10 pt"/>
    <w:basedOn w:val="Normal"/>
    <w:uiPriority w:val="99"/>
    <w:qFormat/>
    <w:rsid w:val="00002431"/>
    <w:rPr>
      <w:rFonts w:eastAsia="Times New Roman"/>
      <w:szCs w:val="20"/>
    </w:rPr>
  </w:style>
  <w:style w:type="paragraph" w:customStyle="1" w:styleId="cardChar1Char">
    <w:name w:val="card Char1 Char"/>
    <w:basedOn w:val="Normal"/>
    <w:uiPriority w:val="99"/>
    <w:qFormat/>
    <w:rsid w:val="00002431"/>
    <w:pPr>
      <w:ind w:left="288" w:right="288"/>
    </w:pPr>
    <w:rPr>
      <w:rFonts w:eastAsia="Times New Roman"/>
      <w:szCs w:val="20"/>
    </w:rPr>
  </w:style>
  <w:style w:type="paragraph" w:customStyle="1" w:styleId="CM12">
    <w:name w:val="CM12"/>
    <w:basedOn w:val="Default"/>
    <w:next w:val="Default"/>
    <w:uiPriority w:val="99"/>
    <w:qFormat/>
    <w:rsid w:val="00002431"/>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002431"/>
    <w:pPr>
      <w:widowControl w:val="0"/>
      <w:spacing w:after="480"/>
    </w:pPr>
    <w:rPr>
      <w:rFonts w:ascii="Granjon LT Std" w:hAnsi="Granjon LT Std"/>
      <w:color w:val="auto"/>
    </w:rPr>
  </w:style>
  <w:style w:type="paragraph" w:customStyle="1" w:styleId="CM10">
    <w:name w:val="CM10"/>
    <w:basedOn w:val="Default"/>
    <w:next w:val="Default"/>
    <w:uiPriority w:val="99"/>
    <w:qFormat/>
    <w:rsid w:val="00002431"/>
    <w:pPr>
      <w:widowControl w:val="0"/>
      <w:spacing w:line="320" w:lineRule="atLeast"/>
    </w:pPr>
    <w:rPr>
      <w:rFonts w:ascii="Granjon LT Std" w:hAnsi="Granjon LT Std"/>
      <w:color w:val="auto"/>
    </w:rPr>
  </w:style>
  <w:style w:type="paragraph" w:customStyle="1" w:styleId="bold">
    <w:name w:val="bold"/>
    <w:basedOn w:val="Normal"/>
    <w:uiPriority w:val="99"/>
    <w:qFormat/>
    <w:rsid w:val="00002431"/>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002431"/>
    <w:rPr>
      <w:rFonts w:ascii="Arial Narrow" w:eastAsia="Times New Roman" w:hAnsi="Arial Narrow"/>
      <w:strike/>
      <w:szCs w:val="20"/>
    </w:rPr>
  </w:style>
  <w:style w:type="paragraph" w:customStyle="1" w:styleId="textbodyblack">
    <w:name w:val="textbodyblack"/>
    <w:basedOn w:val="Normal"/>
    <w:uiPriority w:val="99"/>
    <w:qFormat/>
    <w:rsid w:val="00002431"/>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00243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0024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0024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00243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002431"/>
    <w:rPr>
      <w:rFonts w:ascii="Georgia" w:eastAsia="Times New Roman" w:hAnsi="Georgia"/>
      <w:b/>
      <w:bCs/>
      <w:szCs w:val="16"/>
      <w:u w:val="single"/>
    </w:rPr>
  </w:style>
  <w:style w:type="paragraph" w:customStyle="1" w:styleId="CiteCorrected">
    <w:name w:val="Cite Corrected"/>
    <w:basedOn w:val="Normal"/>
    <w:link w:val="CiteCorrectedChar"/>
    <w:qFormat/>
    <w:rsid w:val="00002431"/>
    <w:rPr>
      <w:rFonts w:ascii="Georgia" w:eastAsia="Times New Roman" w:hAnsi="Georgia" w:cstheme="minorBidi"/>
      <w:b/>
      <w:bCs/>
      <w:szCs w:val="16"/>
      <w:u w:val="single"/>
    </w:rPr>
  </w:style>
  <w:style w:type="paragraph" w:customStyle="1" w:styleId="CardText2">
    <w:name w:val="Card Text 2"/>
    <w:basedOn w:val="CardText10"/>
    <w:link w:val="CardText2Char"/>
    <w:qFormat/>
    <w:rsid w:val="0000243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002431"/>
    <w:pPr>
      <w:ind w:left="288"/>
    </w:pPr>
    <w:rPr>
      <w:rFonts w:eastAsia="SimSun"/>
      <w:szCs w:val="20"/>
      <w:lang w:eastAsia="zh-CN"/>
    </w:rPr>
  </w:style>
  <w:style w:type="paragraph" w:customStyle="1" w:styleId="story-body-text">
    <w:name w:val="story-body-text"/>
    <w:basedOn w:val="Normal"/>
    <w:uiPriority w:val="99"/>
    <w:qFormat/>
    <w:rsid w:val="00002431"/>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002431"/>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002431"/>
    <w:rPr>
      <w:u w:val="single"/>
    </w:rPr>
  </w:style>
  <w:style w:type="paragraph" w:customStyle="1" w:styleId="StyleCardText11ptUnderline">
    <w:name w:val="Style Card Text + 11 pt Underline"/>
    <w:link w:val="StyleCardText11ptUnderlineChar"/>
    <w:qFormat/>
    <w:rsid w:val="00002431"/>
    <w:pPr>
      <w:spacing w:line="254" w:lineRule="auto"/>
    </w:pPr>
    <w:rPr>
      <w:u w:val="single"/>
    </w:rPr>
  </w:style>
  <w:style w:type="character" w:customStyle="1" w:styleId="StyleMinimizedText11ptChar">
    <w:name w:val="Style Minimized Text + 11 pt Char"/>
    <w:basedOn w:val="DefaultParagraphFont"/>
    <w:link w:val="StyleMinimizedText11pt"/>
    <w:locked/>
    <w:rsid w:val="00002431"/>
    <w:rPr>
      <w:rFonts w:ascii="Georgia" w:hAnsi="Georgia"/>
      <w:sz w:val="16"/>
    </w:rPr>
  </w:style>
  <w:style w:type="paragraph" w:customStyle="1" w:styleId="StyleMinimizedText11pt">
    <w:name w:val="Style Minimized Text + 11 pt"/>
    <w:basedOn w:val="Normal"/>
    <w:link w:val="StyleMinimizedText11ptChar"/>
    <w:qFormat/>
    <w:rsid w:val="00002431"/>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002431"/>
    <w:rPr>
      <w:rFonts w:ascii="Georgia" w:hAnsi="Georgia"/>
      <w:sz w:val="16"/>
    </w:rPr>
  </w:style>
  <w:style w:type="paragraph" w:customStyle="1" w:styleId="StyleMinimizedText11pt1">
    <w:name w:val="Style Minimized Text + 11 pt1"/>
    <w:basedOn w:val="Normal"/>
    <w:link w:val="StyleMinimizedText11pt1Char"/>
    <w:qFormat/>
    <w:rsid w:val="00002431"/>
    <w:rPr>
      <w:rFonts w:ascii="Georgia" w:hAnsi="Georgia" w:cstheme="minorBidi"/>
      <w:sz w:val="16"/>
    </w:rPr>
  </w:style>
  <w:style w:type="character" w:customStyle="1" w:styleId="Debate-CardSmalltextF2Char">
    <w:name w:val="Debate- Card Small text F2 Char"/>
    <w:link w:val="Debate-CardSmalltextF2"/>
    <w:locked/>
    <w:rsid w:val="00002431"/>
    <w:rPr>
      <w:rFonts w:ascii="Arial Narrow" w:hAnsi="Arial Narrow"/>
      <w:sz w:val="16"/>
    </w:rPr>
  </w:style>
  <w:style w:type="paragraph" w:customStyle="1" w:styleId="Debate-CardSmalltextF2">
    <w:name w:val="Debate- Card Small text F2"/>
    <w:basedOn w:val="Normal"/>
    <w:next w:val="Normal"/>
    <w:link w:val="Debate-CardSmalltextF2Char"/>
    <w:qFormat/>
    <w:rsid w:val="00002431"/>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002431"/>
    <w:rPr>
      <w:rFonts w:ascii="Arial Narrow" w:hAnsi="Arial Narrow"/>
      <w:b/>
      <w:sz w:val="18"/>
      <w:u w:val="single"/>
    </w:rPr>
  </w:style>
  <w:style w:type="paragraph" w:customStyle="1" w:styleId="Debate-EmphasizedText-F5">
    <w:name w:val="Debate- Emphasized Text- F5"/>
    <w:basedOn w:val="Normal"/>
    <w:link w:val="Debate-EmphasizedText-F5Char"/>
    <w:qFormat/>
    <w:rsid w:val="00002431"/>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00243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02431"/>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00243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002431"/>
    <w:rPr>
      <w:rFonts w:eastAsia="Times New Roman" w:cs="Calibri"/>
      <w:sz w:val="16"/>
    </w:rPr>
  </w:style>
  <w:style w:type="character" w:customStyle="1" w:styleId="CardStyleChar">
    <w:name w:val="Card Style Char"/>
    <w:link w:val="CardStyle"/>
    <w:locked/>
    <w:rsid w:val="00002431"/>
    <w:rPr>
      <w:rFonts w:ascii="Times New Roman" w:eastAsia="Times New Roman" w:hAnsi="Times New Roman" w:cs="Times New Roman"/>
      <w:szCs w:val="24"/>
    </w:rPr>
  </w:style>
  <w:style w:type="paragraph" w:customStyle="1" w:styleId="emactive">
    <w:name w:val="emactive"/>
    <w:basedOn w:val="Normal"/>
    <w:uiPriority w:val="99"/>
    <w:qFormat/>
    <w:rsid w:val="00002431"/>
    <w:pPr>
      <w:spacing w:before="100" w:beforeAutospacing="1" w:after="100" w:afterAutospacing="1"/>
    </w:pPr>
    <w:rPr>
      <w:rFonts w:eastAsia="Times New Roman"/>
      <w:sz w:val="24"/>
    </w:rPr>
  </w:style>
  <w:style w:type="paragraph" w:customStyle="1" w:styleId="emready">
    <w:name w:val="emready"/>
    <w:basedOn w:val="Normal"/>
    <w:uiPriority w:val="99"/>
    <w:qFormat/>
    <w:rsid w:val="00002431"/>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00243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002431"/>
    <w:rPr>
      <w:rFonts w:ascii="Georgia" w:eastAsia="Times New Roman" w:hAnsi="Georgia"/>
      <w:b/>
      <w:u w:val="single"/>
    </w:rPr>
  </w:style>
  <w:style w:type="character" w:customStyle="1" w:styleId="CardHighlightChar">
    <w:name w:val="Card Highlight Char"/>
    <w:link w:val="CardHighlight"/>
    <w:locked/>
    <w:rsid w:val="0000243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002431"/>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00243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002431"/>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002431"/>
    <w:pPr>
      <w:spacing w:before="100" w:beforeAutospacing="1" w:after="100" w:afterAutospacing="1"/>
    </w:pPr>
    <w:rPr>
      <w:rFonts w:eastAsia="Times New Roman"/>
      <w:sz w:val="24"/>
    </w:rPr>
  </w:style>
  <w:style w:type="paragraph" w:customStyle="1" w:styleId="norma">
    <w:name w:val="norma"/>
    <w:basedOn w:val="Heading3"/>
    <w:uiPriority w:val="99"/>
    <w:qFormat/>
    <w:rsid w:val="00002431"/>
    <w:rPr>
      <w:rFonts w:eastAsia="MS Gothic" w:cs="Arial"/>
      <w:bCs/>
      <w:sz w:val="24"/>
    </w:rPr>
  </w:style>
  <w:style w:type="paragraph" w:customStyle="1" w:styleId="nromal">
    <w:name w:val="nromal"/>
    <w:basedOn w:val="Normal"/>
    <w:uiPriority w:val="99"/>
    <w:qFormat/>
    <w:rsid w:val="00002431"/>
    <w:pPr>
      <w:keepNext/>
      <w:keepLines/>
      <w:spacing w:before="200"/>
      <w:outlineLvl w:val="3"/>
    </w:pPr>
    <w:rPr>
      <w:rFonts w:eastAsia="Times New Roman" w:cs="Cambria"/>
      <w:b/>
      <w:iCs/>
    </w:rPr>
  </w:style>
  <w:style w:type="paragraph" w:customStyle="1" w:styleId="natural">
    <w:name w:val="natural"/>
    <w:basedOn w:val="Normal"/>
    <w:uiPriority w:val="99"/>
    <w:qFormat/>
    <w:rsid w:val="00002431"/>
    <w:pPr>
      <w:keepNext/>
      <w:keepLines/>
      <w:spacing w:before="200"/>
      <w:outlineLvl w:val="3"/>
    </w:pPr>
    <w:rPr>
      <w:rFonts w:eastAsia="Times New Roman"/>
      <w:b/>
      <w:iCs/>
    </w:rPr>
  </w:style>
  <w:style w:type="paragraph" w:customStyle="1" w:styleId="nroaml">
    <w:name w:val="nroaml"/>
    <w:basedOn w:val="Normal"/>
    <w:uiPriority w:val="99"/>
    <w:qFormat/>
    <w:rsid w:val="00002431"/>
    <w:pPr>
      <w:keepNext/>
      <w:keepLines/>
      <w:spacing w:before="200"/>
      <w:outlineLvl w:val="3"/>
    </w:pPr>
    <w:rPr>
      <w:rFonts w:eastAsia="Times New Roman"/>
      <w:b/>
      <w:iCs/>
    </w:rPr>
  </w:style>
  <w:style w:type="paragraph" w:customStyle="1" w:styleId="noraml">
    <w:name w:val="noraml"/>
    <w:basedOn w:val="Normal"/>
    <w:uiPriority w:val="99"/>
    <w:qFormat/>
    <w:rsid w:val="00002431"/>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002431"/>
    <w:rPr>
      <w:rFonts w:ascii="Georgia" w:eastAsia="Calibri" w:hAnsi="Georgia"/>
      <w:sz w:val="16"/>
      <w:szCs w:val="16"/>
    </w:rPr>
  </w:style>
  <w:style w:type="paragraph" w:customStyle="1" w:styleId="SmallSizeParagraph">
    <w:name w:val="Small Size Paragraph"/>
    <w:basedOn w:val="Normal"/>
    <w:link w:val="SmallSizeParagraphChar"/>
    <w:qFormat/>
    <w:rsid w:val="00002431"/>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00243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002431"/>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szCs w:val="22"/>
      <w:bdr w:val="single" w:sz="4" w:space="0" w:color="auto" w:frame="1"/>
    </w:rPr>
  </w:style>
  <w:style w:type="character" w:customStyle="1" w:styleId="LanguageEditingChar">
    <w:name w:val="Language Editing Char"/>
    <w:link w:val="LanguageEditing"/>
    <w:locked/>
    <w:rsid w:val="0000243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002431"/>
    <w:rPr>
      <w:rFonts w:eastAsia="Times New Roman"/>
      <w:strike/>
      <w:sz w:val="20"/>
    </w:rPr>
  </w:style>
  <w:style w:type="character" w:customStyle="1" w:styleId="CardT1Char">
    <w:name w:val="CardT1 Char"/>
    <w:link w:val="CardT1"/>
    <w:locked/>
    <w:rsid w:val="00002431"/>
    <w:rPr>
      <w:rFonts w:ascii="Arial" w:eastAsia="Calibri" w:hAnsi="Arial" w:cs="Arial"/>
      <w:kern w:val="2"/>
      <w:sz w:val="14"/>
      <w:szCs w:val="14"/>
      <w:lang w:eastAsia="zh-TW"/>
    </w:rPr>
  </w:style>
  <w:style w:type="paragraph" w:customStyle="1" w:styleId="CardT1">
    <w:name w:val="CardT1"/>
    <w:basedOn w:val="Normal"/>
    <w:link w:val="CardT1Char"/>
    <w:qFormat/>
    <w:rsid w:val="00002431"/>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00243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002431"/>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002431"/>
    <w:pPr>
      <w:spacing w:before="100" w:beforeAutospacing="1" w:after="100" w:afterAutospacing="1"/>
    </w:pPr>
    <w:rPr>
      <w:rFonts w:eastAsia="Times New Roman"/>
      <w:sz w:val="24"/>
    </w:rPr>
  </w:style>
  <w:style w:type="paragraph" w:customStyle="1" w:styleId="CiteReal">
    <w:name w:val="Cite Real"/>
    <w:basedOn w:val="Normal"/>
    <w:next w:val="Normal"/>
    <w:qFormat/>
    <w:rsid w:val="00002431"/>
    <w:rPr>
      <w:rFonts w:eastAsia="MS Mincho"/>
      <w:b/>
      <w:sz w:val="24"/>
      <w:u w:val="single"/>
    </w:rPr>
  </w:style>
  <w:style w:type="paragraph" w:customStyle="1" w:styleId="2909F619802848F09E01365C32F34654">
    <w:name w:val="2909F619802848F09E01365C32F34654"/>
    <w:uiPriority w:val="99"/>
    <w:qFormat/>
    <w:rsid w:val="00002431"/>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002431"/>
    <w:rPr>
      <w:rFonts w:ascii="Georgia" w:eastAsia="Calibri" w:hAnsi="Georgia"/>
      <w:u w:val="single"/>
      <w:lang w:val="x-none" w:eastAsia="zh-CN"/>
    </w:rPr>
  </w:style>
  <w:style w:type="paragraph" w:customStyle="1" w:styleId="UnderlineS">
    <w:name w:val="Underline S"/>
    <w:basedOn w:val="Normal"/>
    <w:link w:val="UnderlineSChar"/>
    <w:qFormat/>
    <w:rsid w:val="00002431"/>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002431"/>
    <w:rPr>
      <w:rFonts w:ascii="Georgia" w:eastAsia="SimSun" w:hAnsi="Georgia"/>
      <w:sz w:val="12"/>
    </w:rPr>
  </w:style>
  <w:style w:type="paragraph" w:customStyle="1" w:styleId="Ununderlined">
    <w:name w:val="Ununderlined"/>
    <w:basedOn w:val="Normal"/>
    <w:link w:val="UnunderlinedChar"/>
    <w:qFormat/>
    <w:rsid w:val="00002431"/>
    <w:rPr>
      <w:rFonts w:ascii="Georgia" w:eastAsia="SimSun" w:hAnsi="Georgia" w:cstheme="minorBidi"/>
      <w:sz w:val="12"/>
    </w:rPr>
  </w:style>
  <w:style w:type="character" w:customStyle="1" w:styleId="HighlightingChar">
    <w:name w:val="Highlighting Char"/>
    <w:link w:val="Highlighting"/>
    <w:locked/>
    <w:rsid w:val="00002431"/>
    <w:rPr>
      <w:rFonts w:ascii="Georgia" w:eastAsia="SimSun" w:hAnsi="Georgia"/>
      <w:u w:val="thick"/>
    </w:rPr>
  </w:style>
  <w:style w:type="paragraph" w:customStyle="1" w:styleId="Highlighting">
    <w:name w:val="Highlighting"/>
    <w:basedOn w:val="Normal"/>
    <w:link w:val="HighlightingChar"/>
    <w:autoRedefine/>
    <w:qFormat/>
    <w:rsid w:val="00002431"/>
    <w:rPr>
      <w:rFonts w:ascii="Georgia" w:eastAsia="SimSun" w:hAnsi="Georgia" w:cstheme="minorBidi"/>
      <w:u w:val="thick"/>
    </w:rPr>
  </w:style>
  <w:style w:type="character" w:customStyle="1" w:styleId="CITEChar0">
    <w:name w:val="CITE Char"/>
    <w:link w:val="CITE"/>
    <w:locked/>
    <w:rsid w:val="00002431"/>
    <w:rPr>
      <w:rFonts w:ascii="Arial" w:eastAsia="Times New Roman" w:hAnsi="Arial" w:cs="Arial"/>
      <w:iCs/>
      <w:smallCaps/>
      <w:sz w:val="20"/>
      <w:szCs w:val="20"/>
      <w:u w:val="double"/>
    </w:rPr>
  </w:style>
  <w:style w:type="paragraph" w:customStyle="1" w:styleId="CITE">
    <w:name w:val="CITE"/>
    <w:basedOn w:val="Heading2"/>
    <w:link w:val="CITEChar0"/>
    <w:autoRedefine/>
    <w:qFormat/>
    <w:rsid w:val="00002431"/>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002431"/>
    <w:pPr>
      <w:spacing w:before="100" w:beforeAutospacing="1" w:after="100" w:afterAutospacing="1"/>
    </w:pPr>
    <w:rPr>
      <w:rFonts w:eastAsia="Times New Roman"/>
      <w:sz w:val="24"/>
      <w:lang w:eastAsia="zh-CN"/>
    </w:rPr>
  </w:style>
  <w:style w:type="paragraph" w:customStyle="1" w:styleId="Analytics">
    <w:name w:val="Analytics"/>
    <w:basedOn w:val="Normal"/>
    <w:link w:val="AnalyticsChar"/>
    <w:uiPriority w:val="4"/>
    <w:qFormat/>
    <w:rsid w:val="00002431"/>
    <w:rPr>
      <w:rFonts w:eastAsia="Calibri"/>
      <w:b/>
      <w:sz w:val="24"/>
    </w:rPr>
  </w:style>
  <w:style w:type="paragraph" w:customStyle="1" w:styleId="D345FF3D873148C5AE3FBF3267827368">
    <w:name w:val="D345FF3D873148C5AE3FBF3267827368"/>
    <w:uiPriority w:val="99"/>
    <w:qFormat/>
    <w:rsid w:val="00002431"/>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00243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002431"/>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00243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002431"/>
    <w:rPr>
      <w:b/>
      <w:sz w:val="28"/>
    </w:rPr>
  </w:style>
  <w:style w:type="character" w:customStyle="1" w:styleId="SourcenameChar">
    <w:name w:val="Source name Char"/>
    <w:link w:val="Sourcename"/>
    <w:locked/>
    <w:rsid w:val="0000243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002431"/>
    <w:rPr>
      <w:b/>
      <w:bCs/>
      <w:sz w:val="20"/>
    </w:rPr>
  </w:style>
  <w:style w:type="character" w:customStyle="1" w:styleId="underlinedcardChar">
    <w:name w:val="underlined card Char"/>
    <w:link w:val="underlinedcard0"/>
    <w:locked/>
    <w:rsid w:val="0000243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002431"/>
    <w:rPr>
      <w:sz w:val="22"/>
      <w:u w:val="single"/>
    </w:rPr>
  </w:style>
  <w:style w:type="paragraph" w:customStyle="1" w:styleId="FullText">
    <w:name w:val="Full Text"/>
    <w:basedOn w:val="Normal"/>
    <w:uiPriority w:val="99"/>
    <w:qFormat/>
    <w:rsid w:val="00002431"/>
    <w:rPr>
      <w:rFonts w:eastAsia="Times New Roman"/>
      <w:sz w:val="16"/>
    </w:rPr>
  </w:style>
  <w:style w:type="character" w:customStyle="1" w:styleId="TextUnderlineChar">
    <w:name w:val="Text Underline Char"/>
    <w:link w:val="TextUnderline"/>
    <w:locked/>
    <w:rsid w:val="0000243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002431"/>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00243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002431"/>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00243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002431"/>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002431"/>
    <w:pPr>
      <w:spacing w:before="240"/>
      <w:outlineLvl w:val="2"/>
    </w:pPr>
    <w:rPr>
      <w:rFonts w:eastAsia="Times New Roman"/>
      <w:b/>
    </w:rPr>
  </w:style>
  <w:style w:type="character" w:customStyle="1" w:styleId="CiteCardChar">
    <w:name w:val="Cite_Card Char"/>
    <w:link w:val="CiteCard0"/>
    <w:locked/>
    <w:rsid w:val="00002431"/>
    <w:rPr>
      <w:rFonts w:ascii="Times New Roman" w:eastAsia="Times New Roman" w:hAnsi="Times New Roman" w:cs="Arial"/>
      <w:bCs/>
      <w:sz w:val="20"/>
      <w:szCs w:val="20"/>
    </w:rPr>
  </w:style>
  <w:style w:type="paragraph" w:customStyle="1" w:styleId="CiteCard0">
    <w:name w:val="Cite_Card"/>
    <w:link w:val="CiteCardChar"/>
    <w:qFormat/>
    <w:rsid w:val="00002431"/>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002431"/>
    <w:pPr>
      <w:widowControl w:val="0"/>
    </w:pPr>
    <w:rPr>
      <w:rFonts w:eastAsia="MS Mincho"/>
      <w:color w:val="auto"/>
    </w:rPr>
  </w:style>
  <w:style w:type="paragraph" w:customStyle="1" w:styleId="dropcap">
    <w:name w:val="dropcap"/>
    <w:basedOn w:val="Normal"/>
    <w:uiPriority w:val="99"/>
    <w:qFormat/>
    <w:rsid w:val="00002431"/>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002431"/>
    <w:rPr>
      <w:rFonts w:ascii="Georgia" w:eastAsia="Times New Roman" w:hAnsi="Georgia" w:cs="Times New Roman"/>
      <w:szCs w:val="24"/>
      <w:u w:val="single"/>
    </w:rPr>
  </w:style>
  <w:style w:type="paragraph" w:customStyle="1" w:styleId="StyleStyle49pt6">
    <w:name w:val="Style Style4 + 9 pt6"/>
    <w:basedOn w:val="Style4"/>
    <w:link w:val="StyleStyle49pt6Char"/>
    <w:qFormat/>
    <w:rsid w:val="00002431"/>
    <w:rPr>
      <w:rFonts w:ascii="Georgia" w:hAnsi="Georgia"/>
    </w:rPr>
  </w:style>
  <w:style w:type="character" w:customStyle="1" w:styleId="UnderlineCharCharCharCharChar">
    <w:name w:val="Underline Char Char Char Char Char"/>
    <w:link w:val="UnderlineCharCharCharChar"/>
    <w:locked/>
    <w:rsid w:val="0000243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002431"/>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00243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002431"/>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00243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002431"/>
    <w:rPr>
      <w:rFonts w:ascii="Georgia" w:hAnsi="Georgia" w:cs="Calibri"/>
      <w:b/>
      <w:bCs/>
      <w:u w:val="single"/>
    </w:rPr>
  </w:style>
  <w:style w:type="character" w:customStyle="1" w:styleId="DebatenoramlChar">
    <w:name w:val="Debatenoraml Char"/>
    <w:link w:val="Debatenoraml"/>
    <w:locked/>
    <w:rsid w:val="00002431"/>
    <w:rPr>
      <w:rFonts w:ascii="Times New Roman" w:hAnsi="Times New Roman" w:cs="Times New Roman"/>
    </w:rPr>
  </w:style>
  <w:style w:type="paragraph" w:customStyle="1" w:styleId="Debatenoraml">
    <w:name w:val="Debatenoraml"/>
    <w:basedOn w:val="NoSpacing"/>
    <w:link w:val="DebatenoramlChar"/>
    <w:qFormat/>
    <w:rsid w:val="00002431"/>
    <w:pPr>
      <w:spacing w:line="240" w:lineRule="auto"/>
    </w:pPr>
    <w:rPr>
      <w:rFonts w:ascii="Times New Roman" w:hAnsi="Times New Roman" w:cs="Times New Roman"/>
    </w:rPr>
  </w:style>
  <w:style w:type="paragraph" w:customStyle="1" w:styleId="SynergyTag">
    <w:name w:val="SynergyTag"/>
    <w:basedOn w:val="Normal"/>
    <w:uiPriority w:val="99"/>
    <w:qFormat/>
    <w:rsid w:val="00002431"/>
    <w:rPr>
      <w:rFonts w:eastAsia="Calibri"/>
      <w:b/>
    </w:rPr>
  </w:style>
  <w:style w:type="character" w:customStyle="1" w:styleId="QualsChar">
    <w:name w:val="Quals Char"/>
    <w:link w:val="Quals"/>
    <w:locked/>
    <w:rsid w:val="00002431"/>
    <w:rPr>
      <w:rFonts w:ascii="Georgia" w:eastAsia="Calibri" w:hAnsi="Georgia"/>
      <w:sz w:val="18"/>
    </w:rPr>
  </w:style>
  <w:style w:type="paragraph" w:customStyle="1" w:styleId="Quals">
    <w:name w:val="Quals"/>
    <w:basedOn w:val="Normal"/>
    <w:link w:val="QualsChar"/>
    <w:qFormat/>
    <w:rsid w:val="00002431"/>
    <w:rPr>
      <w:rFonts w:ascii="Georgia" w:eastAsia="Calibri" w:hAnsi="Georgia" w:cstheme="minorBidi"/>
      <w:sz w:val="18"/>
    </w:rPr>
  </w:style>
  <w:style w:type="paragraph" w:customStyle="1" w:styleId="times">
    <w:name w:val="times"/>
    <w:basedOn w:val="Normal"/>
    <w:qFormat/>
    <w:rsid w:val="00002431"/>
    <w:pPr>
      <w:spacing w:before="100" w:beforeAutospacing="1" w:after="100" w:afterAutospacing="1"/>
    </w:pPr>
    <w:rPr>
      <w:rFonts w:eastAsia="Times New Roman"/>
      <w:sz w:val="24"/>
    </w:rPr>
  </w:style>
  <w:style w:type="paragraph" w:customStyle="1" w:styleId="BodyA">
    <w:name w:val="Body A"/>
    <w:uiPriority w:val="99"/>
    <w:qFormat/>
    <w:rsid w:val="00002431"/>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002431"/>
    <w:rPr>
      <w:rFonts w:ascii="Georgia" w:eastAsia="Times New Roman" w:hAnsi="Georgia"/>
      <w:b/>
      <w:caps/>
      <w:szCs w:val="28"/>
      <w:u w:val="single"/>
    </w:rPr>
  </w:style>
  <w:style w:type="paragraph" w:customStyle="1" w:styleId="Starred">
    <w:name w:val="Starred"/>
    <w:basedOn w:val="Normal"/>
    <w:link w:val="StarredChar"/>
    <w:qFormat/>
    <w:rsid w:val="00002431"/>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002431"/>
    <w:rPr>
      <w:rFonts w:ascii="Georgia" w:eastAsia="Times New Roman" w:hAnsi="Georgia"/>
      <w:b/>
      <w:caps/>
      <w:szCs w:val="28"/>
      <w:u w:val="single"/>
    </w:rPr>
  </w:style>
  <w:style w:type="paragraph" w:customStyle="1" w:styleId="NotStarred">
    <w:name w:val="NotStarred"/>
    <w:basedOn w:val="Normal"/>
    <w:link w:val="NotStarredChar"/>
    <w:qFormat/>
    <w:rsid w:val="00002431"/>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002431"/>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00243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002431"/>
    <w:pPr>
      <w:pBdr>
        <w:top w:val="single" w:sz="4" w:space="0" w:color="auto"/>
        <w:left w:val="single" w:sz="4" w:space="0" w:color="auto"/>
        <w:bottom w:val="single" w:sz="4" w:space="0" w:color="auto"/>
        <w:right w:val="single" w:sz="4" w:space="0" w:color="auto"/>
      </w:pBdr>
    </w:pPr>
    <w:rPr>
      <w:rFonts w:eastAsiaTheme="minorHAnsi"/>
      <w:szCs w:val="22"/>
      <w:bdr w:val="single" w:sz="4" w:space="0" w:color="auto" w:frame="1"/>
    </w:rPr>
  </w:style>
  <w:style w:type="character" w:customStyle="1" w:styleId="H4TagChar1">
    <w:name w:val="H4 (Tag) Char1"/>
    <w:link w:val="H4Tag"/>
    <w:locked/>
    <w:rsid w:val="00002431"/>
    <w:rPr>
      <w:rFonts w:ascii="Georgia" w:eastAsia="Calibri" w:hAnsi="Georgia"/>
      <w:b/>
    </w:rPr>
  </w:style>
  <w:style w:type="paragraph" w:customStyle="1" w:styleId="H4Tag">
    <w:name w:val="H4 (Tag)"/>
    <w:basedOn w:val="Normal"/>
    <w:link w:val="H4TagChar1"/>
    <w:qFormat/>
    <w:rsid w:val="00002431"/>
    <w:rPr>
      <w:rFonts w:ascii="Georgia" w:eastAsia="Calibri" w:hAnsi="Georgia" w:cstheme="minorBidi"/>
      <w:b/>
    </w:rPr>
  </w:style>
  <w:style w:type="paragraph" w:customStyle="1" w:styleId="CM25">
    <w:name w:val="CM25"/>
    <w:basedOn w:val="Default"/>
    <w:next w:val="Default"/>
    <w:qFormat/>
    <w:rsid w:val="00002431"/>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002431"/>
    <w:rPr>
      <w:rFonts w:ascii="Georgia" w:hAnsi="Georgia"/>
      <w:b/>
    </w:rPr>
  </w:style>
  <w:style w:type="paragraph" w:customStyle="1" w:styleId="Debate-CardTagandCite-F6">
    <w:name w:val="Debate- Card Tag and Cite- F6"/>
    <w:basedOn w:val="Normal"/>
    <w:link w:val="Debate-CardTagandCite-F6Char"/>
    <w:qFormat/>
    <w:rsid w:val="00002431"/>
    <w:pPr>
      <w:contextualSpacing/>
    </w:pPr>
    <w:rPr>
      <w:rFonts w:ascii="Georgia" w:hAnsi="Georgia" w:cstheme="minorBidi"/>
      <w:b/>
    </w:rPr>
  </w:style>
  <w:style w:type="character" w:customStyle="1" w:styleId="CardtextChar4">
    <w:name w:val="Card text Char"/>
    <w:link w:val="Cardtext3"/>
    <w:locked/>
    <w:rsid w:val="00002431"/>
    <w:rPr>
      <w:rFonts w:ascii="Arial Narrow" w:hAnsi="Arial Narrow"/>
      <w:u w:val="single"/>
    </w:rPr>
  </w:style>
  <w:style w:type="paragraph" w:customStyle="1" w:styleId="Cardtext3">
    <w:name w:val="Card text"/>
    <w:link w:val="CardtextChar4"/>
    <w:qFormat/>
    <w:rsid w:val="00002431"/>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002431"/>
    <w:rPr>
      <w:rFonts w:ascii="Georgia" w:eastAsia="Times New Roman" w:hAnsi="Georgia"/>
      <w:b/>
      <w:szCs w:val="28"/>
      <w:u w:val="single"/>
    </w:rPr>
  </w:style>
  <w:style w:type="paragraph" w:customStyle="1" w:styleId="NewHeading2">
    <w:name w:val="NewHeading2"/>
    <w:basedOn w:val="Normal"/>
    <w:link w:val="NewHeading2Char"/>
    <w:qFormat/>
    <w:rsid w:val="00002431"/>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002431"/>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002431"/>
    <w:rPr>
      <w:rFonts w:eastAsia="Calibri"/>
    </w:rPr>
  </w:style>
  <w:style w:type="paragraph" w:customStyle="1" w:styleId="TagLine">
    <w:name w:val="Tag Line"/>
    <w:basedOn w:val="Normal"/>
    <w:next w:val="FullText"/>
    <w:uiPriority w:val="99"/>
    <w:qFormat/>
    <w:rsid w:val="00002431"/>
    <w:rPr>
      <w:rFonts w:ascii="Arial Narrow" w:eastAsia="Times New Roman" w:hAnsi="Arial Narrow"/>
      <w:b/>
      <w:sz w:val="28"/>
    </w:rPr>
  </w:style>
  <w:style w:type="paragraph" w:customStyle="1" w:styleId="Card6pt">
    <w:name w:val="Card 6pt"/>
    <w:basedOn w:val="Normal"/>
    <w:uiPriority w:val="99"/>
    <w:qFormat/>
    <w:rsid w:val="00002431"/>
    <w:pPr>
      <w:ind w:left="288" w:right="288"/>
    </w:pPr>
    <w:rPr>
      <w:rFonts w:ascii="Georgia" w:eastAsia="Calibri" w:hAnsi="Georgia"/>
      <w:color w:val="000000"/>
      <w:sz w:val="12"/>
      <w:szCs w:val="20"/>
    </w:rPr>
  </w:style>
  <w:style w:type="character" w:customStyle="1" w:styleId="FullCiteChar">
    <w:name w:val="Full Cite Char"/>
    <w:link w:val="FullCite"/>
    <w:locked/>
    <w:rsid w:val="00002431"/>
    <w:rPr>
      <w:rFonts w:ascii="Garamond" w:eastAsia="Calibri" w:hAnsi="Garamond"/>
    </w:rPr>
  </w:style>
  <w:style w:type="paragraph" w:customStyle="1" w:styleId="FullCite">
    <w:name w:val="Full Cite"/>
    <w:basedOn w:val="Normal"/>
    <w:next w:val="Normal"/>
    <w:link w:val="FullCiteChar"/>
    <w:qFormat/>
    <w:rsid w:val="00002431"/>
    <w:rPr>
      <w:rFonts w:ascii="Garamond" w:eastAsia="Calibri" w:hAnsi="Garamond" w:cstheme="minorBidi"/>
    </w:rPr>
  </w:style>
  <w:style w:type="character" w:customStyle="1" w:styleId="StyleCardStyleBlackUnderlineChar">
    <w:name w:val="Style Card Style + Black Underline Char"/>
    <w:link w:val="StyleCardStyleBlackUnderline"/>
    <w:locked/>
    <w:rsid w:val="0000243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002431"/>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002431"/>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002431"/>
    <w:rPr>
      <w:rFonts w:ascii="Century Gothic" w:eastAsia="Times New Roman" w:hAnsi="Century Gothic"/>
      <w:sz w:val="16"/>
    </w:rPr>
  </w:style>
  <w:style w:type="character" w:customStyle="1" w:styleId="StylecardThickunderlineChar">
    <w:name w:val="Style card + Thick underline Char"/>
    <w:link w:val="StylecardThickunderline"/>
    <w:locked/>
    <w:rsid w:val="00002431"/>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002431"/>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002431"/>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002431"/>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002431"/>
    <w:pPr>
      <w:spacing w:after="200" w:line="276" w:lineRule="auto"/>
    </w:pPr>
    <w:rPr>
      <w:rFonts w:eastAsia="Calibri"/>
      <w:color w:val="auto"/>
      <w:sz w:val="22"/>
    </w:rPr>
  </w:style>
  <w:style w:type="paragraph" w:customStyle="1" w:styleId="font-null">
    <w:name w:val="font-null"/>
    <w:basedOn w:val="Normal"/>
    <w:uiPriority w:val="99"/>
    <w:qFormat/>
    <w:rsid w:val="00002431"/>
    <w:pPr>
      <w:spacing w:before="100" w:beforeAutospacing="1" w:after="100" w:afterAutospacing="1"/>
    </w:pPr>
    <w:rPr>
      <w:rFonts w:eastAsia="Times New Roman"/>
      <w:sz w:val="24"/>
    </w:rPr>
  </w:style>
  <w:style w:type="paragraph" w:customStyle="1" w:styleId="rteindent1">
    <w:name w:val="rteindent1"/>
    <w:basedOn w:val="Normal"/>
    <w:uiPriority w:val="99"/>
    <w:qFormat/>
    <w:rsid w:val="00002431"/>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002431"/>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002431"/>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002431"/>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002431"/>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002431"/>
    <w:pPr>
      <w:spacing w:before="100" w:beforeAutospacing="1" w:after="100" w:afterAutospacing="1"/>
    </w:pPr>
    <w:rPr>
      <w:rFonts w:eastAsia="Times New Roman"/>
      <w:sz w:val="24"/>
    </w:rPr>
  </w:style>
  <w:style w:type="paragraph" w:customStyle="1" w:styleId="class">
    <w:name w:val="class"/>
    <w:basedOn w:val="Normal"/>
    <w:uiPriority w:val="99"/>
    <w:qFormat/>
    <w:rsid w:val="00002431"/>
    <w:pPr>
      <w:spacing w:before="100" w:beforeAutospacing="1" w:after="100" w:afterAutospacing="1"/>
    </w:pPr>
    <w:rPr>
      <w:rFonts w:eastAsia="Times New Roman"/>
      <w:sz w:val="24"/>
    </w:rPr>
  </w:style>
  <w:style w:type="character" w:customStyle="1" w:styleId="blocktitleChar0">
    <w:name w:val="block title Char"/>
    <w:link w:val="blocktitle0"/>
    <w:locked/>
    <w:rsid w:val="00002431"/>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002431"/>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002431"/>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002431"/>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002431"/>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002431"/>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002431"/>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002431"/>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002431"/>
    <w:rPr>
      <w:rFonts w:ascii="Georgia" w:eastAsia="SimSun" w:hAnsi="Georgia" w:cstheme="minorBidi"/>
      <w:b/>
      <w:bCs/>
      <w:szCs w:val="22"/>
    </w:rPr>
  </w:style>
  <w:style w:type="paragraph" w:customStyle="1" w:styleId="summary">
    <w:name w:val="summary"/>
    <w:basedOn w:val="Normal"/>
    <w:uiPriority w:val="99"/>
    <w:qFormat/>
    <w:rsid w:val="00002431"/>
    <w:pPr>
      <w:spacing w:before="100" w:beforeAutospacing="1" w:after="100" w:afterAutospacing="1"/>
    </w:pPr>
    <w:rPr>
      <w:rFonts w:eastAsia="Times New Roman"/>
      <w:sz w:val="24"/>
    </w:rPr>
  </w:style>
  <w:style w:type="paragraph" w:customStyle="1" w:styleId="Caption2">
    <w:name w:val="Caption2"/>
    <w:basedOn w:val="Normal"/>
    <w:uiPriority w:val="99"/>
    <w:qFormat/>
    <w:rsid w:val="00002431"/>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00243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002431"/>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002431"/>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002431"/>
    <w:pPr>
      <w:keepNext/>
      <w:ind w:left="288" w:right="288"/>
    </w:pPr>
    <w:rPr>
      <w:rFonts w:ascii="Georgia" w:eastAsia="MS Gothic" w:hAnsi="Georgia"/>
      <w:szCs w:val="20"/>
    </w:rPr>
  </w:style>
  <w:style w:type="paragraph" w:customStyle="1" w:styleId="Little">
    <w:name w:val="Little"/>
    <w:basedOn w:val="Normal"/>
    <w:next w:val="Normal"/>
    <w:link w:val="LittleChar"/>
    <w:qFormat/>
    <w:rsid w:val="00002431"/>
    <w:pPr>
      <w:ind w:left="288"/>
    </w:pPr>
    <w:rPr>
      <w:rFonts w:ascii="Garamond" w:eastAsia="Times New Roman" w:hAnsi="Garamond"/>
      <w:sz w:val="16"/>
    </w:rPr>
  </w:style>
  <w:style w:type="paragraph" w:customStyle="1" w:styleId="AAAcard">
    <w:name w:val="AAAcard"/>
    <w:basedOn w:val="Normal"/>
    <w:uiPriority w:val="99"/>
    <w:qFormat/>
    <w:rsid w:val="00002431"/>
    <w:pPr>
      <w:ind w:left="288" w:right="288"/>
    </w:pPr>
    <w:rPr>
      <w:rFonts w:eastAsia="Times New Roman"/>
    </w:rPr>
  </w:style>
  <w:style w:type="paragraph" w:customStyle="1" w:styleId="Caption3">
    <w:name w:val="Caption3"/>
    <w:basedOn w:val="Normal"/>
    <w:uiPriority w:val="99"/>
    <w:qFormat/>
    <w:rsid w:val="00002431"/>
    <w:pPr>
      <w:spacing w:before="100" w:beforeAutospacing="1" w:after="100" w:afterAutospacing="1"/>
    </w:pPr>
    <w:rPr>
      <w:rFonts w:eastAsia="Times New Roman"/>
      <w:sz w:val="24"/>
    </w:rPr>
  </w:style>
  <w:style w:type="paragraph" w:customStyle="1" w:styleId="body-12-5">
    <w:name w:val="body-12-5"/>
    <w:basedOn w:val="Normal"/>
    <w:uiPriority w:val="99"/>
    <w:qFormat/>
    <w:rsid w:val="00002431"/>
    <w:pPr>
      <w:spacing w:before="100" w:beforeAutospacing="1" w:after="100" w:afterAutospacing="1"/>
    </w:pPr>
    <w:rPr>
      <w:rFonts w:eastAsia="Times New Roman"/>
      <w:sz w:val="24"/>
    </w:rPr>
  </w:style>
  <w:style w:type="paragraph" w:customStyle="1" w:styleId="infuse">
    <w:name w:val="infuse"/>
    <w:basedOn w:val="Normal"/>
    <w:uiPriority w:val="99"/>
    <w:qFormat/>
    <w:rsid w:val="00002431"/>
    <w:pPr>
      <w:spacing w:before="100" w:beforeAutospacing="1" w:after="100" w:afterAutospacing="1"/>
    </w:pPr>
    <w:rPr>
      <w:rFonts w:eastAsia="Times New Roman"/>
      <w:sz w:val="24"/>
    </w:rPr>
  </w:style>
  <w:style w:type="paragraph" w:customStyle="1" w:styleId="fontreg">
    <w:name w:val="font_reg"/>
    <w:basedOn w:val="Normal"/>
    <w:uiPriority w:val="99"/>
    <w:qFormat/>
    <w:rsid w:val="00002431"/>
    <w:pPr>
      <w:spacing w:before="100" w:beforeAutospacing="1" w:after="100" w:afterAutospacing="1"/>
    </w:pPr>
    <w:rPr>
      <w:rFonts w:eastAsia="Times New Roman"/>
      <w:sz w:val="24"/>
    </w:rPr>
  </w:style>
  <w:style w:type="paragraph" w:customStyle="1" w:styleId="CITEF3">
    <w:name w:val="CITE F3"/>
    <w:uiPriority w:val="99"/>
    <w:qFormat/>
    <w:rsid w:val="00002431"/>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00243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00243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00243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002431"/>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002431"/>
    <w:pPr>
      <w:ind w:left="144"/>
    </w:pPr>
    <w:rPr>
      <w:rFonts w:ascii="Cambria" w:eastAsia="Calibri" w:hAnsi="Cambria"/>
      <w:sz w:val="24"/>
    </w:rPr>
  </w:style>
  <w:style w:type="paragraph" w:customStyle="1" w:styleId="FreeFormA">
    <w:name w:val="Free Form A"/>
    <w:autoRedefine/>
    <w:uiPriority w:val="99"/>
    <w:qFormat/>
    <w:rsid w:val="00002431"/>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002431"/>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002431"/>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002431"/>
    <w:rPr>
      <w:rFonts w:eastAsia="Times New Roman"/>
      <w:sz w:val="10"/>
    </w:rPr>
  </w:style>
  <w:style w:type="paragraph" w:customStyle="1" w:styleId="subheader">
    <w:name w:val="subheader"/>
    <w:basedOn w:val="Normal"/>
    <w:uiPriority w:val="99"/>
    <w:qFormat/>
    <w:rsid w:val="00002431"/>
    <w:pPr>
      <w:spacing w:before="100" w:beforeAutospacing="1" w:after="100" w:afterAutospacing="1"/>
    </w:pPr>
    <w:rPr>
      <w:rFonts w:eastAsia="Times New Roman"/>
      <w:sz w:val="24"/>
    </w:rPr>
  </w:style>
  <w:style w:type="paragraph" w:customStyle="1" w:styleId="firstletter">
    <w:name w:val="firstletter"/>
    <w:basedOn w:val="Normal"/>
    <w:uiPriority w:val="99"/>
    <w:qFormat/>
    <w:rsid w:val="00002431"/>
    <w:pPr>
      <w:spacing w:before="100" w:beforeAutospacing="1" w:after="100" w:afterAutospacing="1"/>
    </w:pPr>
    <w:rPr>
      <w:rFonts w:eastAsia="Times New Roman"/>
      <w:sz w:val="24"/>
    </w:rPr>
  </w:style>
  <w:style w:type="paragraph" w:customStyle="1" w:styleId="more">
    <w:name w:val="more"/>
    <w:basedOn w:val="Normal"/>
    <w:uiPriority w:val="99"/>
    <w:qFormat/>
    <w:rsid w:val="00002431"/>
    <w:pPr>
      <w:spacing w:before="100" w:beforeAutospacing="1" w:after="100" w:afterAutospacing="1"/>
    </w:pPr>
    <w:rPr>
      <w:rFonts w:eastAsia="Times New Roman"/>
      <w:sz w:val="24"/>
    </w:rPr>
  </w:style>
  <w:style w:type="paragraph" w:customStyle="1" w:styleId="story">
    <w:name w:val="story"/>
    <w:basedOn w:val="Normal"/>
    <w:uiPriority w:val="99"/>
    <w:qFormat/>
    <w:rsid w:val="00002431"/>
    <w:pPr>
      <w:spacing w:before="100" w:beforeAutospacing="1" w:after="100" w:afterAutospacing="1"/>
    </w:pPr>
    <w:rPr>
      <w:rFonts w:eastAsia="Times New Roman"/>
      <w:sz w:val="24"/>
    </w:rPr>
  </w:style>
  <w:style w:type="paragraph" w:customStyle="1" w:styleId="H1numbered">
    <w:name w:val="H1 numbered"/>
    <w:basedOn w:val="Normal"/>
    <w:uiPriority w:val="99"/>
    <w:qFormat/>
    <w:rsid w:val="00002431"/>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002431"/>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002431"/>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002431"/>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002431"/>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002431"/>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002431"/>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002431"/>
    <w:pPr>
      <w:widowControl w:val="0"/>
      <w:spacing w:after="63"/>
    </w:pPr>
    <w:rPr>
      <w:rFonts w:ascii="Arial" w:hAnsi="Arial"/>
      <w:color w:val="auto"/>
    </w:rPr>
  </w:style>
  <w:style w:type="paragraph" w:customStyle="1" w:styleId="CM35">
    <w:name w:val="CM35"/>
    <w:basedOn w:val="Default"/>
    <w:next w:val="Default"/>
    <w:uiPriority w:val="99"/>
    <w:qFormat/>
    <w:rsid w:val="00002431"/>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002431"/>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00243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002431"/>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00243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002431"/>
    <w:rPr>
      <w:rFonts w:ascii="Georgia" w:hAnsi="Georgia"/>
      <w:sz w:val="22"/>
      <w:szCs w:val="22"/>
      <w:lang w:val="x-none" w:eastAsia="x-none"/>
    </w:rPr>
  </w:style>
  <w:style w:type="character" w:customStyle="1" w:styleId="StyleCards11ptUnderlineChar">
    <w:name w:val="Style Cards + 11 pt Underline Char"/>
    <w:link w:val="StyleCards11ptUnderline"/>
    <w:locked/>
    <w:rsid w:val="0000243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002431"/>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00243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002431"/>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00243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002431"/>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00243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002431"/>
    <w:rPr>
      <w:rFonts w:ascii="Georgia" w:hAnsi="Georgia" w:cstheme="minorBidi"/>
      <w:lang w:val="x-none" w:eastAsia="x-none"/>
    </w:rPr>
  </w:style>
  <w:style w:type="character" w:customStyle="1" w:styleId="NormalFontChar">
    <w:name w:val="Normal Font Char"/>
    <w:link w:val="NormalFont"/>
    <w:locked/>
    <w:rsid w:val="00002431"/>
    <w:rPr>
      <w:rFonts w:ascii="Times New Roman" w:eastAsia="Times New Roman" w:hAnsi="Times New Roman" w:cs="Times New Roman"/>
      <w:sz w:val="20"/>
      <w:szCs w:val="20"/>
    </w:rPr>
  </w:style>
  <w:style w:type="paragraph" w:customStyle="1" w:styleId="NormalFont">
    <w:name w:val="Normal Font"/>
    <w:link w:val="NormalFontChar"/>
    <w:qFormat/>
    <w:rsid w:val="00002431"/>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002431"/>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00243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002431"/>
    <w:rPr>
      <w:u w:val="single"/>
      <w:lang w:val="x-none" w:eastAsia="x-none"/>
    </w:rPr>
  </w:style>
  <w:style w:type="character" w:customStyle="1" w:styleId="StyleNormalFont11ptBoldUnderlineChar">
    <w:name w:val="Style Normal Font + 11 pt Bold Underline Char"/>
    <w:link w:val="StyleNormalFont11ptBoldUnderline"/>
    <w:locked/>
    <w:rsid w:val="0000243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002431"/>
    <w:rPr>
      <w:b/>
      <w:bCs/>
      <w:u w:val="single"/>
      <w:lang w:val="x-none" w:eastAsia="x-none"/>
    </w:rPr>
  </w:style>
  <w:style w:type="paragraph" w:customStyle="1" w:styleId="Smallfont0">
    <w:name w:val="Smallfont"/>
    <w:basedOn w:val="Normal"/>
    <w:uiPriority w:val="99"/>
    <w:qFormat/>
    <w:rsid w:val="00002431"/>
    <w:rPr>
      <w:rFonts w:eastAsia="Times New Roman"/>
      <w:sz w:val="15"/>
    </w:rPr>
  </w:style>
  <w:style w:type="paragraph" w:customStyle="1" w:styleId="formatvorlage2">
    <w:name w:val="formatvorlage2"/>
    <w:basedOn w:val="Normal"/>
    <w:uiPriority w:val="99"/>
    <w:qFormat/>
    <w:rsid w:val="00002431"/>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00243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002431"/>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00243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002431"/>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00243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002431"/>
    <w:pPr>
      <w:ind w:left="144"/>
    </w:pPr>
    <w:rPr>
      <w:rFonts w:ascii="Georgia" w:eastAsia="Times New Roman" w:hAnsi="Georgia" w:cstheme="minorBidi"/>
      <w:lang w:val="x-none" w:eastAsia="x-none"/>
    </w:rPr>
  </w:style>
  <w:style w:type="paragraph" w:customStyle="1" w:styleId="deck">
    <w:name w:val="deck"/>
    <w:basedOn w:val="Normal"/>
    <w:uiPriority w:val="99"/>
    <w:qFormat/>
    <w:rsid w:val="00002431"/>
    <w:pPr>
      <w:spacing w:before="100" w:beforeAutospacing="1" w:after="100" w:afterAutospacing="1"/>
    </w:pPr>
    <w:rPr>
      <w:rFonts w:eastAsia="Times New Roman"/>
      <w:sz w:val="24"/>
    </w:rPr>
  </w:style>
  <w:style w:type="paragraph" w:customStyle="1" w:styleId="i1">
    <w:name w:val="i1"/>
    <w:basedOn w:val="Normal"/>
    <w:uiPriority w:val="99"/>
    <w:qFormat/>
    <w:rsid w:val="00002431"/>
    <w:pPr>
      <w:spacing w:before="100" w:beforeAutospacing="1" w:after="100" w:afterAutospacing="1"/>
    </w:pPr>
    <w:rPr>
      <w:rFonts w:eastAsia="Times New Roman"/>
      <w:sz w:val="24"/>
    </w:rPr>
  </w:style>
  <w:style w:type="paragraph" w:customStyle="1" w:styleId="question">
    <w:name w:val="question"/>
    <w:basedOn w:val="Normal"/>
    <w:uiPriority w:val="99"/>
    <w:qFormat/>
    <w:rsid w:val="00002431"/>
    <w:pPr>
      <w:spacing w:before="100" w:beforeAutospacing="1" w:after="100" w:afterAutospacing="1"/>
    </w:pPr>
    <w:rPr>
      <w:rFonts w:eastAsia="Times New Roman"/>
      <w:sz w:val="24"/>
    </w:rPr>
  </w:style>
  <w:style w:type="paragraph" w:customStyle="1" w:styleId="bodycopy">
    <w:name w:val="bodycopy"/>
    <w:basedOn w:val="Normal"/>
    <w:uiPriority w:val="99"/>
    <w:qFormat/>
    <w:rsid w:val="00002431"/>
    <w:pPr>
      <w:spacing w:before="100" w:beforeAutospacing="1" w:after="100" w:afterAutospacing="1"/>
    </w:pPr>
    <w:rPr>
      <w:rFonts w:eastAsia="Times New Roman"/>
      <w:sz w:val="24"/>
    </w:rPr>
  </w:style>
  <w:style w:type="paragraph" w:customStyle="1" w:styleId="Fifth">
    <w:name w:val="Fifth"/>
    <w:basedOn w:val="Normal"/>
    <w:link w:val="FifthChar"/>
    <w:qFormat/>
    <w:rsid w:val="00002431"/>
    <w:rPr>
      <w:rFonts w:eastAsia="Calibri"/>
    </w:rPr>
  </w:style>
  <w:style w:type="paragraph" w:customStyle="1" w:styleId="NoteLevel22">
    <w:name w:val="Note Level 22"/>
    <w:basedOn w:val="Normal"/>
    <w:next w:val="Normal"/>
    <w:uiPriority w:val="99"/>
    <w:qFormat/>
    <w:rsid w:val="00002431"/>
    <w:pPr>
      <w:keepNext/>
      <w:ind w:left="288" w:right="288"/>
    </w:pPr>
    <w:rPr>
      <w:rFonts w:ascii="Georgia" w:eastAsia="MS Gothic" w:hAnsi="Georgia"/>
      <w:szCs w:val="20"/>
    </w:rPr>
  </w:style>
  <w:style w:type="paragraph" w:customStyle="1" w:styleId="wp-caption-text">
    <w:name w:val="wp-caption-text"/>
    <w:basedOn w:val="Normal"/>
    <w:qFormat/>
    <w:rsid w:val="00002431"/>
    <w:pPr>
      <w:spacing w:before="100" w:beforeAutospacing="1" w:after="100" w:afterAutospacing="1"/>
    </w:pPr>
    <w:rPr>
      <w:rFonts w:eastAsia="Times New Roman"/>
      <w:sz w:val="24"/>
    </w:rPr>
  </w:style>
  <w:style w:type="paragraph" w:customStyle="1" w:styleId="svarticle">
    <w:name w:val="svarticle"/>
    <w:basedOn w:val="Normal"/>
    <w:uiPriority w:val="99"/>
    <w:qFormat/>
    <w:rsid w:val="00002431"/>
    <w:pPr>
      <w:spacing w:before="100" w:beforeAutospacing="1" w:after="100" w:afterAutospacing="1"/>
    </w:pPr>
    <w:rPr>
      <w:rFonts w:eastAsia="Times New Roman"/>
      <w:sz w:val="24"/>
    </w:rPr>
  </w:style>
  <w:style w:type="paragraph" w:customStyle="1" w:styleId="canvas-atom">
    <w:name w:val="canvas-atom"/>
    <w:basedOn w:val="Normal"/>
    <w:uiPriority w:val="99"/>
    <w:qFormat/>
    <w:rsid w:val="00002431"/>
    <w:pPr>
      <w:spacing w:before="100" w:beforeAutospacing="1" w:after="100" w:afterAutospacing="1"/>
    </w:pPr>
    <w:rPr>
      <w:sz w:val="24"/>
    </w:rPr>
  </w:style>
  <w:style w:type="paragraph" w:customStyle="1" w:styleId="tweet-text">
    <w:name w:val="tweet-text"/>
    <w:basedOn w:val="Normal"/>
    <w:uiPriority w:val="99"/>
    <w:qFormat/>
    <w:rsid w:val="00002431"/>
    <w:pPr>
      <w:spacing w:before="100" w:beforeAutospacing="1" w:after="100" w:afterAutospacing="1"/>
    </w:pPr>
  </w:style>
  <w:style w:type="paragraph" w:customStyle="1" w:styleId="description">
    <w:name w:val="description"/>
    <w:basedOn w:val="Normal"/>
    <w:uiPriority w:val="99"/>
    <w:qFormat/>
    <w:rsid w:val="00002431"/>
    <w:pPr>
      <w:spacing w:before="100" w:beforeAutospacing="1" w:after="100" w:afterAutospacing="1"/>
    </w:pPr>
  </w:style>
  <w:style w:type="paragraph" w:customStyle="1" w:styleId="graf">
    <w:name w:val="graf"/>
    <w:basedOn w:val="Normal"/>
    <w:uiPriority w:val="99"/>
    <w:qFormat/>
    <w:rsid w:val="00002431"/>
    <w:pPr>
      <w:spacing w:before="100" w:beforeAutospacing="1" w:after="100" w:afterAutospacing="1"/>
    </w:pPr>
  </w:style>
  <w:style w:type="paragraph" w:customStyle="1" w:styleId="column">
    <w:name w:val="column"/>
    <w:basedOn w:val="Normal"/>
    <w:uiPriority w:val="99"/>
    <w:qFormat/>
    <w:rsid w:val="00002431"/>
    <w:pPr>
      <w:spacing w:before="100" w:beforeAutospacing="1" w:after="100" w:afterAutospacing="1"/>
    </w:pPr>
  </w:style>
  <w:style w:type="paragraph" w:customStyle="1" w:styleId="recirc-container">
    <w:name w:val="recirc-container"/>
    <w:basedOn w:val="Normal"/>
    <w:uiPriority w:val="99"/>
    <w:qFormat/>
    <w:rsid w:val="00002431"/>
    <w:pPr>
      <w:spacing w:before="100" w:beforeAutospacing="1" w:after="100" w:afterAutospacing="1"/>
    </w:pPr>
    <w:rPr>
      <w:sz w:val="24"/>
    </w:rPr>
  </w:style>
  <w:style w:type="paragraph" w:customStyle="1" w:styleId="selectionshareable">
    <w:name w:val="selectionshareable"/>
    <w:basedOn w:val="Normal"/>
    <w:uiPriority w:val="99"/>
    <w:qFormat/>
    <w:rsid w:val="00002431"/>
    <w:pPr>
      <w:spacing w:before="100" w:beforeAutospacing="1" w:after="100" w:afterAutospacing="1"/>
    </w:pPr>
    <w:rPr>
      <w:sz w:val="24"/>
    </w:rPr>
  </w:style>
  <w:style w:type="paragraph" w:customStyle="1" w:styleId="interstitial-link">
    <w:name w:val="interstitial-link"/>
    <w:basedOn w:val="Normal"/>
    <w:uiPriority w:val="99"/>
    <w:qFormat/>
    <w:rsid w:val="00002431"/>
    <w:pPr>
      <w:spacing w:before="100" w:beforeAutospacing="1" w:after="100" w:afterAutospacing="1"/>
    </w:pPr>
    <w:rPr>
      <w:sz w:val="24"/>
    </w:rPr>
  </w:style>
  <w:style w:type="paragraph" w:customStyle="1" w:styleId="see-also">
    <w:name w:val="see-also"/>
    <w:basedOn w:val="Normal"/>
    <w:uiPriority w:val="99"/>
    <w:qFormat/>
    <w:rsid w:val="00002431"/>
    <w:pPr>
      <w:spacing w:before="100" w:beforeAutospacing="1" w:after="100" w:afterAutospacing="1"/>
    </w:pPr>
    <w:rPr>
      <w:sz w:val="24"/>
    </w:rPr>
  </w:style>
  <w:style w:type="character" w:styleId="SubtleEmphasis">
    <w:name w:val="Subtle Emphasis"/>
    <w:uiPriority w:val="19"/>
    <w:qFormat/>
    <w:rsid w:val="00002431"/>
    <w:rPr>
      <w:rFonts w:ascii="Georgia" w:hAnsi="Georgia" w:hint="default"/>
      <w:i/>
      <w:iCs/>
      <w:color w:val="808080"/>
    </w:rPr>
  </w:style>
  <w:style w:type="character" w:customStyle="1" w:styleId="cardchar00">
    <w:name w:val="cardchar0"/>
    <w:basedOn w:val="DefaultParagraphFont"/>
    <w:rsid w:val="00002431"/>
  </w:style>
  <w:style w:type="character" w:customStyle="1" w:styleId="UnderlineNon-bold">
    <w:name w:val="Underline Non - bold"/>
    <w:rsid w:val="00002431"/>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002431"/>
  </w:style>
  <w:style w:type="character" w:customStyle="1" w:styleId="StyleHeading4UnderlinedsmalltextGaramondChar">
    <w:name w:val="Style Heading 4Underlinedsmall text + Garamond Char"/>
    <w:link w:val="StyleHeading4UnderlinedsmalltextGaramond"/>
    <w:locked/>
    <w:rsid w:val="00002431"/>
    <w:rPr>
      <w:rFonts w:ascii="Times New Roman" w:hAnsi="Times New Roman" w:cs="Times New Roman"/>
    </w:rPr>
  </w:style>
  <w:style w:type="character" w:customStyle="1" w:styleId="Heading5Char2">
    <w:name w:val="Heading 5 Char2"/>
    <w:rsid w:val="00002431"/>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002431"/>
    <w:rPr>
      <w:rFonts w:ascii="Arial" w:hAnsi="Arial" w:cs="Arial"/>
      <w:vanish/>
      <w:sz w:val="16"/>
      <w:szCs w:val="16"/>
    </w:rPr>
  </w:style>
  <w:style w:type="paragraph" w:styleId="z-TopofForm">
    <w:name w:val="HTML Top of Form"/>
    <w:basedOn w:val="Normal"/>
    <w:next w:val="Normal"/>
    <w:link w:val="z-TopofFormChar"/>
    <w:hidden/>
    <w:uiPriority w:val="99"/>
    <w:unhideWhenUsed/>
    <w:rsid w:val="00002431"/>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002431"/>
    <w:rPr>
      <w:rFonts w:ascii="Arial" w:hAnsi="Arial" w:cs="Arial"/>
      <w:vanish/>
      <w:sz w:val="16"/>
      <w:szCs w:val="16"/>
    </w:rPr>
  </w:style>
  <w:style w:type="character" w:customStyle="1" w:styleId="z-BottomofFormChar">
    <w:name w:val="z-Bottom of Form Char"/>
    <w:basedOn w:val="DefaultParagraphFont"/>
    <w:link w:val="z-BottomofForm"/>
    <w:uiPriority w:val="99"/>
    <w:rsid w:val="0000243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002431"/>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002431"/>
    <w:rPr>
      <w:rFonts w:ascii="Arial" w:hAnsi="Arial" w:cs="Arial"/>
      <w:vanish/>
      <w:sz w:val="16"/>
      <w:szCs w:val="16"/>
    </w:rPr>
  </w:style>
  <w:style w:type="character" w:customStyle="1" w:styleId="Style2CharChar">
    <w:name w:val="Style2 Char Char"/>
    <w:rsid w:val="00002431"/>
    <w:rPr>
      <w:u w:val="thick"/>
      <w:lang w:val="en-US" w:eastAsia="en-US" w:bidi="ar-SA"/>
    </w:rPr>
  </w:style>
  <w:style w:type="character" w:customStyle="1" w:styleId="authordate1">
    <w:name w:val="authordate"/>
    <w:rsid w:val="00002431"/>
  </w:style>
  <w:style w:type="character" w:customStyle="1" w:styleId="underline0">
    <w:name w:val="%underline"/>
    <w:qFormat/>
    <w:rsid w:val="00002431"/>
    <w:rPr>
      <w:rFonts w:ascii="Times New Roman" w:hAnsi="Times New Roman" w:cs="Times New Roman" w:hint="default"/>
      <w:strike w:val="0"/>
      <w:dstrike w:val="0"/>
      <w:sz w:val="16"/>
      <w:u w:val="none"/>
      <w:effect w:val="none"/>
    </w:rPr>
  </w:style>
  <w:style w:type="character" w:customStyle="1" w:styleId="AUNDERLINE0">
    <w:name w:val="AUNDERLINE"/>
    <w:qFormat/>
    <w:rsid w:val="00002431"/>
    <w:rPr>
      <w:rFonts w:ascii="Times New Roman" w:hAnsi="Times New Roman" w:cs="Times New Roman" w:hint="default"/>
      <w:sz w:val="20"/>
      <w:u w:val="single"/>
    </w:rPr>
  </w:style>
  <w:style w:type="character" w:customStyle="1" w:styleId="UnderlinedCharChar">
    <w:name w:val="Underlined Char Char"/>
    <w:rsid w:val="00002431"/>
    <w:rPr>
      <w:rFonts w:ascii="Garamond" w:hAnsi="Garamond" w:hint="default"/>
      <w:szCs w:val="28"/>
      <w:u w:val="single"/>
      <w:lang w:val="en-US" w:eastAsia="en-US" w:bidi="ar-SA"/>
    </w:rPr>
  </w:style>
  <w:style w:type="character" w:customStyle="1" w:styleId="slug-doi">
    <w:name w:val="slug-doi"/>
    <w:basedOn w:val="DefaultParagraphFont"/>
    <w:rsid w:val="00002431"/>
  </w:style>
  <w:style w:type="character" w:customStyle="1" w:styleId="af">
    <w:name w:val="af"/>
    <w:basedOn w:val="DefaultParagraphFont"/>
    <w:rsid w:val="00002431"/>
  </w:style>
  <w:style w:type="character" w:customStyle="1" w:styleId="ab">
    <w:name w:val="ab"/>
    <w:basedOn w:val="DefaultParagraphFont"/>
    <w:rsid w:val="00002431"/>
  </w:style>
  <w:style w:type="character" w:customStyle="1" w:styleId="em">
    <w:name w:val="em"/>
    <w:basedOn w:val="DefaultParagraphFont"/>
    <w:rsid w:val="00002431"/>
  </w:style>
  <w:style w:type="character" w:customStyle="1" w:styleId="au">
    <w:name w:val="au"/>
    <w:basedOn w:val="DefaultParagraphFont"/>
    <w:rsid w:val="00002431"/>
  </w:style>
  <w:style w:type="character" w:customStyle="1" w:styleId="ti">
    <w:name w:val="ti"/>
    <w:basedOn w:val="DefaultParagraphFont"/>
    <w:rsid w:val="00002431"/>
  </w:style>
  <w:style w:type="character" w:customStyle="1" w:styleId="subheadblue">
    <w:name w:val="subhead_blue"/>
    <w:basedOn w:val="DefaultParagraphFont"/>
    <w:rsid w:val="00002431"/>
  </w:style>
  <w:style w:type="character" w:customStyle="1" w:styleId="affiliation">
    <w:name w:val="affiliation"/>
    <w:basedOn w:val="DefaultParagraphFont"/>
    <w:rsid w:val="00002431"/>
  </w:style>
  <w:style w:type="character" w:customStyle="1" w:styleId="slug-doi-wrapper">
    <w:name w:val="slug-doi-wrapper"/>
    <w:basedOn w:val="DefaultParagraphFont"/>
    <w:rsid w:val="00002431"/>
  </w:style>
  <w:style w:type="character" w:customStyle="1" w:styleId="slug-metadata-noteahead-of-print">
    <w:name w:val="slug-metadata-note ahead-of-print"/>
    <w:basedOn w:val="DefaultParagraphFont"/>
    <w:rsid w:val="00002431"/>
  </w:style>
  <w:style w:type="character" w:customStyle="1" w:styleId="slug-ahead-of-print-date">
    <w:name w:val="slug-ahead-of-print-date"/>
    <w:basedOn w:val="DefaultParagraphFont"/>
    <w:rsid w:val="00002431"/>
  </w:style>
  <w:style w:type="character" w:customStyle="1" w:styleId="medium-bold">
    <w:name w:val="medium-bold"/>
    <w:basedOn w:val="DefaultParagraphFont"/>
    <w:rsid w:val="00002431"/>
  </w:style>
  <w:style w:type="character" w:customStyle="1" w:styleId="updated-short-citation">
    <w:name w:val="updated-short-citation"/>
    <w:basedOn w:val="DefaultParagraphFont"/>
    <w:rsid w:val="00002431"/>
  </w:style>
  <w:style w:type="character" w:customStyle="1" w:styleId="goohl0">
    <w:name w:val="goohl0"/>
    <w:basedOn w:val="DefaultParagraphFont"/>
    <w:rsid w:val="00002431"/>
  </w:style>
  <w:style w:type="character" w:customStyle="1" w:styleId="CharChar6">
    <w:name w:val="Char Char6"/>
    <w:rsid w:val="00002431"/>
    <w:rPr>
      <w:rFonts w:ascii="Arial" w:hAnsi="Arial" w:cs="Arial" w:hint="default"/>
      <w:bCs/>
      <w:sz w:val="16"/>
      <w:szCs w:val="26"/>
      <w:lang w:val="en-US" w:eastAsia="en-US" w:bidi="ar-SA"/>
    </w:rPr>
  </w:style>
  <w:style w:type="character" w:customStyle="1" w:styleId="TagCharChar1">
    <w:name w:val="Tag Char Char1"/>
    <w:rsid w:val="00002431"/>
    <w:rPr>
      <w:b/>
      <w:bCs w:val="0"/>
      <w:sz w:val="24"/>
      <w:szCs w:val="24"/>
      <w:lang w:val="en-US" w:eastAsia="en-US" w:bidi="ar-SA"/>
    </w:rPr>
  </w:style>
  <w:style w:type="character" w:customStyle="1" w:styleId="12TimesNewRoman">
    <w:name w:val="12 Times New Roman"/>
    <w:rsid w:val="0000243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00243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002431"/>
    <w:rPr>
      <w:rFonts w:ascii="Times New Roman" w:hAnsi="Times New Roman" w:cs="Times New Roman" w:hint="default"/>
      <w:strike w:val="0"/>
      <w:dstrike w:val="0"/>
      <w:sz w:val="14"/>
      <w:u w:val="none"/>
      <w:effect w:val="none"/>
    </w:rPr>
  </w:style>
  <w:style w:type="character" w:customStyle="1" w:styleId="F8-UnderlineBold">
    <w:name w:val="F8 - Underline/Bold"/>
    <w:rsid w:val="00002431"/>
    <w:rPr>
      <w:rFonts w:ascii="Times New Roman" w:hAnsi="Times New Roman" w:cs="Times New Roman" w:hint="default"/>
      <w:b/>
      <w:bCs w:val="0"/>
      <w:sz w:val="20"/>
      <w:u w:val="single"/>
    </w:rPr>
  </w:style>
  <w:style w:type="character" w:customStyle="1" w:styleId="F7-SmallFont">
    <w:name w:val="F7 - Small Font"/>
    <w:rsid w:val="00002431"/>
    <w:rPr>
      <w:rFonts w:ascii="Times New Roman" w:hAnsi="Times New Roman" w:cs="Times New Roman" w:hint="default"/>
      <w:sz w:val="14"/>
    </w:rPr>
  </w:style>
  <w:style w:type="character" w:customStyle="1" w:styleId="Brief-Bold">
    <w:name w:val="Brief - Bold"/>
    <w:rsid w:val="00002431"/>
    <w:rPr>
      <w:rFonts w:ascii="Times New Roman" w:hAnsi="Times New Roman" w:cs="Times New Roman" w:hint="default"/>
      <w:b/>
      <w:bCs w:val="0"/>
    </w:rPr>
  </w:style>
  <w:style w:type="character" w:customStyle="1" w:styleId="Card-Underline">
    <w:name w:val="Card - Underline"/>
    <w:rsid w:val="00002431"/>
    <w:rPr>
      <w:rFonts w:ascii="Times New Roman" w:hAnsi="Times New Roman" w:cs="Times New Roman" w:hint="default"/>
      <w:u w:val="single"/>
    </w:rPr>
  </w:style>
  <w:style w:type="character" w:customStyle="1" w:styleId="beriefunderline">
    <w:name w:val="berief = underline"/>
    <w:rsid w:val="00002431"/>
    <w:rPr>
      <w:rFonts w:ascii="Times New Roman" w:eastAsia="Times New Roman" w:hAnsi="Times New Roman" w:cs="Times New Roman" w:hint="default"/>
      <w:sz w:val="20"/>
      <w:u w:val="single"/>
    </w:rPr>
  </w:style>
  <w:style w:type="character" w:customStyle="1" w:styleId="BoldText10pt">
    <w:name w:val="Bold Text 10 pt"/>
    <w:rsid w:val="0000243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002431"/>
    <w:rPr>
      <w:i/>
      <w:iCs w:val="0"/>
    </w:rPr>
  </w:style>
  <w:style w:type="character" w:customStyle="1" w:styleId="eoeaheader">
    <w:name w:val="eoea_header"/>
    <w:basedOn w:val="DefaultParagraphFont"/>
    <w:rsid w:val="00002431"/>
  </w:style>
  <w:style w:type="character" w:customStyle="1" w:styleId="SC4208902">
    <w:name w:val="SC.4.208902"/>
    <w:rsid w:val="00002431"/>
    <w:rPr>
      <w:rFonts w:ascii="Century" w:hAnsi="Century" w:cs="Century" w:hint="default"/>
      <w:color w:val="000000"/>
      <w:sz w:val="22"/>
      <w:szCs w:val="22"/>
    </w:rPr>
  </w:style>
  <w:style w:type="character" w:customStyle="1" w:styleId="SC4208915">
    <w:name w:val="SC.4.208915"/>
    <w:rsid w:val="00002431"/>
    <w:rPr>
      <w:rFonts w:ascii="Century" w:hAnsi="Century" w:cs="Century" w:hint="default"/>
      <w:color w:val="000000"/>
      <w:sz w:val="13"/>
      <w:szCs w:val="13"/>
    </w:rPr>
  </w:style>
  <w:style w:type="character" w:customStyle="1" w:styleId="SC273764">
    <w:name w:val="SC.2.73764"/>
    <w:rsid w:val="00002431"/>
    <w:rPr>
      <w:rFonts w:ascii="Century" w:hAnsi="Century" w:cs="Century" w:hint="default"/>
      <w:color w:val="000000"/>
      <w:sz w:val="72"/>
      <w:szCs w:val="72"/>
    </w:rPr>
  </w:style>
  <w:style w:type="character" w:customStyle="1" w:styleId="SC273779">
    <w:name w:val="SC.2.73779"/>
    <w:rsid w:val="00002431"/>
    <w:rPr>
      <w:rFonts w:ascii="Century" w:hAnsi="Century" w:cs="Century" w:hint="default"/>
      <w:color w:val="000000"/>
      <w:sz w:val="40"/>
      <w:szCs w:val="40"/>
    </w:rPr>
  </w:style>
  <w:style w:type="character" w:customStyle="1" w:styleId="SC273763">
    <w:name w:val="SC.2.73763"/>
    <w:rsid w:val="00002431"/>
    <w:rPr>
      <w:rFonts w:ascii="Century" w:hAnsi="Century" w:cs="Century" w:hint="default"/>
      <w:b/>
      <w:bCs/>
      <w:color w:val="000000"/>
    </w:rPr>
  </w:style>
  <w:style w:type="character" w:customStyle="1" w:styleId="SC4208910">
    <w:name w:val="SC.4.208910"/>
    <w:rsid w:val="00002431"/>
    <w:rPr>
      <w:rFonts w:ascii="Century" w:hAnsi="Century" w:cs="Century" w:hint="default"/>
      <w:color w:val="000000"/>
      <w:sz w:val="28"/>
      <w:szCs w:val="28"/>
    </w:rPr>
  </w:style>
  <w:style w:type="character" w:customStyle="1" w:styleId="SC4208911">
    <w:name w:val="SC.4.208911"/>
    <w:rsid w:val="00002431"/>
    <w:rPr>
      <w:rFonts w:ascii="Century" w:hAnsi="Century" w:cs="Century" w:hint="default"/>
      <w:color w:val="000000"/>
    </w:rPr>
  </w:style>
  <w:style w:type="character" w:customStyle="1" w:styleId="articlesubtitle">
    <w:name w:val="article_sub_title"/>
    <w:basedOn w:val="DefaultParagraphFont"/>
    <w:rsid w:val="00002431"/>
  </w:style>
  <w:style w:type="character" w:customStyle="1" w:styleId="newsdate2">
    <w:name w:val="news_date2"/>
    <w:basedOn w:val="DefaultParagraphFont"/>
    <w:rsid w:val="00002431"/>
  </w:style>
  <w:style w:type="character" w:customStyle="1" w:styleId="readarticleheader">
    <w:name w:val="readarticleheader"/>
    <w:basedOn w:val="DefaultParagraphFont"/>
    <w:rsid w:val="00002431"/>
  </w:style>
  <w:style w:type="character" w:customStyle="1" w:styleId="UnderlineChar20">
    <w:name w:val="Underline Char2"/>
    <w:rsid w:val="00002431"/>
    <w:rPr>
      <w:rFonts w:ascii="Trebuchet MS" w:hAnsi="Trebuchet MS" w:hint="default"/>
      <w:u w:val="thick"/>
      <w:lang w:val="en-US" w:eastAsia="zh-CN" w:bidi="ar-SA"/>
    </w:rPr>
  </w:style>
  <w:style w:type="character" w:customStyle="1" w:styleId="BoldUnderliningChar">
    <w:name w:val="Bold Underlining Char"/>
    <w:rsid w:val="00002431"/>
    <w:rPr>
      <w:rFonts w:ascii="Arial Narrow" w:eastAsia="Times New Roman" w:hAnsi="Arial Narrow" w:hint="default"/>
      <w:b/>
      <w:bCs w:val="0"/>
      <w:szCs w:val="24"/>
      <w:u w:val="single"/>
      <w:lang w:val="en-GB" w:eastAsia="en-US" w:bidi="ar-SA"/>
    </w:rPr>
  </w:style>
  <w:style w:type="character" w:customStyle="1" w:styleId="medium-normal1">
    <w:name w:val="medium-normal1"/>
    <w:rsid w:val="00002431"/>
    <w:rPr>
      <w:rFonts w:ascii="Arial" w:hAnsi="Arial" w:cs="Arial" w:hint="default"/>
      <w:b w:val="0"/>
      <w:bCs w:val="0"/>
      <w:i w:val="0"/>
      <w:iCs w:val="0"/>
      <w:sz w:val="20"/>
      <w:szCs w:val="20"/>
    </w:rPr>
  </w:style>
  <w:style w:type="character" w:customStyle="1" w:styleId="UnderlinedCardChar0">
    <w:name w:val="Underlined Card Char"/>
    <w:rsid w:val="00002431"/>
    <w:rPr>
      <w:rFonts w:ascii="Palatino Linotype" w:hAnsi="Palatino Linotype" w:hint="default"/>
      <w:u w:val="single"/>
      <w:lang w:val="en-US" w:eastAsia="en-US" w:bidi="ar-SA"/>
    </w:rPr>
  </w:style>
  <w:style w:type="character" w:customStyle="1" w:styleId="char">
    <w:name w:val="char"/>
    <w:basedOn w:val="DefaultParagraphFont"/>
    <w:rsid w:val="00002431"/>
  </w:style>
  <w:style w:type="character" w:customStyle="1" w:styleId="UnderlineCharCharCharCharCharChar">
    <w:name w:val="Underline Char Char Char Char Char Char"/>
    <w:rsid w:val="00002431"/>
    <w:rPr>
      <w:rFonts w:ascii="Arial Narrow" w:hAnsi="Arial Narrow" w:hint="default"/>
      <w:szCs w:val="24"/>
      <w:u w:val="single"/>
      <w:lang w:val="en-US" w:eastAsia="en-US" w:bidi="ar-SA"/>
    </w:rPr>
  </w:style>
  <w:style w:type="character" w:customStyle="1" w:styleId="klink">
    <w:name w:val="klink"/>
    <w:basedOn w:val="DefaultParagraphFont"/>
    <w:rsid w:val="00002431"/>
  </w:style>
  <w:style w:type="character" w:customStyle="1" w:styleId="date10">
    <w:name w:val="date1"/>
    <w:basedOn w:val="DefaultParagraphFont"/>
    <w:rsid w:val="00002431"/>
  </w:style>
  <w:style w:type="character" w:customStyle="1" w:styleId="bolding1">
    <w:name w:val="bolding1"/>
    <w:rsid w:val="00002431"/>
    <w:rPr>
      <w:b/>
      <w:bCs/>
    </w:rPr>
  </w:style>
  <w:style w:type="character" w:customStyle="1" w:styleId="bookoptions1">
    <w:name w:val="book_options1"/>
    <w:rsid w:val="00002431"/>
    <w:rPr>
      <w:b/>
      <w:bCs/>
      <w:color w:val="333366"/>
    </w:rPr>
  </w:style>
  <w:style w:type="character" w:customStyle="1" w:styleId="descriptionblock">
    <w:name w:val="description block"/>
    <w:basedOn w:val="DefaultParagraphFont"/>
    <w:rsid w:val="00002431"/>
  </w:style>
  <w:style w:type="character" w:customStyle="1" w:styleId="detailsboxblock">
    <w:name w:val="detailsbox block"/>
    <w:basedOn w:val="DefaultParagraphFont"/>
    <w:rsid w:val="00002431"/>
  </w:style>
  <w:style w:type="character" w:customStyle="1" w:styleId="Char3">
    <w:name w:val="Char3"/>
    <w:rsid w:val="00002431"/>
    <w:rPr>
      <w:rFonts w:ascii="Arial" w:hAnsi="Arial" w:cs="Arial" w:hint="default"/>
      <w:bCs/>
      <w:u w:val="thick"/>
      <w:lang w:val="en-US" w:eastAsia="en-US" w:bidi="ar-SA"/>
    </w:rPr>
  </w:style>
  <w:style w:type="character" w:customStyle="1" w:styleId="texto11">
    <w:name w:val="texto11"/>
    <w:rsid w:val="00002431"/>
    <w:rPr>
      <w:rFonts w:ascii="Arial" w:hAnsi="Arial" w:cs="Arial" w:hint="default"/>
      <w:b w:val="0"/>
      <w:bCs w:val="0"/>
      <w:i w:val="0"/>
      <w:iCs w:val="0"/>
      <w:caps w:val="0"/>
      <w:color w:val="000000"/>
      <w:sz w:val="26"/>
      <w:szCs w:val="26"/>
    </w:rPr>
  </w:style>
  <w:style w:type="character" w:customStyle="1" w:styleId="CardTagChar">
    <w:name w:val="Card Tag Char"/>
    <w:rsid w:val="00002431"/>
    <w:rPr>
      <w:rFonts w:ascii="Arial Narrow" w:hAnsi="Arial Narrow" w:hint="default"/>
      <w:b/>
      <w:bCs w:val="0"/>
      <w:sz w:val="24"/>
      <w:szCs w:val="24"/>
      <w:lang w:val="en-US" w:eastAsia="en-US" w:bidi="ar-SA"/>
    </w:rPr>
  </w:style>
  <w:style w:type="character" w:customStyle="1" w:styleId="DebateCiteCharCharChar">
    <w:name w:val="Debate Cite Char Char Char"/>
    <w:rsid w:val="00002431"/>
    <w:rPr>
      <w:b/>
      <w:bCs w:val="0"/>
      <w:sz w:val="32"/>
      <w:szCs w:val="32"/>
      <w:lang w:val="en-US" w:eastAsia="en-US" w:bidi="ar-SA"/>
    </w:rPr>
  </w:style>
  <w:style w:type="character" w:customStyle="1" w:styleId="TagChar3">
    <w:name w:val="Tag Char3"/>
    <w:rsid w:val="00002431"/>
    <w:rPr>
      <w:rFonts w:ascii="Palatino Linotype" w:hAnsi="Palatino Linotype" w:hint="default"/>
      <w:b/>
      <w:bCs w:val="0"/>
      <w:sz w:val="24"/>
      <w:szCs w:val="24"/>
      <w:lang w:val="en-US" w:eastAsia="en-US" w:bidi="ar-SA"/>
    </w:rPr>
  </w:style>
  <w:style w:type="character" w:customStyle="1" w:styleId="Style10ptBold">
    <w:name w:val="Style 10 pt Bold"/>
    <w:rsid w:val="00002431"/>
    <w:rPr>
      <w:b/>
      <w:bCs/>
      <w:sz w:val="20"/>
    </w:rPr>
  </w:style>
  <w:style w:type="character" w:customStyle="1" w:styleId="text9">
    <w:name w:val="text9"/>
    <w:basedOn w:val="DefaultParagraphFont"/>
    <w:rsid w:val="00002431"/>
  </w:style>
  <w:style w:type="character" w:customStyle="1" w:styleId="text21">
    <w:name w:val="text21"/>
    <w:basedOn w:val="DefaultParagraphFont"/>
    <w:rsid w:val="00002431"/>
  </w:style>
  <w:style w:type="character" w:customStyle="1" w:styleId="text19">
    <w:name w:val="text19"/>
    <w:basedOn w:val="DefaultParagraphFont"/>
    <w:rsid w:val="00002431"/>
  </w:style>
  <w:style w:type="character" w:customStyle="1" w:styleId="term2">
    <w:name w:val="term2"/>
    <w:rsid w:val="00002431"/>
    <w:rPr>
      <w:b/>
      <w:bCs/>
    </w:rPr>
  </w:style>
  <w:style w:type="character" w:customStyle="1" w:styleId="pmterms12">
    <w:name w:val="pmterms12"/>
    <w:rsid w:val="00002431"/>
    <w:rPr>
      <w:b/>
      <w:bCs/>
      <w:i w:val="0"/>
      <w:iCs w:val="0"/>
      <w:color w:val="000000"/>
    </w:rPr>
  </w:style>
  <w:style w:type="character" w:customStyle="1" w:styleId="ToReadChar">
    <w:name w:val="To Read Char"/>
    <w:rsid w:val="00002431"/>
    <w:rPr>
      <w:rFonts w:ascii="Verdana" w:hAnsi="Verdana" w:hint="default"/>
      <w:b/>
      <w:bCs w:val="0"/>
      <w:szCs w:val="24"/>
      <w:u w:val="single"/>
      <w:lang w:val="en-US" w:eastAsia="en-US" w:bidi="ar-SA"/>
    </w:rPr>
  </w:style>
  <w:style w:type="character" w:customStyle="1" w:styleId="ToReadCharChar">
    <w:name w:val="To Read Char Char"/>
    <w:rsid w:val="00002431"/>
    <w:rPr>
      <w:rFonts w:ascii="Verdana" w:hAnsi="Verdana" w:hint="default"/>
      <w:b/>
      <w:bCs w:val="0"/>
      <w:szCs w:val="24"/>
      <w:u w:val="single"/>
      <w:lang w:val="en-US" w:eastAsia="en-US" w:bidi="ar-SA"/>
    </w:rPr>
  </w:style>
  <w:style w:type="character" w:customStyle="1" w:styleId="bio">
    <w:name w:val="bio"/>
    <w:basedOn w:val="DefaultParagraphFont"/>
    <w:rsid w:val="00002431"/>
  </w:style>
  <w:style w:type="character" w:customStyle="1" w:styleId="storytextstyle">
    <w:name w:val="storytextstyle"/>
    <w:basedOn w:val="DefaultParagraphFont"/>
    <w:rsid w:val="00002431"/>
  </w:style>
  <w:style w:type="character" w:customStyle="1" w:styleId="cardunderlinedCharChar">
    <w:name w:val="card underlined Char Char"/>
    <w:rsid w:val="00002431"/>
    <w:rPr>
      <w:rFonts w:ascii="Arial" w:hAnsi="Arial" w:cs="Arial" w:hint="default"/>
      <w:sz w:val="22"/>
      <w:szCs w:val="24"/>
      <w:u w:val="single"/>
      <w:lang w:val="en-US" w:eastAsia="en-US" w:bidi="ar-SA"/>
    </w:rPr>
  </w:style>
  <w:style w:type="character" w:customStyle="1" w:styleId="Style2Char0">
    <w:name w:val="Style2 Char"/>
    <w:rsid w:val="00002431"/>
    <w:rPr>
      <w:rFonts w:ascii="Book Antiqua" w:hAnsi="Book Antiqua" w:hint="default"/>
      <w:u w:val="thick"/>
      <w:lang w:val="en-US" w:eastAsia="en-US" w:bidi="ar-SA"/>
    </w:rPr>
  </w:style>
  <w:style w:type="character" w:customStyle="1" w:styleId="Style2Char1">
    <w:name w:val="Style2 Char1"/>
    <w:rsid w:val="00002431"/>
    <w:rPr>
      <w:rFonts w:ascii="Book Antiqua" w:hAnsi="Book Antiqua" w:hint="default"/>
      <w:szCs w:val="24"/>
      <w:u w:val="thick"/>
      <w:lang w:val="en-US" w:eastAsia="en-US" w:bidi="ar-SA"/>
    </w:rPr>
  </w:style>
  <w:style w:type="character" w:customStyle="1" w:styleId="articlehead21">
    <w:name w:val="articlehead21"/>
    <w:rsid w:val="00002431"/>
    <w:rPr>
      <w:rFonts w:ascii="Arial" w:hAnsi="Arial" w:cs="Arial" w:hint="default"/>
      <w:b/>
      <w:bCs/>
      <w:color w:val="660000"/>
      <w:sz w:val="20"/>
      <w:szCs w:val="20"/>
    </w:rPr>
  </w:style>
  <w:style w:type="character" w:customStyle="1" w:styleId="TagCiteChar1">
    <w:name w:val="Tag/Cite Char1"/>
    <w:rsid w:val="00002431"/>
    <w:rPr>
      <w:b/>
      <w:bCs w:val="0"/>
      <w:lang w:val="en-US" w:eastAsia="en-US" w:bidi="ar-SA"/>
    </w:rPr>
  </w:style>
  <w:style w:type="character" w:customStyle="1" w:styleId="goohl2">
    <w:name w:val="goohl2"/>
    <w:basedOn w:val="DefaultParagraphFont"/>
    <w:rsid w:val="00002431"/>
  </w:style>
  <w:style w:type="character" w:customStyle="1" w:styleId="CardCharChar0">
    <w:name w:val="Card Char Char"/>
    <w:rsid w:val="00002431"/>
    <w:rPr>
      <w:lang w:val="en-US" w:eastAsia="en-US" w:bidi="ar-SA"/>
    </w:rPr>
  </w:style>
  <w:style w:type="character" w:customStyle="1" w:styleId="BriefTitle1Char">
    <w:name w:val="Brief Title 1 Char"/>
    <w:rsid w:val="00002431"/>
    <w:rPr>
      <w:b/>
      <w:bCs w:val="0"/>
      <w:u w:val="single"/>
      <w:lang w:val="en-US" w:eastAsia="en-US" w:bidi="ar-SA"/>
    </w:rPr>
  </w:style>
  <w:style w:type="character" w:customStyle="1" w:styleId="TagCiteCharChar">
    <w:name w:val="Tag/Cite Char Char"/>
    <w:rsid w:val="00002431"/>
    <w:rPr>
      <w:b/>
      <w:bCs w:val="0"/>
      <w:lang w:val="en-US" w:eastAsia="en-US" w:bidi="ar-SA"/>
    </w:rPr>
  </w:style>
  <w:style w:type="character" w:customStyle="1" w:styleId="btx">
    <w:name w:val="btx"/>
    <w:basedOn w:val="DefaultParagraphFont"/>
    <w:rsid w:val="00002431"/>
  </w:style>
  <w:style w:type="character" w:customStyle="1" w:styleId="CardChar10">
    <w:name w:val="Card Char1"/>
    <w:rsid w:val="00002431"/>
    <w:rPr>
      <w:lang w:val="en-US" w:eastAsia="en-US" w:bidi="ar-SA"/>
    </w:rPr>
  </w:style>
  <w:style w:type="character" w:customStyle="1" w:styleId="prodgeneral1">
    <w:name w:val="prodgeneral1"/>
    <w:rsid w:val="00002431"/>
    <w:rPr>
      <w:rFonts w:ascii="Verdana" w:hAnsi="Verdana" w:hint="default"/>
      <w:b w:val="0"/>
      <w:bCs w:val="0"/>
      <w:caps w:val="0"/>
      <w:color w:val="000000"/>
      <w:spacing w:val="0"/>
      <w:sz w:val="16"/>
      <w:szCs w:val="16"/>
    </w:rPr>
  </w:style>
  <w:style w:type="character" w:customStyle="1" w:styleId="summary1">
    <w:name w:val="summary1"/>
    <w:rsid w:val="00002431"/>
    <w:rPr>
      <w:rFonts w:ascii="Arial" w:hAnsi="Arial" w:cs="Arial" w:hint="default"/>
      <w:sz w:val="18"/>
      <w:szCs w:val="18"/>
    </w:rPr>
  </w:style>
  <w:style w:type="character" w:customStyle="1" w:styleId="text3">
    <w:name w:val="text3"/>
    <w:basedOn w:val="DefaultParagraphFont"/>
    <w:rsid w:val="00002431"/>
  </w:style>
  <w:style w:type="character" w:customStyle="1" w:styleId="cardtextsmallChar">
    <w:name w:val="card text small Char"/>
    <w:rsid w:val="00002431"/>
    <w:rPr>
      <w:rFonts w:ascii="Arial Narrow" w:hAnsi="Arial Narrow" w:hint="default"/>
      <w:sz w:val="16"/>
      <w:szCs w:val="24"/>
      <w:lang w:val="en-US" w:eastAsia="en-US" w:bidi="ar-SA"/>
    </w:rPr>
  </w:style>
  <w:style w:type="character" w:customStyle="1" w:styleId="countrytitle1">
    <w:name w:val="countrytitle1"/>
    <w:rsid w:val="00002431"/>
    <w:rPr>
      <w:rFonts w:ascii="Verdana" w:hAnsi="Verdana" w:hint="default"/>
      <w:b/>
      <w:bCs/>
      <w:color w:val="293643"/>
      <w:sz w:val="24"/>
      <w:szCs w:val="24"/>
    </w:rPr>
  </w:style>
  <w:style w:type="character" w:customStyle="1" w:styleId="storyheader1">
    <w:name w:val="storyheader1"/>
    <w:rsid w:val="00002431"/>
    <w:rPr>
      <w:rFonts w:ascii="Verdana" w:hAnsi="Verdana" w:hint="default"/>
      <w:b/>
      <w:bCs/>
      <w:color w:val="000000"/>
      <w:sz w:val="21"/>
      <w:szCs w:val="21"/>
    </w:rPr>
  </w:style>
  <w:style w:type="character" w:customStyle="1" w:styleId="cardunderlinedChar0">
    <w:name w:val="card underlined Char"/>
    <w:rsid w:val="00002431"/>
    <w:rPr>
      <w:rFonts w:ascii="Arial" w:hAnsi="Arial" w:cs="Arial" w:hint="default"/>
      <w:sz w:val="22"/>
      <w:szCs w:val="24"/>
      <w:u w:val="single"/>
      <w:lang w:val="en-US" w:eastAsia="en-US" w:bidi="ar-SA"/>
    </w:rPr>
  </w:style>
  <w:style w:type="character" w:customStyle="1" w:styleId="article1">
    <w:name w:val="article1"/>
    <w:rsid w:val="00002431"/>
    <w:rPr>
      <w:rFonts w:ascii="Verdana" w:hAnsi="Verdana" w:hint="default"/>
      <w:color w:val="333333"/>
      <w:sz w:val="16"/>
      <w:szCs w:val="16"/>
    </w:rPr>
  </w:style>
  <w:style w:type="character" w:customStyle="1" w:styleId="story-posted-date1">
    <w:name w:val="story-posted-date1"/>
    <w:rsid w:val="0000243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00243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002431"/>
  </w:style>
  <w:style w:type="character" w:customStyle="1" w:styleId="textmedium">
    <w:name w:val="textmedium"/>
    <w:basedOn w:val="DefaultParagraphFont"/>
    <w:rsid w:val="00002431"/>
  </w:style>
  <w:style w:type="character" w:customStyle="1" w:styleId="citation1">
    <w:name w:val="citation1"/>
    <w:rsid w:val="00002431"/>
    <w:rPr>
      <w:rFonts w:ascii="Verdana" w:hAnsi="Verdana" w:hint="default"/>
      <w:sz w:val="17"/>
      <w:szCs w:val="17"/>
    </w:rPr>
  </w:style>
  <w:style w:type="character" w:customStyle="1" w:styleId="hithighlite">
    <w:name w:val="hithighlite"/>
    <w:basedOn w:val="DefaultParagraphFont"/>
    <w:rsid w:val="00002431"/>
  </w:style>
  <w:style w:type="character" w:customStyle="1" w:styleId="articlecontent">
    <w:name w:val="articlecontent"/>
    <w:basedOn w:val="DefaultParagraphFont"/>
    <w:rsid w:val="00002431"/>
  </w:style>
  <w:style w:type="character" w:customStyle="1" w:styleId="fource1">
    <w:name w:val="fource1"/>
    <w:rsid w:val="00002431"/>
    <w:rPr>
      <w:sz w:val="34"/>
      <w:szCs w:val="34"/>
    </w:rPr>
  </w:style>
  <w:style w:type="character" w:customStyle="1" w:styleId="LanguageStrikeChar">
    <w:name w:val="Language Strike Char"/>
    <w:rsid w:val="00002431"/>
    <w:rPr>
      <w:rFonts w:ascii="Arial Narrow" w:hAnsi="Arial Narrow" w:hint="default"/>
      <w:strike/>
      <w:szCs w:val="24"/>
      <w:lang w:val="en-US" w:eastAsia="en-US" w:bidi="ar-SA"/>
    </w:rPr>
  </w:style>
  <w:style w:type="character" w:customStyle="1" w:styleId="normal11">
    <w:name w:val="normal1"/>
    <w:basedOn w:val="DefaultParagraphFont"/>
    <w:rsid w:val="00002431"/>
  </w:style>
  <w:style w:type="character" w:customStyle="1" w:styleId="ds">
    <w:name w:val="ds"/>
    <w:basedOn w:val="DefaultParagraphFont"/>
    <w:rsid w:val="00002431"/>
  </w:style>
  <w:style w:type="character" w:customStyle="1" w:styleId="UnderliningChar1">
    <w:name w:val="Underlining Char1"/>
    <w:rsid w:val="00002431"/>
    <w:rPr>
      <w:rFonts w:ascii="Arial Narrow" w:hAnsi="Arial Narrow" w:hint="default"/>
      <w:szCs w:val="24"/>
      <w:u w:val="single"/>
      <w:lang w:val="en-US" w:eastAsia="en-US" w:bidi="ar-SA"/>
    </w:rPr>
  </w:style>
  <w:style w:type="character" w:customStyle="1" w:styleId="UnderliningChar2">
    <w:name w:val="Underlining Char2"/>
    <w:rsid w:val="00002431"/>
    <w:rPr>
      <w:rFonts w:ascii="Arial Narrow" w:hAnsi="Arial Narrow" w:hint="default"/>
      <w:szCs w:val="24"/>
      <w:u w:val="single"/>
      <w:lang w:val="en-US" w:eastAsia="en-US" w:bidi="ar-SA"/>
    </w:rPr>
  </w:style>
  <w:style w:type="character" w:customStyle="1" w:styleId="MicroTextChar1">
    <w:name w:val="MicroText Char1"/>
    <w:rsid w:val="00002431"/>
    <w:rPr>
      <w:rFonts w:ascii="Arial Narrow" w:hAnsi="Arial Narrow" w:hint="default"/>
      <w:sz w:val="12"/>
      <w:szCs w:val="24"/>
      <w:lang w:val="en-US" w:eastAsia="en-US" w:bidi="ar-SA"/>
    </w:rPr>
  </w:style>
  <w:style w:type="character" w:customStyle="1" w:styleId="DefaultPara">
    <w:name w:val="Default Para"/>
    <w:rsid w:val="00002431"/>
    <w:rPr>
      <w:sz w:val="20"/>
    </w:rPr>
  </w:style>
  <w:style w:type="character" w:customStyle="1" w:styleId="SYSHYPERTEXT">
    <w:name w:val="SYS_HYPERTEXT"/>
    <w:rsid w:val="00002431"/>
    <w:rPr>
      <w:color w:val="0000FF"/>
      <w:u w:val="single"/>
    </w:rPr>
  </w:style>
  <w:style w:type="character" w:customStyle="1" w:styleId="Hyperlink1">
    <w:name w:val="Hyperlink1"/>
    <w:rsid w:val="0000243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00243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002431"/>
    <w:rPr>
      <w:rFonts w:ascii="Arial Narrow" w:hAnsi="Arial Narrow" w:hint="default"/>
      <w:noProof w:val="0"/>
      <w:szCs w:val="24"/>
      <w:u w:val="single"/>
      <w:lang w:val="en-US" w:eastAsia="en-US" w:bidi="ar-SA"/>
    </w:rPr>
  </w:style>
  <w:style w:type="character" w:customStyle="1" w:styleId="BlockHeading1Char">
    <w:name w:val="Block Heading 1 Char"/>
    <w:rsid w:val="0000243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002431"/>
    <w:rPr>
      <w:b/>
      <w:bCs w:val="0"/>
      <w:sz w:val="24"/>
      <w:szCs w:val="24"/>
      <w:u w:val="single"/>
      <w:lang w:val="en-US" w:eastAsia="en-US" w:bidi="ar-SA"/>
    </w:rPr>
  </w:style>
  <w:style w:type="character" w:customStyle="1" w:styleId="StyleTagTimesNewRomanChar">
    <w:name w:val="Style Tag + Times New Roman Char"/>
    <w:rsid w:val="0000243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02431"/>
    <w:rPr>
      <w:rFonts w:ascii="Arial Narrow" w:hAnsi="Arial Narrow" w:cs="Arial" w:hint="default"/>
      <w:b/>
      <w:bCs/>
      <w:iCs/>
      <w:sz w:val="24"/>
      <w:szCs w:val="28"/>
      <w:lang w:val="en-US" w:eastAsia="en-US" w:bidi="ar-SA"/>
    </w:rPr>
  </w:style>
  <w:style w:type="character" w:customStyle="1" w:styleId="UnderliningCharChar">
    <w:name w:val="Underlining Char Char"/>
    <w:rsid w:val="00002431"/>
    <w:rPr>
      <w:rFonts w:ascii="Arial Narrow" w:hAnsi="Arial Narrow" w:hint="default"/>
      <w:szCs w:val="24"/>
      <w:u w:val="single"/>
      <w:lang w:val="en-US" w:eastAsia="en-US" w:bidi="ar-SA"/>
    </w:rPr>
  </w:style>
  <w:style w:type="character" w:customStyle="1" w:styleId="StyleArialNarrow12ptBold">
    <w:name w:val="Style Arial Narrow 12 pt Bold"/>
    <w:rsid w:val="00002431"/>
    <w:rPr>
      <w:rFonts w:ascii="Arial Narrow" w:hAnsi="Arial Narrow" w:hint="default"/>
      <w:b/>
      <w:bCs/>
      <w:sz w:val="24"/>
    </w:rPr>
  </w:style>
  <w:style w:type="character" w:customStyle="1" w:styleId="Style1CharChar">
    <w:name w:val="Style1 Char Char"/>
    <w:rsid w:val="0000243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002431"/>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002431"/>
    <w:rPr>
      <w:u w:val="single"/>
    </w:rPr>
  </w:style>
  <w:style w:type="character" w:customStyle="1" w:styleId="UnderlinedCharChar1">
    <w:name w:val="Underlined Char Char1"/>
    <w:rsid w:val="00002431"/>
    <w:rPr>
      <w:rFonts w:ascii="Bell MT" w:eastAsia="Times New Roman" w:hAnsi="Bell MT" w:hint="default"/>
      <w:bCs/>
      <w:iCs/>
      <w:sz w:val="22"/>
      <w:u w:val="single"/>
    </w:rPr>
  </w:style>
  <w:style w:type="character" w:customStyle="1" w:styleId="Heading2CharChar2">
    <w:name w:val="Heading 2 Char Char2"/>
    <w:rsid w:val="00002431"/>
    <w:rPr>
      <w:rFonts w:ascii="Arial" w:hAnsi="Arial" w:cs="Arial" w:hint="default"/>
      <w:b/>
      <w:bCs/>
      <w:iCs/>
      <w:sz w:val="22"/>
      <w:szCs w:val="28"/>
      <w:lang w:val="en-US" w:eastAsia="en-US" w:bidi="ar-SA"/>
    </w:rPr>
  </w:style>
  <w:style w:type="character" w:customStyle="1" w:styleId="doctitle">
    <w:name w:val="doctitle"/>
    <w:rsid w:val="00002431"/>
  </w:style>
  <w:style w:type="character" w:customStyle="1" w:styleId="cardtext-underlined0">
    <w:name w:val="card text- underlined"/>
    <w:rsid w:val="00002431"/>
    <w:rPr>
      <w:rFonts w:ascii="Garamond" w:hAnsi="Garamond" w:hint="default"/>
      <w:u w:val="single"/>
    </w:rPr>
  </w:style>
  <w:style w:type="character" w:customStyle="1" w:styleId="BodyText1">
    <w:name w:val="Body Text1"/>
    <w:basedOn w:val="DefaultParagraphFont"/>
    <w:rsid w:val="00002431"/>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002431"/>
  </w:style>
  <w:style w:type="character" w:customStyle="1" w:styleId="BriefTitleChar">
    <w:name w:val="Brief Title Char"/>
    <w:basedOn w:val="DefaultParagraphFont"/>
    <w:rsid w:val="00002431"/>
    <w:rPr>
      <w:b/>
      <w:bCs w:val="0"/>
      <w:sz w:val="24"/>
      <w:szCs w:val="24"/>
      <w:u w:val="single"/>
      <w:lang w:val="en-US" w:eastAsia="en-US" w:bidi="ar-SA"/>
    </w:rPr>
  </w:style>
  <w:style w:type="character" w:customStyle="1" w:styleId="BriefTitle2Char">
    <w:name w:val="Brief Title 2 Char"/>
    <w:basedOn w:val="BriefTitleChar"/>
    <w:rsid w:val="0000243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002431"/>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002431"/>
    <w:rPr>
      <w:rFonts w:ascii="Georgia" w:hAnsi="Georgia" w:hint="default"/>
      <w:b/>
      <w:bCs w:val="0"/>
      <w:sz w:val="24"/>
    </w:rPr>
  </w:style>
  <w:style w:type="character" w:customStyle="1" w:styleId="Emphasis20">
    <w:name w:val="Emphasis 2"/>
    <w:uiPriority w:val="1"/>
    <w:qFormat/>
    <w:rsid w:val="00002431"/>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002431"/>
    <w:rPr>
      <w:rFonts w:ascii="AGaramond" w:hAnsi="AGaramond" w:cs="AGaramond" w:hint="default"/>
      <w:color w:val="211D1E"/>
      <w:sz w:val="14"/>
      <w:szCs w:val="14"/>
    </w:rPr>
  </w:style>
  <w:style w:type="character" w:customStyle="1" w:styleId="CharacterStyle2">
    <w:name w:val="Character Style 2"/>
    <w:uiPriority w:val="99"/>
    <w:rsid w:val="00002431"/>
    <w:rPr>
      <w:sz w:val="20"/>
      <w:szCs w:val="20"/>
    </w:rPr>
  </w:style>
  <w:style w:type="character" w:customStyle="1" w:styleId="cross-head">
    <w:name w:val="cross-head"/>
    <w:rsid w:val="00002431"/>
  </w:style>
  <w:style w:type="character" w:customStyle="1" w:styleId="dateline">
    <w:name w:val="dateline"/>
    <w:rsid w:val="00002431"/>
  </w:style>
  <w:style w:type="character" w:customStyle="1" w:styleId="Subtitle1">
    <w:name w:val="Subtitle1"/>
    <w:rsid w:val="00002431"/>
  </w:style>
  <w:style w:type="character" w:customStyle="1" w:styleId="metaorigin">
    <w:name w:val="meta_origin"/>
    <w:rsid w:val="00002431"/>
  </w:style>
  <w:style w:type="character" w:customStyle="1" w:styleId="mandelbrotrefrag">
    <w:name w:val="mandelbrot_refrag"/>
    <w:rsid w:val="00002431"/>
  </w:style>
  <w:style w:type="character" w:customStyle="1" w:styleId="eminfo">
    <w:name w:val="eminfo"/>
    <w:rsid w:val="00002431"/>
  </w:style>
  <w:style w:type="character" w:customStyle="1" w:styleId="emhighlight">
    <w:name w:val="emhighlight"/>
    <w:rsid w:val="00002431"/>
  </w:style>
  <w:style w:type="character" w:customStyle="1" w:styleId="name">
    <w:name w:val="name"/>
    <w:rsid w:val="00002431"/>
  </w:style>
  <w:style w:type="character" w:customStyle="1" w:styleId="tkrname">
    <w:name w:val="tkrname"/>
    <w:rsid w:val="00002431"/>
  </w:style>
  <w:style w:type="character" w:customStyle="1" w:styleId="tkrchange">
    <w:name w:val="tkrchange"/>
    <w:rsid w:val="00002431"/>
  </w:style>
  <w:style w:type="character" w:customStyle="1" w:styleId="source-org">
    <w:name w:val="source-org"/>
    <w:rsid w:val="00002431"/>
  </w:style>
  <w:style w:type="character" w:customStyle="1" w:styleId="updated">
    <w:name w:val="updated"/>
    <w:rsid w:val="00002431"/>
  </w:style>
  <w:style w:type="character" w:customStyle="1" w:styleId="last">
    <w:name w:val="last"/>
    <w:rsid w:val="00002431"/>
  </w:style>
  <w:style w:type="character" w:customStyle="1" w:styleId="Style11ptBoldUnderline1">
    <w:name w:val="Style 11 pt Bold Underline1"/>
    <w:rsid w:val="00002431"/>
    <w:rPr>
      <w:b/>
      <w:bCs/>
      <w:sz w:val="20"/>
      <w:u w:val="single"/>
    </w:rPr>
  </w:style>
  <w:style w:type="character" w:customStyle="1" w:styleId="StyleStyleunderlineBold11pt">
    <w:name w:val="Style Style underline + Bold + 11 pt"/>
    <w:rsid w:val="00002431"/>
    <w:rPr>
      <w:bCs/>
      <w:sz w:val="20"/>
      <w:u w:val="single"/>
    </w:rPr>
  </w:style>
  <w:style w:type="character" w:customStyle="1" w:styleId="StyleunderlineAsianTimesNewRomanBold">
    <w:name w:val="Style underline + (Asian) Times New Roman Bold"/>
    <w:rsid w:val="00002431"/>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002431"/>
    <w:rPr>
      <w:b/>
      <w:bCs/>
      <w:sz w:val="20"/>
      <w:u w:val="single"/>
      <w:bdr w:val="single" w:sz="4" w:space="0" w:color="auto" w:frame="1"/>
    </w:rPr>
  </w:style>
  <w:style w:type="character" w:customStyle="1" w:styleId="A5">
    <w:name w:val="A5"/>
    <w:uiPriority w:val="99"/>
    <w:rsid w:val="00002431"/>
    <w:rPr>
      <w:rFonts w:ascii="Times New Roman" w:hAnsi="Times New Roman" w:cs="Times New Roman" w:hint="default"/>
      <w:color w:val="000000"/>
      <w:sz w:val="13"/>
      <w:szCs w:val="13"/>
    </w:rPr>
  </w:style>
  <w:style w:type="character" w:customStyle="1" w:styleId="quotepeekbase">
    <w:name w:val="quotepeekbase"/>
    <w:rsid w:val="00002431"/>
  </w:style>
  <w:style w:type="character" w:customStyle="1" w:styleId="cardChar11">
    <w:name w:val="card Char1"/>
    <w:rsid w:val="00002431"/>
    <w:rPr>
      <w:rFonts w:ascii="Calibri" w:eastAsia="Calibri" w:hAnsi="Calibri" w:cs="Calibri" w:hint="default"/>
      <w:sz w:val="24"/>
      <w:szCs w:val="22"/>
      <w:lang w:val="x-none" w:eastAsia="x-none"/>
    </w:rPr>
  </w:style>
  <w:style w:type="character" w:customStyle="1" w:styleId="NormalCard">
    <w:name w:val="Normal Card"/>
    <w:uiPriority w:val="1"/>
    <w:qFormat/>
    <w:rsid w:val="00002431"/>
    <w:rPr>
      <w:rFonts w:ascii="Times New Roman" w:hAnsi="Times New Roman" w:cs="Times New Roman" w:hint="default"/>
      <w:sz w:val="24"/>
    </w:rPr>
  </w:style>
  <w:style w:type="character" w:customStyle="1" w:styleId="HighlightedUnderline0">
    <w:name w:val="Highlighted Underline"/>
    <w:uiPriority w:val="1"/>
    <w:qFormat/>
    <w:rsid w:val="0000243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002431"/>
    <w:rPr>
      <w:rFonts w:ascii="Times New Roman" w:hAnsi="Times New Roman" w:cs="Times New Roman" w:hint="default"/>
      <w:sz w:val="16"/>
      <w:szCs w:val="16"/>
    </w:rPr>
  </w:style>
  <w:style w:type="character" w:customStyle="1" w:styleId="timebox">
    <w:name w:val="timebox"/>
    <w:rsid w:val="00002431"/>
  </w:style>
  <w:style w:type="character" w:customStyle="1" w:styleId="Heading2Subtext">
    <w:name w:val="Heading 2 Subtext"/>
    <w:rsid w:val="00002431"/>
    <w:rPr>
      <w:rFonts w:ascii="Times New Roman" w:hAnsi="Times New Roman" w:cs="Times New Roman" w:hint="default"/>
      <w:sz w:val="16"/>
    </w:rPr>
  </w:style>
  <w:style w:type="character" w:customStyle="1" w:styleId="-SmallText-">
    <w:name w:val="-Small Text-"/>
    <w:rsid w:val="00002431"/>
    <w:rPr>
      <w:rFonts w:ascii="Garamond" w:hAnsi="Garamond" w:hint="default"/>
      <w:sz w:val="16"/>
    </w:rPr>
  </w:style>
  <w:style w:type="character" w:customStyle="1" w:styleId="label">
    <w:name w:val="label"/>
    <w:rsid w:val="00002431"/>
  </w:style>
  <w:style w:type="character" w:customStyle="1" w:styleId="BoldUnderlineCharChar">
    <w:name w:val="BoldUnderline Char Char"/>
    <w:rsid w:val="0000243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002431"/>
  </w:style>
  <w:style w:type="character" w:customStyle="1" w:styleId="FontStyle477">
    <w:name w:val="Font Style477"/>
    <w:basedOn w:val="DefaultParagraphFont"/>
    <w:uiPriority w:val="99"/>
    <w:rsid w:val="00002431"/>
    <w:rPr>
      <w:rFonts w:ascii="Times New Roman" w:hAnsi="Times New Roman" w:cs="Times New Roman" w:hint="default"/>
      <w:sz w:val="18"/>
      <w:szCs w:val="18"/>
    </w:rPr>
  </w:style>
  <w:style w:type="character" w:customStyle="1" w:styleId="FontStyle505">
    <w:name w:val="Font Style505"/>
    <w:basedOn w:val="DefaultParagraphFont"/>
    <w:uiPriority w:val="99"/>
    <w:rsid w:val="00002431"/>
    <w:rPr>
      <w:rFonts w:ascii="Times New Roman" w:hAnsi="Times New Roman" w:cs="Times New Roman" w:hint="default"/>
      <w:sz w:val="18"/>
      <w:szCs w:val="18"/>
    </w:rPr>
  </w:style>
  <w:style w:type="character" w:customStyle="1" w:styleId="FontStyle514">
    <w:name w:val="Font Style514"/>
    <w:basedOn w:val="DefaultParagraphFont"/>
    <w:uiPriority w:val="99"/>
    <w:rsid w:val="00002431"/>
    <w:rPr>
      <w:rFonts w:ascii="Times New Roman" w:hAnsi="Times New Roman" w:cs="Times New Roman" w:hint="default"/>
      <w:sz w:val="14"/>
      <w:szCs w:val="14"/>
    </w:rPr>
  </w:style>
  <w:style w:type="character" w:customStyle="1" w:styleId="FontStyle500">
    <w:name w:val="Font Style500"/>
    <w:basedOn w:val="DefaultParagraphFont"/>
    <w:uiPriority w:val="99"/>
    <w:rsid w:val="00002431"/>
    <w:rPr>
      <w:rFonts w:ascii="Times New Roman" w:hAnsi="Times New Roman" w:cs="Times New Roman" w:hint="default"/>
      <w:b/>
      <w:bCs/>
      <w:sz w:val="16"/>
      <w:szCs w:val="16"/>
    </w:rPr>
  </w:style>
  <w:style w:type="character" w:customStyle="1" w:styleId="CardCite1">
    <w:name w:val="CardCite1"/>
    <w:qFormat/>
    <w:rsid w:val="00002431"/>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00243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002431"/>
    <w:rPr>
      <w:rFonts w:ascii="Times New Roman" w:hAnsi="Times New Roman" w:cs="Times New Roman" w:hint="default"/>
      <w:b/>
      <w:bCs/>
      <w:sz w:val="22"/>
      <w:szCs w:val="22"/>
    </w:rPr>
  </w:style>
  <w:style w:type="character" w:customStyle="1" w:styleId="CharacterStyle3">
    <w:name w:val="Character Style 3"/>
    <w:uiPriority w:val="99"/>
    <w:rsid w:val="00002431"/>
    <w:rPr>
      <w:rFonts w:ascii="Bookman Old Style" w:hAnsi="Bookman Old Style" w:cs="Bookman Old Style" w:hint="default"/>
      <w:spacing w:val="-5"/>
      <w:sz w:val="18"/>
      <w:szCs w:val="18"/>
    </w:rPr>
  </w:style>
  <w:style w:type="character" w:customStyle="1" w:styleId="Style8pt1">
    <w:name w:val="Style 8 pt1"/>
    <w:rsid w:val="00002431"/>
    <w:rPr>
      <w:rFonts w:ascii="Georgia" w:hAnsi="Georgia" w:hint="default"/>
      <w:sz w:val="16"/>
    </w:rPr>
  </w:style>
  <w:style w:type="character" w:customStyle="1" w:styleId="UnderlineStyleChar7">
    <w:name w:val="Underline Style Char7"/>
    <w:rsid w:val="00002431"/>
    <w:rPr>
      <w:rFonts w:ascii="Garamond" w:hAnsi="Garamond" w:hint="default"/>
      <w:sz w:val="22"/>
      <w:szCs w:val="24"/>
      <w:u w:val="single"/>
      <w:lang w:val="en-US" w:eastAsia="en-US" w:bidi="ar-SA"/>
    </w:rPr>
  </w:style>
  <w:style w:type="character" w:customStyle="1" w:styleId="StyleArial6ptBold">
    <w:name w:val="Style Arial 6 pt Bold"/>
    <w:rsid w:val="00002431"/>
    <w:rPr>
      <w:rFonts w:ascii="Arial" w:hAnsi="Arial" w:cs="Arial" w:hint="default"/>
      <w:bCs/>
      <w:sz w:val="12"/>
    </w:rPr>
  </w:style>
  <w:style w:type="character" w:customStyle="1" w:styleId="Heading2Char5">
    <w:name w:val="Heading 2 Char5"/>
    <w:rsid w:val="00002431"/>
    <w:rPr>
      <w:rFonts w:ascii="Garamond" w:hAnsi="Garamond" w:cs="Arial" w:hint="default"/>
      <w:b/>
      <w:bCs/>
      <w:iCs/>
      <w:sz w:val="24"/>
      <w:szCs w:val="28"/>
      <w:lang w:val="en-US" w:eastAsia="en-US" w:bidi="ar-SA"/>
    </w:rPr>
  </w:style>
  <w:style w:type="character" w:customStyle="1" w:styleId="TagGreg">
    <w:name w:val="TagGreg"/>
    <w:uiPriority w:val="1"/>
    <w:qFormat/>
    <w:rsid w:val="00002431"/>
    <w:rPr>
      <w:b/>
      <w:bCs w:val="0"/>
      <w:sz w:val="24"/>
    </w:rPr>
  </w:style>
  <w:style w:type="character" w:customStyle="1" w:styleId="StyleDebateUnderline10pt">
    <w:name w:val="Style Debate Underline + 10 pt"/>
    <w:rsid w:val="00002431"/>
    <w:rPr>
      <w:rFonts w:ascii="Times New Roman" w:hAnsi="Times New Roman" w:cs="Times New Roman" w:hint="default"/>
      <w:sz w:val="20"/>
      <w:szCs w:val="20"/>
      <w:u w:val="single"/>
    </w:rPr>
  </w:style>
  <w:style w:type="character" w:customStyle="1" w:styleId="underlinedCharChar0">
    <w:name w:val="underlined Char Char"/>
    <w:locked/>
    <w:rsid w:val="00002431"/>
    <w:rPr>
      <w:u w:val="single"/>
    </w:rPr>
  </w:style>
  <w:style w:type="character" w:customStyle="1" w:styleId="SourceBold">
    <w:name w:val="Source Bold"/>
    <w:rsid w:val="00002431"/>
    <w:rPr>
      <w:rFonts w:ascii="Arial Narrow" w:hAnsi="Arial Narrow" w:hint="default"/>
      <w:b/>
      <w:bCs w:val="0"/>
      <w:strike w:val="0"/>
      <w:dstrike w:val="0"/>
      <w:sz w:val="24"/>
      <w:u w:val="none"/>
      <w:effect w:val="none"/>
    </w:rPr>
  </w:style>
  <w:style w:type="character" w:customStyle="1" w:styleId="2xBoldUnderline">
    <w:name w:val="2x_Bold_Underline"/>
    <w:rsid w:val="00002431"/>
    <w:rPr>
      <w:b/>
      <w:bCs/>
      <w:sz w:val="24"/>
      <w:u w:val="thick"/>
    </w:rPr>
  </w:style>
  <w:style w:type="character" w:customStyle="1" w:styleId="Dottedunderline">
    <w:name w:val="Dotted underline"/>
    <w:rsid w:val="00002431"/>
    <w:rPr>
      <w:u w:val="dotted"/>
    </w:rPr>
  </w:style>
  <w:style w:type="character" w:customStyle="1" w:styleId="readChar">
    <w:name w:val="read Char"/>
    <w:rsid w:val="00002431"/>
    <w:rPr>
      <w:szCs w:val="22"/>
      <w:u w:val="single"/>
      <w:lang w:val="en-US" w:eastAsia="en-US" w:bidi="ar-SA"/>
    </w:rPr>
  </w:style>
  <w:style w:type="character" w:customStyle="1" w:styleId="underlining0">
    <w:name w:val="underlining"/>
    <w:rsid w:val="00002431"/>
    <w:rPr>
      <w:u w:val="single"/>
    </w:rPr>
  </w:style>
  <w:style w:type="character" w:customStyle="1" w:styleId="btitle">
    <w:name w:val="btitle"/>
    <w:rsid w:val="00002431"/>
  </w:style>
  <w:style w:type="character" w:customStyle="1" w:styleId="green">
    <w:name w:val="green"/>
    <w:rsid w:val="00002431"/>
  </w:style>
  <w:style w:type="character" w:customStyle="1" w:styleId="BodyText20">
    <w:name w:val="Body Text2"/>
    <w:rsid w:val="0000243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
    <w:uiPriority w:val="99"/>
    <w:rsid w:val="0000243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00243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00243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00243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00243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00243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002431"/>
    <w:rPr>
      <w:rFonts w:ascii="Sylfaen" w:hAnsi="Sylfaen" w:cs="Sylfaen" w:hint="default"/>
      <w:i/>
      <w:iCs/>
      <w:strike w:val="0"/>
      <w:dstrike w:val="0"/>
      <w:sz w:val="19"/>
      <w:szCs w:val="19"/>
      <w:u w:val="none"/>
      <w:effect w:val="none"/>
      <w:shd w:val="clear" w:color="auto" w:fill="FFFFFF"/>
    </w:rPr>
  </w:style>
  <w:style w:type="character" w:customStyle="1" w:styleId="1">
    <w:name w:val="1"/>
    <w:rsid w:val="00002431"/>
    <w:rPr>
      <w:rFonts w:ascii="Arial" w:hAnsi="Arial" w:cs="Arial" w:hint="default"/>
      <w:bCs/>
      <w:sz w:val="20"/>
      <w:u w:val="single"/>
      <w:lang w:val="en-US" w:eastAsia="en-US" w:bidi="ar-SA"/>
    </w:rPr>
  </w:style>
  <w:style w:type="character" w:customStyle="1" w:styleId="CharChar31">
    <w:name w:val="Char Char31"/>
    <w:rsid w:val="00002431"/>
    <w:rPr>
      <w:rFonts w:ascii="Arial" w:hAnsi="Arial" w:cs="Arial" w:hint="default"/>
      <w:b/>
      <w:bCs/>
      <w:iCs/>
      <w:lang w:val="en-US" w:eastAsia="en-US" w:bidi="ar-SA"/>
    </w:rPr>
  </w:style>
  <w:style w:type="character" w:customStyle="1" w:styleId="Subtitle2">
    <w:name w:val="Subtitle2"/>
    <w:rsid w:val="00002431"/>
  </w:style>
  <w:style w:type="character" w:customStyle="1" w:styleId="drop">
    <w:name w:val="drop"/>
    <w:rsid w:val="00002431"/>
  </w:style>
  <w:style w:type="character" w:customStyle="1" w:styleId="bioline">
    <w:name w:val="bioline"/>
    <w:rsid w:val="00002431"/>
  </w:style>
  <w:style w:type="character" w:customStyle="1" w:styleId="articletitle0">
    <w:name w:val="article_title"/>
    <w:rsid w:val="00002431"/>
  </w:style>
  <w:style w:type="character" w:customStyle="1" w:styleId="A4">
    <w:name w:val="A4"/>
    <w:uiPriority w:val="99"/>
    <w:rsid w:val="00002431"/>
    <w:rPr>
      <w:color w:val="000000"/>
    </w:rPr>
  </w:style>
  <w:style w:type="character" w:customStyle="1" w:styleId="s2">
    <w:name w:val="s2"/>
    <w:rsid w:val="00002431"/>
  </w:style>
  <w:style w:type="character" w:customStyle="1" w:styleId="s4">
    <w:name w:val="s4"/>
    <w:rsid w:val="00002431"/>
  </w:style>
  <w:style w:type="character" w:customStyle="1" w:styleId="s5">
    <w:name w:val="s5"/>
    <w:rsid w:val="00002431"/>
  </w:style>
  <w:style w:type="character" w:customStyle="1" w:styleId="cap">
    <w:name w:val="cap"/>
    <w:rsid w:val="00002431"/>
  </w:style>
  <w:style w:type="character" w:customStyle="1" w:styleId="rightsnotice">
    <w:name w:val="rightsnotice"/>
    <w:rsid w:val="00002431"/>
  </w:style>
  <w:style w:type="character" w:customStyle="1" w:styleId="Caption1">
    <w:name w:val="Caption1"/>
    <w:rsid w:val="00002431"/>
  </w:style>
  <w:style w:type="character" w:customStyle="1" w:styleId="credit">
    <w:name w:val="credit"/>
    <w:rsid w:val="00002431"/>
  </w:style>
  <w:style w:type="character" w:customStyle="1" w:styleId="scaps">
    <w:name w:val="scaps"/>
    <w:rsid w:val="00002431"/>
  </w:style>
  <w:style w:type="character" w:customStyle="1" w:styleId="current-article">
    <w:name w:val="current-article"/>
    <w:rsid w:val="00002431"/>
  </w:style>
  <w:style w:type="character" w:customStyle="1" w:styleId="related-current-indicator">
    <w:name w:val="related-current-indicator"/>
    <w:rsid w:val="00002431"/>
  </w:style>
  <w:style w:type="character" w:customStyle="1" w:styleId="bylclear">
    <w:name w:val="bylclear"/>
    <w:rsid w:val="00002431"/>
  </w:style>
  <w:style w:type="character" w:customStyle="1" w:styleId="timestamp">
    <w:name w:val="timestamp"/>
    <w:rsid w:val="00002431"/>
  </w:style>
  <w:style w:type="character" w:customStyle="1" w:styleId="comments">
    <w:name w:val="comments"/>
    <w:rsid w:val="00002431"/>
  </w:style>
  <w:style w:type="character" w:customStyle="1" w:styleId="essaytext">
    <w:name w:val="essaytext"/>
    <w:rsid w:val="00002431"/>
  </w:style>
  <w:style w:type="character" w:customStyle="1" w:styleId="username">
    <w:name w:val="username"/>
    <w:rsid w:val="00002431"/>
  </w:style>
  <w:style w:type="character" w:customStyle="1" w:styleId="toplinks">
    <w:name w:val="toplinks"/>
    <w:rsid w:val="00002431"/>
  </w:style>
  <w:style w:type="character" w:customStyle="1" w:styleId="A3">
    <w:name w:val="A3"/>
    <w:uiPriority w:val="99"/>
    <w:rsid w:val="00002431"/>
    <w:rPr>
      <w:rFonts w:ascii="Perpetua" w:hAnsi="Perpetua" w:cs="Perpetua" w:hint="default"/>
      <w:color w:val="000000"/>
      <w:sz w:val="15"/>
      <w:szCs w:val="15"/>
    </w:rPr>
  </w:style>
  <w:style w:type="character" w:customStyle="1" w:styleId="see">
    <w:name w:val="see"/>
    <w:rsid w:val="00002431"/>
  </w:style>
  <w:style w:type="character" w:customStyle="1" w:styleId="first-letter">
    <w:name w:val="first-letter"/>
    <w:rsid w:val="00002431"/>
  </w:style>
  <w:style w:type="character" w:customStyle="1" w:styleId="focusparagraph">
    <w:name w:val="focusparagraph"/>
    <w:rsid w:val="00002431"/>
  </w:style>
  <w:style w:type="character" w:customStyle="1" w:styleId="lightblue">
    <w:name w:val="lightblue"/>
    <w:rsid w:val="00002431"/>
  </w:style>
  <w:style w:type="character" w:customStyle="1" w:styleId="StyleUnderlineCharChar9pt">
    <w:name w:val="Style Underline Char Char + 9 pt"/>
    <w:rsid w:val="0000243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002431"/>
  </w:style>
  <w:style w:type="character" w:customStyle="1" w:styleId="Title10">
    <w:name w:val="Title1"/>
    <w:rsid w:val="00002431"/>
  </w:style>
  <w:style w:type="character" w:customStyle="1" w:styleId="BoldandUnderlineCharCharCharChar">
    <w:name w:val="Bold and Underline Char Char Char Char"/>
    <w:rsid w:val="00002431"/>
    <w:rPr>
      <w:b/>
      <w:bCs w:val="0"/>
      <w:noProof w:val="0"/>
      <w:u w:val="single"/>
      <w:lang w:val="en-US" w:eastAsia="en-US" w:bidi="ar-SA"/>
    </w:rPr>
  </w:style>
  <w:style w:type="character" w:customStyle="1" w:styleId="FontStyle29">
    <w:name w:val="Font Style29"/>
    <w:uiPriority w:val="99"/>
    <w:rsid w:val="00002431"/>
    <w:rPr>
      <w:rFonts w:ascii="Arial" w:hAnsi="Arial" w:cs="Arial" w:hint="default"/>
      <w:sz w:val="14"/>
      <w:szCs w:val="14"/>
    </w:rPr>
  </w:style>
  <w:style w:type="character" w:customStyle="1" w:styleId="CardsUnderlined">
    <w:name w:val="Cards Underlined"/>
    <w:qFormat/>
    <w:rsid w:val="00002431"/>
    <w:rPr>
      <w:rFonts w:ascii="Helvetica" w:hAnsi="Helvetica" w:cs="Helvetica" w:hint="default"/>
      <w:sz w:val="22"/>
      <w:szCs w:val="24"/>
      <w:u w:val="thick"/>
    </w:rPr>
  </w:style>
  <w:style w:type="character" w:customStyle="1" w:styleId="titles">
    <w:name w:val="titles"/>
    <w:rsid w:val="00002431"/>
  </w:style>
  <w:style w:type="character" w:customStyle="1" w:styleId="articletext0">
    <w:name w:val="article_text"/>
    <w:rsid w:val="00002431"/>
  </w:style>
  <w:style w:type="character" w:customStyle="1" w:styleId="contentauthor">
    <w:name w:val="contentauthor"/>
    <w:rsid w:val="00002431"/>
  </w:style>
  <w:style w:type="character" w:customStyle="1" w:styleId="subarticleheader">
    <w:name w:val="subarticleheader"/>
    <w:rsid w:val="00002431"/>
  </w:style>
  <w:style w:type="character" w:customStyle="1" w:styleId="spelle">
    <w:name w:val="spelle"/>
    <w:rsid w:val="00002431"/>
  </w:style>
  <w:style w:type="character" w:customStyle="1" w:styleId="grame">
    <w:name w:val="grame"/>
    <w:rsid w:val="00002431"/>
  </w:style>
  <w:style w:type="character" w:customStyle="1" w:styleId="newstitle1">
    <w:name w:val="newstitle1"/>
    <w:rsid w:val="00002431"/>
  </w:style>
  <w:style w:type="character" w:customStyle="1" w:styleId="copy">
    <w:name w:val="copy"/>
    <w:rsid w:val="00002431"/>
  </w:style>
  <w:style w:type="character" w:customStyle="1" w:styleId="topheadline">
    <w:name w:val="topheadline"/>
    <w:rsid w:val="00002431"/>
  </w:style>
  <w:style w:type="character" w:customStyle="1" w:styleId="Stylereduce27pt">
    <w:name w:val="Style reduce2 + 7 pt"/>
    <w:rsid w:val="00002431"/>
    <w:rPr>
      <w:rFonts w:ascii="Times New Roman" w:hAnsi="Times New Roman" w:cs="Arial" w:hint="default"/>
      <w:color w:val="000000"/>
      <w:sz w:val="14"/>
      <w:szCs w:val="22"/>
    </w:rPr>
  </w:style>
  <w:style w:type="character" w:customStyle="1" w:styleId="srtitle">
    <w:name w:val="srtitle"/>
    <w:rsid w:val="00002431"/>
  </w:style>
  <w:style w:type="character" w:customStyle="1" w:styleId="st1">
    <w:name w:val="st1"/>
    <w:rsid w:val="00002431"/>
  </w:style>
  <w:style w:type="character" w:customStyle="1" w:styleId="StyleStyleGaramond">
    <w:name w:val="Style Style Garamond +"/>
    <w:rsid w:val="00002431"/>
    <w:rPr>
      <w:rFonts w:ascii="Garamond" w:hAnsi="Garamond" w:cs="Times New Roman" w:hint="default"/>
      <w:sz w:val="20"/>
    </w:rPr>
  </w:style>
  <w:style w:type="character" w:customStyle="1" w:styleId="quotechar0">
    <w:name w:val="quotechar"/>
    <w:rsid w:val="00002431"/>
  </w:style>
  <w:style w:type="character" w:customStyle="1" w:styleId="boldunderline0">
    <w:name w:val="boldunderline"/>
    <w:rsid w:val="00002431"/>
  </w:style>
  <w:style w:type="character" w:customStyle="1" w:styleId="A8">
    <w:name w:val="A8"/>
    <w:rsid w:val="00002431"/>
    <w:rPr>
      <w:rFonts w:ascii="Scala" w:hAnsi="Scala" w:cs="Scala" w:hint="default"/>
      <w:color w:val="000000"/>
      <w:sz w:val="15"/>
      <w:szCs w:val="15"/>
    </w:rPr>
  </w:style>
  <w:style w:type="character" w:customStyle="1" w:styleId="A0">
    <w:name w:val="A0"/>
    <w:uiPriority w:val="99"/>
    <w:rsid w:val="00002431"/>
    <w:rPr>
      <w:rFonts w:ascii="Scala" w:hAnsi="Scala" w:cs="Scala" w:hint="default"/>
      <w:color w:val="000000"/>
      <w:sz w:val="16"/>
      <w:szCs w:val="16"/>
    </w:rPr>
  </w:style>
  <w:style w:type="character" w:customStyle="1" w:styleId="Date11">
    <w:name w:val="Date11"/>
    <w:rsid w:val="00002431"/>
  </w:style>
  <w:style w:type="character" w:customStyle="1" w:styleId="Boxout">
    <w:name w:val="Box out"/>
    <w:uiPriority w:val="1"/>
    <w:qFormat/>
    <w:rsid w:val="00002431"/>
    <w:rPr>
      <w:rFonts w:ascii="Tahoma" w:hAnsi="Tahoma" w:cs="Tahoma" w:hint="default"/>
      <w:b/>
      <w:bCs w:val="0"/>
      <w:sz w:val="20"/>
      <w:u w:val="single"/>
      <w:bdr w:val="none" w:sz="0" w:space="0" w:color="auto" w:frame="1"/>
      <w:shd w:val="clear" w:color="auto" w:fill="A9E8F5"/>
    </w:rPr>
  </w:style>
  <w:style w:type="character" w:customStyle="1" w:styleId="metad">
    <w:name w:val="metad"/>
    <w:rsid w:val="00002431"/>
  </w:style>
  <w:style w:type="character" w:customStyle="1" w:styleId="sifr-alternate">
    <w:name w:val="sifr-alternate"/>
    <w:rsid w:val="00002431"/>
  </w:style>
  <w:style w:type="character" w:customStyle="1" w:styleId="justify1">
    <w:name w:val="justify1"/>
    <w:rsid w:val="00002431"/>
  </w:style>
  <w:style w:type="character" w:customStyle="1" w:styleId="artbody1">
    <w:name w:val="art_body1"/>
    <w:rsid w:val="00002431"/>
    <w:rPr>
      <w:rFonts w:ascii="Arial" w:hAnsi="Arial" w:cs="Arial" w:hint="default"/>
    </w:rPr>
  </w:style>
  <w:style w:type="character" w:customStyle="1" w:styleId="A1">
    <w:name w:val="A1"/>
    <w:uiPriority w:val="99"/>
    <w:rsid w:val="00002431"/>
    <w:rPr>
      <w:rFonts w:ascii="Book Antiqua" w:hAnsi="Book Antiqua" w:cs="Book Antiqua" w:hint="default"/>
      <w:color w:val="221E1F"/>
      <w:sz w:val="22"/>
      <w:szCs w:val="22"/>
    </w:rPr>
  </w:style>
  <w:style w:type="character" w:customStyle="1" w:styleId="reality">
    <w:name w:val="reality"/>
    <w:rsid w:val="00002431"/>
  </w:style>
  <w:style w:type="character" w:customStyle="1" w:styleId="text2">
    <w:name w:val="text2"/>
    <w:rsid w:val="00002431"/>
  </w:style>
  <w:style w:type="character" w:customStyle="1" w:styleId="StyleUnderlineChar2CharChar11pt">
    <w:name w:val="Style Underline Char2 Char Char + 11 pt"/>
    <w:rsid w:val="00002431"/>
    <w:rPr>
      <w:rFonts w:ascii="Times New Roman" w:hAnsi="Times New Roman" w:cs="Times New Roman" w:hint="default"/>
      <w:sz w:val="20"/>
      <w:u w:val="single"/>
    </w:rPr>
  </w:style>
  <w:style w:type="character" w:customStyle="1" w:styleId="StyleStyleBoldUnderline11pt">
    <w:name w:val="Style Style Bold Underline + 11 pt"/>
    <w:rsid w:val="00002431"/>
    <w:rPr>
      <w:b/>
      <w:bCs/>
      <w:sz w:val="20"/>
      <w:u w:val="single"/>
    </w:rPr>
  </w:style>
  <w:style w:type="character" w:customStyle="1" w:styleId="articlehead2">
    <w:name w:val="articlehead2"/>
    <w:rsid w:val="00002431"/>
  </w:style>
  <w:style w:type="character" w:customStyle="1" w:styleId="pronset">
    <w:name w:val="pronset"/>
    <w:rsid w:val="00002431"/>
  </w:style>
  <w:style w:type="character" w:customStyle="1" w:styleId="prondelim">
    <w:name w:val="prondelim"/>
    <w:rsid w:val="00002431"/>
  </w:style>
  <w:style w:type="character" w:customStyle="1" w:styleId="prontoggle">
    <w:name w:val="pron_toggle"/>
    <w:rsid w:val="00002431"/>
  </w:style>
  <w:style w:type="character" w:customStyle="1" w:styleId="boldface">
    <w:name w:val="boldface"/>
    <w:rsid w:val="00002431"/>
  </w:style>
  <w:style w:type="character" w:customStyle="1" w:styleId="secondary-bf">
    <w:name w:val="secondary-bf"/>
    <w:rsid w:val="00002431"/>
  </w:style>
  <w:style w:type="table" w:styleId="ColorfulGrid-Accent1">
    <w:name w:val="Colorful Grid Accent 1"/>
    <w:basedOn w:val="TableNormal"/>
    <w:link w:val="ColorfulGrid-Accent1Char"/>
    <w:uiPriority w:val="29"/>
    <w:unhideWhenUsed/>
    <w:rsid w:val="00002431"/>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002431"/>
    <w:rPr>
      <w:rFonts w:ascii="Times New Roman" w:hAnsi="Times New Roman" w:cs="Times New Roman" w:hint="default"/>
      <w:iCs/>
      <w:color w:val="000000"/>
      <w:sz w:val="16"/>
    </w:rPr>
  </w:style>
  <w:style w:type="character" w:customStyle="1" w:styleId="Boxout0">
    <w:name w:val="Boxout"/>
    <w:uiPriority w:val="1"/>
    <w:qFormat/>
    <w:rsid w:val="0000243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002431"/>
  </w:style>
  <w:style w:type="character" w:customStyle="1" w:styleId="pg">
    <w:name w:val="pg"/>
    <w:qFormat/>
    <w:rsid w:val="00002431"/>
  </w:style>
  <w:style w:type="character" w:customStyle="1" w:styleId="detailtitle">
    <w:name w:val="detailtitle"/>
    <w:rsid w:val="00002431"/>
  </w:style>
  <w:style w:type="character" w:customStyle="1" w:styleId="storydate">
    <w:name w:val="storydate"/>
    <w:rsid w:val="00002431"/>
  </w:style>
  <w:style w:type="character" w:customStyle="1" w:styleId="preloadwrap">
    <w:name w:val="preloadwrap"/>
    <w:rsid w:val="00002431"/>
  </w:style>
  <w:style w:type="character" w:customStyle="1" w:styleId="creditwrap">
    <w:name w:val="creditwrap"/>
    <w:rsid w:val="00002431"/>
  </w:style>
  <w:style w:type="character" w:customStyle="1" w:styleId="DefaultChar1">
    <w:name w:val="Default Char1"/>
    <w:rsid w:val="00002431"/>
    <w:rPr>
      <w:noProof w:val="0"/>
      <w:color w:val="000000"/>
      <w:lang w:val="en-US" w:eastAsia="en-US" w:bidi="ar-SA"/>
    </w:rPr>
  </w:style>
  <w:style w:type="character" w:customStyle="1" w:styleId="textunderlineChar0">
    <w:name w:val="text underline Char"/>
    <w:link w:val="textunderline0"/>
    <w:rsid w:val="00002431"/>
    <w:rPr>
      <w:sz w:val="24"/>
      <w:u w:val="thick"/>
    </w:rPr>
  </w:style>
  <w:style w:type="character" w:customStyle="1" w:styleId="BoldChar">
    <w:name w:val="Bold Char"/>
    <w:rsid w:val="00002431"/>
    <w:rPr>
      <w:rFonts w:ascii="Times New Roman" w:eastAsia="Times New Roman" w:hAnsi="Times New Roman" w:cs="Times New Roman" w:hint="default"/>
      <w:b/>
      <w:bCs w:val="0"/>
      <w:szCs w:val="24"/>
    </w:rPr>
  </w:style>
  <w:style w:type="character" w:customStyle="1" w:styleId="pmterms31">
    <w:name w:val="pmterms31"/>
    <w:rsid w:val="00002431"/>
    <w:rPr>
      <w:b/>
      <w:bCs/>
      <w:i w:val="0"/>
      <w:iCs w:val="0"/>
      <w:color w:val="000000"/>
    </w:rPr>
  </w:style>
  <w:style w:type="character" w:customStyle="1" w:styleId="copyrightdescription">
    <w:name w:val="copyrightdescription"/>
    <w:qFormat/>
    <w:rsid w:val="00002431"/>
  </w:style>
  <w:style w:type="character" w:customStyle="1" w:styleId="ft01">
    <w:name w:val="ft01"/>
    <w:rsid w:val="00002431"/>
    <w:rPr>
      <w:rFonts w:ascii="Times" w:hAnsi="Times" w:cs="Times" w:hint="default"/>
      <w:color w:val="000000"/>
      <w:sz w:val="14"/>
      <w:szCs w:val="14"/>
    </w:rPr>
  </w:style>
  <w:style w:type="character" w:customStyle="1" w:styleId="ft11">
    <w:name w:val="ft11"/>
    <w:rsid w:val="00002431"/>
    <w:rPr>
      <w:rFonts w:ascii="Times" w:hAnsi="Times" w:cs="Times" w:hint="default"/>
      <w:color w:val="000000"/>
      <w:sz w:val="17"/>
      <w:szCs w:val="17"/>
    </w:rPr>
  </w:style>
  <w:style w:type="character" w:customStyle="1" w:styleId="ft21">
    <w:name w:val="ft21"/>
    <w:rsid w:val="00002431"/>
    <w:rPr>
      <w:rFonts w:ascii="Times" w:hAnsi="Times" w:cs="Times" w:hint="default"/>
      <w:color w:val="000000"/>
      <w:sz w:val="15"/>
      <w:szCs w:val="15"/>
    </w:rPr>
  </w:style>
  <w:style w:type="character" w:customStyle="1" w:styleId="ft31">
    <w:name w:val="ft31"/>
    <w:rsid w:val="00002431"/>
    <w:rPr>
      <w:rFonts w:ascii="Times" w:hAnsi="Times" w:cs="Times" w:hint="default"/>
      <w:color w:val="000000"/>
      <w:sz w:val="15"/>
      <w:szCs w:val="15"/>
    </w:rPr>
  </w:style>
  <w:style w:type="character" w:customStyle="1" w:styleId="dquo">
    <w:name w:val="dquo"/>
    <w:rsid w:val="00002431"/>
  </w:style>
  <w:style w:type="character" w:customStyle="1" w:styleId="caps2">
    <w:name w:val="caps2"/>
    <w:rsid w:val="00002431"/>
  </w:style>
  <w:style w:type="character" w:customStyle="1" w:styleId="CardsFont12ptCharCharCharChar">
    <w:name w:val="Cards + Font: 12 pt Char Char Char Char"/>
    <w:rsid w:val="00002431"/>
    <w:rPr>
      <w:sz w:val="24"/>
      <w:szCs w:val="24"/>
      <w:u w:val="thick"/>
      <w:lang w:val="en-US" w:eastAsia="en-US" w:bidi="ar-SA"/>
    </w:rPr>
  </w:style>
  <w:style w:type="character" w:customStyle="1" w:styleId="ccs">
    <w:name w:val="c cs"/>
    <w:rsid w:val="00002431"/>
  </w:style>
  <w:style w:type="character" w:customStyle="1" w:styleId="UnderlinedEvChar">
    <w:name w:val="Underlined Ev Char"/>
    <w:link w:val="UnderlinedEv"/>
    <w:rsid w:val="00002431"/>
    <w:rPr>
      <w:rFonts w:ascii="Times New Roman" w:eastAsia="Times New Roman" w:hAnsi="Times New Roman" w:cs="Times New Roman"/>
      <w:szCs w:val="24"/>
      <w:u w:val="single"/>
    </w:rPr>
  </w:style>
  <w:style w:type="character" w:customStyle="1" w:styleId="dropshadow">
    <w:name w:val="dropshadow"/>
    <w:rsid w:val="00002431"/>
  </w:style>
  <w:style w:type="character" w:customStyle="1" w:styleId="d05ws">
    <w:name w:val="d05ws"/>
    <w:rsid w:val="00002431"/>
  </w:style>
  <w:style w:type="character" w:customStyle="1" w:styleId="rzibod">
    <w:name w:val="rzibod"/>
    <w:rsid w:val="00002431"/>
  </w:style>
  <w:style w:type="character" w:customStyle="1" w:styleId="StyleBold1">
    <w:name w:val="Style Bold1"/>
    <w:rsid w:val="00002431"/>
    <w:rPr>
      <w:rFonts w:ascii="Georgia" w:hAnsi="Georgia" w:hint="default"/>
      <w:b/>
      <w:bCs/>
      <w:sz w:val="22"/>
    </w:rPr>
  </w:style>
  <w:style w:type="character" w:customStyle="1" w:styleId="headertext">
    <w:name w:val="headertext"/>
    <w:rsid w:val="00002431"/>
  </w:style>
  <w:style w:type="character" w:customStyle="1" w:styleId="endnote-reference">
    <w:name w:val="endnote-reference"/>
    <w:rsid w:val="00002431"/>
  </w:style>
  <w:style w:type="character" w:customStyle="1" w:styleId="officialsname">
    <w:name w:val="official_s_name"/>
    <w:rsid w:val="00002431"/>
  </w:style>
  <w:style w:type="character" w:customStyle="1" w:styleId="audience">
    <w:name w:val="audience"/>
    <w:rsid w:val="00002431"/>
  </w:style>
  <w:style w:type="character" w:customStyle="1" w:styleId="A7">
    <w:name w:val="A7"/>
    <w:uiPriority w:val="99"/>
    <w:rsid w:val="00002431"/>
    <w:rPr>
      <w:rFonts w:ascii="Myriad Pro" w:hAnsi="Myriad Pro" w:cs="Myriad Pro" w:hint="default"/>
      <w:color w:val="0066B1"/>
      <w:sz w:val="22"/>
      <w:szCs w:val="22"/>
    </w:rPr>
  </w:style>
  <w:style w:type="character" w:customStyle="1" w:styleId="normalchar">
    <w:name w:val="normal__char"/>
    <w:rsid w:val="00002431"/>
  </w:style>
  <w:style w:type="character" w:customStyle="1" w:styleId="hyperlink002cheading0020100200028block0020title0029char">
    <w:name w:val="hyperlink_002cheading_00201_0020_0028block_0020title_0029__char"/>
    <w:rsid w:val="00002431"/>
  </w:style>
  <w:style w:type="character" w:customStyle="1" w:styleId="underline002cstyle0020bold0020underlinechar">
    <w:name w:val="underline_002cstyle_0020bold_0020underline__char"/>
    <w:rsid w:val="00002431"/>
  </w:style>
  <w:style w:type="character" w:customStyle="1" w:styleId="copyboldblack">
    <w:name w:val="copyboldblack"/>
    <w:rsid w:val="00002431"/>
  </w:style>
  <w:style w:type="character" w:customStyle="1" w:styleId="copybold">
    <w:name w:val="copybold"/>
    <w:rsid w:val="00002431"/>
  </w:style>
  <w:style w:type="character" w:customStyle="1" w:styleId="author-date0">
    <w:name w:val="author-date"/>
    <w:rsid w:val="00002431"/>
  </w:style>
  <w:style w:type="character" w:customStyle="1" w:styleId="hidden">
    <w:name w:val="hidden"/>
    <w:rsid w:val="00002431"/>
  </w:style>
  <w:style w:type="character" w:customStyle="1" w:styleId="articlebegin">
    <w:name w:val="articlebegin"/>
    <w:rsid w:val="00002431"/>
  </w:style>
  <w:style w:type="character" w:customStyle="1" w:styleId="mediaoverlay">
    <w:name w:val="mediaoverlay"/>
    <w:rsid w:val="00002431"/>
  </w:style>
  <w:style w:type="character" w:customStyle="1" w:styleId="blogcaption">
    <w:name w:val="blog_caption"/>
    <w:rsid w:val="00002431"/>
  </w:style>
  <w:style w:type="character" w:customStyle="1" w:styleId="commnet-abuzz">
    <w:name w:val="commnet-abuzz"/>
    <w:rsid w:val="00002431"/>
  </w:style>
  <w:style w:type="character" w:customStyle="1" w:styleId="fbconnectbuttontext">
    <w:name w:val="fbconnectbutton_text"/>
    <w:rsid w:val="00002431"/>
  </w:style>
  <w:style w:type="character" w:customStyle="1" w:styleId="fbsharecountinner">
    <w:name w:val="fb_share_count_inner"/>
    <w:rsid w:val="00002431"/>
  </w:style>
  <w:style w:type="character" w:customStyle="1" w:styleId="stbuttontext">
    <w:name w:val="stbuttontext"/>
    <w:rsid w:val="00002431"/>
  </w:style>
  <w:style w:type="character" w:customStyle="1" w:styleId="source">
    <w:name w:val="source"/>
    <w:rsid w:val="00002431"/>
  </w:style>
  <w:style w:type="character" w:customStyle="1" w:styleId="pubdate">
    <w:name w:val="pubdate"/>
    <w:rsid w:val="00002431"/>
  </w:style>
  <w:style w:type="character" w:customStyle="1" w:styleId="grey">
    <w:name w:val="grey"/>
    <w:rsid w:val="00002431"/>
  </w:style>
  <w:style w:type="character" w:customStyle="1" w:styleId="postdate">
    <w:name w:val="post_date"/>
    <w:rsid w:val="00002431"/>
  </w:style>
  <w:style w:type="character" w:customStyle="1" w:styleId="bdx">
    <w:name w:val="bdx"/>
    <w:rsid w:val="00002431"/>
  </w:style>
  <w:style w:type="character" w:customStyle="1" w:styleId="bdl">
    <w:name w:val="bdl"/>
    <w:rsid w:val="00002431"/>
  </w:style>
  <w:style w:type="character" w:customStyle="1" w:styleId="breadcrumbitemcurrent">
    <w:name w:val="breadcrumbitemcurrent"/>
    <w:rsid w:val="00002431"/>
  </w:style>
  <w:style w:type="character" w:customStyle="1" w:styleId="bbl">
    <w:name w:val="bbl"/>
    <w:rsid w:val="00002431"/>
  </w:style>
  <w:style w:type="character" w:customStyle="1" w:styleId="Date2">
    <w:name w:val="Date2"/>
    <w:rsid w:val="00002431"/>
  </w:style>
  <w:style w:type="character" w:customStyle="1" w:styleId="company">
    <w:name w:val="company"/>
    <w:rsid w:val="00002431"/>
  </w:style>
  <w:style w:type="character" w:customStyle="1" w:styleId="itxtnewhookspan">
    <w:name w:val="itxtnewhookspan"/>
    <w:rsid w:val="00002431"/>
  </w:style>
  <w:style w:type="character" w:customStyle="1" w:styleId="gstxthlt">
    <w:name w:val="gstxt_hlt"/>
    <w:rsid w:val="00002431"/>
  </w:style>
  <w:style w:type="character" w:customStyle="1" w:styleId="SubtleEmphasis1">
    <w:name w:val="Subtle Emphasis1"/>
    <w:uiPriority w:val="19"/>
    <w:qFormat/>
    <w:rsid w:val="00002431"/>
    <w:rPr>
      <w:rFonts w:ascii="Times New Roman" w:hAnsi="Times New Roman" w:cs="Times New Roman" w:hint="default"/>
      <w:b/>
      <w:bCs w:val="0"/>
      <w:iCs/>
      <w:color w:val="auto"/>
      <w:sz w:val="22"/>
    </w:rPr>
  </w:style>
  <w:style w:type="character" w:customStyle="1" w:styleId="StyleBoldRed">
    <w:name w:val="Style Bold Red"/>
    <w:rsid w:val="00002431"/>
    <w:rPr>
      <w:b/>
      <w:bCs/>
      <w:color w:val="auto"/>
    </w:rPr>
  </w:style>
  <w:style w:type="character" w:customStyle="1" w:styleId="StyleTimesNewRoman8pt">
    <w:name w:val="Style Times New Roman 8 pt"/>
    <w:rsid w:val="00002431"/>
    <w:rPr>
      <w:rFonts w:ascii="Georgia" w:hAnsi="Georgia" w:hint="default"/>
      <w:sz w:val="16"/>
    </w:rPr>
  </w:style>
  <w:style w:type="character" w:customStyle="1" w:styleId="StyleStyle7pt8pt">
    <w:name w:val="Style Style 7 pt + 8 pt"/>
    <w:rsid w:val="00002431"/>
    <w:rPr>
      <w:sz w:val="16"/>
    </w:rPr>
  </w:style>
  <w:style w:type="character" w:customStyle="1" w:styleId="StyleStyleThickunderlineBold1">
    <w:name w:val="Style Style Thick underline + Bold1"/>
    <w:rsid w:val="00002431"/>
    <w:rPr>
      <w:b/>
      <w:bCs/>
      <w:u w:val="thick"/>
    </w:rPr>
  </w:style>
  <w:style w:type="character" w:customStyle="1" w:styleId="StyleUnderline2">
    <w:name w:val="Style Underline2"/>
    <w:rsid w:val="00002431"/>
    <w:rPr>
      <w:u w:val="single"/>
    </w:rPr>
  </w:style>
  <w:style w:type="character" w:customStyle="1" w:styleId="ShrinkText">
    <w:name w:val="Shrink Text"/>
    <w:rsid w:val="00002431"/>
    <w:rPr>
      <w:sz w:val="16"/>
    </w:rPr>
  </w:style>
  <w:style w:type="character" w:customStyle="1" w:styleId="smallcaps">
    <w:name w:val="smallcaps"/>
    <w:rsid w:val="00002431"/>
  </w:style>
  <w:style w:type="character" w:customStyle="1" w:styleId="goldbldtext">
    <w:name w:val="goldbldtext"/>
    <w:rsid w:val="00002431"/>
  </w:style>
  <w:style w:type="character" w:customStyle="1" w:styleId="cardshighlight0">
    <w:name w:val="cardshighlight"/>
    <w:rsid w:val="00002431"/>
  </w:style>
  <w:style w:type="character" w:customStyle="1" w:styleId="cardsfont12pt1">
    <w:name w:val="cardsfont12pt"/>
    <w:rsid w:val="00002431"/>
  </w:style>
  <w:style w:type="character" w:customStyle="1" w:styleId="ft1">
    <w:name w:val="ft1"/>
    <w:rsid w:val="00002431"/>
  </w:style>
  <w:style w:type="character" w:customStyle="1" w:styleId="ft6">
    <w:name w:val="ft6"/>
    <w:rsid w:val="00002431"/>
  </w:style>
  <w:style w:type="character" w:customStyle="1" w:styleId="kicker">
    <w:name w:val="kicker"/>
    <w:rsid w:val="00002431"/>
  </w:style>
  <w:style w:type="character" w:customStyle="1" w:styleId="backcontent">
    <w:name w:val="backcontent"/>
    <w:rsid w:val="00002431"/>
  </w:style>
  <w:style w:type="character" w:customStyle="1" w:styleId="daystmp">
    <w:name w:val="daystmp"/>
    <w:rsid w:val="00002431"/>
  </w:style>
  <w:style w:type="character" w:customStyle="1" w:styleId="cardsfont12ptchar">
    <w:name w:val="cardsfont12ptchar"/>
    <w:rsid w:val="00002431"/>
  </w:style>
  <w:style w:type="character" w:customStyle="1" w:styleId="gal">
    <w:name w:val="gal"/>
    <w:rsid w:val="00002431"/>
  </w:style>
  <w:style w:type="character" w:customStyle="1" w:styleId="submitted">
    <w:name w:val="submitted"/>
    <w:rsid w:val="00002431"/>
  </w:style>
  <w:style w:type="character" w:customStyle="1" w:styleId="imagedateline">
    <w:name w:val="image_dateline"/>
    <w:rsid w:val="00002431"/>
  </w:style>
  <w:style w:type="character" w:customStyle="1" w:styleId="authordatecharchar">
    <w:name w:val="authordatecharchar"/>
    <w:rsid w:val="00002431"/>
  </w:style>
  <w:style w:type="character" w:customStyle="1" w:styleId="style1char0">
    <w:name w:val="style1char"/>
    <w:rsid w:val="00002431"/>
  </w:style>
  <w:style w:type="character" w:customStyle="1" w:styleId="tagcharchar0">
    <w:name w:val="tagcharchar"/>
    <w:rsid w:val="00002431"/>
  </w:style>
  <w:style w:type="character" w:customStyle="1" w:styleId="underlinedcharchar2">
    <w:name w:val="underlinedcharchar"/>
    <w:rsid w:val="00002431"/>
  </w:style>
  <w:style w:type="character" w:customStyle="1" w:styleId="BoxedChar">
    <w:name w:val="Boxed Char"/>
    <w:rsid w:val="00002431"/>
    <w:rPr>
      <w:rFonts w:ascii="Arial Narrow" w:hAnsi="Arial Narrow" w:hint="default"/>
      <w:b/>
      <w:bCs w:val="0"/>
      <w:sz w:val="18"/>
      <w:bdr w:val="single" w:sz="6" w:space="0" w:color="auto" w:frame="1"/>
    </w:rPr>
  </w:style>
  <w:style w:type="character" w:customStyle="1" w:styleId="Style11ptUnderline2">
    <w:name w:val="Style 11 pt Underline2"/>
    <w:rsid w:val="00002431"/>
    <w:rPr>
      <w:sz w:val="20"/>
      <w:u w:val="single"/>
    </w:rPr>
  </w:style>
  <w:style w:type="character" w:customStyle="1" w:styleId="Style11ptBoldUnderline2">
    <w:name w:val="Style 11 pt Bold Underline2"/>
    <w:rsid w:val="00002431"/>
    <w:rPr>
      <w:b/>
      <w:bCs/>
      <w:sz w:val="20"/>
      <w:u w:val="single"/>
    </w:rPr>
  </w:style>
  <w:style w:type="character" w:customStyle="1" w:styleId="nw">
    <w:name w:val="nw"/>
    <w:rsid w:val="00002431"/>
  </w:style>
  <w:style w:type="character" w:customStyle="1" w:styleId="Styleunderline11ptBoldBorderSinglesolidlineAuto">
    <w:name w:val="Style underline + 11 pt Bold Border: : (Single solid line Auto ..."/>
    <w:rsid w:val="00002431"/>
    <w:rPr>
      <w:b/>
      <w:bCs/>
      <w:sz w:val="20"/>
      <w:u w:val="single"/>
      <w:bdr w:val="single" w:sz="4" w:space="0" w:color="auto" w:frame="1"/>
    </w:rPr>
  </w:style>
  <w:style w:type="character" w:customStyle="1" w:styleId="cardCharCharChar1">
    <w:name w:val="card Char Char Char1"/>
    <w:rsid w:val="00002431"/>
    <w:rPr>
      <w:lang w:val="en-US" w:eastAsia="en-US" w:bidi="ar-SA"/>
    </w:rPr>
  </w:style>
  <w:style w:type="character" w:customStyle="1" w:styleId="authors1">
    <w:name w:val="authors1"/>
    <w:rsid w:val="00002431"/>
    <w:rPr>
      <w:rFonts w:ascii="Verdana" w:hAnsi="Verdana" w:hint="default"/>
      <w:b/>
      <w:bCs/>
      <w:color w:val="006699"/>
      <w:sz w:val="20"/>
      <w:szCs w:val="20"/>
    </w:rPr>
  </w:style>
  <w:style w:type="character" w:customStyle="1" w:styleId="headlinesectionlarge">
    <w:name w:val="headline_section_large"/>
    <w:rsid w:val="00002431"/>
  </w:style>
  <w:style w:type="character" w:customStyle="1" w:styleId="Styleunderline11ptBlack">
    <w:name w:val="Style underline + 11 pt Black"/>
    <w:rsid w:val="00002431"/>
    <w:rPr>
      <w:color w:val="000000"/>
      <w:sz w:val="20"/>
      <w:u w:val="single"/>
    </w:rPr>
  </w:style>
  <w:style w:type="character" w:customStyle="1" w:styleId="Styleunderline11ptBoldBlack">
    <w:name w:val="Style underline + 11 pt Bold Black"/>
    <w:rsid w:val="00002431"/>
    <w:rPr>
      <w:b/>
      <w:bCs/>
      <w:color w:val="000000"/>
      <w:sz w:val="20"/>
      <w:u w:val="single"/>
    </w:rPr>
  </w:style>
  <w:style w:type="character" w:customStyle="1" w:styleId="Style11ptBoldBlackUnderline">
    <w:name w:val="Style 11 pt Bold Black Underline"/>
    <w:rsid w:val="00002431"/>
    <w:rPr>
      <w:b/>
      <w:bCs/>
      <w:color w:val="000000"/>
      <w:sz w:val="20"/>
      <w:u w:val="single"/>
    </w:rPr>
  </w:style>
  <w:style w:type="character" w:customStyle="1" w:styleId="Style11ptBoldBlackUnderlineBorderSinglesolidline">
    <w:name w:val="Style 11 pt Bold Black Underline Border: : (Single solid line ..."/>
    <w:rsid w:val="00002431"/>
    <w:rPr>
      <w:b/>
      <w:bCs/>
      <w:color w:val="000000"/>
      <w:sz w:val="20"/>
      <w:u w:val="single"/>
      <w:bdr w:val="single" w:sz="4" w:space="0" w:color="auto" w:frame="1"/>
    </w:rPr>
  </w:style>
  <w:style w:type="character" w:customStyle="1" w:styleId="StyleLatinMeridien-Italic11ptItalicUnderline">
    <w:name w:val="Style (Latin) Meridien-Italic 11 pt Italic Underline"/>
    <w:rsid w:val="00002431"/>
    <w:rPr>
      <w:rFonts w:ascii="Meridien-Italic" w:hAnsi="Meridien-Italic" w:hint="default"/>
      <w:i/>
      <w:iCs/>
      <w:sz w:val="20"/>
      <w:u w:val="single"/>
    </w:rPr>
  </w:style>
  <w:style w:type="character" w:customStyle="1" w:styleId="Citation-AuthorDate">
    <w:name w:val="Citation - Author/Date"/>
    <w:rsid w:val="00002431"/>
    <w:rPr>
      <w:b/>
      <w:bCs w:val="0"/>
      <w:smallCaps/>
      <w:sz w:val="24"/>
      <w:u w:val="single"/>
    </w:rPr>
  </w:style>
  <w:style w:type="character" w:customStyle="1" w:styleId="underlinestylechar0">
    <w:name w:val="underlinestylechar"/>
    <w:rsid w:val="00002431"/>
  </w:style>
  <w:style w:type="character" w:customStyle="1" w:styleId="highlight">
    <w:name w:val="highlight"/>
    <w:rsid w:val="00002431"/>
  </w:style>
  <w:style w:type="character" w:customStyle="1" w:styleId="DottedUnderline0">
    <w:name w:val="Dotted Underline"/>
    <w:rsid w:val="00002431"/>
    <w:rPr>
      <w:rFonts w:ascii="Times New Roman" w:hAnsi="Times New Roman" w:cs="Times New Roman" w:hint="default"/>
      <w:sz w:val="20"/>
      <w:u w:val="dottedHeavy"/>
    </w:rPr>
  </w:style>
  <w:style w:type="character" w:customStyle="1" w:styleId="titleauthoretc">
    <w:name w:val="titleauthoretc"/>
    <w:rsid w:val="00002431"/>
  </w:style>
  <w:style w:type="character" w:customStyle="1" w:styleId="labeltext">
    <w:name w:val="labeltext"/>
    <w:rsid w:val="00002431"/>
  </w:style>
  <w:style w:type="character" w:customStyle="1" w:styleId="viewlink">
    <w:name w:val="viewlink"/>
    <w:rsid w:val="00002431"/>
  </w:style>
  <w:style w:type="character" w:customStyle="1" w:styleId="share">
    <w:name w:val="share"/>
    <w:rsid w:val="00002431"/>
  </w:style>
  <w:style w:type="character" w:customStyle="1" w:styleId="inlinkchart">
    <w:name w:val="inlink_chart"/>
    <w:rsid w:val="00002431"/>
  </w:style>
  <w:style w:type="character" w:customStyle="1" w:styleId="underLight">
    <w:name w:val="underLight"/>
    <w:uiPriority w:val="1"/>
    <w:qFormat/>
    <w:rsid w:val="0000243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002431"/>
  </w:style>
  <w:style w:type="character" w:customStyle="1" w:styleId="author-rss">
    <w:name w:val="author-rss"/>
    <w:rsid w:val="00002431"/>
  </w:style>
  <w:style w:type="character" w:customStyle="1" w:styleId="fbsharecountwrapper">
    <w:name w:val="fb_share_count_wrapper"/>
    <w:rsid w:val="00002431"/>
  </w:style>
  <w:style w:type="character" w:customStyle="1" w:styleId="fbbuttontext">
    <w:name w:val="fb_button_text"/>
    <w:rsid w:val="00002431"/>
  </w:style>
  <w:style w:type="character" w:customStyle="1" w:styleId="hw">
    <w:name w:val="hw"/>
    <w:rsid w:val="00002431"/>
  </w:style>
  <w:style w:type="character" w:customStyle="1" w:styleId="linktotop">
    <w:name w:val="linktotop"/>
    <w:rsid w:val="00002431"/>
  </w:style>
  <w:style w:type="character" w:customStyle="1" w:styleId="maintextbldleft">
    <w:name w:val="maintextbldleft"/>
    <w:rsid w:val="00002431"/>
  </w:style>
  <w:style w:type="character" w:customStyle="1" w:styleId="maintextleft">
    <w:name w:val="maintextleft"/>
    <w:rsid w:val="00002431"/>
  </w:style>
  <w:style w:type="character" w:customStyle="1" w:styleId="descriptionstyle1block">
    <w:name w:val="description style1 block"/>
    <w:rsid w:val="00002431"/>
  </w:style>
  <w:style w:type="character" w:customStyle="1" w:styleId="gutter-right-1">
    <w:name w:val="gutter-right-1"/>
    <w:basedOn w:val="DefaultParagraphFont"/>
    <w:rsid w:val="00002431"/>
  </w:style>
  <w:style w:type="character" w:customStyle="1" w:styleId="ssl3">
    <w:name w:val="ss_l3"/>
    <w:rsid w:val="00002431"/>
  </w:style>
  <w:style w:type="character" w:customStyle="1" w:styleId="FontStyle39">
    <w:name w:val="Font Style39"/>
    <w:uiPriority w:val="99"/>
    <w:rsid w:val="00002431"/>
    <w:rPr>
      <w:rFonts w:ascii="Constantia" w:hAnsi="Constantia" w:cs="Constantia" w:hint="default"/>
      <w:b/>
      <w:bCs/>
      <w:sz w:val="18"/>
      <w:szCs w:val="18"/>
    </w:rPr>
  </w:style>
  <w:style w:type="character" w:customStyle="1" w:styleId="6">
    <w:name w:val="6"/>
    <w:rsid w:val="00002431"/>
    <w:rPr>
      <w:rFonts w:ascii="Arial" w:hAnsi="Arial" w:cs="Arial" w:hint="default"/>
      <w:bCs/>
      <w:sz w:val="20"/>
      <w:u w:val="single"/>
      <w:lang w:val="en-US" w:eastAsia="en-US" w:bidi="ar-SA"/>
    </w:rPr>
  </w:style>
  <w:style w:type="character" w:customStyle="1" w:styleId="Header11">
    <w:name w:val="Header11"/>
    <w:rsid w:val="00002431"/>
  </w:style>
  <w:style w:type="character" w:customStyle="1" w:styleId="posa">
    <w:name w:val="pos(a)"/>
    <w:basedOn w:val="DefaultParagraphFont"/>
    <w:rsid w:val="00002431"/>
  </w:style>
  <w:style w:type="character" w:customStyle="1" w:styleId="u-hiddeninnarrowenv">
    <w:name w:val="u-hiddeninnarrowenv"/>
    <w:basedOn w:val="DefaultParagraphFont"/>
    <w:rsid w:val="00002431"/>
  </w:style>
  <w:style w:type="character" w:customStyle="1" w:styleId="followbutton-bird">
    <w:name w:val="followbutton-bird"/>
    <w:basedOn w:val="DefaultParagraphFont"/>
    <w:rsid w:val="00002431"/>
  </w:style>
  <w:style w:type="character" w:customStyle="1" w:styleId="tweetauthor-name">
    <w:name w:val="tweetauthor-name"/>
    <w:basedOn w:val="DefaultParagraphFont"/>
    <w:rsid w:val="00002431"/>
  </w:style>
  <w:style w:type="character" w:customStyle="1" w:styleId="tweetauthor-verifiedbadge">
    <w:name w:val="tweetauthor-verifiedbadge"/>
    <w:basedOn w:val="DefaultParagraphFont"/>
    <w:rsid w:val="00002431"/>
  </w:style>
  <w:style w:type="character" w:customStyle="1" w:styleId="tweetauthor-screenname">
    <w:name w:val="tweetauthor-screenname"/>
    <w:basedOn w:val="DefaultParagraphFont"/>
    <w:rsid w:val="00002431"/>
  </w:style>
  <w:style w:type="character" w:customStyle="1" w:styleId="u-hiddenvisually">
    <w:name w:val="u-hiddenvisually"/>
    <w:basedOn w:val="DefaultParagraphFont"/>
    <w:rsid w:val="00002431"/>
  </w:style>
  <w:style w:type="character" w:customStyle="1" w:styleId="tweetaction-stat">
    <w:name w:val="tweetaction-stat"/>
    <w:basedOn w:val="DefaultParagraphFont"/>
    <w:rsid w:val="00002431"/>
  </w:style>
  <w:style w:type="character" w:customStyle="1" w:styleId="related">
    <w:name w:val="related"/>
    <w:basedOn w:val="DefaultParagraphFont"/>
    <w:rsid w:val="00002431"/>
  </w:style>
  <w:style w:type="character" w:customStyle="1" w:styleId="related-content">
    <w:name w:val="related-content"/>
    <w:basedOn w:val="DefaultParagraphFont"/>
    <w:rsid w:val="00002431"/>
  </w:style>
  <w:style w:type="character" w:customStyle="1" w:styleId="name-of-author">
    <w:name w:val="name-of-author"/>
    <w:basedOn w:val="DefaultParagraphFont"/>
    <w:rsid w:val="00002431"/>
  </w:style>
  <w:style w:type="character" w:customStyle="1" w:styleId="first-name">
    <w:name w:val="first-name"/>
    <w:basedOn w:val="DefaultParagraphFont"/>
    <w:rsid w:val="00002431"/>
  </w:style>
  <w:style w:type="character" w:customStyle="1" w:styleId="last-name">
    <w:name w:val="last-name"/>
    <w:basedOn w:val="DefaultParagraphFont"/>
    <w:rsid w:val="00002431"/>
  </w:style>
  <w:style w:type="character" w:customStyle="1" w:styleId="caption10">
    <w:name w:val="caption1"/>
    <w:basedOn w:val="DefaultParagraphFont"/>
    <w:rsid w:val="00002431"/>
  </w:style>
  <w:style w:type="character" w:customStyle="1" w:styleId="recirc-text">
    <w:name w:val="&quot;recirc-text”"/>
    <w:basedOn w:val="DefaultParagraphFont"/>
    <w:rsid w:val="00002431"/>
  </w:style>
  <w:style w:type="character" w:customStyle="1" w:styleId="video-icon">
    <w:name w:val="video-icon"/>
    <w:basedOn w:val="DefaultParagraphFont"/>
    <w:rsid w:val="00002431"/>
  </w:style>
  <w:style w:type="character" w:customStyle="1" w:styleId="powa-shot-play-btn-text">
    <w:name w:val="powa-shot-play-btn-text"/>
    <w:basedOn w:val="DefaultParagraphFont"/>
    <w:rsid w:val="00002431"/>
  </w:style>
  <w:style w:type="character" w:customStyle="1" w:styleId="powa-shot-click">
    <w:name w:val="powa-shot-click"/>
    <w:basedOn w:val="DefaultParagraphFont"/>
    <w:rsid w:val="00002431"/>
  </w:style>
  <w:style w:type="character" w:customStyle="1" w:styleId="wpv-blurb">
    <w:name w:val="wpv-blurb"/>
    <w:basedOn w:val="DefaultParagraphFont"/>
    <w:rsid w:val="00002431"/>
  </w:style>
  <w:style w:type="character" w:customStyle="1" w:styleId="pb-caption">
    <w:name w:val="pb-caption"/>
    <w:basedOn w:val="DefaultParagraphFont"/>
    <w:rsid w:val="00002431"/>
  </w:style>
  <w:style w:type="character" w:customStyle="1" w:styleId="Heading5Char1">
    <w:name w:val="Heading 5 Char1"/>
    <w:aliases w:val="Text Char1"/>
    <w:basedOn w:val="DefaultParagraphFont"/>
    <w:semiHidden/>
    <w:rsid w:val="00002431"/>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002431"/>
    <w:rPr>
      <w:vertAlign w:val="baseline"/>
    </w:rPr>
  </w:style>
  <w:style w:type="character" w:customStyle="1" w:styleId="Heading7Char1">
    <w:name w:val="Heading 7 Char1"/>
    <w:basedOn w:val="DefaultParagraphFont"/>
    <w:semiHidden/>
    <w:rsid w:val="00002431"/>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00243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002431"/>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002431"/>
    <w:rPr>
      <w:rFonts w:ascii="Calibri" w:hAnsi="Calibri" w:cs="Calibri"/>
    </w:rPr>
  </w:style>
  <w:style w:type="numbering" w:customStyle="1" w:styleId="NoList2">
    <w:name w:val="No List2"/>
    <w:next w:val="NoList"/>
    <w:uiPriority w:val="99"/>
    <w:semiHidden/>
    <w:unhideWhenUsed/>
    <w:rsid w:val="00002431"/>
  </w:style>
  <w:style w:type="numbering" w:customStyle="1" w:styleId="NoList3">
    <w:name w:val="No List3"/>
    <w:next w:val="NoList"/>
    <w:uiPriority w:val="99"/>
    <w:semiHidden/>
    <w:unhideWhenUsed/>
    <w:rsid w:val="00002431"/>
  </w:style>
  <w:style w:type="numbering" w:customStyle="1" w:styleId="NoList4">
    <w:name w:val="No List4"/>
    <w:next w:val="NoList"/>
    <w:uiPriority w:val="99"/>
    <w:semiHidden/>
    <w:unhideWhenUsed/>
    <w:rsid w:val="00002431"/>
  </w:style>
  <w:style w:type="numbering" w:customStyle="1" w:styleId="NoList5">
    <w:name w:val="No List5"/>
    <w:next w:val="NoList"/>
    <w:semiHidden/>
    <w:unhideWhenUsed/>
    <w:rsid w:val="00002431"/>
  </w:style>
  <w:style w:type="paragraph" w:styleId="BlockText">
    <w:name w:val="Block Text"/>
    <w:basedOn w:val="Normal"/>
    <w:rsid w:val="00002431"/>
    <w:pPr>
      <w:ind w:left="229" w:right="229"/>
    </w:pPr>
    <w:rPr>
      <w:rFonts w:ascii="Verdana" w:eastAsia="Times New Roman" w:hAnsi="Verdana"/>
      <w:sz w:val="16"/>
      <w:szCs w:val="20"/>
    </w:rPr>
  </w:style>
  <w:style w:type="paragraph" w:styleId="NormalIndent">
    <w:name w:val="Normal Indent"/>
    <w:basedOn w:val="Normal"/>
    <w:rsid w:val="00002431"/>
    <w:pPr>
      <w:ind w:left="720"/>
    </w:pPr>
    <w:rPr>
      <w:rFonts w:eastAsia="Times New Roman"/>
      <w:szCs w:val="20"/>
    </w:rPr>
  </w:style>
  <w:style w:type="paragraph" w:styleId="EnvelopeReturn">
    <w:name w:val="envelope return"/>
    <w:basedOn w:val="Normal"/>
    <w:rsid w:val="00002431"/>
    <w:rPr>
      <w:rFonts w:eastAsia="Times New Roman"/>
      <w:sz w:val="24"/>
      <w:szCs w:val="20"/>
    </w:rPr>
  </w:style>
  <w:style w:type="paragraph" w:styleId="EnvelopeAddress">
    <w:name w:val="envelope address"/>
    <w:basedOn w:val="Normal"/>
    <w:rsid w:val="00002431"/>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002431"/>
  </w:style>
  <w:style w:type="numbering" w:customStyle="1" w:styleId="NoList7">
    <w:name w:val="No List7"/>
    <w:next w:val="NoList"/>
    <w:semiHidden/>
    <w:unhideWhenUsed/>
    <w:rsid w:val="00002431"/>
  </w:style>
  <w:style w:type="paragraph" w:styleId="ListBullet">
    <w:name w:val="List Bullet"/>
    <w:basedOn w:val="Normal"/>
    <w:link w:val="ListBulletChar"/>
    <w:uiPriority w:val="99"/>
    <w:unhideWhenUsed/>
    <w:rsid w:val="00002431"/>
    <w:pPr>
      <w:tabs>
        <w:tab w:val="num" w:pos="360"/>
      </w:tabs>
      <w:ind w:left="360" w:hanging="360"/>
      <w:contextualSpacing/>
    </w:pPr>
    <w:rPr>
      <w:rFonts w:eastAsia="Calibri"/>
    </w:rPr>
  </w:style>
  <w:style w:type="table" w:styleId="MediumGrid1">
    <w:name w:val="Medium Grid 1"/>
    <w:basedOn w:val="TableNormal"/>
    <w:uiPriority w:val="67"/>
    <w:rsid w:val="00002431"/>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002431"/>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002431"/>
  </w:style>
  <w:style w:type="numbering" w:customStyle="1" w:styleId="NoList111">
    <w:name w:val="No List111"/>
    <w:next w:val="NoList"/>
    <w:uiPriority w:val="99"/>
    <w:semiHidden/>
    <w:unhideWhenUsed/>
    <w:rsid w:val="00002431"/>
  </w:style>
  <w:style w:type="numbering" w:customStyle="1" w:styleId="NoList1111">
    <w:name w:val="No List1111"/>
    <w:next w:val="NoList"/>
    <w:uiPriority w:val="99"/>
    <w:semiHidden/>
    <w:unhideWhenUsed/>
    <w:rsid w:val="00002431"/>
  </w:style>
  <w:style w:type="numbering" w:customStyle="1" w:styleId="NoList11111">
    <w:name w:val="No List11111"/>
    <w:next w:val="NoList"/>
    <w:uiPriority w:val="99"/>
    <w:semiHidden/>
    <w:unhideWhenUsed/>
    <w:rsid w:val="00002431"/>
  </w:style>
  <w:style w:type="numbering" w:customStyle="1" w:styleId="NoList111111">
    <w:name w:val="No List111111"/>
    <w:next w:val="NoList"/>
    <w:uiPriority w:val="99"/>
    <w:semiHidden/>
    <w:unhideWhenUsed/>
    <w:rsid w:val="00002431"/>
  </w:style>
  <w:style w:type="numbering" w:customStyle="1" w:styleId="NoList1111111">
    <w:name w:val="No List1111111"/>
    <w:next w:val="NoList"/>
    <w:uiPriority w:val="99"/>
    <w:semiHidden/>
    <w:unhideWhenUsed/>
    <w:rsid w:val="00002431"/>
  </w:style>
  <w:style w:type="numbering" w:customStyle="1" w:styleId="NoList11111111">
    <w:name w:val="No List11111111"/>
    <w:next w:val="NoList"/>
    <w:uiPriority w:val="99"/>
    <w:semiHidden/>
    <w:unhideWhenUsed/>
    <w:rsid w:val="00002431"/>
  </w:style>
  <w:style w:type="numbering" w:customStyle="1" w:styleId="NoList111111111">
    <w:name w:val="No List111111111"/>
    <w:next w:val="NoList"/>
    <w:uiPriority w:val="99"/>
    <w:semiHidden/>
    <w:unhideWhenUsed/>
    <w:rsid w:val="00002431"/>
  </w:style>
  <w:style w:type="numbering" w:customStyle="1" w:styleId="NoList1111111111">
    <w:name w:val="No List1111111111"/>
    <w:next w:val="NoList"/>
    <w:uiPriority w:val="99"/>
    <w:semiHidden/>
    <w:unhideWhenUsed/>
    <w:rsid w:val="00002431"/>
  </w:style>
  <w:style w:type="numbering" w:customStyle="1" w:styleId="NoList11111111111">
    <w:name w:val="No List11111111111"/>
    <w:next w:val="NoList"/>
    <w:uiPriority w:val="99"/>
    <w:semiHidden/>
    <w:unhideWhenUsed/>
    <w:rsid w:val="00002431"/>
  </w:style>
  <w:style w:type="numbering" w:customStyle="1" w:styleId="NoList111111111111">
    <w:name w:val="No List111111111111"/>
    <w:next w:val="NoList"/>
    <w:uiPriority w:val="99"/>
    <w:semiHidden/>
    <w:unhideWhenUsed/>
    <w:rsid w:val="00002431"/>
  </w:style>
  <w:style w:type="numbering" w:customStyle="1" w:styleId="NoList1111111111111">
    <w:name w:val="No List1111111111111"/>
    <w:next w:val="NoList"/>
    <w:uiPriority w:val="99"/>
    <w:semiHidden/>
    <w:unhideWhenUsed/>
    <w:rsid w:val="00002431"/>
  </w:style>
  <w:style w:type="numbering" w:customStyle="1" w:styleId="NoList11111111111111">
    <w:name w:val="No List11111111111111"/>
    <w:next w:val="NoList"/>
    <w:uiPriority w:val="99"/>
    <w:semiHidden/>
    <w:unhideWhenUsed/>
    <w:rsid w:val="00002431"/>
  </w:style>
  <w:style w:type="numbering" w:customStyle="1" w:styleId="NoList111111111111111">
    <w:name w:val="No List111111111111111"/>
    <w:next w:val="NoList"/>
    <w:uiPriority w:val="99"/>
    <w:semiHidden/>
    <w:unhideWhenUsed/>
    <w:rsid w:val="00002431"/>
  </w:style>
  <w:style w:type="numbering" w:customStyle="1" w:styleId="NoList1111111111111111">
    <w:name w:val="No List1111111111111111"/>
    <w:next w:val="NoList"/>
    <w:uiPriority w:val="99"/>
    <w:semiHidden/>
    <w:unhideWhenUsed/>
    <w:rsid w:val="00002431"/>
  </w:style>
  <w:style w:type="numbering" w:customStyle="1" w:styleId="NoList11111111111111111">
    <w:name w:val="No List11111111111111111"/>
    <w:next w:val="NoList"/>
    <w:uiPriority w:val="99"/>
    <w:semiHidden/>
    <w:unhideWhenUsed/>
    <w:rsid w:val="00002431"/>
  </w:style>
  <w:style w:type="character" w:customStyle="1" w:styleId="FontStyle220">
    <w:name w:val="Font Style220"/>
    <w:basedOn w:val="DefaultParagraphFont"/>
    <w:uiPriority w:val="99"/>
    <w:rsid w:val="00002431"/>
    <w:rPr>
      <w:rFonts w:ascii="Candara" w:hAnsi="Candara" w:cs="Candara" w:hint="default"/>
      <w:i/>
      <w:iCs/>
      <w:sz w:val="18"/>
      <w:szCs w:val="18"/>
    </w:rPr>
  </w:style>
  <w:style w:type="character" w:customStyle="1" w:styleId="FontStyle290">
    <w:name w:val="Font Style290"/>
    <w:basedOn w:val="DefaultParagraphFont"/>
    <w:uiPriority w:val="99"/>
    <w:rsid w:val="0000243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002431"/>
    <w:rPr>
      <w:rFonts w:ascii="Arial" w:hAnsi="Arial" w:cs="Arial"/>
      <w:b/>
      <w:bCs/>
      <w:sz w:val="16"/>
      <w:szCs w:val="16"/>
    </w:rPr>
  </w:style>
  <w:style w:type="paragraph" w:customStyle="1" w:styleId="analytic0">
    <w:name w:val="analytic"/>
    <w:basedOn w:val="Normal"/>
    <w:link w:val="analyticChar0"/>
    <w:uiPriority w:val="4"/>
    <w:qFormat/>
    <w:rsid w:val="00002431"/>
    <w:pPr>
      <w:spacing w:before="120"/>
    </w:pPr>
    <w:rPr>
      <w:b/>
      <w:sz w:val="20"/>
    </w:rPr>
  </w:style>
  <w:style w:type="character" w:customStyle="1" w:styleId="analyticChar0">
    <w:name w:val="analytic Char"/>
    <w:basedOn w:val="DefaultParagraphFont"/>
    <w:link w:val="analytic0"/>
    <w:uiPriority w:val="4"/>
    <w:rsid w:val="00002431"/>
    <w:rPr>
      <w:rFonts w:ascii="Times New Roman" w:hAnsi="Times New Roman" w:cs="Times New Roman"/>
      <w:b/>
      <w:sz w:val="20"/>
    </w:rPr>
  </w:style>
  <w:style w:type="character" w:customStyle="1" w:styleId="m-5498913268213319940gmail-styleunderline">
    <w:name w:val="m_-5498913268213319940gmail-styleunderline"/>
    <w:basedOn w:val="DefaultParagraphFont"/>
    <w:rsid w:val="00002431"/>
  </w:style>
  <w:style w:type="paragraph" w:customStyle="1" w:styleId="speakable">
    <w:name w:val="speakable"/>
    <w:basedOn w:val="Normal"/>
    <w:uiPriority w:val="99"/>
    <w:qFormat/>
    <w:rsid w:val="00002431"/>
    <w:pPr>
      <w:spacing w:before="100" w:beforeAutospacing="1" w:after="100" w:afterAutospacing="1"/>
    </w:pPr>
    <w:rPr>
      <w:rFonts w:eastAsia="Times New Roman"/>
      <w:sz w:val="24"/>
      <w:szCs w:val="24"/>
    </w:rPr>
  </w:style>
  <w:style w:type="character" w:customStyle="1" w:styleId="overlay">
    <w:name w:val="overlay"/>
    <w:basedOn w:val="DefaultParagraphFont"/>
    <w:rsid w:val="00002431"/>
  </w:style>
  <w:style w:type="character" w:customStyle="1" w:styleId="copyright">
    <w:name w:val="copyright"/>
    <w:basedOn w:val="DefaultParagraphFont"/>
    <w:rsid w:val="00002431"/>
  </w:style>
  <w:style w:type="character" w:customStyle="1" w:styleId="TagCharCharCharChar">
    <w:name w:val="Tag Char Char Char Char"/>
    <w:basedOn w:val="DefaultParagraphFont"/>
    <w:rsid w:val="00002431"/>
    <w:rPr>
      <w:rFonts w:ascii="Calibri" w:hAnsi="Calibri" w:cs="Calibri"/>
      <w:b/>
      <w:sz w:val="24"/>
    </w:rPr>
  </w:style>
  <w:style w:type="paragraph" w:customStyle="1" w:styleId="g-body">
    <w:name w:val="g-body"/>
    <w:basedOn w:val="Normal"/>
    <w:uiPriority w:val="99"/>
    <w:qFormat/>
    <w:rsid w:val="00002431"/>
    <w:pPr>
      <w:spacing w:before="100" w:beforeAutospacing="1" w:after="100" w:afterAutospacing="1"/>
    </w:pPr>
    <w:rPr>
      <w:rFonts w:eastAsia="Times New Roman"/>
      <w:sz w:val="24"/>
      <w:szCs w:val="24"/>
    </w:rPr>
  </w:style>
  <w:style w:type="paragraph" w:customStyle="1" w:styleId="g-pstyle0">
    <w:name w:val="g-pstyle0"/>
    <w:basedOn w:val="Normal"/>
    <w:uiPriority w:val="99"/>
    <w:qFormat/>
    <w:rsid w:val="00002431"/>
    <w:pPr>
      <w:spacing w:before="100" w:beforeAutospacing="1" w:after="100" w:afterAutospacing="1"/>
    </w:pPr>
    <w:rPr>
      <w:rFonts w:eastAsia="Times New Roman"/>
      <w:sz w:val="24"/>
      <w:szCs w:val="24"/>
    </w:rPr>
  </w:style>
  <w:style w:type="paragraph" w:customStyle="1" w:styleId="g-pstyle1">
    <w:name w:val="g-pstyle1"/>
    <w:basedOn w:val="Normal"/>
    <w:uiPriority w:val="99"/>
    <w:qFormat/>
    <w:rsid w:val="00002431"/>
    <w:pPr>
      <w:spacing w:before="100" w:beforeAutospacing="1" w:after="100" w:afterAutospacing="1"/>
    </w:pPr>
    <w:rPr>
      <w:rFonts w:eastAsia="Times New Roman"/>
      <w:sz w:val="24"/>
      <w:szCs w:val="24"/>
    </w:rPr>
  </w:style>
  <w:style w:type="paragraph" w:customStyle="1" w:styleId="g-asset-hed">
    <w:name w:val="g-asset-hed"/>
    <w:basedOn w:val="Normal"/>
    <w:uiPriority w:val="99"/>
    <w:qFormat/>
    <w:rsid w:val="00002431"/>
    <w:pPr>
      <w:spacing w:before="100" w:beforeAutospacing="1" w:after="100" w:afterAutospacing="1"/>
    </w:pPr>
    <w:rPr>
      <w:rFonts w:eastAsia="Times New Roman"/>
      <w:sz w:val="24"/>
      <w:szCs w:val="24"/>
    </w:rPr>
  </w:style>
  <w:style w:type="paragraph" w:customStyle="1" w:styleId="js-tweet-text">
    <w:name w:val="js-tweet-text"/>
    <w:basedOn w:val="Normal"/>
    <w:uiPriority w:val="99"/>
    <w:qFormat/>
    <w:rsid w:val="00002431"/>
    <w:pPr>
      <w:spacing w:before="100" w:beforeAutospacing="1" w:after="100" w:afterAutospacing="1"/>
    </w:pPr>
    <w:rPr>
      <w:sz w:val="24"/>
    </w:rPr>
  </w:style>
  <w:style w:type="paragraph" w:customStyle="1" w:styleId="style41">
    <w:name w:val="style4"/>
    <w:basedOn w:val="Normal"/>
    <w:uiPriority w:val="99"/>
    <w:qFormat/>
    <w:rsid w:val="00002431"/>
    <w:pPr>
      <w:spacing w:before="100" w:beforeAutospacing="1" w:after="100" w:afterAutospacing="1"/>
    </w:pPr>
    <w:rPr>
      <w:sz w:val="24"/>
    </w:rPr>
  </w:style>
  <w:style w:type="paragraph" w:customStyle="1" w:styleId="speech">
    <w:name w:val="speech"/>
    <w:basedOn w:val="Normal"/>
    <w:uiPriority w:val="99"/>
    <w:qFormat/>
    <w:rsid w:val="00002431"/>
    <w:pPr>
      <w:spacing w:before="100" w:beforeAutospacing="1" w:after="100" w:afterAutospacing="1"/>
    </w:pPr>
    <w:rPr>
      <w:sz w:val="24"/>
    </w:rPr>
  </w:style>
  <w:style w:type="character" w:customStyle="1" w:styleId="adtext">
    <w:name w:val="adtext"/>
    <w:basedOn w:val="DefaultParagraphFont"/>
    <w:rsid w:val="00002431"/>
  </w:style>
  <w:style w:type="character" w:customStyle="1" w:styleId="UL-Bold">
    <w:name w:val="UL-Bold"/>
    <w:basedOn w:val="DefaultParagraphFont"/>
    <w:rsid w:val="00002431"/>
    <w:rPr>
      <w:u w:val="thick"/>
    </w:rPr>
  </w:style>
  <w:style w:type="character" w:customStyle="1" w:styleId="UL-None">
    <w:name w:val="UL-None"/>
    <w:basedOn w:val="DefaultParagraphFont"/>
    <w:rsid w:val="00002431"/>
    <w:rPr>
      <w:strike w:val="0"/>
      <w:dstrike w:val="0"/>
      <w:u w:val="none"/>
      <w:effect w:val="none"/>
    </w:rPr>
  </w:style>
  <w:style w:type="character" w:customStyle="1" w:styleId="gl">
    <w:name w:val="gl"/>
    <w:basedOn w:val="DefaultParagraphFont"/>
    <w:rsid w:val="00002431"/>
  </w:style>
  <w:style w:type="character" w:customStyle="1" w:styleId="qu730rj69h">
    <w:name w:val="qu730rj69h"/>
    <w:basedOn w:val="DefaultParagraphFont"/>
    <w:rsid w:val="00002431"/>
  </w:style>
  <w:style w:type="paragraph" w:customStyle="1" w:styleId="optext">
    <w:name w:val="optext"/>
    <w:basedOn w:val="Normal"/>
    <w:uiPriority w:val="99"/>
    <w:qFormat/>
    <w:rsid w:val="00002431"/>
    <w:pPr>
      <w:spacing w:before="100" w:beforeAutospacing="1" w:after="100" w:afterAutospacing="1"/>
    </w:pPr>
    <w:rPr>
      <w:sz w:val="24"/>
    </w:rPr>
  </w:style>
  <w:style w:type="character" w:customStyle="1" w:styleId="lmy74qr12z">
    <w:name w:val="lmy74qr12z"/>
    <w:basedOn w:val="DefaultParagraphFont"/>
    <w:rsid w:val="00002431"/>
  </w:style>
  <w:style w:type="character" w:customStyle="1" w:styleId="icr880">
    <w:name w:val="icr880"/>
    <w:basedOn w:val="DefaultParagraphFont"/>
    <w:rsid w:val="00002431"/>
  </w:style>
  <w:style w:type="character" w:customStyle="1" w:styleId="hx23q54">
    <w:name w:val="hx23q54"/>
    <w:basedOn w:val="DefaultParagraphFont"/>
    <w:rsid w:val="00002431"/>
  </w:style>
  <w:style w:type="character" w:customStyle="1" w:styleId="m-5348258726587825636gmail-style13ptbold">
    <w:name w:val="m_-5348258726587825636gmail-style13ptbold"/>
    <w:basedOn w:val="DefaultParagraphFont"/>
    <w:rsid w:val="00002431"/>
  </w:style>
  <w:style w:type="character" w:customStyle="1" w:styleId="m-5348258726587825636gmail-styleunderline">
    <w:name w:val="m_-5348258726587825636gmail-styleunderline"/>
    <w:basedOn w:val="DefaultParagraphFont"/>
    <w:rsid w:val="00002431"/>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002431"/>
    <w:rPr>
      <w:u w:val="single"/>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002431"/>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002431"/>
  </w:style>
  <w:style w:type="character" w:customStyle="1" w:styleId="CardsFont12ptCharChar">
    <w:name w:val="Cards + Font: 12 pt Char Char"/>
    <w:basedOn w:val="DefaultParagraphFont"/>
    <w:rsid w:val="00002431"/>
    <w:rPr>
      <w:sz w:val="24"/>
      <w:szCs w:val="24"/>
      <w:u w:val="thick"/>
      <w:lang w:val="en-US" w:eastAsia="en-US" w:bidi="ar-SA"/>
    </w:rPr>
  </w:style>
  <w:style w:type="character" w:customStyle="1" w:styleId="NothingChar1">
    <w:name w:val="Nothing Char1"/>
    <w:basedOn w:val="DefaultParagraphFont"/>
    <w:rsid w:val="00002431"/>
    <w:rPr>
      <w:lang w:val="en-US" w:eastAsia="en-US" w:bidi="ar-SA"/>
    </w:rPr>
  </w:style>
  <w:style w:type="paragraph" w:customStyle="1" w:styleId="useless">
    <w:name w:val="useless"/>
    <w:basedOn w:val="Normal"/>
    <w:uiPriority w:val="99"/>
    <w:qFormat/>
    <w:rsid w:val="00002431"/>
    <w:rPr>
      <w:rFonts w:eastAsia="Times New Roman"/>
      <w:sz w:val="12"/>
      <w:szCs w:val="24"/>
    </w:rPr>
  </w:style>
  <w:style w:type="character" w:customStyle="1" w:styleId="DDIUnderline">
    <w:name w:val="DDI Underline"/>
    <w:qFormat/>
    <w:rsid w:val="00002431"/>
    <w:rPr>
      <w:rFonts w:ascii="Times New Roman" w:hAnsi="Times New Roman"/>
      <w:sz w:val="24"/>
      <w:u w:val="single"/>
    </w:rPr>
  </w:style>
  <w:style w:type="character" w:customStyle="1" w:styleId="Char1">
    <w:name w:val="Char1"/>
    <w:basedOn w:val="DefaultParagraphFont"/>
    <w:rsid w:val="00002431"/>
    <w:rPr>
      <w:rFonts w:cs="Arial"/>
      <w:b/>
      <w:bCs/>
      <w:iCs/>
      <w:sz w:val="24"/>
      <w:szCs w:val="28"/>
      <w:lang w:val="en-US" w:eastAsia="en-US" w:bidi="ar-SA"/>
    </w:rPr>
  </w:style>
  <w:style w:type="paragraph" w:customStyle="1" w:styleId="ALLCAPS">
    <w:name w:val="ALL CAPS"/>
    <w:basedOn w:val="Normal"/>
    <w:link w:val="ALLCAPSChar"/>
    <w:qFormat/>
    <w:rsid w:val="00002431"/>
    <w:rPr>
      <w:rFonts w:eastAsia="Times New Roman"/>
      <w:b/>
      <w:caps/>
    </w:rPr>
  </w:style>
  <w:style w:type="character" w:customStyle="1" w:styleId="ALLCAPSChar">
    <w:name w:val="ALL CAPS Char"/>
    <w:basedOn w:val="DefaultParagraphFont"/>
    <w:link w:val="ALLCAPS"/>
    <w:rsid w:val="00002431"/>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002431"/>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002431"/>
    <w:rPr>
      <w:rFonts w:ascii="Times New Roman" w:eastAsia="Times New Roman" w:hAnsi="Times New Roman" w:cs="Times New Roman"/>
      <w:b/>
      <w:sz w:val="24"/>
    </w:rPr>
  </w:style>
  <w:style w:type="character" w:customStyle="1" w:styleId="10ptnotbold">
    <w:name w:val="10ptnotbold"/>
    <w:basedOn w:val="DefaultParagraphFont"/>
    <w:rsid w:val="00002431"/>
    <w:rPr>
      <w:sz w:val="20"/>
    </w:rPr>
  </w:style>
  <w:style w:type="character" w:customStyle="1" w:styleId="Cites-AuthorDate">
    <w:name w:val="Cites-Author/Date"/>
    <w:rsid w:val="00002431"/>
    <w:rPr>
      <w:rFonts w:ascii="Helvetica" w:hAnsi="Helvetica"/>
      <w:b/>
      <w:sz w:val="22"/>
      <w:szCs w:val="24"/>
      <w:u w:val="thick"/>
    </w:rPr>
  </w:style>
  <w:style w:type="paragraph" w:customStyle="1" w:styleId="CiteTag">
    <w:name w:val="Cite/Tag"/>
    <w:basedOn w:val="Normal"/>
    <w:uiPriority w:val="99"/>
    <w:qFormat/>
    <w:rsid w:val="00002431"/>
    <w:rPr>
      <w:rFonts w:eastAsia="Cambria"/>
      <w:b/>
      <w:szCs w:val="24"/>
    </w:rPr>
  </w:style>
  <w:style w:type="character" w:customStyle="1" w:styleId="CardsFont6ptChar1">
    <w:name w:val="Cards + Font: 6 pt Char1"/>
    <w:basedOn w:val="CardsChar"/>
    <w:link w:val="CardsFont6pt"/>
    <w:rsid w:val="00002431"/>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002431"/>
  </w:style>
  <w:style w:type="character" w:customStyle="1" w:styleId="m489902567989944824gmail-styleunderline">
    <w:name w:val="m_489902567989944824gmail-styleunderline"/>
    <w:basedOn w:val="DefaultParagraphFont"/>
    <w:rsid w:val="00002431"/>
  </w:style>
  <w:style w:type="character" w:customStyle="1" w:styleId="UnresolvedMention2">
    <w:name w:val="Unresolved Mention2"/>
    <w:basedOn w:val="DefaultParagraphFont"/>
    <w:uiPriority w:val="99"/>
    <w:rsid w:val="00002431"/>
    <w:rPr>
      <w:color w:val="808080"/>
      <w:shd w:val="clear" w:color="auto" w:fill="E6E6E6"/>
    </w:rPr>
  </w:style>
  <w:style w:type="character" w:customStyle="1" w:styleId="swauthor">
    <w:name w:val="sw_author"/>
    <w:rsid w:val="00002431"/>
  </w:style>
  <w:style w:type="character" w:customStyle="1" w:styleId="UnderlineCharChar3">
    <w:name w:val="Underline Char Char3"/>
    <w:rsid w:val="00002431"/>
    <w:rPr>
      <w:szCs w:val="24"/>
      <w:u w:val="single"/>
      <w:lang w:val="en-US" w:eastAsia="en-US" w:bidi="ar-SA"/>
    </w:rPr>
  </w:style>
  <w:style w:type="character" w:customStyle="1" w:styleId="tl8wme">
    <w:name w:val="tl8wme"/>
    <w:basedOn w:val="DefaultParagraphFont"/>
    <w:rsid w:val="00002431"/>
  </w:style>
  <w:style w:type="character" w:customStyle="1" w:styleId="Mention3">
    <w:name w:val="Mention3"/>
    <w:basedOn w:val="DefaultParagraphFont"/>
    <w:uiPriority w:val="99"/>
    <w:semiHidden/>
    <w:unhideWhenUsed/>
    <w:rsid w:val="00002431"/>
    <w:rPr>
      <w:color w:val="2B579A"/>
      <w:shd w:val="clear" w:color="auto" w:fill="E6E6E6"/>
    </w:rPr>
  </w:style>
  <w:style w:type="character" w:customStyle="1" w:styleId="m-5251091010484660064gmail-style13ptbold">
    <w:name w:val="m_-5251091010484660064gmail-style13ptbold"/>
    <w:basedOn w:val="DefaultParagraphFont"/>
    <w:rsid w:val="00002431"/>
  </w:style>
  <w:style w:type="character" w:customStyle="1" w:styleId="m-5251091010484660064gmail-styleunderline">
    <w:name w:val="m_-5251091010484660064gmail-styleunderline"/>
    <w:basedOn w:val="DefaultParagraphFont"/>
    <w:rsid w:val="00002431"/>
  </w:style>
  <w:style w:type="character" w:customStyle="1" w:styleId="tablecaption">
    <w:name w:val="tablecaption"/>
    <w:basedOn w:val="DefaultParagraphFont"/>
    <w:rsid w:val="00002431"/>
  </w:style>
  <w:style w:type="character" w:customStyle="1" w:styleId="StyleLatinHelvetica105ptBlack">
    <w:name w:val="Style (Latin) Helvetica 10.5 pt Black"/>
    <w:basedOn w:val="DefaultParagraphFont"/>
    <w:rsid w:val="00002431"/>
    <w:rPr>
      <w:rFonts w:ascii="Times New Roman" w:hAnsi="Times New Roman"/>
      <w:color w:val="000000"/>
      <w:sz w:val="21"/>
    </w:rPr>
  </w:style>
  <w:style w:type="character" w:customStyle="1" w:styleId="m-413333960618644972gmail-style13ptbold">
    <w:name w:val="m_-413333960618644972gmail-style13ptbold"/>
    <w:basedOn w:val="DefaultParagraphFont"/>
    <w:rsid w:val="00002431"/>
  </w:style>
  <w:style w:type="character" w:customStyle="1" w:styleId="m-413333960618644972gmail-styleunderline">
    <w:name w:val="m_-413333960618644972gmail-styleunderline"/>
    <w:basedOn w:val="DefaultParagraphFont"/>
    <w:rsid w:val="00002431"/>
  </w:style>
  <w:style w:type="character" w:customStyle="1" w:styleId="m8314098763611656848gmail-stylestylebold12pt">
    <w:name w:val="m_8314098763611656848gmail-stylestylebold12pt"/>
    <w:basedOn w:val="DefaultParagraphFont"/>
    <w:rsid w:val="00002431"/>
  </w:style>
  <w:style w:type="character" w:customStyle="1" w:styleId="m8314098763611656848gmail-styleboldunderline">
    <w:name w:val="m_8314098763611656848gmail-styleboldunderline"/>
    <w:basedOn w:val="DefaultParagraphFont"/>
    <w:rsid w:val="00002431"/>
  </w:style>
  <w:style w:type="paragraph" w:customStyle="1" w:styleId="Spacer">
    <w:name w:val="Spacer"/>
    <w:basedOn w:val="Heading1"/>
    <w:link w:val="SpacerChar"/>
    <w:autoRedefine/>
    <w:uiPriority w:val="4"/>
    <w:qFormat/>
    <w:rsid w:val="00002431"/>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002431"/>
    <w:rPr>
      <w:rFonts w:ascii="Georgia" w:eastAsiaTheme="majorEastAsia" w:hAnsi="Georgia" w:cstheme="majorBidi"/>
      <w:b/>
      <w:bCs/>
      <w:sz w:val="24"/>
      <w:szCs w:val="32"/>
    </w:rPr>
  </w:style>
  <w:style w:type="paragraph" w:customStyle="1" w:styleId="msonormal0">
    <w:name w:val="msonormal"/>
    <w:basedOn w:val="Normal"/>
    <w:qFormat/>
    <w:rsid w:val="00002431"/>
    <w:pPr>
      <w:spacing w:before="100" w:beforeAutospacing="1" w:after="100" w:afterAutospacing="1"/>
    </w:pPr>
    <w:rPr>
      <w:rFonts w:eastAsia="Times New Roman"/>
      <w:sz w:val="24"/>
    </w:rPr>
  </w:style>
  <w:style w:type="paragraph" w:customStyle="1" w:styleId="TxBr41p1">
    <w:name w:val="TxBr_41p1"/>
    <w:basedOn w:val="Normal"/>
    <w:qFormat/>
    <w:rsid w:val="00002431"/>
    <w:pPr>
      <w:tabs>
        <w:tab w:val="left" w:pos="204"/>
      </w:tabs>
      <w:autoSpaceDE w:val="0"/>
      <w:autoSpaceDN w:val="0"/>
      <w:adjustRightInd w:val="0"/>
      <w:spacing w:line="238" w:lineRule="atLeast"/>
      <w:jc w:val="both"/>
    </w:pPr>
    <w:rPr>
      <w:rFonts w:eastAsia="Times New Roman" w:cstheme="minorBidi"/>
      <w:sz w:val="24"/>
    </w:rPr>
  </w:style>
  <w:style w:type="character" w:customStyle="1" w:styleId="BlockTitleCharChar">
    <w:name w:val="Block Title Char Char"/>
    <w:rsid w:val="00002431"/>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Read stuff Char,Very Small Text Char"/>
    <w:qFormat/>
    <w:rsid w:val="00002431"/>
    <w:rPr>
      <w:rFonts w:ascii="Arial Narrow" w:hAnsi="Arial Narrow" w:cs="Times New Roman"/>
      <w:color w:val="000000"/>
      <w:sz w:val="16"/>
    </w:rPr>
  </w:style>
  <w:style w:type="character" w:customStyle="1" w:styleId="CiteReal0">
    <w:name w:val="CiteReal"/>
    <w:uiPriority w:val="1"/>
    <w:qFormat/>
    <w:rsid w:val="00002431"/>
    <w:rPr>
      <w:rFonts w:ascii="Arial" w:hAnsi="Arial"/>
      <w:b/>
      <w:sz w:val="24"/>
      <w:u w:val="single"/>
    </w:rPr>
  </w:style>
  <w:style w:type="character" w:customStyle="1" w:styleId="dropcap1">
    <w:name w:val="dropcap1"/>
    <w:rsid w:val="00002431"/>
  </w:style>
  <w:style w:type="paragraph" w:customStyle="1" w:styleId="Style31">
    <w:name w:val="Style31"/>
    <w:basedOn w:val="Normal"/>
    <w:uiPriority w:val="99"/>
    <w:rsid w:val="00002431"/>
    <w:pPr>
      <w:spacing w:line="197" w:lineRule="exact"/>
      <w:jc w:val="both"/>
    </w:pPr>
    <w:rPr>
      <w:rFonts w:ascii="Palatino Linotype" w:hAnsi="Palatino Linotype" w:cs="Palatino Linotype"/>
    </w:rPr>
  </w:style>
  <w:style w:type="paragraph" w:customStyle="1" w:styleId="Style42">
    <w:name w:val="Style42"/>
    <w:basedOn w:val="Normal"/>
    <w:uiPriority w:val="99"/>
    <w:rsid w:val="00002431"/>
    <w:pPr>
      <w:spacing w:line="202" w:lineRule="exact"/>
      <w:jc w:val="both"/>
    </w:pPr>
    <w:rPr>
      <w:rFonts w:ascii="Palatino Linotype" w:hAnsi="Palatino Linotype" w:cs="Palatino Linotype"/>
    </w:rPr>
  </w:style>
  <w:style w:type="paragraph" w:customStyle="1" w:styleId="Style51">
    <w:name w:val="Style51"/>
    <w:basedOn w:val="Normal"/>
    <w:uiPriority w:val="99"/>
    <w:rsid w:val="00002431"/>
    <w:pPr>
      <w:spacing w:line="200" w:lineRule="exact"/>
      <w:jc w:val="both"/>
    </w:pPr>
    <w:rPr>
      <w:rFonts w:ascii="Palatino Linotype" w:hAnsi="Palatino Linotype" w:cs="Palatino Linotype"/>
    </w:rPr>
  </w:style>
  <w:style w:type="character" w:customStyle="1" w:styleId="FontStyle72">
    <w:name w:val="Font Style72"/>
    <w:uiPriority w:val="99"/>
    <w:rsid w:val="00002431"/>
    <w:rPr>
      <w:rFonts w:ascii="Cambria" w:hAnsi="Cambria" w:cs="Cambria" w:hint="default"/>
      <w:sz w:val="16"/>
      <w:szCs w:val="16"/>
    </w:rPr>
  </w:style>
  <w:style w:type="character" w:customStyle="1" w:styleId="FontStyle73">
    <w:name w:val="Font Style73"/>
    <w:uiPriority w:val="99"/>
    <w:rsid w:val="00002431"/>
    <w:rPr>
      <w:rFonts w:ascii="Cambria" w:hAnsi="Cambria" w:cs="Cambria" w:hint="default"/>
      <w:i/>
      <w:iCs/>
      <w:sz w:val="16"/>
      <w:szCs w:val="16"/>
    </w:rPr>
  </w:style>
  <w:style w:type="character" w:customStyle="1" w:styleId="UnderlinestyleChar2">
    <w:name w:val="Underline style Char2"/>
    <w:rsid w:val="00002431"/>
    <w:rPr>
      <w:sz w:val="22"/>
      <w:szCs w:val="24"/>
      <w:u w:val="single"/>
      <w:lang w:val="en-US" w:eastAsia="en-US" w:bidi="ar-SA"/>
    </w:rPr>
  </w:style>
  <w:style w:type="paragraph" w:customStyle="1" w:styleId="CitationCharChar">
    <w:name w:val="Citation Char Char"/>
    <w:basedOn w:val="Normal"/>
    <w:uiPriority w:val="6"/>
    <w:qFormat/>
    <w:rsid w:val="00002431"/>
    <w:pPr>
      <w:ind w:left="1440" w:right="1440"/>
    </w:pPr>
    <w:rPr>
      <w:rFonts w:ascii="Cambria" w:eastAsia="Verdana" w:hAnsi="Cambria" w:cs="Cambria"/>
      <w:szCs w:val="20"/>
      <w:u w:val="single"/>
    </w:rPr>
  </w:style>
  <w:style w:type="character" w:customStyle="1" w:styleId="FontStyle49">
    <w:name w:val="Font Style49"/>
    <w:uiPriority w:val="99"/>
    <w:rsid w:val="00002431"/>
    <w:rPr>
      <w:rFonts w:ascii="Cambria" w:hAnsi="Cambria" w:cs="Cambria"/>
      <w:sz w:val="20"/>
      <w:szCs w:val="20"/>
    </w:rPr>
  </w:style>
  <w:style w:type="character" w:customStyle="1" w:styleId="FontStyle50">
    <w:name w:val="Font Style50"/>
    <w:uiPriority w:val="99"/>
    <w:rsid w:val="0000243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002431"/>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002431"/>
    <w:rPr>
      <w:rFonts w:ascii="Cambria" w:eastAsia="Cambria" w:hAnsi="Cambria" w:cs="Cambria"/>
      <w:spacing w:val="-3"/>
      <w:szCs w:val="20"/>
    </w:rPr>
  </w:style>
  <w:style w:type="character" w:customStyle="1" w:styleId="kn">
    <w:name w:val="kn"/>
    <w:basedOn w:val="DefaultParagraphFont"/>
    <w:rsid w:val="00002431"/>
  </w:style>
  <w:style w:type="character" w:customStyle="1" w:styleId="StyleStyleUnderlineUnderlineStyleBoldUnderlineIntenseEmphas">
    <w:name w:val="Style Style UnderlineUnderlineStyle Bold UnderlineIntense Emphas..."/>
    <w:basedOn w:val="DefaultParagraphFont"/>
    <w:rsid w:val="00002431"/>
    <w:rPr>
      <w:b/>
      <w:bCs/>
      <w:sz w:val="26"/>
      <w:u w:val="single"/>
    </w:rPr>
  </w:style>
  <w:style w:type="character" w:customStyle="1" w:styleId="articoloinside">
    <w:name w:val="articolo_inside"/>
    <w:rsid w:val="00002431"/>
  </w:style>
  <w:style w:type="paragraph" w:customStyle="1" w:styleId="pagetools">
    <w:name w:val="pagetools"/>
    <w:basedOn w:val="Normal"/>
    <w:rsid w:val="00002431"/>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002431"/>
  </w:style>
  <w:style w:type="character" w:customStyle="1" w:styleId="job">
    <w:name w:val="job"/>
    <w:basedOn w:val="DefaultParagraphFont"/>
    <w:rsid w:val="00002431"/>
  </w:style>
  <w:style w:type="character" w:customStyle="1" w:styleId="publisher">
    <w:name w:val="publisher"/>
    <w:basedOn w:val="DefaultParagraphFont"/>
    <w:rsid w:val="00002431"/>
  </w:style>
  <w:style w:type="character" w:customStyle="1" w:styleId="pubyear">
    <w:name w:val="pubyear"/>
    <w:basedOn w:val="DefaultParagraphFont"/>
    <w:rsid w:val="00002431"/>
  </w:style>
  <w:style w:type="character" w:customStyle="1" w:styleId="pubcity">
    <w:name w:val="pubcity"/>
    <w:basedOn w:val="DefaultParagraphFont"/>
    <w:rsid w:val="00002431"/>
  </w:style>
  <w:style w:type="character" w:customStyle="1" w:styleId="bodycontentlink">
    <w:name w:val="bodycontentlink"/>
    <w:basedOn w:val="DefaultParagraphFont"/>
    <w:rsid w:val="00002431"/>
  </w:style>
  <w:style w:type="paragraph" w:customStyle="1" w:styleId="C-Text">
    <w:name w:val="C-Text"/>
    <w:basedOn w:val="Normal"/>
    <w:rsid w:val="00002431"/>
    <w:pPr>
      <w:tabs>
        <w:tab w:val="num" w:pos="720"/>
      </w:tabs>
      <w:ind w:left="720" w:hanging="360"/>
    </w:pPr>
    <w:rPr>
      <w:rFonts w:ascii="Book Antiqua" w:hAnsi="Book Antiqua" w:cstheme="minorBidi"/>
      <w:sz w:val="24"/>
    </w:rPr>
  </w:style>
  <w:style w:type="character" w:customStyle="1" w:styleId="ecdate">
    <w:name w:val="ec_date"/>
    <w:basedOn w:val="DefaultParagraphFont"/>
    <w:rsid w:val="00002431"/>
    <w:rPr>
      <w:rFonts w:ascii="Symbol" w:hAnsi="Symbol" w:hint="default"/>
      <w:sz w:val="20"/>
      <w:szCs w:val="20"/>
      <w:shd w:val="clear" w:color="auto" w:fill="FFFFFF"/>
    </w:rPr>
  </w:style>
  <w:style w:type="paragraph" w:customStyle="1" w:styleId="ecmsonormal">
    <w:name w:val="ec_msonormal"/>
    <w:basedOn w:val="Normal"/>
    <w:rsid w:val="00002431"/>
    <w:pPr>
      <w:shd w:val="clear" w:color="auto" w:fill="FFFFFF"/>
      <w:spacing w:before="100" w:beforeAutospacing="1" w:after="100" w:afterAutospacing="1"/>
      <w:textAlignment w:val="top"/>
    </w:pPr>
    <w:rPr>
      <w:rFonts w:ascii="Symbol" w:hAnsi="Symbol" w:cstheme="minorBidi"/>
    </w:rPr>
  </w:style>
  <w:style w:type="character" w:customStyle="1" w:styleId="hittermhilite">
    <w:name w:val="hittermhilite"/>
    <w:basedOn w:val="DefaultParagraphFont"/>
    <w:rsid w:val="00002431"/>
  </w:style>
  <w:style w:type="character" w:customStyle="1" w:styleId="articleheadline">
    <w:name w:val="articleheadline"/>
    <w:basedOn w:val="DefaultParagraphFont"/>
    <w:rsid w:val="00002431"/>
  </w:style>
  <w:style w:type="paragraph" w:customStyle="1" w:styleId="u-intro">
    <w:name w:val="u-intro"/>
    <w:basedOn w:val="Normal"/>
    <w:rsid w:val="00002431"/>
    <w:pPr>
      <w:spacing w:before="100" w:beforeAutospacing="1" w:after="100" w:afterAutospacing="1"/>
    </w:pPr>
    <w:rPr>
      <w:rFonts w:ascii="Georgia" w:hAnsi="Georgia" w:cstheme="minorBidi"/>
      <w:sz w:val="24"/>
    </w:rPr>
  </w:style>
  <w:style w:type="character" w:customStyle="1" w:styleId="u-byline">
    <w:name w:val="u-byline"/>
    <w:basedOn w:val="DefaultParagraphFont"/>
    <w:rsid w:val="00002431"/>
  </w:style>
  <w:style w:type="character" w:customStyle="1" w:styleId="articlebya">
    <w:name w:val="articleby_a"/>
    <w:basedOn w:val="DefaultParagraphFont"/>
    <w:rsid w:val="00002431"/>
  </w:style>
  <w:style w:type="character" w:customStyle="1" w:styleId="popupwinby">
    <w:name w:val="popupwinby"/>
    <w:basedOn w:val="DefaultParagraphFont"/>
    <w:rsid w:val="00002431"/>
  </w:style>
  <w:style w:type="character" w:customStyle="1" w:styleId="storyheader">
    <w:name w:val="storyheader"/>
    <w:basedOn w:val="DefaultParagraphFont"/>
    <w:rsid w:val="00002431"/>
  </w:style>
  <w:style w:type="character" w:customStyle="1" w:styleId="marron">
    <w:name w:val="marron"/>
    <w:basedOn w:val="DefaultParagraphFont"/>
    <w:rsid w:val="00002431"/>
  </w:style>
  <w:style w:type="paragraph" w:customStyle="1" w:styleId="StyleNormalWeb10pt">
    <w:name w:val="Style Normal (Web) + 10 pt"/>
    <w:basedOn w:val="NormalWeb"/>
    <w:next w:val="Normal"/>
    <w:rsid w:val="00002431"/>
    <w:rPr>
      <w:rFonts w:ascii="Bookman Old Style" w:eastAsiaTheme="minorHAnsi" w:hAnsi="Bookman Old Style" w:cstheme="minorBidi"/>
      <w:sz w:val="20"/>
      <w:szCs w:val="22"/>
      <w:lang w:bidi="ar-SA"/>
    </w:rPr>
  </w:style>
  <w:style w:type="character" w:customStyle="1" w:styleId="StyleNormalWeb10ptChar">
    <w:name w:val="Style Normal (Web) + 10 pt Char"/>
    <w:basedOn w:val="DefaultParagraphFont"/>
    <w:rsid w:val="00002431"/>
    <w:rPr>
      <w:szCs w:val="24"/>
      <w:lang w:val="en-US" w:eastAsia="en-US" w:bidi="ar-SA"/>
    </w:rPr>
  </w:style>
  <w:style w:type="paragraph" w:customStyle="1" w:styleId="TagCiteShells">
    <w:name w:val="Tag/Cite/Shells"/>
    <w:basedOn w:val="Normal"/>
    <w:rsid w:val="00002431"/>
    <w:rPr>
      <w:rFonts w:ascii="Georgia" w:hAnsi="Georgia" w:cstheme="minorBidi"/>
      <w:b/>
    </w:rPr>
  </w:style>
  <w:style w:type="paragraph" w:customStyle="1" w:styleId="DefinitionTerm">
    <w:name w:val="Definition Term"/>
    <w:basedOn w:val="Normal"/>
    <w:next w:val="Normal"/>
    <w:rsid w:val="00002431"/>
    <w:rPr>
      <w:rFonts w:ascii="Georgia" w:hAnsi="Georgia" w:cstheme="minorBidi"/>
      <w:snapToGrid w:val="0"/>
      <w:sz w:val="24"/>
    </w:rPr>
  </w:style>
  <w:style w:type="character" w:customStyle="1" w:styleId="Style3CharChar">
    <w:name w:val="Style3 Char Char"/>
    <w:basedOn w:val="DefaultParagraphFont"/>
    <w:rsid w:val="0000243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002431"/>
    <w:pPr>
      <w:spacing w:after="60"/>
    </w:pPr>
    <w:rPr>
      <w:rFonts w:ascii="Georgia" w:eastAsia="Segoe UI" w:hAnsi="Georgia" w:cs="Cambria"/>
      <w:bCs/>
      <w:caps/>
      <w:sz w:val="20"/>
      <w:lang w:eastAsia="zh-CN"/>
    </w:rPr>
  </w:style>
  <w:style w:type="character" w:customStyle="1" w:styleId="NormalChar0">
    <w:name w:val="Normal Char"/>
    <w:basedOn w:val="DefaultParagraphFont"/>
    <w:rsid w:val="00002431"/>
    <w:rPr>
      <w:lang w:eastAsia="en-US"/>
    </w:rPr>
  </w:style>
  <w:style w:type="character" w:customStyle="1" w:styleId="BoldUnderlineChar2">
    <w:name w:val="Bold + Underline Char"/>
    <w:basedOn w:val="DefaultParagraphFont"/>
    <w:rsid w:val="00002431"/>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link w:val="CardsFont12ptCharCharCharCharCharCharCharCharCharChar"/>
    <w:rsid w:val="00002431"/>
    <w:pPr>
      <w:autoSpaceDE w:val="0"/>
      <w:autoSpaceDN w:val="0"/>
      <w:adjustRightInd w:val="0"/>
      <w:ind w:left="432" w:right="432"/>
      <w:jc w:val="both"/>
    </w:pPr>
    <w:rPr>
      <w:rFonts w:ascii="Georgia" w:hAnsi="Georgia" w:cstheme="minorBidi"/>
      <w:sz w:val="24"/>
      <w:u w:val="thick"/>
    </w:rPr>
  </w:style>
  <w:style w:type="character" w:customStyle="1" w:styleId="citationiacgale">
    <w:name w:val="citation iac gale"/>
    <w:basedOn w:val="DefaultParagraphFont"/>
    <w:rsid w:val="00002431"/>
  </w:style>
  <w:style w:type="character" w:customStyle="1" w:styleId="CharacterStyle7">
    <w:name w:val="Character Style 7"/>
    <w:rsid w:val="00002431"/>
    <w:rPr>
      <w:rFonts w:ascii="Trebuchet MS" w:hAnsi="Trebuchet MS" w:cs="Trebuchet MS"/>
      <w:sz w:val="20"/>
      <w:szCs w:val="20"/>
      <w:u w:val="single"/>
    </w:rPr>
  </w:style>
  <w:style w:type="character" w:customStyle="1" w:styleId="StyleStyle4Char">
    <w:name w:val="Style Style4 + Char"/>
    <w:basedOn w:val="DefaultParagraphFont"/>
    <w:rsid w:val="0000243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00243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002431"/>
    <w:rPr>
      <w:rFonts w:ascii="Symbol" w:hAnsi="Symbol" w:cstheme="minorBidi"/>
      <w:sz w:val="21"/>
      <w:szCs w:val="21"/>
      <w:u w:val="thick"/>
    </w:rPr>
  </w:style>
  <w:style w:type="character" w:customStyle="1" w:styleId="UnderlinedEvidenceCharChar">
    <w:name w:val="Underlined Evidence Char Char"/>
    <w:basedOn w:val="DefaultParagraphFont"/>
    <w:rsid w:val="00002431"/>
    <w:rPr>
      <w:rFonts w:ascii="Symbol" w:hAnsi="Symbol"/>
      <w:sz w:val="21"/>
      <w:szCs w:val="21"/>
      <w:u w:val="thick"/>
      <w:lang w:val="en-US" w:eastAsia="en-US" w:bidi="ar-SA"/>
    </w:rPr>
  </w:style>
  <w:style w:type="character" w:styleId="PlaceholderText">
    <w:name w:val="Placeholder Text"/>
    <w:basedOn w:val="DefaultParagraphFont"/>
    <w:uiPriority w:val="99"/>
    <w:rsid w:val="00002431"/>
    <w:rPr>
      <w:color w:val="808080"/>
    </w:rPr>
  </w:style>
  <w:style w:type="paragraph" w:customStyle="1" w:styleId="Cite8">
    <w:name w:val="Cite8"/>
    <w:basedOn w:val="Normal"/>
    <w:autoRedefine/>
    <w:qFormat/>
    <w:rsid w:val="00002431"/>
    <w:rPr>
      <w:rFonts w:ascii="Trebuchet MS" w:eastAsia="Verdana" w:hAnsi="Trebuchet MS" w:cs="Cambria"/>
      <w:sz w:val="16"/>
    </w:rPr>
  </w:style>
  <w:style w:type="paragraph" w:customStyle="1" w:styleId="8font">
    <w:name w:val="8font"/>
    <w:basedOn w:val="Normal"/>
    <w:next w:val="Normal"/>
    <w:autoRedefine/>
    <w:qFormat/>
    <w:rsid w:val="00002431"/>
    <w:rPr>
      <w:rFonts w:ascii="Georgia" w:eastAsia="Cambria Math" w:hAnsi="Georgia" w:cs="Cambria"/>
      <w:sz w:val="16"/>
      <w:szCs w:val="16"/>
    </w:rPr>
  </w:style>
  <w:style w:type="character" w:customStyle="1" w:styleId="NoterefInText">
    <w:name w:val="_NoterefInText"/>
    <w:uiPriority w:val="99"/>
    <w:rsid w:val="00002431"/>
    <w:rPr>
      <w:rFonts w:cs="AKDPE C+ Utopia"/>
      <w:color w:val="000000"/>
    </w:rPr>
  </w:style>
  <w:style w:type="character" w:customStyle="1" w:styleId="postauthor">
    <w:name w:val="postauthor"/>
    <w:basedOn w:val="DefaultParagraphFont"/>
    <w:rsid w:val="00002431"/>
  </w:style>
  <w:style w:type="paragraph" w:customStyle="1" w:styleId="notes-source-hasnotes">
    <w:name w:val="notes-source-hasnotes"/>
    <w:basedOn w:val="Normal"/>
    <w:rsid w:val="00002431"/>
    <w:pPr>
      <w:spacing w:before="100" w:beforeAutospacing="1" w:after="100" w:afterAutospacing="1"/>
    </w:pPr>
    <w:rPr>
      <w:rFonts w:ascii="Tahoma" w:hAnsi="Tahoma" w:cstheme="minorBidi"/>
      <w:szCs w:val="20"/>
    </w:rPr>
  </w:style>
  <w:style w:type="character" w:customStyle="1" w:styleId="span">
    <w:name w:val="span"/>
    <w:basedOn w:val="DefaultParagraphFont"/>
    <w:rsid w:val="00002431"/>
  </w:style>
  <w:style w:type="character" w:customStyle="1" w:styleId="maintitle">
    <w:name w:val="maintitle"/>
    <w:basedOn w:val="DefaultParagraphFont"/>
    <w:rsid w:val="00002431"/>
  </w:style>
  <w:style w:type="character" w:customStyle="1" w:styleId="thirdparty-logo">
    <w:name w:val="thirdparty-logo"/>
    <w:basedOn w:val="DefaultParagraphFont"/>
    <w:rsid w:val="00002431"/>
  </w:style>
  <w:style w:type="character" w:customStyle="1" w:styleId="posted">
    <w:name w:val="posted"/>
    <w:basedOn w:val="DefaultParagraphFont"/>
    <w:rsid w:val="00002431"/>
  </w:style>
  <w:style w:type="character" w:customStyle="1" w:styleId="ticker">
    <w:name w:val="ticker"/>
    <w:basedOn w:val="DefaultParagraphFont"/>
    <w:rsid w:val="00002431"/>
  </w:style>
  <w:style w:type="paragraph" w:customStyle="1" w:styleId="articlemeta">
    <w:name w:val="articlemeta"/>
    <w:basedOn w:val="Normal"/>
    <w:rsid w:val="00002431"/>
    <w:pPr>
      <w:spacing w:before="100" w:beforeAutospacing="1" w:after="100" w:afterAutospacing="1"/>
    </w:pPr>
    <w:rPr>
      <w:rFonts w:ascii="Tahoma" w:hAnsi="Tahoma" w:cstheme="minorBidi"/>
      <w:szCs w:val="20"/>
    </w:rPr>
  </w:style>
  <w:style w:type="character" w:customStyle="1" w:styleId="vcard">
    <w:name w:val="vcard"/>
    <w:basedOn w:val="DefaultParagraphFont"/>
    <w:rsid w:val="00002431"/>
  </w:style>
  <w:style w:type="character" w:customStyle="1" w:styleId="print-footnote">
    <w:name w:val="print-footnote"/>
    <w:basedOn w:val="DefaultParagraphFont"/>
    <w:rsid w:val="00002431"/>
  </w:style>
  <w:style w:type="character" w:customStyle="1" w:styleId="datestring">
    <w:name w:val="datestring"/>
    <w:basedOn w:val="DefaultParagraphFont"/>
    <w:rsid w:val="00002431"/>
  </w:style>
  <w:style w:type="paragraph" w:customStyle="1" w:styleId="noindent0">
    <w:name w:val="no_indent"/>
    <w:basedOn w:val="Normal"/>
    <w:rsid w:val="00002431"/>
    <w:pPr>
      <w:spacing w:before="100" w:beforeAutospacing="1" w:after="100" w:afterAutospacing="1"/>
    </w:pPr>
    <w:rPr>
      <w:rFonts w:ascii="Tahoma" w:hAnsi="Tahoma" w:cstheme="minorBidi"/>
      <w:szCs w:val="20"/>
    </w:rPr>
  </w:style>
  <w:style w:type="character" w:customStyle="1" w:styleId="email">
    <w:name w:val="email"/>
    <w:basedOn w:val="DefaultParagraphFont"/>
    <w:rsid w:val="00002431"/>
  </w:style>
  <w:style w:type="paragraph" w:customStyle="1" w:styleId="left">
    <w:name w:val="left"/>
    <w:basedOn w:val="Normal"/>
    <w:rsid w:val="00002431"/>
    <w:pPr>
      <w:spacing w:before="100" w:beforeAutospacing="1" w:after="100" w:afterAutospacing="1"/>
    </w:pPr>
    <w:rPr>
      <w:rFonts w:ascii="Tahoma" w:hAnsi="Tahoma" w:cstheme="minorBidi"/>
      <w:szCs w:val="20"/>
    </w:rPr>
  </w:style>
  <w:style w:type="paragraph" w:customStyle="1" w:styleId="right">
    <w:name w:val="right"/>
    <w:basedOn w:val="Normal"/>
    <w:rsid w:val="00002431"/>
    <w:pPr>
      <w:spacing w:before="100" w:beforeAutospacing="1" w:after="100" w:afterAutospacing="1"/>
    </w:pPr>
    <w:rPr>
      <w:rFonts w:ascii="Tahoma" w:hAnsi="Tahoma" w:cstheme="minorBidi"/>
      <w:szCs w:val="20"/>
    </w:rPr>
  </w:style>
  <w:style w:type="character" w:customStyle="1" w:styleId="gptad">
    <w:name w:val="gptad"/>
    <w:basedOn w:val="DefaultParagraphFont"/>
    <w:rsid w:val="00002431"/>
  </w:style>
  <w:style w:type="paragraph" w:customStyle="1" w:styleId="creditpostedmodified">
    <w:name w:val="credit_posted_modified"/>
    <w:basedOn w:val="Normal"/>
    <w:rsid w:val="00002431"/>
    <w:pPr>
      <w:spacing w:before="100" w:beforeAutospacing="1" w:after="100" w:afterAutospacing="1"/>
    </w:pPr>
    <w:rPr>
      <w:rFonts w:ascii="Tahoma" w:hAnsi="Tahoma" w:cstheme="minorBidi"/>
      <w:szCs w:val="20"/>
    </w:rPr>
  </w:style>
  <w:style w:type="character" w:customStyle="1" w:styleId="creditline">
    <w:name w:val="creditline"/>
    <w:basedOn w:val="DefaultParagraphFont"/>
    <w:rsid w:val="00002431"/>
  </w:style>
  <w:style w:type="character" w:customStyle="1" w:styleId="grd">
    <w:name w:val="grd"/>
    <w:basedOn w:val="DefaultParagraphFont"/>
    <w:rsid w:val="00002431"/>
  </w:style>
  <w:style w:type="paragraph" w:customStyle="1" w:styleId="hs-text-container">
    <w:name w:val="hs-text-container"/>
    <w:basedOn w:val="Normal"/>
    <w:rsid w:val="00002431"/>
    <w:pPr>
      <w:spacing w:before="100" w:beforeAutospacing="1" w:after="100" w:afterAutospacing="1"/>
    </w:pPr>
    <w:rPr>
      <w:rFonts w:ascii="Tahoma" w:hAnsi="Tahoma" w:cstheme="minorBidi"/>
      <w:szCs w:val="20"/>
    </w:rPr>
  </w:style>
  <w:style w:type="character" w:customStyle="1" w:styleId="created">
    <w:name w:val="created"/>
    <w:basedOn w:val="DefaultParagraphFont"/>
    <w:rsid w:val="00002431"/>
  </w:style>
  <w:style w:type="character" w:customStyle="1" w:styleId="changed">
    <w:name w:val="changed"/>
    <w:basedOn w:val="DefaultParagraphFont"/>
    <w:rsid w:val="00002431"/>
  </w:style>
  <w:style w:type="character" w:customStyle="1" w:styleId="article-author-name">
    <w:name w:val="article-author-name"/>
    <w:basedOn w:val="DefaultParagraphFont"/>
    <w:rsid w:val="00002431"/>
  </w:style>
  <w:style w:type="character" w:customStyle="1" w:styleId="bioexcerpt">
    <w:name w:val="bio_excerpt"/>
    <w:basedOn w:val="DefaultParagraphFont"/>
    <w:rsid w:val="00002431"/>
  </w:style>
  <w:style w:type="character" w:customStyle="1" w:styleId="commentcount">
    <w:name w:val="comment_count"/>
    <w:basedOn w:val="DefaultParagraphFont"/>
    <w:rsid w:val="00002431"/>
  </w:style>
  <w:style w:type="character" w:customStyle="1" w:styleId="searchtermshighlighted">
    <w:name w:val="searchtermshighlighted"/>
    <w:basedOn w:val="DefaultParagraphFont"/>
    <w:rsid w:val="00002431"/>
  </w:style>
  <w:style w:type="character" w:customStyle="1" w:styleId="contributornametrigger">
    <w:name w:val="contributornametrigger"/>
    <w:basedOn w:val="DefaultParagraphFont"/>
    <w:rsid w:val="00002431"/>
  </w:style>
  <w:style w:type="character" w:customStyle="1" w:styleId="bylinepipe">
    <w:name w:val="bylinepipe"/>
    <w:basedOn w:val="DefaultParagraphFont"/>
    <w:rsid w:val="00002431"/>
  </w:style>
  <w:style w:type="character" w:customStyle="1" w:styleId="lucenesearchresulturlb">
    <w:name w:val="lucene_search_result_url_b"/>
    <w:basedOn w:val="DefaultParagraphFont"/>
    <w:rsid w:val="00002431"/>
  </w:style>
  <w:style w:type="character" w:customStyle="1" w:styleId="faculty-title">
    <w:name w:val="faculty-title"/>
    <w:basedOn w:val="DefaultParagraphFont"/>
    <w:rsid w:val="00002431"/>
  </w:style>
  <w:style w:type="character" w:customStyle="1" w:styleId="count">
    <w:name w:val="count"/>
    <w:basedOn w:val="DefaultParagraphFont"/>
    <w:rsid w:val="00002431"/>
  </w:style>
  <w:style w:type="character" w:customStyle="1" w:styleId="volume">
    <w:name w:val="volume"/>
    <w:basedOn w:val="DefaultParagraphFont"/>
    <w:rsid w:val="00002431"/>
  </w:style>
  <w:style w:type="character" w:customStyle="1" w:styleId="issue">
    <w:name w:val="issue"/>
    <w:basedOn w:val="DefaultParagraphFont"/>
    <w:rsid w:val="00002431"/>
  </w:style>
  <w:style w:type="character" w:customStyle="1" w:styleId="pages">
    <w:name w:val="pages"/>
    <w:basedOn w:val="DefaultParagraphFont"/>
    <w:rsid w:val="00002431"/>
  </w:style>
  <w:style w:type="character" w:customStyle="1" w:styleId="field-content">
    <w:name w:val="field-content"/>
    <w:basedOn w:val="DefaultParagraphFont"/>
    <w:rsid w:val="00002431"/>
  </w:style>
  <w:style w:type="character" w:customStyle="1" w:styleId="person">
    <w:name w:val="person"/>
    <w:basedOn w:val="DefaultParagraphFont"/>
    <w:rsid w:val="00002431"/>
  </w:style>
  <w:style w:type="character" w:customStyle="1" w:styleId="corresponding">
    <w:name w:val="corresponding"/>
    <w:basedOn w:val="DefaultParagraphFont"/>
    <w:rsid w:val="00002431"/>
  </w:style>
  <w:style w:type="character" w:customStyle="1" w:styleId="entry-date">
    <w:name w:val="entry-date"/>
    <w:basedOn w:val="DefaultParagraphFont"/>
    <w:rsid w:val="00002431"/>
  </w:style>
  <w:style w:type="paragraph" w:customStyle="1" w:styleId="entry-meta">
    <w:name w:val="entry-meta"/>
    <w:basedOn w:val="Normal"/>
    <w:rsid w:val="00002431"/>
    <w:pPr>
      <w:spacing w:before="100" w:beforeAutospacing="1" w:after="100" w:afterAutospacing="1"/>
    </w:pPr>
    <w:rPr>
      <w:rFonts w:ascii="Tahoma" w:hAnsi="Tahoma" w:cstheme="minorBidi"/>
      <w:szCs w:val="20"/>
    </w:rPr>
  </w:style>
  <w:style w:type="character" w:customStyle="1" w:styleId="post-time">
    <w:name w:val="post-time"/>
    <w:basedOn w:val="DefaultParagraphFont"/>
    <w:rsid w:val="00002431"/>
  </w:style>
  <w:style w:type="character" w:customStyle="1" w:styleId="post-category">
    <w:name w:val="post-category"/>
    <w:basedOn w:val="DefaultParagraphFont"/>
    <w:rsid w:val="00002431"/>
  </w:style>
  <w:style w:type="character" w:customStyle="1" w:styleId="post-author">
    <w:name w:val="post-author"/>
    <w:basedOn w:val="DefaultParagraphFont"/>
    <w:rsid w:val="00002431"/>
  </w:style>
  <w:style w:type="character" w:customStyle="1" w:styleId="A10">
    <w:name w:val="A10"/>
    <w:uiPriority w:val="99"/>
    <w:rsid w:val="00002431"/>
    <w:rPr>
      <w:rFonts w:cs="MS Mincho"/>
      <w:color w:val="000000"/>
      <w:sz w:val="11"/>
      <w:szCs w:val="11"/>
    </w:rPr>
  </w:style>
  <w:style w:type="paragraph" w:customStyle="1" w:styleId="Pa10">
    <w:name w:val="Pa10"/>
    <w:basedOn w:val="Default"/>
    <w:next w:val="Default"/>
    <w:uiPriority w:val="99"/>
    <w:rsid w:val="00002431"/>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002431"/>
    <w:pPr>
      <w:widowControl w:val="0"/>
      <w:spacing w:line="241" w:lineRule="atLeast"/>
    </w:pPr>
    <w:rPr>
      <w:rFonts w:ascii="Verdana" w:eastAsiaTheme="minorEastAsia" w:hAnsi="Verdana" w:cs="Cambria"/>
      <w:color w:val="auto"/>
    </w:rPr>
  </w:style>
  <w:style w:type="character" w:customStyle="1" w:styleId="A9">
    <w:name w:val="A9"/>
    <w:uiPriority w:val="99"/>
    <w:rsid w:val="00002431"/>
    <w:rPr>
      <w:rFonts w:cs="MS Mincho"/>
      <w:color w:val="000000"/>
      <w:sz w:val="14"/>
      <w:szCs w:val="14"/>
    </w:rPr>
  </w:style>
  <w:style w:type="paragraph" w:customStyle="1" w:styleId="articledetails">
    <w:name w:val="articledetails"/>
    <w:basedOn w:val="Normal"/>
    <w:rsid w:val="00002431"/>
    <w:pPr>
      <w:spacing w:before="100" w:beforeAutospacing="1" w:after="100" w:afterAutospacing="1"/>
    </w:pPr>
    <w:rPr>
      <w:rFonts w:ascii="Tahoma" w:hAnsi="Tahoma" w:cstheme="minorBidi"/>
      <w:szCs w:val="20"/>
    </w:rPr>
  </w:style>
  <w:style w:type="character" w:customStyle="1" w:styleId="posted-and-updated">
    <w:name w:val="posted-and-updated"/>
    <w:basedOn w:val="DefaultParagraphFont"/>
    <w:rsid w:val="00002431"/>
  </w:style>
  <w:style w:type="paragraph" w:customStyle="1" w:styleId="aff">
    <w:name w:val="aff"/>
    <w:basedOn w:val="Normal"/>
    <w:rsid w:val="00002431"/>
    <w:pPr>
      <w:spacing w:before="100" w:beforeAutospacing="1" w:after="100" w:afterAutospacing="1"/>
    </w:pPr>
    <w:rPr>
      <w:rFonts w:ascii="Tahoma" w:hAnsi="Tahoma" w:cstheme="minorBidi"/>
      <w:szCs w:val="20"/>
    </w:rPr>
  </w:style>
  <w:style w:type="character" w:customStyle="1" w:styleId="entry-author">
    <w:name w:val="entry-author"/>
    <w:basedOn w:val="DefaultParagraphFont"/>
    <w:rsid w:val="00002431"/>
  </w:style>
  <w:style w:type="character" w:customStyle="1" w:styleId="entry-author-name">
    <w:name w:val="entry-author-name"/>
    <w:basedOn w:val="DefaultParagraphFont"/>
    <w:rsid w:val="00002431"/>
  </w:style>
  <w:style w:type="character" w:customStyle="1" w:styleId="arial11">
    <w:name w:val="arial_11"/>
    <w:basedOn w:val="DefaultParagraphFont"/>
    <w:rsid w:val="00002431"/>
  </w:style>
  <w:style w:type="character" w:customStyle="1" w:styleId="contrib-degrees">
    <w:name w:val="contrib-degrees"/>
    <w:basedOn w:val="DefaultParagraphFont"/>
    <w:rsid w:val="00002431"/>
  </w:style>
  <w:style w:type="character" w:customStyle="1" w:styleId="contrib-on-behalf-of">
    <w:name w:val="contrib-on-behalf-of"/>
    <w:basedOn w:val="DefaultParagraphFont"/>
    <w:rsid w:val="00002431"/>
  </w:style>
  <w:style w:type="character" w:customStyle="1" w:styleId="pubtime">
    <w:name w:val="pubtime"/>
    <w:basedOn w:val="DefaultParagraphFont"/>
    <w:rsid w:val="00002431"/>
  </w:style>
  <w:style w:type="character" w:customStyle="1" w:styleId="time">
    <w:name w:val="time"/>
    <w:basedOn w:val="DefaultParagraphFont"/>
    <w:rsid w:val="00002431"/>
  </w:style>
  <w:style w:type="character" w:customStyle="1" w:styleId="fbcommentscount">
    <w:name w:val="fb_comments_count"/>
    <w:basedOn w:val="DefaultParagraphFont"/>
    <w:rsid w:val="00002431"/>
  </w:style>
  <w:style w:type="character" w:customStyle="1" w:styleId="stsharethiscustom">
    <w:name w:val="st_sharethis_custom"/>
    <w:basedOn w:val="DefaultParagraphFont"/>
    <w:rsid w:val="00002431"/>
  </w:style>
  <w:style w:type="paragraph" w:customStyle="1" w:styleId="permalinkable">
    <w:name w:val="permalinkable"/>
    <w:basedOn w:val="Normal"/>
    <w:rsid w:val="00002431"/>
    <w:pPr>
      <w:spacing w:before="100" w:beforeAutospacing="1" w:after="100" w:afterAutospacing="1"/>
    </w:pPr>
    <w:rPr>
      <w:rFonts w:ascii="Tahoma" w:hAnsi="Tahoma" w:cstheme="minorBidi"/>
      <w:szCs w:val="20"/>
    </w:rPr>
  </w:style>
  <w:style w:type="character" w:customStyle="1" w:styleId="post-date">
    <w:name w:val="post-date"/>
    <w:basedOn w:val="DefaultParagraphFont"/>
    <w:rsid w:val="00002431"/>
  </w:style>
  <w:style w:type="character" w:customStyle="1" w:styleId="link-external">
    <w:name w:val="link-external"/>
    <w:basedOn w:val="DefaultParagraphFont"/>
    <w:rsid w:val="00002431"/>
  </w:style>
  <w:style w:type="character" w:customStyle="1" w:styleId="articleauthor">
    <w:name w:val="article_author"/>
    <w:basedOn w:val="DefaultParagraphFont"/>
    <w:rsid w:val="00002431"/>
  </w:style>
  <w:style w:type="character" w:customStyle="1" w:styleId="articleissue">
    <w:name w:val="article_issue"/>
    <w:basedOn w:val="DefaultParagraphFont"/>
    <w:rsid w:val="00002431"/>
  </w:style>
  <w:style w:type="character" w:customStyle="1" w:styleId="a-size-large">
    <w:name w:val="a-size-large"/>
    <w:basedOn w:val="DefaultParagraphFont"/>
    <w:rsid w:val="00002431"/>
  </w:style>
  <w:style w:type="character" w:customStyle="1" w:styleId="a-size-medium">
    <w:name w:val="a-size-medium"/>
    <w:basedOn w:val="DefaultParagraphFont"/>
    <w:rsid w:val="00002431"/>
  </w:style>
  <w:style w:type="character" w:customStyle="1" w:styleId="contribution">
    <w:name w:val="contribution"/>
    <w:basedOn w:val="DefaultParagraphFont"/>
    <w:rsid w:val="00002431"/>
  </w:style>
  <w:style w:type="character" w:customStyle="1" w:styleId="a-color-secondary">
    <w:name w:val="a-color-secondary"/>
    <w:basedOn w:val="DefaultParagraphFont"/>
    <w:rsid w:val="00002431"/>
  </w:style>
  <w:style w:type="paragraph" w:customStyle="1" w:styleId="sbyline">
    <w:name w:val="sbyline"/>
    <w:basedOn w:val="Normal"/>
    <w:rsid w:val="00002431"/>
    <w:pPr>
      <w:spacing w:before="100" w:beforeAutospacing="1" w:after="100" w:afterAutospacing="1"/>
    </w:pPr>
    <w:rPr>
      <w:rFonts w:ascii="Tahoma" w:hAnsi="Tahoma" w:cstheme="minorBidi"/>
      <w:szCs w:val="20"/>
    </w:rPr>
  </w:style>
  <w:style w:type="character" w:customStyle="1" w:styleId="ui-author">
    <w:name w:val="ui-author"/>
    <w:basedOn w:val="DefaultParagraphFont"/>
    <w:rsid w:val="00002431"/>
  </w:style>
  <w:style w:type="character" w:customStyle="1" w:styleId="ui-staffline">
    <w:name w:val="ui-staffline"/>
    <w:basedOn w:val="DefaultParagraphFont"/>
    <w:rsid w:val="00002431"/>
  </w:style>
  <w:style w:type="paragraph" w:customStyle="1" w:styleId="promotion-tag-p">
    <w:name w:val="promotion-tag-p"/>
    <w:basedOn w:val="Normal"/>
    <w:rsid w:val="00002431"/>
    <w:pPr>
      <w:spacing w:before="100" w:beforeAutospacing="1" w:after="100" w:afterAutospacing="1"/>
    </w:pPr>
    <w:rPr>
      <w:rFonts w:ascii="Tahoma" w:hAnsi="Tahoma" w:cstheme="minorBidi"/>
      <w:szCs w:val="20"/>
    </w:rPr>
  </w:style>
  <w:style w:type="paragraph" w:customStyle="1" w:styleId="heading">
    <w:name w:val="heading"/>
    <w:basedOn w:val="Normal"/>
    <w:rsid w:val="00002431"/>
    <w:pPr>
      <w:spacing w:before="100" w:beforeAutospacing="1" w:after="100" w:afterAutospacing="1"/>
    </w:pPr>
    <w:rPr>
      <w:rFonts w:ascii="Tahoma" w:hAnsi="Tahoma" w:cstheme="minorBidi"/>
      <w:szCs w:val="20"/>
    </w:rPr>
  </w:style>
  <w:style w:type="character" w:customStyle="1" w:styleId="value">
    <w:name w:val="value"/>
    <w:basedOn w:val="DefaultParagraphFont"/>
    <w:rsid w:val="00002431"/>
  </w:style>
  <w:style w:type="character" w:customStyle="1" w:styleId="specialissuelabel">
    <w:name w:val="specialissuelabel"/>
    <w:basedOn w:val="DefaultParagraphFont"/>
    <w:rsid w:val="00002431"/>
  </w:style>
  <w:style w:type="character" w:customStyle="1" w:styleId="referencediv">
    <w:name w:val="referencediv"/>
    <w:basedOn w:val="DefaultParagraphFont"/>
    <w:rsid w:val="00002431"/>
  </w:style>
  <w:style w:type="character" w:customStyle="1" w:styleId="wp-smiley">
    <w:name w:val="wp-smiley"/>
    <w:basedOn w:val="DefaultParagraphFont"/>
    <w:rsid w:val="00002431"/>
  </w:style>
  <w:style w:type="character" w:customStyle="1" w:styleId="meta-prep">
    <w:name w:val="meta-prep"/>
    <w:basedOn w:val="DefaultParagraphFont"/>
    <w:rsid w:val="00002431"/>
  </w:style>
  <w:style w:type="character" w:customStyle="1" w:styleId="artjournal">
    <w:name w:val="art_journal"/>
    <w:basedOn w:val="DefaultParagraphFont"/>
    <w:rsid w:val="00002431"/>
  </w:style>
  <w:style w:type="character" w:customStyle="1" w:styleId="artdatevolumeissuepart">
    <w:name w:val="art_datevolumeissuepart"/>
    <w:basedOn w:val="DefaultParagraphFont"/>
    <w:rsid w:val="00002431"/>
  </w:style>
  <w:style w:type="character" w:customStyle="1" w:styleId="artpages">
    <w:name w:val="art_pages"/>
    <w:basedOn w:val="DefaultParagraphFont"/>
    <w:rsid w:val="00002431"/>
  </w:style>
  <w:style w:type="character" w:customStyle="1" w:styleId="singlehighlightclass">
    <w:name w:val="single_highlight_class"/>
    <w:basedOn w:val="DefaultParagraphFont"/>
    <w:rsid w:val="00002431"/>
  </w:style>
  <w:style w:type="character" w:customStyle="1" w:styleId="degree">
    <w:name w:val="degree"/>
    <w:basedOn w:val="DefaultParagraphFont"/>
    <w:rsid w:val="00002431"/>
  </w:style>
  <w:style w:type="character" w:customStyle="1" w:styleId="major">
    <w:name w:val="major"/>
    <w:basedOn w:val="DefaultParagraphFont"/>
    <w:rsid w:val="00002431"/>
  </w:style>
  <w:style w:type="character" w:customStyle="1" w:styleId="authors">
    <w:name w:val="authors"/>
    <w:basedOn w:val="DefaultParagraphFont"/>
    <w:rsid w:val="00002431"/>
  </w:style>
  <w:style w:type="character" w:customStyle="1" w:styleId="views">
    <w:name w:val="views"/>
    <w:basedOn w:val="DefaultParagraphFont"/>
    <w:rsid w:val="00002431"/>
  </w:style>
  <w:style w:type="character" w:customStyle="1" w:styleId="stmainservices">
    <w:name w:val="stmainservices"/>
    <w:basedOn w:val="DefaultParagraphFont"/>
    <w:rsid w:val="00002431"/>
  </w:style>
  <w:style w:type="character" w:customStyle="1" w:styleId="stbubblehcount">
    <w:name w:val="stbubble_hcount"/>
    <w:basedOn w:val="DefaultParagraphFont"/>
    <w:rsid w:val="00002431"/>
  </w:style>
  <w:style w:type="paragraph" w:customStyle="1" w:styleId="Document">
    <w:name w:val="_Document"/>
    <w:basedOn w:val="Default"/>
    <w:next w:val="Default"/>
    <w:uiPriority w:val="99"/>
    <w:rsid w:val="00002431"/>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002431"/>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002431"/>
    <w:pPr>
      <w:widowControl w:val="0"/>
    </w:pPr>
    <w:rPr>
      <w:rFonts w:ascii="AKDPE C+ Utopia" w:eastAsiaTheme="minorEastAsia" w:hAnsi="AKDPE C+ Utopia" w:cs="Cambria"/>
      <w:color w:val="auto"/>
    </w:rPr>
  </w:style>
  <w:style w:type="paragraph" w:customStyle="1" w:styleId="collapsed-hide">
    <w:name w:val="collapsed-hide"/>
    <w:basedOn w:val="Normal"/>
    <w:rsid w:val="00002431"/>
    <w:pPr>
      <w:spacing w:before="100" w:beforeAutospacing="1" w:after="100" w:afterAutospacing="1"/>
    </w:pPr>
    <w:rPr>
      <w:rFonts w:ascii="Tahoma" w:hAnsi="Tahoma" w:cstheme="minorBidi"/>
      <w:szCs w:val="20"/>
    </w:rPr>
  </w:style>
  <w:style w:type="paragraph" w:customStyle="1" w:styleId="Pa7">
    <w:name w:val="Pa7"/>
    <w:basedOn w:val="Default"/>
    <w:next w:val="Default"/>
    <w:uiPriority w:val="99"/>
    <w:rsid w:val="00002431"/>
    <w:pPr>
      <w:widowControl w:val="0"/>
      <w:spacing w:line="211" w:lineRule="atLeast"/>
    </w:pPr>
    <w:rPr>
      <w:rFonts w:ascii="Courier New" w:eastAsiaTheme="minorEastAsia" w:hAnsi="Courier New" w:cs="Cambria"/>
      <w:color w:val="auto"/>
    </w:rPr>
  </w:style>
  <w:style w:type="paragraph" w:customStyle="1" w:styleId="odd">
    <w:name w:val="odd"/>
    <w:basedOn w:val="Normal"/>
    <w:rsid w:val="00002431"/>
    <w:pPr>
      <w:spacing w:before="100" w:beforeAutospacing="1" w:after="100" w:afterAutospacing="1"/>
    </w:pPr>
    <w:rPr>
      <w:rFonts w:ascii="Tahoma" w:hAnsi="Tahoma" w:cstheme="minorBidi"/>
      <w:szCs w:val="20"/>
    </w:rPr>
  </w:style>
  <w:style w:type="character" w:customStyle="1" w:styleId="article-date">
    <w:name w:val="article-date"/>
    <w:basedOn w:val="DefaultParagraphFont"/>
    <w:rsid w:val="00002431"/>
  </w:style>
  <w:style w:type="character" w:customStyle="1" w:styleId="article-author">
    <w:name w:val="article-author"/>
    <w:basedOn w:val="DefaultParagraphFont"/>
    <w:rsid w:val="00002431"/>
  </w:style>
  <w:style w:type="character" w:customStyle="1" w:styleId="tolocaltime">
    <w:name w:val="tolocaltime"/>
    <w:basedOn w:val="DefaultParagraphFont"/>
    <w:rsid w:val="00002431"/>
  </w:style>
  <w:style w:type="character" w:customStyle="1" w:styleId="pb-byline">
    <w:name w:val="pb-byline"/>
    <w:basedOn w:val="DefaultParagraphFont"/>
    <w:rsid w:val="00002431"/>
  </w:style>
  <w:style w:type="character" w:customStyle="1" w:styleId="pb-timestamp">
    <w:name w:val="pb-timestamp"/>
    <w:basedOn w:val="DefaultParagraphFont"/>
    <w:rsid w:val="00002431"/>
  </w:style>
  <w:style w:type="paragraph" w:customStyle="1" w:styleId="Pa8">
    <w:name w:val="Pa8"/>
    <w:basedOn w:val="Default"/>
    <w:next w:val="Default"/>
    <w:uiPriority w:val="99"/>
    <w:rsid w:val="00002431"/>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002431"/>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002431"/>
  </w:style>
  <w:style w:type="character" w:customStyle="1" w:styleId="even">
    <w:name w:val="even"/>
    <w:basedOn w:val="DefaultParagraphFont"/>
    <w:rsid w:val="00002431"/>
  </w:style>
  <w:style w:type="paragraph" w:customStyle="1" w:styleId="volissue">
    <w:name w:val="volissue"/>
    <w:basedOn w:val="Normal"/>
    <w:rsid w:val="00002431"/>
    <w:pPr>
      <w:spacing w:before="100" w:beforeAutospacing="1" w:after="100" w:afterAutospacing="1"/>
    </w:pPr>
    <w:rPr>
      <w:rFonts w:ascii="Tahoma" w:hAnsi="Tahoma" w:cstheme="minorBidi"/>
      <w:szCs w:val="20"/>
    </w:rPr>
  </w:style>
  <w:style w:type="character" w:customStyle="1" w:styleId="view-count">
    <w:name w:val="view-count"/>
    <w:basedOn w:val="DefaultParagraphFont"/>
    <w:rsid w:val="00002431"/>
  </w:style>
  <w:style w:type="character" w:customStyle="1" w:styleId="tChar">
    <w:name w:val="t Char"/>
    <w:rsid w:val="00002431"/>
    <w:rPr>
      <w:rFonts w:ascii="Georgia" w:eastAsia="Times New Roman" w:hAnsi="Georgia" w:cs="Calibri"/>
      <w:b/>
      <w:lang w:val="x-none" w:eastAsia="x-none"/>
    </w:rPr>
  </w:style>
  <w:style w:type="paragraph" w:customStyle="1" w:styleId="BoldUnderlineChar20">
    <w:name w:val="BoldUnderline Char2"/>
    <w:link w:val="BoldUnderlineChar2Char"/>
    <w:rsid w:val="00002431"/>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002431"/>
    <w:rPr>
      <w:rFonts w:ascii="Times New Roman" w:eastAsia="Times New Roman" w:hAnsi="Times New Roman" w:cs="Times New Roman"/>
      <w:b/>
      <w:sz w:val="20"/>
      <w:szCs w:val="24"/>
      <w:u w:val="single"/>
    </w:rPr>
  </w:style>
  <w:style w:type="character" w:customStyle="1" w:styleId="UnderlineCharChar4">
    <w:name w:val="Underline Char Char4"/>
    <w:rsid w:val="00002431"/>
    <w:rPr>
      <w:szCs w:val="24"/>
      <w:u w:val="single"/>
      <w:lang w:val="en-US" w:eastAsia="en-US" w:bidi="ar-SA"/>
    </w:rPr>
  </w:style>
  <w:style w:type="character" w:customStyle="1" w:styleId="BoldUnderlineCharChar3">
    <w:name w:val="BoldUnderline Char Char3"/>
    <w:rsid w:val="00002431"/>
    <w:rPr>
      <w:b/>
      <w:szCs w:val="24"/>
      <w:u w:val="single"/>
      <w:lang w:val="en-US" w:eastAsia="en-US" w:bidi="ar-SA"/>
    </w:rPr>
  </w:style>
  <w:style w:type="character" w:customStyle="1" w:styleId="BoldUnderlineCharChar2">
    <w:name w:val="BoldUnderline Char Char2"/>
    <w:rsid w:val="00002431"/>
    <w:rPr>
      <w:b/>
      <w:szCs w:val="24"/>
      <w:u w:val="single"/>
      <w:lang w:val="en-US" w:eastAsia="en-US" w:bidi="ar-SA"/>
    </w:rPr>
  </w:style>
  <w:style w:type="paragraph" w:customStyle="1" w:styleId="UnderlineCard0">
    <w:name w:val="UnderlineCard"/>
    <w:basedOn w:val="Heading3"/>
    <w:link w:val="UnderlineCardChar"/>
    <w:qFormat/>
    <w:rsid w:val="00002431"/>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002431"/>
    <w:rPr>
      <w:rFonts w:ascii="Georgia" w:eastAsia="Calibri" w:hAnsi="Georgia" w:cs="Times New Roman"/>
      <w:sz w:val="20"/>
      <w:szCs w:val="20"/>
      <w:u w:val="single"/>
      <w:lang w:val="x-none" w:eastAsia="x-none"/>
    </w:rPr>
  </w:style>
  <w:style w:type="character" w:customStyle="1" w:styleId="5Notunderlined">
    <w:name w:val="5 Not underlined"/>
    <w:rsid w:val="00002431"/>
    <w:rPr>
      <w:rFonts w:ascii="Times New Roman" w:hAnsi="Times New Roman"/>
      <w:sz w:val="16"/>
    </w:rPr>
  </w:style>
  <w:style w:type="character" w:customStyle="1" w:styleId="volume-issue">
    <w:name w:val="volume-issue"/>
    <w:rsid w:val="00002431"/>
    <w:rPr>
      <w:rFonts w:cs="Times New Roman"/>
    </w:rPr>
  </w:style>
  <w:style w:type="character" w:customStyle="1" w:styleId="i">
    <w:name w:val="i"/>
    <w:basedOn w:val="DefaultParagraphFont"/>
    <w:uiPriority w:val="99"/>
    <w:rsid w:val="00002431"/>
  </w:style>
  <w:style w:type="character" w:customStyle="1" w:styleId="storytext">
    <w:name w:val="storytext"/>
    <w:basedOn w:val="DefaultParagraphFont"/>
    <w:rsid w:val="00002431"/>
  </w:style>
  <w:style w:type="character" w:customStyle="1" w:styleId="heading3char0">
    <w:name w:val="heading3char"/>
    <w:rsid w:val="00002431"/>
  </w:style>
  <w:style w:type="character" w:customStyle="1" w:styleId="boldness1">
    <w:name w:val="boldness1"/>
    <w:rsid w:val="00002431"/>
  </w:style>
  <w:style w:type="paragraph" w:customStyle="1" w:styleId="Cardd">
    <w:name w:val="Cardd"/>
    <w:basedOn w:val="Normal"/>
    <w:uiPriority w:val="4"/>
    <w:qFormat/>
    <w:rsid w:val="00002431"/>
    <w:pPr>
      <w:ind w:left="288" w:right="288"/>
    </w:pPr>
    <w:rPr>
      <w:rFonts w:ascii="Georgia" w:hAnsi="Georgia" w:cstheme="minorBidi"/>
    </w:rPr>
  </w:style>
  <w:style w:type="paragraph" w:customStyle="1" w:styleId="document0">
    <w:name w:val="document"/>
    <w:basedOn w:val="Normal"/>
    <w:qFormat/>
    <w:rsid w:val="00002431"/>
    <w:pPr>
      <w:spacing w:before="100" w:beforeAutospacing="1" w:after="100" w:afterAutospacing="1"/>
    </w:pPr>
    <w:rPr>
      <w:rFonts w:ascii="Georgia" w:eastAsia="Times New Roman" w:hAnsi="Georgia" w:cstheme="minorBidi"/>
    </w:rPr>
  </w:style>
  <w:style w:type="character" w:customStyle="1" w:styleId="Heading3CharCharCharChar">
    <w:name w:val="Heading 3 Char Char Char Char"/>
    <w:basedOn w:val="DefaultParagraphFont"/>
    <w:rsid w:val="00002431"/>
    <w:rPr>
      <w:rFonts w:cs="Arial"/>
      <w:bCs/>
      <w:szCs w:val="26"/>
      <w:u w:val="single"/>
      <w:lang w:val="en-US" w:eastAsia="en-US" w:bidi="ar-SA"/>
    </w:rPr>
  </w:style>
  <w:style w:type="character" w:customStyle="1" w:styleId="current-selection">
    <w:name w:val="current-selection"/>
    <w:basedOn w:val="DefaultParagraphFont"/>
    <w:rsid w:val="00002431"/>
  </w:style>
  <w:style w:type="character" w:customStyle="1" w:styleId="a2">
    <w:name w:val="_"/>
    <w:basedOn w:val="DefaultParagraphFont"/>
    <w:rsid w:val="00002431"/>
  </w:style>
  <w:style w:type="paragraph" w:customStyle="1" w:styleId="Shrink6">
    <w:name w:val="Shrink 6"/>
    <w:basedOn w:val="Normal"/>
    <w:qFormat/>
    <w:rsid w:val="00002431"/>
    <w:rPr>
      <w:rFonts w:ascii="Georgia" w:eastAsia="Calibri" w:hAnsi="Georgia"/>
      <w:sz w:val="12"/>
    </w:rPr>
  </w:style>
  <w:style w:type="character" w:customStyle="1" w:styleId="messagecontent">
    <w:name w:val="message_content"/>
    <w:rsid w:val="00002431"/>
  </w:style>
  <w:style w:type="character" w:customStyle="1" w:styleId="StyleUnderlineChar">
    <w:name w:val="Style Underline Char"/>
    <w:basedOn w:val="DefaultParagraphFont"/>
    <w:rsid w:val="00002431"/>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002431"/>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002431"/>
    <w:rPr>
      <w:rFonts w:ascii="Georgia" w:eastAsia="Times New Roman" w:hAnsi="Georgia" w:cs="Arial"/>
      <w:b/>
      <w:bCs/>
      <w:kern w:val="32"/>
      <w:sz w:val="24"/>
      <w:szCs w:val="32"/>
      <w:u w:val="single"/>
    </w:rPr>
  </w:style>
  <w:style w:type="character" w:customStyle="1" w:styleId="twelptblackblack1">
    <w:name w:val="twelptblackblack1"/>
    <w:basedOn w:val="DefaultParagraphFont"/>
    <w:rsid w:val="00002431"/>
    <w:rPr>
      <w:rFonts w:ascii="Verdana" w:hAnsi="Verdana" w:hint="default"/>
      <w:color w:val="000000"/>
      <w:sz w:val="16"/>
      <w:szCs w:val="16"/>
    </w:rPr>
  </w:style>
  <w:style w:type="character" w:customStyle="1" w:styleId="Heading3CharCharCharChar1">
    <w:name w:val="Heading 3 Char Char Char Char1"/>
    <w:rsid w:val="00002431"/>
    <w:rPr>
      <w:rFonts w:cs="Arial"/>
      <w:bCs/>
      <w:szCs w:val="26"/>
      <w:u w:val="single"/>
      <w:lang w:val="en-US" w:eastAsia="en-US" w:bidi="ar-SA"/>
    </w:rPr>
  </w:style>
  <w:style w:type="paragraph" w:customStyle="1" w:styleId="conintrotext">
    <w:name w:val="conintrotext"/>
    <w:basedOn w:val="Normal"/>
    <w:uiPriority w:val="99"/>
    <w:rsid w:val="00002431"/>
    <w:pPr>
      <w:spacing w:before="100" w:beforeAutospacing="1" w:after="100" w:afterAutospacing="1"/>
    </w:pPr>
    <w:rPr>
      <w:rFonts w:ascii="Georgia" w:eastAsia="Times New Roman" w:hAnsi="Georgia" w:cstheme="minorBidi"/>
      <w:sz w:val="24"/>
    </w:rPr>
  </w:style>
  <w:style w:type="character" w:customStyle="1" w:styleId="comment-body">
    <w:name w:val="comment-body"/>
    <w:rsid w:val="00002431"/>
  </w:style>
  <w:style w:type="character" w:customStyle="1" w:styleId="UnderlineCharCharChar1">
    <w:name w:val="Underline Char Char Char1"/>
    <w:rsid w:val="0000243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00243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002431"/>
    <w:rPr>
      <w:rFonts w:asciiTheme="minorHAnsi" w:eastAsia="MS Mincho" w:hAnsiTheme="minorHAnsi" w:cstheme="minorBidi"/>
      <w:b/>
      <w:u w:val="single"/>
    </w:rPr>
  </w:style>
  <w:style w:type="character" w:customStyle="1" w:styleId="mw-headline">
    <w:name w:val="mw-headline"/>
    <w:rsid w:val="00002431"/>
  </w:style>
  <w:style w:type="character" w:customStyle="1" w:styleId="flagicon">
    <w:name w:val="flagicon"/>
    <w:rsid w:val="00002431"/>
  </w:style>
  <w:style w:type="paragraph" w:customStyle="1" w:styleId="assert">
    <w:name w:val="assert"/>
    <w:basedOn w:val="Normal"/>
    <w:uiPriority w:val="99"/>
    <w:rsid w:val="00002431"/>
    <w:pPr>
      <w:spacing w:before="100" w:beforeAutospacing="1" w:after="100" w:afterAutospacing="1"/>
    </w:pPr>
    <w:rPr>
      <w:rFonts w:ascii="Georgia" w:eastAsia="Times New Roman" w:hAnsi="Georgia" w:cstheme="minorBidi"/>
      <w:sz w:val="24"/>
    </w:rPr>
  </w:style>
  <w:style w:type="character" w:customStyle="1" w:styleId="apturelink">
    <w:name w:val="apturelink"/>
    <w:rsid w:val="00002431"/>
  </w:style>
  <w:style w:type="character" w:customStyle="1" w:styleId="apturelinkicon">
    <w:name w:val="apturelinkicon"/>
    <w:rsid w:val="00002431"/>
  </w:style>
  <w:style w:type="paragraph" w:customStyle="1" w:styleId="Default1">
    <w:name w:val="Default1"/>
    <w:basedOn w:val="Default"/>
    <w:next w:val="Default"/>
    <w:uiPriority w:val="99"/>
    <w:rsid w:val="00002431"/>
    <w:rPr>
      <w:color w:val="auto"/>
    </w:rPr>
  </w:style>
  <w:style w:type="paragraph" w:customStyle="1" w:styleId="center">
    <w:name w:val="center"/>
    <w:basedOn w:val="Normal"/>
    <w:uiPriority w:val="99"/>
    <w:rsid w:val="00002431"/>
    <w:pPr>
      <w:spacing w:before="100" w:beforeAutospacing="1" w:after="100" w:afterAutospacing="1"/>
    </w:pPr>
    <w:rPr>
      <w:rFonts w:ascii="Georgia" w:eastAsia="Times New Roman" w:hAnsi="Georgia" w:cstheme="minorBidi"/>
      <w:sz w:val="24"/>
    </w:rPr>
  </w:style>
  <w:style w:type="character" w:customStyle="1" w:styleId="LittleChar">
    <w:name w:val="Little Char"/>
    <w:link w:val="Little"/>
    <w:rsid w:val="00002431"/>
    <w:rPr>
      <w:rFonts w:ascii="Garamond" w:eastAsia="Times New Roman" w:hAnsi="Garamond" w:cs="Times New Roman"/>
      <w:sz w:val="16"/>
    </w:rPr>
  </w:style>
  <w:style w:type="character" w:customStyle="1" w:styleId="UnderlineChar1Char">
    <w:name w:val="Underline Char1 Char"/>
    <w:rsid w:val="0000243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00243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002431"/>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00243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002431"/>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00243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002431"/>
    <w:rPr>
      <w:rFonts w:asciiTheme="minorHAnsi" w:eastAsia="MS Mincho" w:hAnsiTheme="minorHAnsi" w:cstheme="minorBidi"/>
      <w:b/>
      <w:u w:val="single"/>
    </w:rPr>
  </w:style>
  <w:style w:type="paragraph" w:customStyle="1" w:styleId="CardBody">
    <w:name w:val="Card Body"/>
    <w:basedOn w:val="Normal"/>
    <w:link w:val="CardBodyChar"/>
    <w:qFormat/>
    <w:rsid w:val="00002431"/>
    <w:rPr>
      <w:rFonts w:ascii="Georgia" w:eastAsia="Times New Roman" w:hAnsi="Georgia" w:cstheme="minorBidi"/>
      <w:sz w:val="16"/>
    </w:rPr>
  </w:style>
  <w:style w:type="character" w:customStyle="1" w:styleId="CardBodyChar">
    <w:name w:val="Card Body Char"/>
    <w:link w:val="CardBody"/>
    <w:rsid w:val="00002431"/>
    <w:rPr>
      <w:rFonts w:ascii="Georgia" w:eastAsia="Times New Roman" w:hAnsi="Georgia"/>
      <w:sz w:val="16"/>
    </w:rPr>
  </w:style>
  <w:style w:type="character" w:customStyle="1" w:styleId="ptitleinside">
    <w:name w:val="p_title_inside"/>
    <w:rsid w:val="00002431"/>
  </w:style>
  <w:style w:type="paragraph" w:customStyle="1" w:styleId="StyleBoldandUnderlineChar11ptBorderSinglesolidline">
    <w:name w:val="Style Bold and Underline Char + 11 pt Border: : (Single solid line..."/>
    <w:link w:val="StyleBoldandUnderlineChar11ptBorderSinglesolidlineChar"/>
    <w:qFormat/>
    <w:rsid w:val="00002431"/>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002431"/>
    <w:rPr>
      <w:rFonts w:eastAsia="Times New Roman"/>
      <w:b/>
      <w:bCs/>
      <w:szCs w:val="20"/>
      <w:u w:val="single"/>
      <w:bdr w:val="single" w:sz="4" w:space="0" w:color="auto"/>
    </w:rPr>
  </w:style>
  <w:style w:type="character" w:customStyle="1" w:styleId="Heading1CharChar1">
    <w:name w:val="Heading 1 Char Char1"/>
    <w:rsid w:val="00002431"/>
    <w:rPr>
      <w:rFonts w:cs="Arial"/>
      <w:b/>
      <w:bCs/>
      <w:szCs w:val="32"/>
      <w:lang w:val="en-US" w:eastAsia="en-US" w:bidi="ar-SA"/>
    </w:rPr>
  </w:style>
  <w:style w:type="paragraph" w:customStyle="1" w:styleId="Indentation">
    <w:name w:val="Indentation"/>
    <w:basedOn w:val="Normal"/>
    <w:uiPriority w:val="99"/>
    <w:rsid w:val="00002431"/>
    <w:pPr>
      <w:ind w:left="288" w:right="288"/>
    </w:pPr>
    <w:rPr>
      <w:rFonts w:ascii="Georgia" w:hAnsi="Georgia" w:cstheme="minorBidi"/>
    </w:rPr>
  </w:style>
  <w:style w:type="character" w:customStyle="1" w:styleId="StyleUnderlineCharChar9ptBold">
    <w:name w:val="Style Underline Char Char + 9 pt Bold"/>
    <w:rsid w:val="0000243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002431"/>
    <w:rPr>
      <w:rFonts w:ascii="Georgia" w:eastAsia="Times New Roman" w:hAnsi="Georgia" w:cstheme="minorBidi"/>
      <w:u w:val="single"/>
    </w:rPr>
  </w:style>
  <w:style w:type="character" w:customStyle="1" w:styleId="StyleStyle4ArialNarrow9ptChar">
    <w:name w:val="Style Style4 + Arial Narrow 9 pt Char"/>
    <w:link w:val="StyleStyle4ArialNarrow9pt"/>
    <w:rsid w:val="00002431"/>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002431"/>
    <w:rPr>
      <w:rFonts w:ascii="Georgia" w:eastAsia="Times New Roman" w:hAnsi="Georgia" w:cstheme="minorBidi"/>
      <w:b/>
      <w:bCs/>
      <w:u w:val="single"/>
    </w:rPr>
  </w:style>
  <w:style w:type="character" w:customStyle="1" w:styleId="StyleStyle4ArialNarrow9ptBoldChar">
    <w:name w:val="Style Style4 + Arial Narrow 9 pt Bold Char"/>
    <w:link w:val="StyleStyle4ArialNarrow9ptBold"/>
    <w:rsid w:val="00002431"/>
    <w:rPr>
      <w:rFonts w:ascii="Georgia" w:eastAsia="Times New Roman" w:hAnsi="Georgia"/>
      <w:b/>
      <w:bCs/>
      <w:u w:val="single"/>
    </w:rPr>
  </w:style>
  <w:style w:type="character" w:customStyle="1" w:styleId="StyleBoldandUnderlineCharChar29pt">
    <w:name w:val="Style Bold and Underline Char Char2 + 9 pt"/>
    <w:rsid w:val="00002431"/>
    <w:rPr>
      <w:rFonts w:ascii="Times New Roman" w:hAnsi="Times New Roman"/>
      <w:b/>
      <w:bCs/>
      <w:noProof w:val="0"/>
      <w:sz w:val="20"/>
      <w:u w:val="single"/>
    </w:rPr>
  </w:style>
  <w:style w:type="character" w:customStyle="1" w:styleId="StyleUnderlineCharChar19pt">
    <w:name w:val="Style Underline Char Char1 + 9 pt"/>
    <w:rsid w:val="0000243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00243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002431"/>
    <w:rPr>
      <w:rFonts w:ascii="Georgia" w:eastAsia="Times New Roman" w:hAnsi="Georgia"/>
      <w:b/>
      <w:smallCaps/>
      <w:sz w:val="24"/>
      <w:szCs w:val="24"/>
      <w:u w:val="single"/>
    </w:rPr>
  </w:style>
  <w:style w:type="character" w:customStyle="1" w:styleId="CardTextCharChar">
    <w:name w:val="Card Text Char Char"/>
    <w:rsid w:val="00002431"/>
    <w:rPr>
      <w:rFonts w:ascii="Times New Roman" w:eastAsia="Times New Roman" w:hAnsi="Times New Roman" w:cs="Times New Roman"/>
      <w:sz w:val="20"/>
      <w:szCs w:val="20"/>
    </w:rPr>
  </w:style>
  <w:style w:type="character" w:customStyle="1" w:styleId="citeChar1">
    <w:name w:val="cite Char"/>
    <w:locked/>
    <w:rsid w:val="00002431"/>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00243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002431"/>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002431"/>
    <w:rPr>
      <w:i/>
      <w:iCs/>
      <w:sz w:val="20"/>
      <w:u w:val="single"/>
    </w:rPr>
  </w:style>
  <w:style w:type="character" w:customStyle="1" w:styleId="HIGHLIGHT0">
    <w:name w:val="HIGHLIGHT"/>
    <w:uiPriority w:val="1"/>
    <w:qFormat/>
    <w:rsid w:val="00002431"/>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002431"/>
    <w:pPr>
      <w:widowControl w:val="0"/>
      <w:autoSpaceDE/>
      <w:autoSpaceDN/>
      <w:adjustRightInd/>
      <w:outlineLvl w:val="9"/>
    </w:pPr>
    <w:rPr>
      <w:sz w:val="28"/>
      <w:szCs w:val="24"/>
    </w:rPr>
  </w:style>
  <w:style w:type="character" w:customStyle="1" w:styleId="HiddenBlockHeaderChar">
    <w:name w:val="Hidden Block Header Char"/>
    <w:link w:val="HiddenBlockHeader"/>
    <w:rsid w:val="00002431"/>
    <w:rPr>
      <w:rFonts w:ascii="Times New Roman" w:eastAsia="Times New Roman" w:hAnsi="Times New Roman" w:cs="Times New Roman"/>
      <w:b/>
      <w:sz w:val="28"/>
      <w:szCs w:val="24"/>
    </w:rPr>
  </w:style>
  <w:style w:type="character" w:customStyle="1" w:styleId="FifthChar">
    <w:name w:val="Fifth Char"/>
    <w:link w:val="Fifth"/>
    <w:rsid w:val="00002431"/>
    <w:rPr>
      <w:rFonts w:ascii="Times New Roman" w:eastAsia="Calibri" w:hAnsi="Times New Roman" w:cs="Times New Roman"/>
    </w:rPr>
  </w:style>
  <w:style w:type="paragraph" w:customStyle="1" w:styleId="Third">
    <w:name w:val="Third"/>
    <w:basedOn w:val="Normal"/>
    <w:link w:val="ThirdChar"/>
    <w:rsid w:val="00002431"/>
    <w:rPr>
      <w:rFonts w:ascii="Georgia" w:eastAsia="Times New Roman" w:hAnsi="Georgia" w:cstheme="minorBidi"/>
      <w:b/>
      <w:u w:val="single"/>
      <w:lang w:val="x-none" w:eastAsia="x-none"/>
    </w:rPr>
  </w:style>
  <w:style w:type="character" w:customStyle="1" w:styleId="ThirdChar">
    <w:name w:val="Third Char"/>
    <w:link w:val="Third"/>
    <w:rsid w:val="00002431"/>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aliases w:val="Char Char2"/>
    <w:next w:val="Normal"/>
    <w:rsid w:val="0000243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002431"/>
    <w:rPr>
      <w:rFonts w:ascii="Times New Roman" w:eastAsia="Times New Roman" w:hAnsi="Times New Roman"/>
      <w:szCs w:val="24"/>
    </w:rPr>
  </w:style>
  <w:style w:type="character" w:customStyle="1" w:styleId="article-record-publication-volume-issue">
    <w:name w:val="article-record-publication-volume-issue"/>
    <w:rsid w:val="00002431"/>
  </w:style>
  <w:style w:type="character" w:customStyle="1" w:styleId="NothingCharChar">
    <w:name w:val="Nothing Char Char"/>
    <w:link w:val="NothingCharCharChar"/>
    <w:rsid w:val="00002431"/>
  </w:style>
  <w:style w:type="paragraph" w:customStyle="1" w:styleId="DebateUnderlineBoldChar">
    <w:name w:val="Debate Underline Bold Char"/>
    <w:basedOn w:val="Normal"/>
    <w:link w:val="DebateUnderlineBoldCharChar"/>
    <w:rsid w:val="00002431"/>
    <w:pPr>
      <w:jc w:val="both"/>
    </w:pPr>
    <w:rPr>
      <w:rFonts w:ascii="Georgia" w:eastAsia="Times New Roman" w:hAnsi="Georgia" w:cstheme="minorBidi"/>
      <w:b/>
      <w:u w:val="thick"/>
    </w:rPr>
  </w:style>
  <w:style w:type="character" w:customStyle="1" w:styleId="DebateUnderlineBoldCharChar">
    <w:name w:val="Debate Underline Bold Char Char"/>
    <w:link w:val="DebateUnderlineBoldChar"/>
    <w:rsid w:val="00002431"/>
    <w:rPr>
      <w:rFonts w:ascii="Georgia" w:eastAsia="Times New Roman" w:hAnsi="Georgia"/>
      <w:b/>
      <w:u w:val="thick"/>
    </w:rPr>
  </w:style>
  <w:style w:type="character" w:customStyle="1" w:styleId="resultbodyblack">
    <w:name w:val="resultbodyblack"/>
    <w:qFormat/>
    <w:rsid w:val="00002431"/>
    <w:rPr>
      <w:rFonts w:cs="Times New Roman"/>
    </w:rPr>
  </w:style>
  <w:style w:type="paragraph" w:customStyle="1" w:styleId="bloctitles">
    <w:name w:val="bloc titles"/>
    <w:basedOn w:val="Heading1"/>
    <w:next w:val="Normal"/>
    <w:link w:val="bloctitlesChar"/>
    <w:autoRedefine/>
    <w:rsid w:val="00002431"/>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sz w:val="28"/>
      <w:u w:val="single"/>
    </w:rPr>
  </w:style>
  <w:style w:type="character" w:customStyle="1" w:styleId="bloctitlesChar">
    <w:name w:val="bloc titles Char"/>
    <w:link w:val="bloctitles"/>
    <w:rsid w:val="00002431"/>
    <w:rPr>
      <w:rFonts w:ascii="Georgia" w:eastAsia="Malgun Gothic" w:hAnsi="Georgia" w:cs="Arial"/>
      <w:b/>
      <w:bCs/>
      <w:sz w:val="28"/>
      <w:szCs w:val="32"/>
      <w:u w:val="single"/>
    </w:rPr>
  </w:style>
  <w:style w:type="paragraph" w:customStyle="1" w:styleId="CiteSmallText">
    <w:name w:val="Cite Small Text"/>
    <w:basedOn w:val="Normal"/>
    <w:uiPriority w:val="99"/>
    <w:rsid w:val="00002431"/>
    <w:pPr>
      <w:widowControl w:val="0"/>
      <w:spacing w:after="200"/>
    </w:pPr>
    <w:rPr>
      <w:rFonts w:ascii="Helvetica Neue" w:hAnsi="Helvetica Neue" w:cstheme="minorBidi"/>
      <w:b/>
      <w:sz w:val="18"/>
    </w:rPr>
  </w:style>
  <w:style w:type="character" w:customStyle="1" w:styleId="3TagCite">
    <w:name w:val="3 Tag/Cite"/>
    <w:rsid w:val="00002431"/>
    <w:rPr>
      <w:rFonts w:ascii="Times New Roman" w:hAnsi="Times New Roman"/>
      <w:b/>
    </w:rPr>
  </w:style>
  <w:style w:type="character" w:customStyle="1" w:styleId="4Qualifications">
    <w:name w:val="4 Qualifications"/>
    <w:rsid w:val="00002431"/>
    <w:rPr>
      <w:rFonts w:ascii="Times New Roman" w:hAnsi="Times New Roman"/>
      <w:sz w:val="19"/>
    </w:rPr>
  </w:style>
  <w:style w:type="character" w:customStyle="1" w:styleId="6Underlined">
    <w:name w:val="6 Underlined"/>
    <w:rsid w:val="00002431"/>
    <w:rPr>
      <w:rFonts w:ascii="Times New Roman" w:hAnsi="Times New Roman"/>
      <w:b/>
      <w:sz w:val="21"/>
      <w:u w:val="single"/>
    </w:rPr>
  </w:style>
  <w:style w:type="paragraph" w:customStyle="1" w:styleId="Cards1CharChar">
    <w:name w:val="Cards1 Char Char"/>
    <w:basedOn w:val="Normal"/>
    <w:link w:val="Cards1CharCharChar"/>
    <w:rsid w:val="00002431"/>
    <w:pPr>
      <w:autoSpaceDE w:val="0"/>
      <w:autoSpaceDN w:val="0"/>
      <w:adjustRightInd w:val="0"/>
      <w:ind w:left="432" w:right="432"/>
      <w:jc w:val="both"/>
    </w:pPr>
    <w:rPr>
      <w:rFonts w:ascii="Georgia" w:hAnsi="Georgia" w:cstheme="minorBidi"/>
      <w:lang w:val="x-none"/>
    </w:rPr>
  </w:style>
  <w:style w:type="character" w:customStyle="1" w:styleId="Cards1CharCharChar">
    <w:name w:val="Cards1 Char Char Char"/>
    <w:link w:val="Cards1CharChar"/>
    <w:rsid w:val="00002431"/>
    <w:rPr>
      <w:rFonts w:ascii="Georgia" w:hAnsi="Georgia"/>
      <w:lang w:val="x-none"/>
    </w:rPr>
  </w:style>
  <w:style w:type="character" w:customStyle="1" w:styleId="UnderlineCharCharCharCharCharCharCharChar">
    <w:name w:val="Underline Char Char Char Char Char Char Char Char"/>
    <w:link w:val="UnderlineCharCharCharCharCharCharChar"/>
    <w:rsid w:val="00002431"/>
    <w:rPr>
      <w:u w:val="single"/>
    </w:rPr>
  </w:style>
  <w:style w:type="paragraph" w:customStyle="1" w:styleId="UnderlineCharCharCharCharCharCharChar">
    <w:name w:val="Underline Char Char Char Char Char Char Char"/>
    <w:basedOn w:val="Normal"/>
    <w:link w:val="UnderlineCharCharCharCharCharCharCharChar"/>
    <w:rsid w:val="00002431"/>
    <w:rPr>
      <w:rFonts w:asciiTheme="minorHAnsi" w:hAnsiTheme="minorHAnsi" w:cstheme="minorBidi"/>
      <w:u w:val="single"/>
    </w:rPr>
  </w:style>
  <w:style w:type="paragraph" w:customStyle="1" w:styleId="CitesCharChar">
    <w:name w:val="Cites Char Char"/>
    <w:next w:val="Normal"/>
    <w:link w:val="CitesCharCharChar"/>
    <w:rsid w:val="00002431"/>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002431"/>
    <w:rPr>
      <w:rFonts w:ascii="Times New Roman" w:eastAsia="Times New Roman" w:hAnsi="Times New Roman" w:cs="Times New Roman"/>
      <w:sz w:val="20"/>
      <w:szCs w:val="24"/>
    </w:rPr>
  </w:style>
  <w:style w:type="character" w:customStyle="1" w:styleId="nohighlighting">
    <w:name w:val="no highlighting"/>
    <w:rsid w:val="0000243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002431"/>
    <w:rPr>
      <w:rFonts w:ascii="Cambria" w:hAnsi="Cambria" w:hint="default"/>
      <w:sz w:val="21"/>
      <w:u w:val="single"/>
    </w:rPr>
  </w:style>
  <w:style w:type="paragraph" w:customStyle="1" w:styleId="Swag">
    <w:name w:val="Swag"/>
    <w:basedOn w:val="Normal"/>
    <w:link w:val="SwagChar"/>
    <w:qFormat/>
    <w:rsid w:val="00002431"/>
    <w:rPr>
      <w:rFonts w:ascii="Georgia" w:hAnsi="Georgia" w:cstheme="minorBidi"/>
      <w:color w:val="0000FF"/>
      <w:sz w:val="12"/>
      <w:u w:val="single"/>
    </w:rPr>
  </w:style>
  <w:style w:type="character" w:customStyle="1" w:styleId="SwagChar">
    <w:name w:val="Swag Char"/>
    <w:link w:val="Swag"/>
    <w:rsid w:val="00002431"/>
    <w:rPr>
      <w:rFonts w:ascii="Georgia" w:hAnsi="Georgia"/>
      <w:color w:val="0000FF"/>
      <w:sz w:val="12"/>
      <w:u w:val="single"/>
    </w:rPr>
  </w:style>
  <w:style w:type="paragraph" w:customStyle="1" w:styleId="StyleUnderlineTimesNewRoman1">
    <w:name w:val="Style Underline + Times New Roman1"/>
    <w:link w:val="StyleUnderlineTimesNewRoman1Char"/>
    <w:rsid w:val="00002431"/>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002431"/>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002431"/>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002431"/>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002431"/>
    <w:rPr>
      <w:rFonts w:ascii="Garamond" w:eastAsia="MS Mincho" w:hAnsi="Garamond" w:cstheme="minorBidi"/>
    </w:rPr>
  </w:style>
  <w:style w:type="character" w:customStyle="1" w:styleId="StyleStyleCardTextLeft-075Right0Char">
    <w:name w:val="Style Style Card Text + Left:  -0.75&quot; + Right:  0&quot; Char"/>
    <w:link w:val="StyleStyleCardTextLeft-075Right0"/>
    <w:rsid w:val="00002431"/>
    <w:rPr>
      <w:rFonts w:ascii="Garamond" w:eastAsia="MS Mincho" w:hAnsi="Garamond"/>
    </w:rPr>
  </w:style>
  <w:style w:type="character" w:customStyle="1" w:styleId="CharChar61">
    <w:name w:val="Char Char61"/>
    <w:rsid w:val="00002431"/>
    <w:rPr>
      <w:rFonts w:cs="Arial"/>
      <w:bCs/>
      <w:sz w:val="16"/>
      <w:szCs w:val="26"/>
      <w:lang w:val="en-US" w:eastAsia="en-US" w:bidi="ar-SA"/>
    </w:rPr>
  </w:style>
  <w:style w:type="character" w:customStyle="1" w:styleId="ListBulletChar">
    <w:name w:val="List Bullet Char"/>
    <w:link w:val="ListBullet"/>
    <w:uiPriority w:val="99"/>
    <w:rsid w:val="00002431"/>
    <w:rPr>
      <w:rFonts w:ascii="Times New Roman" w:eastAsia="Calibri" w:hAnsi="Times New Roman" w:cs="Times New Roman"/>
    </w:rPr>
  </w:style>
  <w:style w:type="paragraph" w:customStyle="1" w:styleId="subhead10">
    <w:name w:val="subhead1"/>
    <w:basedOn w:val="Normal"/>
    <w:uiPriority w:val="99"/>
    <w:rsid w:val="00002431"/>
    <w:pPr>
      <w:spacing w:before="100" w:beforeAutospacing="1" w:after="100" w:afterAutospacing="1"/>
    </w:pPr>
    <w:rPr>
      <w:rFonts w:ascii="Georgia" w:eastAsia="Times New Roman" w:hAnsi="Georgia" w:cstheme="minorBidi"/>
      <w:sz w:val="24"/>
    </w:rPr>
  </w:style>
  <w:style w:type="character" w:customStyle="1" w:styleId="styledate">
    <w:name w:val="styledate"/>
    <w:rsid w:val="00002431"/>
  </w:style>
  <w:style w:type="character" w:customStyle="1" w:styleId="BoldandUnderlineChar1">
    <w:name w:val="Bold and Underline Char1"/>
    <w:rsid w:val="00002431"/>
    <w:rPr>
      <w:b/>
      <w:szCs w:val="24"/>
      <w:u w:val="single"/>
      <w:lang w:val="en-US" w:eastAsia="en-US" w:bidi="ar-SA"/>
    </w:rPr>
  </w:style>
  <w:style w:type="character" w:customStyle="1" w:styleId="BoldandUnderlineChar1Char2">
    <w:name w:val="Bold and Underline Char1 Char2"/>
    <w:rsid w:val="00002431"/>
    <w:rPr>
      <w:b/>
      <w:szCs w:val="24"/>
      <w:u w:val="single"/>
      <w:lang w:val="en-US" w:eastAsia="en-US" w:bidi="ar-SA"/>
    </w:rPr>
  </w:style>
  <w:style w:type="character" w:customStyle="1" w:styleId="BoldandUnderlineCharChar1">
    <w:name w:val="Bold and Underline Char Char1"/>
    <w:rsid w:val="00002431"/>
    <w:rPr>
      <w:b/>
      <w:szCs w:val="24"/>
      <w:u w:val="single"/>
      <w:lang w:val="en-US" w:eastAsia="en-US" w:bidi="ar-SA"/>
    </w:rPr>
  </w:style>
  <w:style w:type="character" w:customStyle="1" w:styleId="BoldandUnderlineChar6">
    <w:name w:val="Bold and Underline Char6"/>
    <w:rsid w:val="00002431"/>
    <w:rPr>
      <w:b/>
      <w:szCs w:val="24"/>
      <w:u w:val="single"/>
      <w:lang w:val="en-US" w:eastAsia="en-US" w:bidi="ar-SA"/>
    </w:rPr>
  </w:style>
  <w:style w:type="character" w:customStyle="1" w:styleId="title-link-wrapper">
    <w:name w:val="title-link-wrapper"/>
    <w:rsid w:val="00002431"/>
  </w:style>
  <w:style w:type="character" w:customStyle="1" w:styleId="medium-font">
    <w:name w:val="medium-font"/>
    <w:rsid w:val="00002431"/>
  </w:style>
  <w:style w:type="paragraph" w:customStyle="1" w:styleId="abstract">
    <w:name w:val="abstract"/>
    <w:basedOn w:val="Normal"/>
    <w:uiPriority w:val="99"/>
    <w:rsid w:val="00002431"/>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qFormat/>
    <w:rsid w:val="00002431"/>
    <w:rPr>
      <w:rFonts w:ascii="Georgia" w:eastAsia="Times New Roman" w:hAnsi="Georgia" w:cstheme="minorBidi"/>
      <w:b/>
      <w:bCs/>
      <w:u w:val="single"/>
    </w:rPr>
  </w:style>
  <w:style w:type="character" w:customStyle="1" w:styleId="StyleUnderlineChar11ptBold2Char">
    <w:name w:val="Style Underline Char + 11 pt Bold2 Char"/>
    <w:link w:val="StyleUnderlineChar11ptBold2"/>
    <w:rsid w:val="00002431"/>
    <w:rPr>
      <w:rFonts w:ascii="Georgia" w:eastAsia="Times New Roman" w:hAnsi="Georgia"/>
      <w:b/>
      <w:bCs/>
      <w:u w:val="single"/>
    </w:rPr>
  </w:style>
  <w:style w:type="character" w:customStyle="1" w:styleId="ReallySamllTextChar">
    <w:name w:val="ReallySamllText Char"/>
    <w:link w:val="ReallySamllText"/>
    <w:rsid w:val="00002431"/>
    <w:rPr>
      <w:sz w:val="12"/>
      <w:szCs w:val="24"/>
    </w:rPr>
  </w:style>
  <w:style w:type="paragraph" w:customStyle="1" w:styleId="StyleStyleUnderlineTimesNewRoman11pt">
    <w:name w:val="Style Style Underline + Times New Roman + 11 pt"/>
    <w:basedOn w:val="Normal"/>
    <w:link w:val="StyleStyleUnderlineTimesNewRoman11ptChar"/>
    <w:rsid w:val="00002431"/>
    <w:rPr>
      <w:rFonts w:ascii="Georgia" w:eastAsia="Times New Roman" w:hAnsi="Georgia" w:cstheme="minorBidi"/>
      <w:u w:val="single"/>
    </w:rPr>
  </w:style>
  <w:style w:type="character" w:customStyle="1" w:styleId="StyleStyleUnderlineTimesNewRoman11ptChar">
    <w:name w:val="Style Style Underline + Times New Roman + 11 pt Char"/>
    <w:link w:val="StyleStyleUnderlineTimesNewRoman11pt"/>
    <w:rsid w:val="00002431"/>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002431"/>
    <w:rPr>
      <w:rFonts w:ascii="Georgia" w:eastAsia="Times New Roman" w:hAnsi="Georgia" w:cstheme="minorBidi"/>
      <w:u w:val="single"/>
    </w:rPr>
  </w:style>
  <w:style w:type="character" w:customStyle="1" w:styleId="StyleStyleUnderlineTimesNewRomanBold11ptNotBoldChar">
    <w:name w:val="Style Style Underline + Times New Roman Bold + 11 pt Not Bold Char"/>
    <w:link w:val="StyleStyleUnderlineTimesNewRomanBold11ptNotBold"/>
    <w:rsid w:val="00002431"/>
    <w:rPr>
      <w:rFonts w:ascii="Georgia" w:eastAsia="Times New Roman" w:hAnsi="Georgia"/>
      <w:u w:val="single"/>
    </w:rPr>
  </w:style>
  <w:style w:type="character" w:customStyle="1" w:styleId="style10">
    <w:name w:val="style1"/>
    <w:rsid w:val="00002431"/>
  </w:style>
  <w:style w:type="character" w:customStyle="1" w:styleId="pmtermsel">
    <w:name w:val="pmtermsel"/>
    <w:rsid w:val="00002431"/>
  </w:style>
  <w:style w:type="character" w:customStyle="1" w:styleId="showipapr">
    <w:name w:val="show_ipapr"/>
    <w:rsid w:val="00002431"/>
  </w:style>
  <w:style w:type="character" w:customStyle="1" w:styleId="dnindex">
    <w:name w:val="dnindex"/>
    <w:rsid w:val="00002431"/>
  </w:style>
  <w:style w:type="character" w:customStyle="1" w:styleId="23">
    <w:name w:val="23"/>
    <w:rsid w:val="00002431"/>
    <w:rPr>
      <w:rFonts w:ascii="Times New Roman" w:hAnsi="Times New Roman" w:cs="Arial"/>
      <w:bCs/>
      <w:sz w:val="20"/>
      <w:u w:val="single"/>
      <w:lang w:val="en-US" w:eastAsia="en-US" w:bidi="ar-SA"/>
    </w:rPr>
  </w:style>
  <w:style w:type="character" w:customStyle="1" w:styleId="33">
    <w:name w:val="33"/>
    <w:rsid w:val="00002431"/>
    <w:rPr>
      <w:rFonts w:ascii="Times New Roman" w:hAnsi="Times New Roman" w:cs="Arial"/>
      <w:b/>
      <w:bCs/>
      <w:sz w:val="20"/>
      <w:u w:val="single"/>
      <w:lang w:val="en-US" w:eastAsia="en-US" w:bidi="ar-SA"/>
    </w:rPr>
  </w:style>
  <w:style w:type="character" w:customStyle="1" w:styleId="55">
    <w:name w:val="55"/>
    <w:rsid w:val="00002431"/>
    <w:rPr>
      <w:rFonts w:cs="Arial"/>
      <w:bCs/>
      <w:sz w:val="20"/>
      <w:u w:val="single"/>
      <w:lang w:val="en-US" w:eastAsia="en-US" w:bidi="ar-SA"/>
    </w:rPr>
  </w:style>
  <w:style w:type="character" w:customStyle="1" w:styleId="authoraffil">
    <w:name w:val="authoraffil"/>
    <w:rsid w:val="00002431"/>
  </w:style>
  <w:style w:type="character" w:customStyle="1" w:styleId="CharChar8">
    <w:name w:val="Char Char8"/>
    <w:rsid w:val="00002431"/>
    <w:rPr>
      <w:rFonts w:ascii="Georgia" w:eastAsia="Times New Roman" w:hAnsi="Georgia"/>
      <w:b/>
      <w:bCs/>
      <w:sz w:val="30"/>
      <w:szCs w:val="28"/>
      <w:u w:val="single"/>
    </w:rPr>
  </w:style>
  <w:style w:type="character" w:customStyle="1" w:styleId="FontStyle13">
    <w:name w:val="Font Style13"/>
    <w:uiPriority w:val="99"/>
    <w:rsid w:val="00002431"/>
    <w:rPr>
      <w:rFonts w:ascii="Constantia" w:hAnsi="Constantia" w:cs="Constantia"/>
      <w:sz w:val="18"/>
      <w:szCs w:val="18"/>
    </w:rPr>
  </w:style>
  <w:style w:type="character" w:customStyle="1" w:styleId="TagsCharCharCharChar">
    <w:name w:val="Tags Char Char Char Char"/>
    <w:rsid w:val="00002431"/>
    <w:rPr>
      <w:rFonts w:ascii="Times New Roman" w:eastAsia="Times New Roman" w:hAnsi="Times New Roman" w:cs="Times New Roman"/>
      <w:b/>
      <w:sz w:val="24"/>
      <w:szCs w:val="24"/>
    </w:rPr>
  </w:style>
  <w:style w:type="character" w:customStyle="1" w:styleId="Citation1Char">
    <w:name w:val="Citation1 Char"/>
    <w:link w:val="Citation10"/>
    <w:locked/>
    <w:rsid w:val="00002431"/>
    <w:rPr>
      <w:rFonts w:ascii="Georgia" w:hAnsi="Georgia"/>
      <w:b/>
      <w:u w:val="single"/>
    </w:rPr>
  </w:style>
  <w:style w:type="paragraph" w:customStyle="1" w:styleId="Citation10">
    <w:name w:val="Citation1"/>
    <w:basedOn w:val="Normal"/>
    <w:link w:val="Citation1Char"/>
    <w:qFormat/>
    <w:rsid w:val="00002431"/>
    <w:rPr>
      <w:rFonts w:ascii="Georgia" w:hAnsi="Georgia" w:cstheme="minorBidi"/>
      <w:b/>
      <w:u w:val="single"/>
    </w:rPr>
  </w:style>
  <w:style w:type="character" w:customStyle="1" w:styleId="TaglineChar">
    <w:name w:val="Tagline Char"/>
    <w:link w:val="Tagline0"/>
    <w:locked/>
    <w:rsid w:val="00002431"/>
    <w:rPr>
      <w:rFonts w:ascii="Georgia" w:hAnsi="Georgia"/>
      <w:b/>
    </w:rPr>
  </w:style>
  <w:style w:type="paragraph" w:customStyle="1" w:styleId="Tagline0">
    <w:name w:val="Tagline"/>
    <w:basedOn w:val="Normal"/>
    <w:link w:val="TaglineChar"/>
    <w:qFormat/>
    <w:rsid w:val="00002431"/>
    <w:rPr>
      <w:rFonts w:ascii="Georgia" w:hAnsi="Georgia" w:cstheme="minorBidi"/>
      <w:b/>
    </w:rPr>
  </w:style>
  <w:style w:type="paragraph" w:customStyle="1" w:styleId="NothingCharCharChar">
    <w:name w:val="Nothing Char Char Char"/>
    <w:link w:val="NothingCharChar"/>
    <w:rsid w:val="00002431"/>
    <w:pPr>
      <w:spacing w:after="0" w:line="240" w:lineRule="auto"/>
      <w:jc w:val="both"/>
    </w:pPr>
  </w:style>
  <w:style w:type="paragraph" w:customStyle="1" w:styleId="StyleLeft021">
    <w:name w:val="Style Left:  0.2&quot;1"/>
    <w:basedOn w:val="Normal"/>
    <w:uiPriority w:val="99"/>
    <w:rsid w:val="00002431"/>
    <w:pPr>
      <w:ind w:left="288"/>
    </w:pPr>
    <w:rPr>
      <w:rFonts w:ascii="Georgia" w:eastAsia="SimSun" w:hAnsi="Georgia" w:cstheme="minorBidi"/>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002431"/>
    <w:rPr>
      <w:rFonts w:ascii="Georgia" w:eastAsia="Times New Roman" w:hAnsi="Georgia" w:cstheme="minorBidi"/>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002431"/>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002431"/>
    <w:rPr>
      <w:rFonts w:ascii="Georgia" w:eastAsia="Times New Roman" w:hAnsi="Georgia" w:cstheme="minorBidi"/>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002431"/>
    <w:rPr>
      <w:rFonts w:ascii="Georgia" w:eastAsia="Times New Roman" w:hAnsi="Georgia"/>
      <w:u w:val="single"/>
      <w:bdr w:val="single" w:sz="4" w:space="0" w:color="auto"/>
    </w:rPr>
  </w:style>
  <w:style w:type="character" w:customStyle="1" w:styleId="boldcitationChar">
    <w:name w:val="bold citation Char"/>
    <w:rsid w:val="00002431"/>
    <w:rPr>
      <w:rFonts w:ascii="Arial" w:hAnsi="Arial"/>
      <w:b/>
      <w:sz w:val="28"/>
      <w:szCs w:val="24"/>
      <w:u w:val="thick"/>
      <w:lang w:val="en-US" w:eastAsia="en-US" w:bidi="ar-SA"/>
    </w:rPr>
  </w:style>
  <w:style w:type="paragraph" w:customStyle="1" w:styleId="BlockTitle20">
    <w:name w:val="Block Title #2"/>
    <w:basedOn w:val="Normal"/>
    <w:uiPriority w:val="99"/>
    <w:rsid w:val="00002431"/>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002431"/>
    <w:rPr>
      <w:rFonts w:ascii="Georgia" w:hAnsi="Georgia" w:cstheme="minorBidi"/>
      <w:b/>
    </w:rPr>
  </w:style>
  <w:style w:type="character" w:customStyle="1" w:styleId="BoldunderlineChar3">
    <w:name w:val="Bold/underline Char"/>
    <w:rsid w:val="00002431"/>
    <w:rPr>
      <w:rFonts w:eastAsia="SimSun"/>
      <w:b/>
      <w:noProof w:val="0"/>
      <w:sz w:val="24"/>
      <w:szCs w:val="24"/>
      <w:u w:val="single"/>
      <w:lang w:val="en-US" w:eastAsia="zh-CN" w:bidi="ar-SA"/>
    </w:rPr>
  </w:style>
  <w:style w:type="character" w:customStyle="1" w:styleId="underlinetextchar0">
    <w:name w:val="underlinetextchar"/>
    <w:rsid w:val="00002431"/>
  </w:style>
  <w:style w:type="character" w:customStyle="1" w:styleId="boldciteChar1">
    <w:name w:val="bold cite Char1"/>
    <w:rsid w:val="00002431"/>
    <w:rPr>
      <w:b/>
      <w:sz w:val="28"/>
      <w:u w:val="thick" w:color="000000"/>
    </w:rPr>
  </w:style>
  <w:style w:type="character" w:customStyle="1" w:styleId="tagCharCharChar1">
    <w:name w:val="tag Char Char Char1"/>
    <w:rsid w:val="00002431"/>
    <w:rPr>
      <w:b/>
      <w:sz w:val="24"/>
      <w:lang w:val="en-US" w:eastAsia="en-US" w:bidi="ar-SA"/>
    </w:rPr>
  </w:style>
  <w:style w:type="character" w:customStyle="1" w:styleId="underlinecardChar0">
    <w:name w:val="underline card Char"/>
    <w:rsid w:val="00002431"/>
    <w:rPr>
      <w:rFonts w:ascii="Arial" w:hAnsi="Arial"/>
      <w:sz w:val="18"/>
      <w:szCs w:val="24"/>
      <w:u w:val="single"/>
      <w:lang w:val="en-US" w:eastAsia="en-US" w:bidi="ar-SA"/>
    </w:rPr>
  </w:style>
  <w:style w:type="paragraph" w:customStyle="1" w:styleId="date-comments">
    <w:name w:val="date-comments"/>
    <w:basedOn w:val="Normal"/>
    <w:uiPriority w:val="99"/>
    <w:rsid w:val="00002431"/>
    <w:pPr>
      <w:spacing w:before="100" w:beforeAutospacing="1" w:after="100" w:afterAutospacing="1"/>
    </w:pPr>
    <w:rPr>
      <w:rFonts w:ascii="Times" w:hAnsi="Times" w:cstheme="minorBidi"/>
      <w:szCs w:val="20"/>
    </w:rPr>
  </w:style>
  <w:style w:type="character" w:customStyle="1" w:styleId="articleauthor0">
    <w:name w:val="articleauthor"/>
    <w:rsid w:val="00002431"/>
  </w:style>
  <w:style w:type="character" w:customStyle="1" w:styleId="bodysubtoc">
    <w:name w:val="bodysubtoc"/>
    <w:rsid w:val="00002431"/>
  </w:style>
  <w:style w:type="character" w:customStyle="1" w:styleId="lefttitlesmaller">
    <w:name w:val="lefttitlesmaller"/>
    <w:rsid w:val="00002431"/>
  </w:style>
  <w:style w:type="character" w:customStyle="1" w:styleId="mb">
    <w:name w:val="mb"/>
    <w:rsid w:val="00002431"/>
  </w:style>
  <w:style w:type="character" w:customStyle="1" w:styleId="submitted-date">
    <w:name w:val="submitted-date"/>
    <w:rsid w:val="00002431"/>
  </w:style>
  <w:style w:type="character" w:customStyle="1" w:styleId="submitted-time">
    <w:name w:val="submitted-time"/>
    <w:rsid w:val="00002431"/>
  </w:style>
  <w:style w:type="character" w:customStyle="1" w:styleId="A20">
    <w:name w:val="A2"/>
    <w:uiPriority w:val="99"/>
    <w:rsid w:val="00002431"/>
    <w:rPr>
      <w:rFonts w:ascii="Sabon LT Std" w:hAnsi="Sabon LT Std" w:cs="Sabon LT Std" w:hint="default"/>
      <w:color w:val="000000"/>
      <w:sz w:val="15"/>
      <w:szCs w:val="15"/>
    </w:rPr>
  </w:style>
  <w:style w:type="character" w:customStyle="1" w:styleId="searchword">
    <w:name w:val="searchword"/>
    <w:rsid w:val="00002431"/>
  </w:style>
  <w:style w:type="paragraph" w:customStyle="1" w:styleId="Heading2Char2CharChar12">
    <w:name w:val="Heading 2 Char2 Char Char12"/>
    <w:aliases w:val="Char Char Char Char Char Char1 Char Char Char Char Char1,Char Char22"/>
    <w:next w:val="Normal"/>
    <w:uiPriority w:val="99"/>
    <w:rsid w:val="0000243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002431"/>
    <w:rPr>
      <w:rFonts w:ascii="Times New Roman" w:hAnsi="Times New Roman" w:cs="Times New Roman"/>
      <w:sz w:val="18"/>
      <w:szCs w:val="18"/>
    </w:rPr>
  </w:style>
  <w:style w:type="character" w:customStyle="1" w:styleId="bylines">
    <w:name w:val="bylines"/>
    <w:basedOn w:val="DefaultParagraphFont"/>
    <w:rsid w:val="00002431"/>
  </w:style>
  <w:style w:type="character" w:customStyle="1" w:styleId="StyleStyleBoldUnderlineUnderlineIntenseEmphasis1apple-style-2">
    <w:name w:val="Style Style Bold UnderlineUnderlineIntense Emphasis1apple-style-...2"/>
    <w:basedOn w:val="DefaultParagraphFont"/>
    <w:rsid w:val="00002431"/>
    <w:rPr>
      <w:b w:val="0"/>
      <w:bCs/>
      <w:sz w:val="22"/>
      <w:u w:val="single"/>
    </w:rPr>
  </w:style>
  <w:style w:type="character" w:customStyle="1" w:styleId="FontStyle57">
    <w:name w:val="Font Style57"/>
    <w:rsid w:val="00002431"/>
    <w:rPr>
      <w:rFonts w:ascii="Georgia" w:hAnsi="Georgia" w:cs="Georgia"/>
      <w:b/>
      <w:bCs/>
      <w:sz w:val="14"/>
      <w:szCs w:val="14"/>
    </w:rPr>
  </w:style>
  <w:style w:type="character" w:customStyle="1" w:styleId="FontStyle89">
    <w:name w:val="Font Style89"/>
    <w:rsid w:val="00002431"/>
    <w:rPr>
      <w:rFonts w:ascii="Times New Roman" w:hAnsi="Times New Roman" w:cs="Times New Roman"/>
      <w:b/>
      <w:bCs/>
      <w:smallCaps/>
      <w:spacing w:val="40"/>
      <w:sz w:val="16"/>
      <w:szCs w:val="16"/>
    </w:rPr>
  </w:style>
  <w:style w:type="character" w:customStyle="1" w:styleId="style3Char0">
    <w:name w:val="style 3 Char"/>
    <w:rsid w:val="00002431"/>
    <w:rPr>
      <w:sz w:val="18"/>
      <w:szCs w:val="24"/>
      <w:lang w:val="en-US" w:eastAsia="en-US" w:bidi="ar-SA"/>
    </w:rPr>
  </w:style>
  <w:style w:type="paragraph" w:customStyle="1" w:styleId="003Cite">
    <w:name w:val="003Cite"/>
    <w:basedOn w:val="Normal"/>
    <w:qFormat/>
    <w:rsid w:val="00002431"/>
    <w:rPr>
      <w:rFonts w:eastAsia="Calibri"/>
      <w:sz w:val="16"/>
      <w:szCs w:val="16"/>
    </w:rPr>
  </w:style>
  <w:style w:type="paragraph" w:customStyle="1" w:styleId="NormalBold">
    <w:name w:val="Normal + Bold"/>
    <w:aliases w:val="Double Underline"/>
    <w:basedOn w:val="Normal"/>
    <w:link w:val="NormalBoldChar"/>
    <w:rsid w:val="00002431"/>
    <w:pPr>
      <w:jc w:val="both"/>
    </w:pPr>
    <w:rPr>
      <w:rFonts w:ascii="Georgia" w:hAnsi="Georgia" w:cstheme="minorBidi"/>
      <w:b/>
      <w:color w:val="000000"/>
      <w:u w:val="single"/>
    </w:rPr>
  </w:style>
  <w:style w:type="character" w:customStyle="1" w:styleId="NormalBoldChar">
    <w:name w:val="Normal + Bold Char"/>
    <w:aliases w:val="Double Underline Char"/>
    <w:basedOn w:val="DefaultParagraphFont"/>
    <w:link w:val="NormalBold"/>
    <w:rsid w:val="00002431"/>
    <w:rPr>
      <w:rFonts w:ascii="Georgia" w:hAnsi="Georgia"/>
      <w:b/>
      <w:color w:val="000000"/>
      <w:u w:val="single"/>
    </w:rPr>
  </w:style>
  <w:style w:type="paragraph" w:customStyle="1" w:styleId="StyleCards12ptThickunderline">
    <w:name w:val="Style Cards + 12 pt Thick underline"/>
    <w:basedOn w:val="Normal"/>
    <w:link w:val="StyleCards12ptThickunderlineChar2"/>
    <w:rsid w:val="00002431"/>
    <w:pPr>
      <w:autoSpaceDE w:val="0"/>
      <w:autoSpaceDN w:val="0"/>
      <w:adjustRightInd w:val="0"/>
      <w:ind w:left="432" w:right="432"/>
      <w:jc w:val="both"/>
    </w:pPr>
    <w:rPr>
      <w:rFonts w:eastAsia="Times New Roman"/>
      <w:sz w:val="24"/>
      <w:u w:val="thick"/>
      <w:lang w:val="x-none" w:eastAsia="x-none"/>
    </w:rPr>
  </w:style>
  <w:style w:type="character" w:customStyle="1" w:styleId="StyleCards12ptThickunderlineChar2">
    <w:name w:val="Style Cards + 12 pt Thick underline Char2"/>
    <w:link w:val="StyleCards12ptThickunderline"/>
    <w:rsid w:val="00002431"/>
    <w:rPr>
      <w:rFonts w:ascii="Times New Roman" w:eastAsia="Times New Roman" w:hAnsi="Times New Roman" w:cs="Times New Roman"/>
      <w:sz w:val="24"/>
      <w:u w:val="thick"/>
      <w:lang w:val="x-none" w:eastAsia="x-none"/>
    </w:rPr>
  </w:style>
  <w:style w:type="character" w:customStyle="1" w:styleId="BlockHeadingsChar1">
    <w:name w:val="Block Headings Char1"/>
    <w:rsid w:val="00002431"/>
    <w:rPr>
      <w:b/>
      <w:caps/>
    </w:rPr>
  </w:style>
  <w:style w:type="character" w:customStyle="1" w:styleId="Longcite">
    <w:name w:val="Longcite"/>
    <w:rsid w:val="00002431"/>
    <w:rPr>
      <w:sz w:val="16"/>
    </w:rPr>
  </w:style>
  <w:style w:type="paragraph" w:customStyle="1" w:styleId="NormalUnderline0">
    <w:name w:val="Normal + Underline"/>
    <w:basedOn w:val="Normal"/>
    <w:link w:val="NormalUnderlineChar0"/>
    <w:rsid w:val="00002431"/>
    <w:pPr>
      <w:ind w:left="720"/>
    </w:pPr>
    <w:rPr>
      <w:rFonts w:eastAsia="Times New Roman"/>
      <w:b/>
      <w:sz w:val="24"/>
      <w:u w:val="single"/>
      <w:lang w:val="x-none" w:eastAsia="x-none"/>
    </w:rPr>
  </w:style>
  <w:style w:type="character" w:customStyle="1" w:styleId="NormalUnderlineChar0">
    <w:name w:val="Normal + Underline Char"/>
    <w:link w:val="NormalUnderline0"/>
    <w:rsid w:val="00002431"/>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002431"/>
    <w:rPr>
      <w:rFonts w:ascii="Bookman Old Style" w:hAnsi="Bookman Old Style" w:cs="Bookman Old Style"/>
      <w:sz w:val="16"/>
      <w:szCs w:val="16"/>
    </w:rPr>
  </w:style>
  <w:style w:type="character" w:customStyle="1" w:styleId="FontStyle17">
    <w:name w:val="Font Style17"/>
    <w:uiPriority w:val="99"/>
    <w:rsid w:val="00002431"/>
    <w:rPr>
      <w:rFonts w:ascii="Book Antiqua" w:hAnsi="Book Antiqua" w:cs="Book Antiqua"/>
      <w:i/>
      <w:iCs/>
      <w:spacing w:val="10"/>
      <w:sz w:val="22"/>
      <w:szCs w:val="22"/>
    </w:rPr>
  </w:style>
  <w:style w:type="character" w:customStyle="1" w:styleId="FontStyle329">
    <w:name w:val="Font Style329"/>
    <w:basedOn w:val="DefaultParagraphFont"/>
    <w:uiPriority w:val="99"/>
    <w:rsid w:val="00002431"/>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002431"/>
  </w:style>
  <w:style w:type="character" w:customStyle="1" w:styleId="DateTimeChar">
    <w:name w:val="DateTime Char"/>
    <w:basedOn w:val="DefaultParagraphFont"/>
    <w:link w:val="DateTime"/>
    <w:uiPriority w:val="4"/>
    <w:rsid w:val="00002431"/>
    <w:rPr>
      <w:rFonts w:ascii="Times New Roman" w:hAnsi="Times New Roman" w:cs="Times New Roman"/>
    </w:rPr>
  </w:style>
  <w:style w:type="paragraph" w:customStyle="1" w:styleId="Lecture">
    <w:name w:val="Lecture"/>
    <w:next w:val="BodyText"/>
    <w:link w:val="LectureChar"/>
    <w:autoRedefine/>
    <w:uiPriority w:val="4"/>
    <w:qFormat/>
    <w:rsid w:val="00002431"/>
    <w:pPr>
      <w:spacing w:after="0"/>
      <w:outlineLvl w:val="5"/>
    </w:pPr>
    <w:rPr>
      <w:rFonts w:ascii="Arial" w:hAnsi="Arial" w:cs="Arial"/>
      <w:spacing w:val="-10"/>
    </w:rPr>
  </w:style>
  <w:style w:type="character" w:customStyle="1" w:styleId="LectureChar">
    <w:name w:val="Lecture Char"/>
    <w:basedOn w:val="DateTimeChar"/>
    <w:link w:val="Lecture"/>
    <w:uiPriority w:val="4"/>
    <w:rsid w:val="00002431"/>
    <w:rPr>
      <w:rFonts w:ascii="Arial" w:hAnsi="Arial" w:cs="Arial"/>
      <w:spacing w:val="-10"/>
    </w:rPr>
  </w:style>
  <w:style w:type="character" w:customStyle="1" w:styleId="Mention4">
    <w:name w:val="Mention4"/>
    <w:basedOn w:val="DefaultParagraphFont"/>
    <w:uiPriority w:val="99"/>
    <w:semiHidden/>
    <w:unhideWhenUsed/>
    <w:rsid w:val="00002431"/>
    <w:rPr>
      <w:color w:val="2B579A"/>
      <w:shd w:val="clear" w:color="auto" w:fill="E6E6E6"/>
    </w:rPr>
  </w:style>
  <w:style w:type="character" w:customStyle="1" w:styleId="UnresolvedMention3">
    <w:name w:val="Unresolved Mention3"/>
    <w:basedOn w:val="DefaultParagraphFont"/>
    <w:uiPriority w:val="99"/>
    <w:unhideWhenUsed/>
    <w:rsid w:val="00002431"/>
    <w:rPr>
      <w:color w:val="808080"/>
      <w:shd w:val="clear" w:color="auto" w:fill="E6E6E6"/>
    </w:rPr>
  </w:style>
  <w:style w:type="character" w:customStyle="1" w:styleId="m-895152127622952443gmail-style13ptbold">
    <w:name w:val="m_-895152127622952443gmail-style13ptbold"/>
    <w:basedOn w:val="DefaultParagraphFont"/>
    <w:rsid w:val="00002431"/>
  </w:style>
  <w:style w:type="character" w:customStyle="1" w:styleId="m4133802843404377303gmail-style13ptbold">
    <w:name w:val="m_4133802843404377303gmail-style13ptbold"/>
    <w:basedOn w:val="DefaultParagraphFont"/>
    <w:rsid w:val="00002431"/>
  </w:style>
  <w:style w:type="character" w:customStyle="1" w:styleId="m4133802843404377303gmail-styleunderline">
    <w:name w:val="m_4133802843404377303gmail-styleunderline"/>
    <w:basedOn w:val="DefaultParagraphFont"/>
    <w:rsid w:val="00002431"/>
  </w:style>
  <w:style w:type="character" w:customStyle="1" w:styleId="m1864609289044096952gmail-style13ptbold">
    <w:name w:val="m_1864609289044096952gmail-style13ptbold"/>
    <w:basedOn w:val="DefaultParagraphFont"/>
    <w:rsid w:val="00002431"/>
  </w:style>
  <w:style w:type="character" w:customStyle="1" w:styleId="m-2434640214339110092gmail-style13ptbold">
    <w:name w:val="m_-2434640214339110092gmail-style13ptbold"/>
    <w:basedOn w:val="DefaultParagraphFont"/>
    <w:rsid w:val="00002431"/>
  </w:style>
  <w:style w:type="character" w:customStyle="1" w:styleId="m-2434640214339110092gmail-styleunderline">
    <w:name w:val="m_-2434640214339110092gmail-styleunderline"/>
    <w:basedOn w:val="DefaultParagraphFont"/>
    <w:rsid w:val="00002431"/>
  </w:style>
  <w:style w:type="character" w:customStyle="1" w:styleId="articlepage-articlebody-firstletter">
    <w:name w:val="articlepage-articlebody-firstletter"/>
    <w:basedOn w:val="DefaultParagraphFont"/>
    <w:rsid w:val="00002431"/>
  </w:style>
  <w:style w:type="character" w:customStyle="1" w:styleId="UnresolvedMention32">
    <w:name w:val="Unresolved Mention32"/>
    <w:basedOn w:val="DefaultParagraphFont"/>
    <w:uiPriority w:val="99"/>
    <w:semiHidden/>
    <w:unhideWhenUsed/>
    <w:rsid w:val="00002431"/>
    <w:rPr>
      <w:color w:val="605E5C"/>
      <w:shd w:val="clear" w:color="auto" w:fill="E1DFDD"/>
    </w:rPr>
  </w:style>
  <w:style w:type="character" w:customStyle="1" w:styleId="AnalyticsChar">
    <w:name w:val="Analytics Char"/>
    <w:basedOn w:val="DefaultParagraphFont"/>
    <w:link w:val="Analytics"/>
    <w:uiPriority w:val="4"/>
    <w:rsid w:val="00002431"/>
    <w:rPr>
      <w:rFonts w:ascii="Times New Roman" w:eastAsia="Calibri" w:hAnsi="Times New Roman" w:cs="Times New Roman"/>
      <w:b/>
      <w:sz w:val="24"/>
    </w:rPr>
  </w:style>
  <w:style w:type="character" w:customStyle="1" w:styleId="m-2745674872889869693gmail-style13ptbold">
    <w:name w:val="m_-2745674872889869693gmail-style13ptbold"/>
    <w:basedOn w:val="DefaultParagraphFont"/>
    <w:rsid w:val="00002431"/>
  </w:style>
  <w:style w:type="character" w:customStyle="1" w:styleId="m-2745674872889869693gmail-styleunderline">
    <w:name w:val="m_-2745674872889869693gmail-styleunderline"/>
    <w:basedOn w:val="DefaultParagraphFont"/>
    <w:rsid w:val="00002431"/>
  </w:style>
  <w:style w:type="character" w:customStyle="1" w:styleId="UnresolvedMention31">
    <w:name w:val="Unresolved Mention31"/>
    <w:basedOn w:val="DefaultParagraphFont"/>
    <w:uiPriority w:val="99"/>
    <w:semiHidden/>
    <w:unhideWhenUsed/>
    <w:rsid w:val="00002431"/>
    <w:rPr>
      <w:color w:val="808080"/>
      <w:shd w:val="clear" w:color="auto" w:fill="E6E6E6"/>
    </w:rPr>
  </w:style>
  <w:style w:type="character" w:customStyle="1" w:styleId="UnresolvedMention4">
    <w:name w:val="Unresolved Mention4"/>
    <w:basedOn w:val="DefaultParagraphFont"/>
    <w:uiPriority w:val="99"/>
    <w:semiHidden/>
    <w:unhideWhenUsed/>
    <w:rsid w:val="00002431"/>
    <w:rPr>
      <w:color w:val="808080"/>
      <w:shd w:val="clear" w:color="auto" w:fill="E6E6E6"/>
    </w:rPr>
  </w:style>
  <w:style w:type="character" w:customStyle="1" w:styleId="m-8082899869479211226gmail-styleunderline">
    <w:name w:val="m_-8082899869479211226gmail-styleunderline"/>
    <w:basedOn w:val="DefaultParagraphFont"/>
    <w:rsid w:val="00002431"/>
  </w:style>
  <w:style w:type="paragraph" w:customStyle="1" w:styleId="NoteLevel23">
    <w:name w:val="Note Level 23"/>
    <w:basedOn w:val="Normal"/>
    <w:next w:val="Normal"/>
    <w:uiPriority w:val="99"/>
    <w:qFormat/>
    <w:rsid w:val="00002431"/>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002431"/>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002431"/>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002431"/>
    <w:rPr>
      <w:color w:val="605E5C"/>
      <w:shd w:val="clear" w:color="auto" w:fill="E1DFDD"/>
    </w:rPr>
  </w:style>
  <w:style w:type="character" w:customStyle="1" w:styleId="UnresolvedMention6">
    <w:name w:val="Unresolved Mention6"/>
    <w:basedOn w:val="DefaultParagraphFont"/>
    <w:uiPriority w:val="99"/>
    <w:semiHidden/>
    <w:unhideWhenUsed/>
    <w:rsid w:val="00002431"/>
    <w:rPr>
      <w:color w:val="605E5C"/>
      <w:shd w:val="clear" w:color="auto" w:fill="E1DFDD"/>
    </w:rPr>
  </w:style>
  <w:style w:type="character" w:customStyle="1" w:styleId="footnote">
    <w:name w:val="footnote"/>
    <w:basedOn w:val="DefaultParagraphFont"/>
    <w:rsid w:val="00002431"/>
  </w:style>
  <w:style w:type="character" w:customStyle="1" w:styleId="hubidentifier">
    <w:name w:val="hub_identifier"/>
    <w:basedOn w:val="DefaultParagraphFont"/>
    <w:rsid w:val="00002431"/>
  </w:style>
  <w:style w:type="paragraph" w:customStyle="1" w:styleId="standardeinzug">
    <w:name w:val="standardeinzug"/>
    <w:basedOn w:val="Normal"/>
    <w:rsid w:val="00002431"/>
    <w:pPr>
      <w:spacing w:before="100" w:beforeAutospacing="1" w:after="100" w:afterAutospacing="1"/>
    </w:pPr>
    <w:rPr>
      <w:rFonts w:eastAsia="Times New Roman"/>
      <w:sz w:val="24"/>
      <w:szCs w:val="24"/>
    </w:rPr>
  </w:style>
  <w:style w:type="paragraph" w:customStyle="1" w:styleId="aufzhlungnormal">
    <w:name w:val="aufzhlungnormal"/>
    <w:basedOn w:val="Normal"/>
    <w:rsid w:val="00002431"/>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002431"/>
  </w:style>
  <w:style w:type="paragraph" w:customStyle="1" w:styleId="entrefilet">
    <w:name w:val="entrefilet"/>
    <w:basedOn w:val="Normal"/>
    <w:rsid w:val="00002431"/>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002431"/>
    <w:pPr>
      <w:spacing w:before="100" w:beforeAutospacing="1" w:after="100" w:afterAutospacing="1"/>
    </w:pPr>
    <w:rPr>
      <w:rFonts w:eastAsia="Times New Roman"/>
      <w:sz w:val="24"/>
      <w:szCs w:val="24"/>
    </w:rPr>
  </w:style>
  <w:style w:type="paragraph" w:customStyle="1" w:styleId="tabberschrift">
    <w:name w:val="tabberschrift"/>
    <w:basedOn w:val="Normal"/>
    <w:rsid w:val="00002431"/>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002431"/>
  </w:style>
  <w:style w:type="character" w:customStyle="1" w:styleId="m-268162420547309261gmail-stylestylebold12pt">
    <w:name w:val="m_-268162420547309261gmail-stylestylebold12pt"/>
    <w:basedOn w:val="DefaultParagraphFont"/>
    <w:rsid w:val="00002431"/>
  </w:style>
  <w:style w:type="character" w:customStyle="1" w:styleId="m-268162420547309261gmail-styleboldunderline">
    <w:name w:val="m_-268162420547309261gmail-styleboldunderline"/>
    <w:basedOn w:val="DefaultParagraphFont"/>
    <w:rsid w:val="00002431"/>
  </w:style>
  <w:style w:type="character" w:customStyle="1" w:styleId="m-5621139387307470627gmail-style13ptbold">
    <w:name w:val="m_-5621139387307470627gmail-style13ptbold"/>
    <w:basedOn w:val="DefaultParagraphFont"/>
    <w:rsid w:val="00002431"/>
  </w:style>
  <w:style w:type="character" w:customStyle="1" w:styleId="m-5621139387307470627gmail-styleunderline">
    <w:name w:val="m_-5621139387307470627gmail-styleunderline"/>
    <w:basedOn w:val="DefaultParagraphFont"/>
    <w:rsid w:val="00002431"/>
  </w:style>
  <w:style w:type="character" w:customStyle="1" w:styleId="m-4930835733434609408gmail-style13ptbold">
    <w:name w:val="m_-4930835733434609408gmail-style13ptbold"/>
    <w:basedOn w:val="DefaultParagraphFont"/>
    <w:rsid w:val="00002431"/>
  </w:style>
  <w:style w:type="character" w:customStyle="1" w:styleId="m-4930835733434609408gmail-styleunderline">
    <w:name w:val="m_-4930835733434609408gmail-styleunderline"/>
    <w:basedOn w:val="DefaultParagraphFont"/>
    <w:rsid w:val="00002431"/>
  </w:style>
  <w:style w:type="character" w:customStyle="1" w:styleId="m-2456650549122369157gmail-style13ptbold">
    <w:name w:val="m_-2456650549122369157gmail-style13ptbold"/>
    <w:basedOn w:val="DefaultParagraphFont"/>
    <w:rsid w:val="00002431"/>
  </w:style>
  <w:style w:type="character" w:customStyle="1" w:styleId="m-2456650549122369157gmail-styleunderline">
    <w:name w:val="m_-2456650549122369157gmail-styleunderline"/>
    <w:basedOn w:val="DefaultParagraphFont"/>
    <w:rsid w:val="00002431"/>
  </w:style>
  <w:style w:type="character" w:customStyle="1" w:styleId="hvr">
    <w:name w:val="hvr"/>
    <w:basedOn w:val="DefaultParagraphFont"/>
    <w:rsid w:val="00002431"/>
  </w:style>
  <w:style w:type="character" w:customStyle="1" w:styleId="m-3350902899047358468gmail-styleunderline">
    <w:name w:val="m_-3350902899047358468gmail-styleunderline"/>
    <w:basedOn w:val="DefaultParagraphFont"/>
    <w:rsid w:val="00002431"/>
  </w:style>
  <w:style w:type="paragraph" w:customStyle="1" w:styleId="Style5pt">
    <w:name w:val="Style 5 pt"/>
    <w:basedOn w:val="Normal"/>
    <w:link w:val="Style5ptChar"/>
    <w:rsid w:val="00002431"/>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002431"/>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002431"/>
  </w:style>
  <w:style w:type="paragraph" w:customStyle="1" w:styleId="m462447500549623171gmail-msonormal">
    <w:name w:val="m_462447500549623171gmail-msonormal"/>
    <w:basedOn w:val="Normal"/>
    <w:uiPriority w:val="99"/>
    <w:rsid w:val="00002431"/>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002431"/>
  </w:style>
  <w:style w:type="character" w:customStyle="1" w:styleId="SmallerReal">
    <w:name w:val="SmallerReal"/>
    <w:basedOn w:val="DefaultParagraphFont"/>
    <w:uiPriority w:val="1"/>
    <w:qFormat/>
    <w:rsid w:val="00002431"/>
    <w:rPr>
      <w:rFonts w:ascii="Garamond" w:hAnsi="Garamond" w:hint="default"/>
      <w:sz w:val="16"/>
    </w:rPr>
  </w:style>
  <w:style w:type="paragraph" w:styleId="HTMLAddress">
    <w:name w:val="HTML Address"/>
    <w:basedOn w:val="Normal"/>
    <w:link w:val="HTMLAddressChar"/>
    <w:uiPriority w:val="99"/>
    <w:unhideWhenUsed/>
    <w:rsid w:val="00002431"/>
    <w:pPr>
      <w:spacing w:after="0" w:line="240" w:lineRule="auto"/>
    </w:pPr>
    <w:rPr>
      <w:rFonts w:eastAsia="Times New Roman"/>
      <w:i/>
      <w:iCs/>
      <w:sz w:val="24"/>
      <w:szCs w:val="24"/>
    </w:rPr>
  </w:style>
  <w:style w:type="character" w:customStyle="1" w:styleId="HTMLAddressChar">
    <w:name w:val="HTML Address Char"/>
    <w:basedOn w:val="DefaultParagraphFont"/>
    <w:link w:val="HTMLAddress"/>
    <w:uiPriority w:val="99"/>
    <w:rsid w:val="00002431"/>
    <w:rPr>
      <w:rFonts w:ascii="Times New Roman" w:eastAsia="Times New Roman" w:hAnsi="Times New Roman" w:cs="Times New Roman"/>
      <w:i/>
      <w:iCs/>
      <w:sz w:val="24"/>
      <w:szCs w:val="24"/>
    </w:rPr>
  </w:style>
  <w:style w:type="character" w:customStyle="1" w:styleId="separator">
    <w:name w:val="separator"/>
    <w:basedOn w:val="DefaultParagraphFont"/>
    <w:rsid w:val="00002431"/>
  </w:style>
  <w:style w:type="paragraph" w:customStyle="1" w:styleId="dek">
    <w:name w:val="dek"/>
    <w:basedOn w:val="Normal"/>
    <w:uiPriority w:val="99"/>
    <w:rsid w:val="00002431"/>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002431"/>
  </w:style>
  <w:style w:type="character" w:customStyle="1" w:styleId="serialtitle">
    <w:name w:val="serial_title"/>
    <w:basedOn w:val="DefaultParagraphFont"/>
    <w:rsid w:val="00002431"/>
  </w:style>
  <w:style w:type="character" w:customStyle="1" w:styleId="volumeissue">
    <w:name w:val="volume_issue"/>
    <w:basedOn w:val="DefaultParagraphFont"/>
    <w:rsid w:val="00002431"/>
  </w:style>
  <w:style w:type="character" w:customStyle="1" w:styleId="pagerange">
    <w:name w:val="page_range"/>
    <w:basedOn w:val="DefaultParagraphFont"/>
    <w:rsid w:val="00002431"/>
  </w:style>
  <w:style w:type="character" w:customStyle="1" w:styleId="doilink">
    <w:name w:val="doi_link"/>
    <w:basedOn w:val="DefaultParagraphFont"/>
    <w:rsid w:val="00002431"/>
  </w:style>
  <w:style w:type="paragraph" w:customStyle="1" w:styleId="para">
    <w:name w:val="para"/>
    <w:basedOn w:val="Normal"/>
    <w:rsid w:val="00002431"/>
    <w:pPr>
      <w:spacing w:before="100" w:beforeAutospacing="1" w:after="100" w:afterAutospacing="1" w:line="256" w:lineRule="auto"/>
    </w:pPr>
    <w:rPr>
      <w:rFonts w:eastAsia="Times New Roman"/>
      <w:sz w:val="24"/>
      <w:szCs w:val="24"/>
    </w:rPr>
  </w:style>
  <w:style w:type="character" w:customStyle="1" w:styleId="headingnumber">
    <w:name w:val="headingnumber"/>
    <w:basedOn w:val="DefaultParagraphFont"/>
    <w:rsid w:val="00002431"/>
  </w:style>
  <w:style w:type="character" w:customStyle="1" w:styleId="internalref">
    <w:name w:val="internalref"/>
    <w:basedOn w:val="DefaultParagraphFont"/>
    <w:rsid w:val="00002431"/>
  </w:style>
  <w:style w:type="paragraph" w:customStyle="1" w:styleId="Analyitc">
    <w:name w:val="Analyitc"/>
    <w:basedOn w:val="Normal"/>
    <w:uiPriority w:val="4"/>
    <w:qFormat/>
    <w:rsid w:val="00002431"/>
    <w:rPr>
      <w:b/>
      <w:color w:val="0070C0"/>
      <w:sz w:val="28"/>
    </w:rPr>
  </w:style>
  <w:style w:type="character" w:customStyle="1" w:styleId="l7">
    <w:name w:val="l7"/>
    <w:basedOn w:val="DefaultParagraphFont"/>
    <w:rsid w:val="00002431"/>
  </w:style>
  <w:style w:type="character" w:customStyle="1" w:styleId="l6">
    <w:name w:val="l6"/>
    <w:basedOn w:val="DefaultParagraphFont"/>
    <w:rsid w:val="00002431"/>
  </w:style>
  <w:style w:type="character" w:customStyle="1" w:styleId="l8">
    <w:name w:val="l8"/>
    <w:basedOn w:val="DefaultParagraphFont"/>
    <w:rsid w:val="00002431"/>
  </w:style>
  <w:style w:type="character" w:customStyle="1" w:styleId="l9">
    <w:name w:val="l9"/>
    <w:basedOn w:val="DefaultParagraphFont"/>
    <w:rsid w:val="00002431"/>
  </w:style>
  <w:style w:type="character" w:customStyle="1" w:styleId="m-134349766280542120gmail-style13ptbold">
    <w:name w:val="m_-134349766280542120gmail-style13ptbold"/>
    <w:basedOn w:val="DefaultParagraphFont"/>
    <w:rsid w:val="00002431"/>
  </w:style>
  <w:style w:type="character" w:customStyle="1" w:styleId="m-134349766280542120gmail-msohyperlink">
    <w:name w:val="m_-134349766280542120gmail-msohyperlink"/>
    <w:basedOn w:val="DefaultParagraphFont"/>
    <w:rsid w:val="00002431"/>
  </w:style>
  <w:style w:type="character" w:customStyle="1" w:styleId="m-134349766280542120gmail-styleunderline">
    <w:name w:val="m_-134349766280542120gmail-styleunderline"/>
    <w:basedOn w:val="DefaultParagraphFont"/>
    <w:rsid w:val="00002431"/>
  </w:style>
  <w:style w:type="character" w:customStyle="1" w:styleId="m-134349766280542120gmail-cite">
    <w:name w:val="m_-134349766280542120gmail-cite"/>
    <w:basedOn w:val="DefaultParagraphFont"/>
    <w:rsid w:val="00002431"/>
  </w:style>
  <w:style w:type="character" w:customStyle="1" w:styleId="m-134349766280542120gmail-underline">
    <w:name w:val="m_-134349766280542120gmail-underline"/>
    <w:basedOn w:val="DefaultParagraphFont"/>
    <w:rsid w:val="00002431"/>
  </w:style>
  <w:style w:type="character" w:customStyle="1" w:styleId="m-134349766280542120gmail-underline0">
    <w:name w:val="m_-134349766280542120gmail-underline0"/>
    <w:basedOn w:val="DefaultParagraphFont"/>
    <w:rsid w:val="00002431"/>
  </w:style>
  <w:style w:type="paragraph" w:customStyle="1" w:styleId="element">
    <w:name w:val="element"/>
    <w:basedOn w:val="Normal"/>
    <w:rsid w:val="00002431"/>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002431"/>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002431"/>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002431"/>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002431"/>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002431"/>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002431"/>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002431"/>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002431"/>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002431"/>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002431"/>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002431"/>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002431"/>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002431"/>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002431"/>
  </w:style>
  <w:style w:type="character" w:customStyle="1" w:styleId="wsj-article-credit">
    <w:name w:val="wsj-article-credit"/>
    <w:basedOn w:val="DefaultParagraphFont"/>
    <w:rsid w:val="00002431"/>
  </w:style>
  <w:style w:type="character" w:customStyle="1" w:styleId="wsj-article-credit-tag">
    <w:name w:val="wsj-article-credit-tag"/>
    <w:basedOn w:val="DefaultParagraphFont"/>
    <w:rsid w:val="00002431"/>
  </w:style>
  <w:style w:type="paragraph" w:customStyle="1" w:styleId="initial">
    <w:name w:val="initial"/>
    <w:basedOn w:val="Normal"/>
    <w:rsid w:val="00002431"/>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002431"/>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002431"/>
    <w:rPr>
      <w:rFonts w:ascii="Arial Narrow" w:hAnsi="Arial Narrow"/>
      <w:sz w:val="22"/>
      <w:szCs w:val="24"/>
      <w:u w:val="single"/>
      <w:lang w:val="en-US" w:eastAsia="en-US" w:bidi="ar-SA"/>
    </w:rPr>
  </w:style>
  <w:style w:type="paragraph" w:customStyle="1" w:styleId="detailsub">
    <w:name w:val="detail__sub"/>
    <w:basedOn w:val="Normal"/>
    <w:rsid w:val="00002431"/>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002431"/>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002431"/>
  </w:style>
  <w:style w:type="character" w:customStyle="1" w:styleId="m-299895914748161361gmail-styleunderline">
    <w:name w:val="m_-299895914748161361gmail-styleunderline"/>
    <w:basedOn w:val="DefaultParagraphFont"/>
    <w:rsid w:val="00002431"/>
  </w:style>
  <w:style w:type="paragraph" w:customStyle="1" w:styleId="counter-paragraph">
    <w:name w:val="counter-paragraph"/>
    <w:basedOn w:val="Normal"/>
    <w:rsid w:val="00002431"/>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002431"/>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002431"/>
  </w:style>
  <w:style w:type="paragraph" w:customStyle="1" w:styleId="m-266642551691440061gmail-cards">
    <w:name w:val="m_-266642551691440061gmail-cards"/>
    <w:basedOn w:val="Normal"/>
    <w:rsid w:val="00002431"/>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002431"/>
  </w:style>
  <w:style w:type="paragraph" w:customStyle="1" w:styleId="listingexcerpt">
    <w:name w:val="listing__excerpt"/>
    <w:basedOn w:val="Normal"/>
    <w:rsid w:val="00002431"/>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002431"/>
  </w:style>
  <w:style w:type="paragraph" w:customStyle="1" w:styleId="specialbutton">
    <w:name w:val="special__button"/>
    <w:basedOn w:val="Normal"/>
    <w:rsid w:val="00002431"/>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002431"/>
  </w:style>
  <w:style w:type="character" w:customStyle="1" w:styleId="StyleUnderliningChar9ptBold">
    <w:name w:val="Style Underlining Char + 9 pt Bold"/>
    <w:rsid w:val="00002431"/>
    <w:rPr>
      <w:rFonts w:ascii="Times New Roman" w:hAnsi="Times New Roman"/>
      <w:b/>
      <w:bCs/>
      <w:sz w:val="20"/>
      <w:szCs w:val="24"/>
      <w:u w:val="single"/>
    </w:rPr>
  </w:style>
  <w:style w:type="character" w:customStyle="1" w:styleId="StyleUnderliningChar9pt">
    <w:name w:val="Style Underlining Char + 9 pt"/>
    <w:rsid w:val="00002431"/>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002431"/>
  </w:style>
  <w:style w:type="paragraph" w:customStyle="1" w:styleId="font--body">
    <w:name w:val="font--body"/>
    <w:basedOn w:val="Normal"/>
    <w:rsid w:val="00002431"/>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002431"/>
  </w:style>
  <w:style w:type="character" w:customStyle="1" w:styleId="playbutton-flyout">
    <w:name w:val="playbutton-flyout"/>
    <w:basedOn w:val="DefaultParagraphFont"/>
    <w:rsid w:val="00002431"/>
  </w:style>
  <w:style w:type="character" w:customStyle="1" w:styleId="inlinevideo-videolabel">
    <w:name w:val="inlinevideo-videolabel"/>
    <w:basedOn w:val="DefaultParagraphFont"/>
    <w:rsid w:val="00002431"/>
  </w:style>
  <w:style w:type="character" w:customStyle="1" w:styleId="inlinevideo-videoduration">
    <w:name w:val="inlinevideo-videoduration"/>
    <w:basedOn w:val="DefaultParagraphFont"/>
    <w:rsid w:val="00002431"/>
  </w:style>
  <w:style w:type="character" w:customStyle="1" w:styleId="m2037045589135560752gmail-style13ptbold">
    <w:name w:val="m_2037045589135560752gmail-style13ptbold"/>
    <w:basedOn w:val="DefaultParagraphFont"/>
    <w:rsid w:val="00002431"/>
  </w:style>
  <w:style w:type="paragraph" w:customStyle="1" w:styleId="css-exrw3m">
    <w:name w:val="css-exrw3m"/>
    <w:basedOn w:val="Normal"/>
    <w:rsid w:val="00002431"/>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002431"/>
  </w:style>
  <w:style w:type="character" w:customStyle="1" w:styleId="m5672147096563703424gmail-styleunderline">
    <w:name w:val="m_5672147096563703424gmail-styleunderline"/>
    <w:basedOn w:val="DefaultParagraphFont"/>
    <w:rsid w:val="00002431"/>
  </w:style>
  <w:style w:type="character" w:customStyle="1" w:styleId="m-4276249887353823691gmail-style13ptbold">
    <w:name w:val="m_-4276249887353823691gmail-style13ptbold"/>
    <w:basedOn w:val="DefaultParagraphFont"/>
    <w:rsid w:val="00002431"/>
  </w:style>
  <w:style w:type="character" w:customStyle="1" w:styleId="m-4276249887353823691gmail-styleunderline">
    <w:name w:val="m_-4276249887353823691gmail-styleunderline"/>
    <w:basedOn w:val="DefaultParagraphFont"/>
    <w:rsid w:val="00002431"/>
  </w:style>
  <w:style w:type="character" w:customStyle="1" w:styleId="legacybig">
    <w:name w:val="legacybig"/>
    <w:basedOn w:val="DefaultParagraphFont"/>
    <w:rsid w:val="00002431"/>
  </w:style>
  <w:style w:type="character" w:customStyle="1" w:styleId="art-author">
    <w:name w:val="art-author"/>
    <w:basedOn w:val="DefaultParagraphFont"/>
    <w:rsid w:val="00002431"/>
  </w:style>
  <w:style w:type="paragraph" w:customStyle="1" w:styleId="first">
    <w:name w:val="first"/>
    <w:basedOn w:val="Normal"/>
    <w:qFormat/>
    <w:rsid w:val="00002431"/>
    <w:pPr>
      <w:spacing w:before="100" w:beforeAutospacing="1" w:after="100" w:afterAutospacing="1"/>
    </w:pPr>
    <w:rPr>
      <w:rFonts w:eastAsia="Times New Roman" w:cs="Calibri"/>
      <w:szCs w:val="24"/>
    </w:rPr>
  </w:style>
  <w:style w:type="character" w:customStyle="1" w:styleId="fpred">
    <w:name w:val="fp_red"/>
    <w:basedOn w:val="DefaultParagraphFont"/>
    <w:rsid w:val="00002431"/>
  </w:style>
  <w:style w:type="paragraph" w:customStyle="1" w:styleId="Style30">
    <w:name w:val="Style 3"/>
    <w:qFormat/>
    <w:rsid w:val="00002431"/>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paragraph" w:customStyle="1" w:styleId="Style5">
    <w:name w:val="Style 5"/>
    <w:qFormat/>
    <w:rsid w:val="00002431"/>
    <w:pPr>
      <w:widowControl w:val="0"/>
      <w:autoSpaceDE w:val="0"/>
      <w:autoSpaceDN w:val="0"/>
      <w:spacing w:after="0" w:line="271" w:lineRule="auto"/>
      <w:ind w:right="72"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002431"/>
  </w:style>
  <w:style w:type="character" w:customStyle="1" w:styleId="snapnoshots">
    <w:name w:val="snap_noshots"/>
    <w:basedOn w:val="DefaultParagraphFont"/>
    <w:rsid w:val="00002431"/>
  </w:style>
  <w:style w:type="character" w:customStyle="1" w:styleId="typarticle">
    <w:name w:val="typ_article"/>
    <w:basedOn w:val="DefaultParagraphFont"/>
    <w:rsid w:val="00002431"/>
  </w:style>
  <w:style w:type="paragraph" w:customStyle="1" w:styleId="normalweb1">
    <w:name w:val="normalweb1"/>
    <w:basedOn w:val="Normal"/>
    <w:qFormat/>
    <w:rsid w:val="00002431"/>
    <w:pPr>
      <w:spacing w:before="100" w:beforeAutospacing="1" w:after="100" w:afterAutospacing="1"/>
    </w:pPr>
    <w:rPr>
      <w:rFonts w:eastAsia="Times New Roman" w:cs="Calibri"/>
      <w:szCs w:val="24"/>
    </w:rPr>
  </w:style>
  <w:style w:type="character" w:customStyle="1" w:styleId="dispurl">
    <w:name w:val="dispurl"/>
    <w:basedOn w:val="DefaultParagraphFont"/>
    <w:rsid w:val="00002431"/>
  </w:style>
  <w:style w:type="character" w:customStyle="1" w:styleId="resultbodyitalic">
    <w:name w:val="resultbodyitalic"/>
    <w:basedOn w:val="DefaultParagraphFont"/>
    <w:rsid w:val="00002431"/>
  </w:style>
  <w:style w:type="character" w:customStyle="1" w:styleId="resultbody">
    <w:name w:val="resultbody"/>
    <w:basedOn w:val="DefaultParagraphFont"/>
    <w:qFormat/>
    <w:rsid w:val="00002431"/>
  </w:style>
  <w:style w:type="paragraph" w:customStyle="1" w:styleId="10">
    <w:name w:val="... 1"/>
    <w:basedOn w:val="Default"/>
    <w:next w:val="Default"/>
    <w:qFormat/>
    <w:rsid w:val="00002431"/>
    <w:rPr>
      <w:color w:val="auto"/>
    </w:rPr>
  </w:style>
  <w:style w:type="paragraph" w:customStyle="1" w:styleId="aa">
    <w:name w:val=".."/>
    <w:basedOn w:val="Default"/>
    <w:next w:val="Default"/>
    <w:qFormat/>
    <w:rsid w:val="00002431"/>
    <w:rPr>
      <w:color w:val="auto"/>
    </w:rPr>
  </w:style>
  <w:style w:type="paragraph" w:customStyle="1" w:styleId="ac">
    <w:name w:val="...."/>
    <w:basedOn w:val="Default"/>
    <w:next w:val="Default"/>
    <w:qFormat/>
    <w:rsid w:val="00002431"/>
    <w:rPr>
      <w:color w:val="auto"/>
    </w:rPr>
  </w:style>
  <w:style w:type="paragraph" w:customStyle="1" w:styleId="s0">
    <w:name w:val="s0"/>
    <w:basedOn w:val="Normal"/>
    <w:qFormat/>
    <w:rsid w:val="00002431"/>
    <w:pPr>
      <w:spacing w:before="100" w:beforeAutospacing="1" w:after="100" w:afterAutospacing="1"/>
    </w:pPr>
    <w:rPr>
      <w:rFonts w:eastAsia="Times New Roman" w:cs="Calibri"/>
      <w:szCs w:val="24"/>
    </w:rPr>
  </w:style>
  <w:style w:type="character" w:customStyle="1" w:styleId="Header2">
    <w:name w:val="Header2"/>
    <w:basedOn w:val="DefaultParagraphFont"/>
    <w:rsid w:val="00002431"/>
  </w:style>
  <w:style w:type="numbering" w:customStyle="1" w:styleId="NoList12">
    <w:name w:val="No List12"/>
    <w:next w:val="NoList"/>
    <w:uiPriority w:val="99"/>
    <w:semiHidden/>
    <w:unhideWhenUsed/>
    <w:rsid w:val="00002431"/>
  </w:style>
  <w:style w:type="numbering" w:customStyle="1" w:styleId="NoList13">
    <w:name w:val="No List13"/>
    <w:next w:val="NoList"/>
    <w:uiPriority w:val="99"/>
    <w:semiHidden/>
    <w:unhideWhenUsed/>
    <w:rsid w:val="00002431"/>
  </w:style>
  <w:style w:type="numbering" w:customStyle="1" w:styleId="NoList14">
    <w:name w:val="No List14"/>
    <w:next w:val="NoList"/>
    <w:uiPriority w:val="99"/>
    <w:semiHidden/>
    <w:unhideWhenUsed/>
    <w:rsid w:val="00002431"/>
  </w:style>
  <w:style w:type="numbering" w:customStyle="1" w:styleId="NoList15">
    <w:name w:val="No List15"/>
    <w:next w:val="NoList"/>
    <w:uiPriority w:val="99"/>
    <w:semiHidden/>
    <w:unhideWhenUsed/>
    <w:rsid w:val="00002431"/>
  </w:style>
  <w:style w:type="numbering" w:customStyle="1" w:styleId="NoList16">
    <w:name w:val="No List16"/>
    <w:next w:val="NoList"/>
    <w:uiPriority w:val="99"/>
    <w:semiHidden/>
    <w:unhideWhenUsed/>
    <w:rsid w:val="00002431"/>
  </w:style>
  <w:style w:type="numbering" w:customStyle="1" w:styleId="NoList21">
    <w:name w:val="No List21"/>
    <w:next w:val="NoList"/>
    <w:uiPriority w:val="99"/>
    <w:semiHidden/>
    <w:unhideWhenUsed/>
    <w:rsid w:val="00002431"/>
  </w:style>
  <w:style w:type="numbering" w:customStyle="1" w:styleId="NoList31">
    <w:name w:val="No List31"/>
    <w:next w:val="NoList"/>
    <w:uiPriority w:val="99"/>
    <w:semiHidden/>
    <w:unhideWhenUsed/>
    <w:rsid w:val="00002431"/>
  </w:style>
  <w:style w:type="numbering" w:customStyle="1" w:styleId="NoList121">
    <w:name w:val="No List121"/>
    <w:next w:val="NoList"/>
    <w:uiPriority w:val="99"/>
    <w:semiHidden/>
    <w:unhideWhenUsed/>
    <w:rsid w:val="00002431"/>
  </w:style>
  <w:style w:type="numbering" w:customStyle="1" w:styleId="NoList41">
    <w:name w:val="No List41"/>
    <w:next w:val="NoList"/>
    <w:uiPriority w:val="99"/>
    <w:semiHidden/>
    <w:unhideWhenUsed/>
    <w:rsid w:val="00002431"/>
  </w:style>
  <w:style w:type="numbering" w:customStyle="1" w:styleId="NoList131">
    <w:name w:val="No List131"/>
    <w:next w:val="NoList"/>
    <w:uiPriority w:val="99"/>
    <w:semiHidden/>
    <w:unhideWhenUsed/>
    <w:rsid w:val="00002431"/>
  </w:style>
  <w:style w:type="numbering" w:customStyle="1" w:styleId="NoList51">
    <w:name w:val="No List51"/>
    <w:next w:val="NoList"/>
    <w:uiPriority w:val="99"/>
    <w:semiHidden/>
    <w:unhideWhenUsed/>
    <w:rsid w:val="00002431"/>
  </w:style>
  <w:style w:type="numbering" w:customStyle="1" w:styleId="NoList141">
    <w:name w:val="No List141"/>
    <w:next w:val="NoList"/>
    <w:uiPriority w:val="99"/>
    <w:semiHidden/>
    <w:unhideWhenUsed/>
    <w:rsid w:val="00002431"/>
  </w:style>
  <w:style w:type="numbering" w:customStyle="1" w:styleId="NoList61">
    <w:name w:val="No List61"/>
    <w:next w:val="NoList"/>
    <w:uiPriority w:val="99"/>
    <w:semiHidden/>
    <w:unhideWhenUsed/>
    <w:rsid w:val="00002431"/>
  </w:style>
  <w:style w:type="numbering" w:customStyle="1" w:styleId="NoList151">
    <w:name w:val="No List151"/>
    <w:next w:val="NoList"/>
    <w:uiPriority w:val="99"/>
    <w:semiHidden/>
    <w:unhideWhenUsed/>
    <w:rsid w:val="00002431"/>
  </w:style>
  <w:style w:type="numbering" w:customStyle="1" w:styleId="NoList8">
    <w:name w:val="No List8"/>
    <w:next w:val="NoList"/>
    <w:uiPriority w:val="99"/>
    <w:semiHidden/>
    <w:unhideWhenUsed/>
    <w:rsid w:val="00002431"/>
  </w:style>
  <w:style w:type="numbering" w:customStyle="1" w:styleId="NoList17">
    <w:name w:val="No List17"/>
    <w:next w:val="NoList"/>
    <w:uiPriority w:val="99"/>
    <w:semiHidden/>
    <w:unhideWhenUsed/>
    <w:rsid w:val="00002431"/>
  </w:style>
  <w:style w:type="numbering" w:customStyle="1" w:styleId="NoList22">
    <w:name w:val="No List22"/>
    <w:next w:val="NoList"/>
    <w:uiPriority w:val="99"/>
    <w:semiHidden/>
    <w:unhideWhenUsed/>
    <w:rsid w:val="00002431"/>
  </w:style>
  <w:style w:type="numbering" w:customStyle="1" w:styleId="NoList112">
    <w:name w:val="No List112"/>
    <w:next w:val="NoList"/>
    <w:uiPriority w:val="99"/>
    <w:semiHidden/>
    <w:unhideWhenUsed/>
    <w:rsid w:val="00002431"/>
  </w:style>
  <w:style w:type="numbering" w:customStyle="1" w:styleId="NoList32">
    <w:name w:val="No List32"/>
    <w:next w:val="NoList"/>
    <w:uiPriority w:val="99"/>
    <w:semiHidden/>
    <w:unhideWhenUsed/>
    <w:rsid w:val="00002431"/>
  </w:style>
  <w:style w:type="numbering" w:customStyle="1" w:styleId="NoList122">
    <w:name w:val="No List122"/>
    <w:next w:val="NoList"/>
    <w:uiPriority w:val="99"/>
    <w:semiHidden/>
    <w:unhideWhenUsed/>
    <w:rsid w:val="00002431"/>
  </w:style>
  <w:style w:type="numbering" w:customStyle="1" w:styleId="NoList42">
    <w:name w:val="No List42"/>
    <w:next w:val="NoList"/>
    <w:uiPriority w:val="99"/>
    <w:semiHidden/>
    <w:unhideWhenUsed/>
    <w:rsid w:val="00002431"/>
  </w:style>
  <w:style w:type="numbering" w:customStyle="1" w:styleId="NoList132">
    <w:name w:val="No List132"/>
    <w:next w:val="NoList"/>
    <w:uiPriority w:val="99"/>
    <w:semiHidden/>
    <w:unhideWhenUsed/>
    <w:rsid w:val="00002431"/>
  </w:style>
  <w:style w:type="numbering" w:customStyle="1" w:styleId="NoList52">
    <w:name w:val="No List52"/>
    <w:next w:val="NoList"/>
    <w:uiPriority w:val="99"/>
    <w:semiHidden/>
    <w:unhideWhenUsed/>
    <w:rsid w:val="00002431"/>
  </w:style>
  <w:style w:type="numbering" w:customStyle="1" w:styleId="NoList142">
    <w:name w:val="No List142"/>
    <w:next w:val="NoList"/>
    <w:uiPriority w:val="99"/>
    <w:semiHidden/>
    <w:unhideWhenUsed/>
    <w:rsid w:val="00002431"/>
  </w:style>
  <w:style w:type="numbering" w:customStyle="1" w:styleId="NoList62">
    <w:name w:val="No List62"/>
    <w:next w:val="NoList"/>
    <w:uiPriority w:val="99"/>
    <w:semiHidden/>
    <w:unhideWhenUsed/>
    <w:rsid w:val="00002431"/>
  </w:style>
  <w:style w:type="numbering" w:customStyle="1" w:styleId="NoList152">
    <w:name w:val="No List152"/>
    <w:next w:val="NoList"/>
    <w:uiPriority w:val="99"/>
    <w:semiHidden/>
    <w:unhideWhenUsed/>
    <w:rsid w:val="00002431"/>
  </w:style>
  <w:style w:type="character" w:customStyle="1" w:styleId="oldTagChar">
    <w:name w:val="oldTag Char"/>
    <w:link w:val="oldTag"/>
    <w:locked/>
    <w:rsid w:val="00002431"/>
    <w:rPr>
      <w:rFonts w:ascii="Times New Roman" w:hAnsi="Times New Roman" w:cs="Times New Roman"/>
      <w:b/>
    </w:rPr>
  </w:style>
  <w:style w:type="paragraph" w:customStyle="1" w:styleId="oldTag">
    <w:name w:val="oldTag"/>
    <w:basedOn w:val="Normal"/>
    <w:next w:val="Normal"/>
    <w:link w:val="oldTagChar"/>
    <w:qFormat/>
    <w:rsid w:val="00002431"/>
    <w:pPr>
      <w:spacing w:line="256" w:lineRule="auto"/>
      <w:outlineLvl w:val="2"/>
    </w:pPr>
    <w:rPr>
      <w:b/>
    </w:rPr>
  </w:style>
  <w:style w:type="paragraph" w:customStyle="1" w:styleId="StyletagPalatinoLinotype10pt">
    <w:name w:val="Style tag + Palatino Linotype 10 pt"/>
    <w:basedOn w:val="oldTag"/>
    <w:uiPriority w:val="99"/>
    <w:qFormat/>
    <w:rsid w:val="00002431"/>
    <w:rPr>
      <w:bCs/>
      <w:caps/>
      <w:sz w:val="20"/>
    </w:rPr>
  </w:style>
  <w:style w:type="paragraph" w:customStyle="1" w:styleId="FakeHeader">
    <w:name w:val="Fake Header"/>
    <w:basedOn w:val="Smalltext"/>
    <w:uiPriority w:val="99"/>
    <w:qFormat/>
    <w:rsid w:val="00002431"/>
    <w:pPr>
      <w:spacing w:line="256" w:lineRule="auto"/>
      <w:jc w:val="center"/>
    </w:pPr>
    <w:rPr>
      <w:rFonts w:cs="Calibri"/>
      <w:b/>
      <w:sz w:val="36"/>
      <w:szCs w:val="26"/>
      <w:u w:val="single"/>
    </w:rPr>
  </w:style>
  <w:style w:type="paragraph" w:customStyle="1" w:styleId="Tagging">
    <w:name w:val="Tagging"/>
    <w:basedOn w:val="Normal"/>
    <w:autoRedefine/>
    <w:uiPriority w:val="99"/>
    <w:qFormat/>
    <w:rsid w:val="00002431"/>
    <w:pPr>
      <w:spacing w:line="256" w:lineRule="auto"/>
    </w:pPr>
    <w:rPr>
      <w:rFonts w:eastAsia="Times New Roman" w:cs="Calibri"/>
      <w:b/>
      <w:szCs w:val="24"/>
    </w:rPr>
  </w:style>
  <w:style w:type="paragraph" w:customStyle="1" w:styleId="NormalWeb10">
    <w:name w:val="Normal (Web)1"/>
    <w:basedOn w:val="Normal"/>
    <w:uiPriority w:val="99"/>
    <w:qFormat/>
    <w:rsid w:val="00002431"/>
    <w:pPr>
      <w:spacing w:before="100" w:beforeAutospacing="1" w:after="100" w:afterAutospacing="1" w:line="256" w:lineRule="auto"/>
    </w:pPr>
    <w:rPr>
      <w:rFonts w:ascii="Arial Unicode MS" w:eastAsia="Arial Unicode MS" w:hAnsi="Arial Unicode MS" w:cs="Arial Unicode MS"/>
      <w:szCs w:val="20"/>
    </w:rPr>
  </w:style>
  <w:style w:type="paragraph" w:customStyle="1" w:styleId="Number">
    <w:name w:val="Number"/>
    <w:basedOn w:val="Heading2"/>
    <w:uiPriority w:val="99"/>
    <w:qFormat/>
    <w:rsid w:val="00002431"/>
    <w:pPr>
      <w:keepLines w:val="0"/>
      <w:pageBreakBefore w:val="0"/>
      <w:numPr>
        <w:numId w:val="13"/>
      </w:numPr>
      <w:tabs>
        <w:tab w:val="left" w:pos="144"/>
      </w:tabs>
      <w:spacing w:before="240" w:after="240" w:line="256" w:lineRule="auto"/>
      <w:jc w:val="left"/>
    </w:pPr>
    <w:rPr>
      <w:rFonts w:eastAsia="SimSun" w:cs="Arial"/>
      <w:bCs/>
      <w:iCs/>
      <w:sz w:val="24"/>
      <w:szCs w:val="28"/>
      <w:u w:val="none"/>
      <w:lang w:eastAsia="zh-CN"/>
    </w:rPr>
  </w:style>
  <w:style w:type="paragraph" w:customStyle="1" w:styleId="BlockTitleCharChar1">
    <w:name w:val="Block Title Char Char1"/>
    <w:basedOn w:val="Normal"/>
    <w:next w:val="Normal"/>
    <w:uiPriority w:val="99"/>
    <w:qFormat/>
    <w:rsid w:val="00002431"/>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002431"/>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002431"/>
    <w:pPr>
      <w:spacing w:after="200" w:line="276" w:lineRule="auto"/>
    </w:pPr>
    <w:rPr>
      <w:u w:val="single"/>
    </w:rPr>
  </w:style>
  <w:style w:type="character" w:customStyle="1" w:styleId="StyleUnderline9pt2Char">
    <w:name w:val="Style Underline + 9 pt2 Char"/>
    <w:basedOn w:val="UnderlineChar20"/>
    <w:link w:val="StyleUnderline9pt2"/>
    <w:locked/>
    <w:rsid w:val="00002431"/>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002431"/>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002431"/>
    <w:rPr>
      <w:b/>
      <w:u w:val="single"/>
    </w:rPr>
  </w:style>
  <w:style w:type="paragraph" w:customStyle="1" w:styleId="EmphasisText">
    <w:name w:val="Emphasis Text"/>
    <w:basedOn w:val="UnderlinedText"/>
    <w:link w:val="EmphasisTextChar"/>
    <w:qFormat/>
    <w:rsid w:val="00002431"/>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002431"/>
    <w:rPr>
      <w:rFonts w:ascii="Arial Narrow" w:eastAsia="Times New Roman" w:hAnsi="Arial Narrow" w:cs="Calibri"/>
      <w:sz w:val="20"/>
      <w:szCs w:val="24"/>
      <w:u w:val="single"/>
    </w:rPr>
  </w:style>
  <w:style w:type="paragraph" w:customStyle="1" w:styleId="StyleStyle49pt1">
    <w:name w:val="Style Style4 + 9 pt1"/>
    <w:basedOn w:val="Style4"/>
    <w:link w:val="StyleStyle49pt1Char"/>
    <w:qFormat/>
    <w:rsid w:val="00002431"/>
    <w:pPr>
      <w:spacing w:line="256" w:lineRule="auto"/>
    </w:pPr>
    <w:rPr>
      <w:rFonts w:ascii="Arial Narrow" w:hAnsi="Arial Narrow" w:cs="Calibri"/>
      <w:sz w:val="20"/>
    </w:rPr>
  </w:style>
  <w:style w:type="character" w:customStyle="1" w:styleId="StyleStyle49ptBold1Char">
    <w:name w:val="Style Style4 + 9 pt Bold1 Char"/>
    <w:link w:val="StyleStyle49ptBold1"/>
    <w:locked/>
    <w:rsid w:val="00002431"/>
    <w:rPr>
      <w:b/>
      <w:bCs/>
      <w:u w:val="single"/>
    </w:rPr>
  </w:style>
  <w:style w:type="paragraph" w:customStyle="1" w:styleId="StyleStyle49ptBold1">
    <w:name w:val="Style Style4 + 9 pt Bold1"/>
    <w:basedOn w:val="Style4"/>
    <w:link w:val="StyleStyle49ptBold1Char"/>
    <w:qFormat/>
    <w:rsid w:val="00002431"/>
    <w:pPr>
      <w:spacing w:line="256" w:lineRule="auto"/>
    </w:pPr>
    <w:rPr>
      <w:rFonts w:asciiTheme="minorHAnsi" w:eastAsiaTheme="minorHAnsi" w:hAnsiTheme="minorHAnsi" w:cstheme="minorBidi"/>
      <w:b/>
      <w:bCs/>
      <w:szCs w:val="22"/>
    </w:rPr>
  </w:style>
  <w:style w:type="character" w:customStyle="1" w:styleId="StyleStyle49pt2Char">
    <w:name w:val="Style Style4 + 9 pt2 Char"/>
    <w:basedOn w:val="Style4Char"/>
    <w:link w:val="StyleStyle49pt2"/>
    <w:locked/>
    <w:rsid w:val="00002431"/>
    <w:rPr>
      <w:rFonts w:ascii="Arial Narrow" w:eastAsia="Times New Roman" w:hAnsi="Arial Narrow" w:cs="Calibri"/>
      <w:sz w:val="20"/>
      <w:szCs w:val="24"/>
      <w:u w:val="single"/>
    </w:rPr>
  </w:style>
  <w:style w:type="paragraph" w:customStyle="1" w:styleId="StyleStyle49pt2">
    <w:name w:val="Style Style4 + 9 pt2"/>
    <w:basedOn w:val="Style4"/>
    <w:link w:val="StyleStyle49pt2Char"/>
    <w:qFormat/>
    <w:rsid w:val="00002431"/>
    <w:pPr>
      <w:spacing w:line="256" w:lineRule="auto"/>
    </w:pPr>
    <w:rPr>
      <w:rFonts w:ascii="Arial Narrow" w:hAnsi="Arial Narrow" w:cs="Calibri"/>
      <w:sz w:val="20"/>
    </w:rPr>
  </w:style>
  <w:style w:type="character" w:customStyle="1" w:styleId="StyleStyle49ptBold2Char">
    <w:name w:val="Style Style4 + 9 pt Bold2 Char"/>
    <w:link w:val="StyleStyle49ptBold2"/>
    <w:locked/>
    <w:rsid w:val="00002431"/>
    <w:rPr>
      <w:b/>
      <w:bCs/>
      <w:u w:val="single"/>
    </w:rPr>
  </w:style>
  <w:style w:type="paragraph" w:customStyle="1" w:styleId="StyleStyle49ptBold2">
    <w:name w:val="Style Style4 + 9 pt Bold2"/>
    <w:basedOn w:val="Style4"/>
    <w:link w:val="StyleStyle49ptBold2Char"/>
    <w:qFormat/>
    <w:rsid w:val="00002431"/>
    <w:pPr>
      <w:spacing w:line="256" w:lineRule="auto"/>
    </w:pPr>
    <w:rPr>
      <w:rFonts w:asciiTheme="minorHAnsi" w:eastAsiaTheme="minorHAnsi" w:hAnsiTheme="minorHAnsi" w:cstheme="minorBidi"/>
      <w:b/>
      <w:bCs/>
      <w:szCs w:val="22"/>
    </w:rPr>
  </w:style>
  <w:style w:type="character" w:customStyle="1" w:styleId="CiteBodyChar">
    <w:name w:val="Cite Body Char"/>
    <w:link w:val="CiteBody"/>
    <w:locked/>
    <w:rsid w:val="00002431"/>
    <w:rPr>
      <w:szCs w:val="16"/>
    </w:rPr>
  </w:style>
  <w:style w:type="paragraph" w:customStyle="1" w:styleId="CiteBody">
    <w:name w:val="Cite Body"/>
    <w:basedOn w:val="Normal"/>
    <w:link w:val="CiteBodyChar"/>
    <w:qFormat/>
    <w:rsid w:val="00002431"/>
    <w:pPr>
      <w:spacing w:line="256" w:lineRule="auto"/>
    </w:pPr>
    <w:rPr>
      <w:rFonts w:asciiTheme="minorHAnsi" w:hAnsiTheme="minorHAnsi" w:cstheme="minorBidi"/>
      <w:szCs w:val="16"/>
    </w:rPr>
  </w:style>
  <w:style w:type="character" w:customStyle="1" w:styleId="CiteBoldChar">
    <w:name w:val="Cite Bold Char"/>
    <w:link w:val="CiteBold"/>
    <w:locked/>
    <w:rsid w:val="00002431"/>
    <w:rPr>
      <w:b/>
      <w:szCs w:val="16"/>
    </w:rPr>
  </w:style>
  <w:style w:type="paragraph" w:customStyle="1" w:styleId="CiteBold">
    <w:name w:val="Cite Bold"/>
    <w:basedOn w:val="CiteBody"/>
    <w:link w:val="CiteBoldChar"/>
    <w:qFormat/>
    <w:rsid w:val="00002431"/>
    <w:rPr>
      <w:b/>
    </w:rPr>
  </w:style>
  <w:style w:type="character" w:customStyle="1" w:styleId="StyleCardBody11ptUnderlineChar">
    <w:name w:val="Style Card Body + 11 pt Underline Char"/>
    <w:link w:val="StyleCardBody11ptUnderline"/>
    <w:locked/>
    <w:rsid w:val="00002431"/>
    <w:rPr>
      <w:u w:val="single"/>
    </w:rPr>
  </w:style>
  <w:style w:type="paragraph" w:customStyle="1" w:styleId="StyleCardBody11ptUnderline">
    <w:name w:val="Style Card Body + 11 pt Underline"/>
    <w:basedOn w:val="CardBody"/>
    <w:link w:val="StyleCardBody11ptUnderlineChar"/>
    <w:qFormat/>
    <w:rsid w:val="00002431"/>
    <w:pPr>
      <w:spacing w:line="256" w:lineRule="auto"/>
    </w:pPr>
    <w:rPr>
      <w:rFonts w:asciiTheme="minorHAnsi" w:eastAsiaTheme="minorHAnsi" w:hAnsiTheme="minorHAnsi"/>
      <w:sz w:val="22"/>
      <w:u w:val="single"/>
    </w:rPr>
  </w:style>
  <w:style w:type="character" w:customStyle="1" w:styleId="StyleStyle49pt4Char">
    <w:name w:val="Style Style4 + 9 pt4 Char"/>
    <w:basedOn w:val="Style4Char"/>
    <w:link w:val="StyleStyle49pt4"/>
    <w:locked/>
    <w:rsid w:val="00002431"/>
    <w:rPr>
      <w:rFonts w:ascii="Arial Narrow" w:eastAsia="Times New Roman" w:hAnsi="Arial Narrow" w:cs="Calibri"/>
      <w:sz w:val="20"/>
      <w:szCs w:val="24"/>
      <w:u w:val="single"/>
    </w:rPr>
  </w:style>
  <w:style w:type="paragraph" w:customStyle="1" w:styleId="StyleStyle49pt4">
    <w:name w:val="Style Style4 + 9 pt4"/>
    <w:basedOn w:val="Style4"/>
    <w:link w:val="StyleStyle49pt4Char"/>
    <w:qFormat/>
    <w:rsid w:val="00002431"/>
    <w:pPr>
      <w:spacing w:line="256" w:lineRule="auto"/>
    </w:pPr>
    <w:rPr>
      <w:rFonts w:ascii="Arial Narrow" w:hAnsi="Arial Narrow" w:cs="Calibri"/>
      <w:sz w:val="20"/>
    </w:rPr>
  </w:style>
  <w:style w:type="character" w:customStyle="1" w:styleId="StyleStyle49ptBold4Char">
    <w:name w:val="Style Style4 + 9 pt Bold4 Char"/>
    <w:link w:val="StyleStyle49ptBold4"/>
    <w:locked/>
    <w:rsid w:val="00002431"/>
    <w:rPr>
      <w:b/>
      <w:bCs/>
      <w:u w:val="single"/>
    </w:rPr>
  </w:style>
  <w:style w:type="paragraph" w:customStyle="1" w:styleId="StyleStyle49ptBold4">
    <w:name w:val="Style Style4 + 9 pt Bold4"/>
    <w:basedOn w:val="Style4"/>
    <w:link w:val="StyleStyle49ptBold4Char"/>
    <w:qFormat/>
    <w:rsid w:val="00002431"/>
    <w:pPr>
      <w:spacing w:line="256" w:lineRule="auto"/>
    </w:pPr>
    <w:rPr>
      <w:rFonts w:asciiTheme="minorHAnsi" w:eastAsiaTheme="minorHAnsi" w:hAnsiTheme="minorHAnsi" w:cstheme="minorBidi"/>
      <w:b/>
      <w:bCs/>
      <w:szCs w:val="22"/>
    </w:rPr>
  </w:style>
  <w:style w:type="character" w:customStyle="1" w:styleId="StyleStyle49pt5Char">
    <w:name w:val="Style Style4 + 9 pt5 Char"/>
    <w:basedOn w:val="Style4Char"/>
    <w:link w:val="StyleStyle49pt5"/>
    <w:locked/>
    <w:rsid w:val="00002431"/>
    <w:rPr>
      <w:rFonts w:ascii="Arial Narrow" w:eastAsia="Times New Roman" w:hAnsi="Arial Narrow" w:cs="Calibri"/>
      <w:sz w:val="20"/>
      <w:szCs w:val="24"/>
      <w:u w:val="single"/>
    </w:rPr>
  </w:style>
  <w:style w:type="paragraph" w:customStyle="1" w:styleId="StyleStyle49pt5">
    <w:name w:val="Style Style4 + 9 pt5"/>
    <w:basedOn w:val="Style4"/>
    <w:link w:val="StyleStyle49pt5Char"/>
    <w:qFormat/>
    <w:rsid w:val="00002431"/>
    <w:pPr>
      <w:spacing w:line="256" w:lineRule="auto"/>
    </w:pPr>
    <w:rPr>
      <w:rFonts w:ascii="Arial Narrow" w:hAnsi="Arial Narrow" w:cs="Calibri"/>
      <w:sz w:val="20"/>
    </w:rPr>
  </w:style>
  <w:style w:type="character" w:customStyle="1" w:styleId="StyleStyle49ptBold5Char">
    <w:name w:val="Style Style4 + 9 pt Bold5 Char"/>
    <w:link w:val="StyleStyle49ptBold5"/>
    <w:locked/>
    <w:rsid w:val="00002431"/>
    <w:rPr>
      <w:b/>
      <w:bCs/>
      <w:u w:val="single"/>
    </w:rPr>
  </w:style>
  <w:style w:type="paragraph" w:customStyle="1" w:styleId="StyleStyle49ptBold5">
    <w:name w:val="Style Style4 + 9 pt Bold5"/>
    <w:basedOn w:val="Style4"/>
    <w:link w:val="StyleStyle49ptBold5Char"/>
    <w:qFormat/>
    <w:rsid w:val="00002431"/>
    <w:pPr>
      <w:spacing w:line="256" w:lineRule="auto"/>
    </w:pPr>
    <w:rPr>
      <w:rFonts w:asciiTheme="minorHAnsi" w:eastAsiaTheme="minorHAnsi" w:hAnsiTheme="minorHAnsi" w:cstheme="minorBidi"/>
      <w:b/>
      <w:bCs/>
      <w:szCs w:val="22"/>
    </w:rPr>
  </w:style>
  <w:style w:type="character" w:customStyle="1" w:styleId="StyleStyle49pt7Char">
    <w:name w:val="Style Style4 + 9 pt7 Char"/>
    <w:basedOn w:val="Style4Char"/>
    <w:link w:val="StyleStyle49pt7"/>
    <w:locked/>
    <w:rsid w:val="00002431"/>
    <w:rPr>
      <w:rFonts w:ascii="Arial Narrow" w:eastAsia="Times New Roman" w:hAnsi="Arial Narrow" w:cs="Calibri"/>
      <w:sz w:val="20"/>
      <w:szCs w:val="24"/>
      <w:u w:val="single"/>
    </w:rPr>
  </w:style>
  <w:style w:type="paragraph" w:customStyle="1" w:styleId="StyleStyle49pt7">
    <w:name w:val="Style Style4 + 9 pt7"/>
    <w:basedOn w:val="Style4"/>
    <w:link w:val="StyleStyle49pt7Char"/>
    <w:qFormat/>
    <w:rsid w:val="00002431"/>
    <w:pPr>
      <w:spacing w:line="256" w:lineRule="auto"/>
    </w:pPr>
    <w:rPr>
      <w:rFonts w:ascii="Arial Narrow" w:hAnsi="Arial Narrow" w:cs="Calibri"/>
      <w:sz w:val="20"/>
    </w:rPr>
  </w:style>
  <w:style w:type="paragraph" w:customStyle="1" w:styleId="FONT7">
    <w:name w:val="FONT 7"/>
    <w:uiPriority w:val="99"/>
    <w:qFormat/>
    <w:rsid w:val="00002431"/>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002431"/>
    <w:pPr>
      <w:spacing w:line="256" w:lineRule="auto"/>
    </w:pPr>
    <w:rPr>
      <w:rFonts w:asciiTheme="minorHAnsi" w:eastAsiaTheme="minorHAnsi" w:hAnsiTheme="minorHAnsi" w:cs="Calibri"/>
    </w:rPr>
  </w:style>
  <w:style w:type="character" w:customStyle="1" w:styleId="StyleCardText11ptBoldUnderlineChar">
    <w:name w:val="Style Card Text + 11 pt Bold Underline Char"/>
    <w:link w:val="StyleCardText11ptBoldUnderline"/>
    <w:locked/>
    <w:rsid w:val="00002431"/>
    <w:rPr>
      <w:b/>
      <w:bCs/>
      <w:u w:val="single"/>
    </w:rPr>
  </w:style>
  <w:style w:type="paragraph" w:customStyle="1" w:styleId="StyleCardText11ptBoldUnderline">
    <w:name w:val="Style Card Text + 11 pt Bold Underline"/>
    <w:basedOn w:val="Normal"/>
    <w:link w:val="StyleCardText11ptBoldUnderlineChar"/>
    <w:qFormat/>
    <w:rsid w:val="00002431"/>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002431"/>
    <w:rPr>
      <w:rFonts w:ascii="Arial Narrow" w:eastAsia="Times New Roman" w:hAnsi="Arial Narrow" w:cs="Calibri"/>
      <w:sz w:val="20"/>
      <w:szCs w:val="24"/>
      <w:u w:val="single"/>
    </w:rPr>
  </w:style>
  <w:style w:type="paragraph" w:customStyle="1" w:styleId="StyleStyle49pt9">
    <w:name w:val="Style Style4 + 9 pt9"/>
    <w:basedOn w:val="Style4"/>
    <w:link w:val="StyleStyle49pt9Char"/>
    <w:qFormat/>
    <w:rsid w:val="00002431"/>
    <w:pPr>
      <w:spacing w:line="256" w:lineRule="auto"/>
    </w:pPr>
    <w:rPr>
      <w:rFonts w:ascii="Arial Narrow" w:hAnsi="Arial Narrow" w:cs="Calibri"/>
      <w:sz w:val="20"/>
    </w:rPr>
  </w:style>
  <w:style w:type="character" w:customStyle="1" w:styleId="StyleStyle49ptBold6Char">
    <w:name w:val="Style Style4 + 9 pt Bold6 Char"/>
    <w:link w:val="StyleStyle49ptBold6"/>
    <w:locked/>
    <w:rsid w:val="00002431"/>
    <w:rPr>
      <w:b/>
      <w:bCs/>
      <w:u w:val="single"/>
    </w:rPr>
  </w:style>
  <w:style w:type="paragraph" w:customStyle="1" w:styleId="StyleStyle49ptBold6">
    <w:name w:val="Style Style4 + 9 pt Bold6"/>
    <w:basedOn w:val="Style4"/>
    <w:link w:val="StyleStyle49ptBold6Char"/>
    <w:qFormat/>
    <w:rsid w:val="00002431"/>
    <w:pPr>
      <w:spacing w:line="256" w:lineRule="auto"/>
    </w:pPr>
    <w:rPr>
      <w:rFonts w:asciiTheme="minorHAnsi" w:eastAsiaTheme="minorHAnsi" w:hAnsiTheme="minorHAnsi" w:cstheme="minorBidi"/>
      <w:b/>
      <w:bCs/>
      <w:szCs w:val="22"/>
    </w:rPr>
  </w:style>
  <w:style w:type="character" w:customStyle="1" w:styleId="StyleCircled11ptBorderSinglesolidlineAuto05ptChar">
    <w:name w:val="Style Circled + 11 pt Border: : (Single solid line Auto  0.5 pt ... Char"/>
    <w:link w:val="StyleCircled11ptBorderSinglesolidlineAuto05pt"/>
    <w:locked/>
    <w:rsid w:val="00002431"/>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002431"/>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002431"/>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002431"/>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002431"/>
    <w:rPr>
      <w:b/>
      <w:u w:val="thick"/>
    </w:rPr>
  </w:style>
  <w:style w:type="paragraph" w:customStyle="1" w:styleId="textboldChar">
    <w:name w:val="text bold Char"/>
    <w:basedOn w:val="Normal"/>
    <w:link w:val="textboldCharChar"/>
    <w:qFormat/>
    <w:rsid w:val="00002431"/>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002431"/>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002431"/>
    <w:pPr>
      <w:widowControl w:val="0"/>
      <w:spacing w:line="256" w:lineRule="auto"/>
    </w:pPr>
    <w:rPr>
      <w:rFonts w:eastAsia="Times New Roman"/>
      <w:szCs w:val="20"/>
    </w:rPr>
  </w:style>
  <w:style w:type="paragraph" w:customStyle="1" w:styleId="Card10f2">
    <w:name w:val="Card.10.f2"/>
    <w:basedOn w:val="Normal"/>
    <w:autoRedefine/>
    <w:uiPriority w:val="99"/>
    <w:qFormat/>
    <w:rsid w:val="00002431"/>
    <w:pPr>
      <w:spacing w:line="256" w:lineRule="auto"/>
    </w:pPr>
    <w:rPr>
      <w:rFonts w:eastAsia="Calibri" w:cs="Calibri"/>
      <w:szCs w:val="20"/>
    </w:rPr>
  </w:style>
  <w:style w:type="paragraph" w:customStyle="1" w:styleId="StyleStyle1">
    <w:name w:val="Style Style1 +"/>
    <w:basedOn w:val="Normal"/>
    <w:uiPriority w:val="99"/>
    <w:qFormat/>
    <w:rsid w:val="00002431"/>
    <w:pPr>
      <w:spacing w:line="256" w:lineRule="auto"/>
    </w:pPr>
    <w:rPr>
      <w:rFonts w:eastAsia="Calibri" w:cs="Calibri"/>
      <w:szCs w:val="24"/>
    </w:rPr>
  </w:style>
  <w:style w:type="paragraph" w:customStyle="1" w:styleId="StyleLinespacingDouble">
    <w:name w:val="Style Line spacing:  Double"/>
    <w:basedOn w:val="Normal"/>
    <w:uiPriority w:val="99"/>
    <w:qFormat/>
    <w:rsid w:val="00002431"/>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002431"/>
  </w:style>
  <w:style w:type="paragraph" w:customStyle="1" w:styleId="CardTextUnderlined">
    <w:name w:val="Card Text Underlined"/>
    <w:basedOn w:val="Normal"/>
    <w:uiPriority w:val="99"/>
    <w:qFormat/>
    <w:rsid w:val="00002431"/>
    <w:pPr>
      <w:spacing w:line="256" w:lineRule="auto"/>
    </w:pPr>
    <w:rPr>
      <w:rFonts w:ascii="Arial Narrow" w:eastAsia="Calibri" w:hAnsi="Arial Narrow" w:cs="Calibri"/>
      <w:szCs w:val="24"/>
      <w:u w:val="single"/>
    </w:rPr>
  </w:style>
  <w:style w:type="paragraph" w:customStyle="1" w:styleId="normalChar1">
    <w:name w:val="normal Char"/>
    <w:basedOn w:val="Normal"/>
    <w:uiPriority w:val="99"/>
    <w:qFormat/>
    <w:rsid w:val="00002431"/>
    <w:pPr>
      <w:spacing w:line="256" w:lineRule="auto"/>
    </w:pPr>
    <w:rPr>
      <w:rFonts w:eastAsia="Calibri" w:cs="Calibri"/>
      <w:szCs w:val="24"/>
    </w:rPr>
  </w:style>
  <w:style w:type="character" w:customStyle="1" w:styleId="MicroMicroTextChar">
    <w:name w:val="MicroMicroText Char"/>
    <w:link w:val="MicroMicroText"/>
    <w:locked/>
    <w:rsid w:val="00002431"/>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002431"/>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002431"/>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002431"/>
    <w:pPr>
      <w:pBdr>
        <w:top w:val="single" w:sz="4" w:space="0" w:color="auto"/>
        <w:left w:val="single" w:sz="4" w:space="0" w:color="auto"/>
        <w:bottom w:val="single" w:sz="4" w:space="0" w:color="auto"/>
        <w:right w:val="single" w:sz="4" w:space="0" w:color="auto"/>
      </w:pBdr>
    </w:pPr>
    <w:rPr>
      <w:rFonts w:ascii="Times New Roman" w:hAnsi="Times New Roman"/>
      <w:b/>
      <w:bCs/>
      <w:sz w:val="20"/>
      <w:szCs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002431"/>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002431"/>
    <w:rPr>
      <w:rFonts w:ascii="Times New Roman" w:hAnsi="Times New Roman"/>
      <w:b/>
      <w:bCs/>
      <w:sz w:val="20"/>
      <w:szCs w:val="22"/>
      <w:u w:val="thick"/>
    </w:rPr>
  </w:style>
  <w:style w:type="character" w:customStyle="1" w:styleId="StyleSmallTimesNewRoman11ptChar">
    <w:name w:val="Style Small + Times New Roman 11 pt Char"/>
    <w:basedOn w:val="DefaultParagraphFont"/>
    <w:link w:val="StyleSmallTimesNewRoman11pt"/>
    <w:locked/>
    <w:rsid w:val="00002431"/>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002431"/>
    <w:rPr>
      <w:rFonts w:ascii="Times New Roman" w:hAnsi="Times New Roman"/>
      <w:sz w:val="20"/>
      <w:szCs w:val="22"/>
    </w:rPr>
  </w:style>
  <w:style w:type="character" w:customStyle="1" w:styleId="StyleSmallTimesNewRoman11ptThickunderlineChar">
    <w:name w:val="Style Small + Times New Roman 11 pt Thick underline Char"/>
    <w:link w:val="StyleSmallTimesNewRoman11ptThickunderline"/>
    <w:locked/>
    <w:rsid w:val="00002431"/>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002431"/>
    <w:rPr>
      <w:rFonts w:ascii="Times New Roman" w:hAnsi="Times New Roman"/>
      <w:sz w:val="20"/>
      <w:szCs w:val="22"/>
      <w:u w:val="thick"/>
    </w:rPr>
  </w:style>
  <w:style w:type="paragraph" w:customStyle="1" w:styleId="article-text">
    <w:name w:val="article-text"/>
    <w:basedOn w:val="Normal"/>
    <w:next w:val="Normal"/>
    <w:autoRedefine/>
    <w:qFormat/>
    <w:rsid w:val="00002431"/>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002431"/>
    <w:pPr>
      <w:jc w:val="center"/>
    </w:pPr>
    <w:rPr>
      <w:rFonts w:eastAsia="Times New Roman" w:cs="Calibri"/>
      <w:b/>
      <w:szCs w:val="20"/>
      <w:u w:val="single"/>
    </w:rPr>
  </w:style>
  <w:style w:type="paragraph" w:customStyle="1" w:styleId="TagStyle0">
    <w:name w:val="Tag Style"/>
    <w:basedOn w:val="Normal"/>
    <w:next w:val="Normal"/>
    <w:autoRedefine/>
    <w:qFormat/>
    <w:rsid w:val="00002431"/>
    <w:rPr>
      <w:rFonts w:eastAsia="Times New Roman" w:cs="Calibri"/>
      <w:b/>
      <w:szCs w:val="20"/>
    </w:rPr>
  </w:style>
  <w:style w:type="paragraph" w:customStyle="1" w:styleId="Pa19">
    <w:name w:val="Pa19"/>
    <w:basedOn w:val="Normal"/>
    <w:next w:val="Normal"/>
    <w:autoRedefine/>
    <w:qFormat/>
    <w:rsid w:val="00002431"/>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002431"/>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002431"/>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002431"/>
    <w:rPr>
      <w:rFonts w:ascii="Arial" w:hAnsi="Arial"/>
      <w:color w:val="auto"/>
    </w:rPr>
  </w:style>
  <w:style w:type="paragraph" w:customStyle="1" w:styleId="prnewsp">
    <w:name w:val="prnews_p"/>
    <w:basedOn w:val="Normal"/>
    <w:qFormat/>
    <w:rsid w:val="00002431"/>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002431"/>
  </w:style>
  <w:style w:type="character" w:customStyle="1" w:styleId="CharChar32">
    <w:name w:val="Char Char32"/>
    <w:basedOn w:val="DefaultParagraphFont"/>
    <w:rsid w:val="00002431"/>
    <w:rPr>
      <w:rFonts w:ascii="Arial" w:hAnsi="Arial" w:cs="Arial" w:hint="default"/>
      <w:b/>
      <w:bCs/>
      <w:iCs/>
      <w:lang w:val="en-US" w:eastAsia="en-US" w:bidi="ar-SA"/>
    </w:rPr>
  </w:style>
  <w:style w:type="character" w:customStyle="1" w:styleId="CharChar13">
    <w:name w:val="Char Char13"/>
    <w:rsid w:val="00002431"/>
    <w:rPr>
      <w:rFonts w:ascii="Arial" w:hAnsi="Arial" w:cs="Arial" w:hint="default"/>
      <w:b/>
      <w:bCs/>
      <w:iCs/>
      <w:sz w:val="22"/>
      <w:szCs w:val="28"/>
      <w:lang w:val="en-US" w:eastAsia="en-US" w:bidi="ar-SA"/>
    </w:rPr>
  </w:style>
  <w:style w:type="character" w:customStyle="1" w:styleId="CharChar116">
    <w:name w:val="Char Char116"/>
    <w:rsid w:val="00002431"/>
    <w:rPr>
      <w:rFonts w:ascii="Arial" w:hAnsi="Arial" w:cs="Arial" w:hint="default"/>
      <w:bCs/>
      <w:szCs w:val="26"/>
      <w:u w:val="single"/>
      <w:lang w:val="en-US" w:eastAsia="en-US" w:bidi="ar-SA"/>
    </w:rPr>
  </w:style>
  <w:style w:type="character" w:customStyle="1" w:styleId="CharChar12">
    <w:name w:val="Char Char12"/>
    <w:rsid w:val="00002431"/>
    <w:rPr>
      <w:rFonts w:ascii="Arial" w:hAnsi="Arial" w:cs="Arial" w:hint="default"/>
      <w:bCs/>
      <w:szCs w:val="26"/>
      <w:u w:val="single"/>
      <w:lang w:val="en-US" w:eastAsia="en-US" w:bidi="ar-SA"/>
    </w:rPr>
  </w:style>
  <w:style w:type="character" w:customStyle="1" w:styleId="CharChar115">
    <w:name w:val="Char Char115"/>
    <w:rsid w:val="00002431"/>
    <w:rPr>
      <w:rFonts w:ascii="Arial" w:hAnsi="Arial" w:cs="Arial" w:hint="default"/>
      <w:bCs/>
      <w:szCs w:val="26"/>
      <w:u w:val="single"/>
      <w:lang w:val="en-US" w:eastAsia="en-US" w:bidi="ar-SA"/>
    </w:rPr>
  </w:style>
  <w:style w:type="character" w:customStyle="1" w:styleId="StylePalatinoLinotype6pt">
    <w:name w:val="Style Palatino Linotype 6 pt"/>
    <w:rsid w:val="00002431"/>
    <w:rPr>
      <w:rFonts w:ascii="Times New Roman" w:hAnsi="Times New Roman" w:cs="Times New Roman" w:hint="default"/>
      <w:sz w:val="20"/>
    </w:rPr>
  </w:style>
  <w:style w:type="character" w:customStyle="1" w:styleId="Highighted-New">
    <w:name w:val="Highighted - New"/>
    <w:rsid w:val="00002431"/>
    <w:rPr>
      <w:rFonts w:ascii="Arial Narrow" w:hAnsi="Arial Narrow" w:hint="default"/>
      <w:sz w:val="16"/>
      <w:u w:val="single"/>
      <w:bdr w:val="none" w:sz="0" w:space="0" w:color="auto" w:frame="1"/>
      <w:shd w:val="clear" w:color="auto" w:fill="00FF00"/>
    </w:rPr>
  </w:style>
  <w:style w:type="character" w:customStyle="1" w:styleId="tagCharCharCharChar0">
    <w:name w:val="tag Char Char Char Char"/>
    <w:rsid w:val="00002431"/>
    <w:rPr>
      <w:b/>
      <w:bCs w:val="0"/>
      <w:sz w:val="24"/>
    </w:rPr>
  </w:style>
  <w:style w:type="character" w:customStyle="1" w:styleId="CiteCharCharCharChar">
    <w:name w:val="Cite Char Char Char Char"/>
    <w:aliases w:val="Cite Char Char Char Char Char Char Char,Cite Char Char Char Char Char Char Char Char"/>
    <w:rsid w:val="00002431"/>
    <w:rPr>
      <w:rFonts w:ascii="Arial" w:hAnsi="Arial" w:cs="Arial" w:hint="default"/>
      <w:b/>
      <w:bCs/>
      <w:sz w:val="24"/>
      <w:szCs w:val="26"/>
      <w:lang w:val="en-US" w:eastAsia="en-US" w:bidi="ar-SA"/>
    </w:rPr>
  </w:style>
  <w:style w:type="character" w:customStyle="1" w:styleId="cardCharChar10">
    <w:name w:val="card Char Char1"/>
    <w:rsid w:val="00002431"/>
    <w:rPr>
      <w:lang w:val="en-US" w:eastAsia="en-US" w:bidi="ar-SA"/>
    </w:rPr>
  </w:style>
  <w:style w:type="character" w:customStyle="1" w:styleId="BlockTitleCharChar1Char">
    <w:name w:val="Block Title Char Char1 Char"/>
    <w:rsid w:val="00002431"/>
    <w:rPr>
      <w:b/>
      <w:bCs w:val="0"/>
      <w:sz w:val="32"/>
      <w:u w:val="single"/>
    </w:rPr>
  </w:style>
  <w:style w:type="character" w:customStyle="1" w:styleId="Header1Char">
    <w:name w:val="Header1 Char"/>
    <w:rsid w:val="00002431"/>
    <w:rPr>
      <w:rFonts w:ascii="Arial" w:hAnsi="Arial" w:cs="Arial" w:hint="default"/>
      <w:b/>
      <w:bCs/>
      <w:caps/>
      <w:kern w:val="32"/>
      <w:sz w:val="28"/>
      <w:szCs w:val="28"/>
    </w:rPr>
  </w:style>
  <w:style w:type="character" w:customStyle="1" w:styleId="StyleArial12ptBoldItalic">
    <w:name w:val="Style Arial 12 pt Bold Italic"/>
    <w:rsid w:val="00002431"/>
    <w:rPr>
      <w:rFonts w:ascii="Times New Roman" w:hAnsi="Times New Roman" w:cs="Times New Roman" w:hint="default"/>
      <w:b/>
      <w:bCs/>
      <w:iCs/>
      <w:sz w:val="24"/>
    </w:rPr>
  </w:style>
  <w:style w:type="character" w:customStyle="1" w:styleId="Styleunderline12pt">
    <w:name w:val="Style underline + 12 pt"/>
    <w:rsid w:val="00002431"/>
    <w:rPr>
      <w:rFonts w:ascii="Times New Roman" w:hAnsi="Times New Roman" w:cs="Times New Roman" w:hint="default"/>
      <w:bCs/>
      <w:sz w:val="20"/>
      <w:u w:val="single"/>
    </w:rPr>
  </w:style>
  <w:style w:type="character" w:customStyle="1" w:styleId="StyleUnderlineChar19pt">
    <w:name w:val="Style Underline Char1 + 9 pt"/>
    <w:basedOn w:val="UnderlineChar1"/>
    <w:rsid w:val="00002431"/>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002431"/>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002431"/>
    <w:rPr>
      <w:rFonts w:ascii="Times New Roman" w:hAnsi="Times New Roman" w:cs="Times New Roman" w:hint="default"/>
      <w:sz w:val="20"/>
      <w:u w:val="single"/>
      <w:lang w:val="en-US" w:eastAsia="en-US" w:bidi="ar-SA"/>
    </w:rPr>
  </w:style>
  <w:style w:type="character" w:customStyle="1" w:styleId="Style9ptUnderline1">
    <w:name w:val="Style 9 pt Underline1"/>
    <w:rsid w:val="00002431"/>
    <w:rPr>
      <w:sz w:val="20"/>
      <w:u w:val="single"/>
    </w:rPr>
  </w:style>
  <w:style w:type="character" w:customStyle="1" w:styleId="StyleUnderlineChar19pt2">
    <w:name w:val="Style Underline Char1 + 9 pt2"/>
    <w:basedOn w:val="UnderlineChar1"/>
    <w:rsid w:val="00002431"/>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002431"/>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002431"/>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002431"/>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002431"/>
  </w:style>
  <w:style w:type="character" w:customStyle="1" w:styleId="3">
    <w:name w:val="3"/>
    <w:rsid w:val="00002431"/>
    <w:rPr>
      <w:rFonts w:ascii="Arial" w:hAnsi="Arial" w:cs="Arial" w:hint="default"/>
      <w:bCs/>
      <w:sz w:val="20"/>
      <w:u w:val="single"/>
      <w:lang w:val="en-US" w:eastAsia="en-US" w:bidi="ar-SA"/>
    </w:rPr>
  </w:style>
  <w:style w:type="character" w:customStyle="1" w:styleId="4">
    <w:name w:val="4"/>
    <w:rsid w:val="00002431"/>
    <w:rPr>
      <w:rFonts w:ascii="Arial" w:hAnsi="Arial" w:cs="Arial" w:hint="default"/>
      <w:bCs/>
      <w:sz w:val="20"/>
      <w:u w:val="single"/>
      <w:lang w:val="en-US" w:eastAsia="en-US" w:bidi="ar-SA"/>
    </w:rPr>
  </w:style>
  <w:style w:type="character" w:customStyle="1" w:styleId="7">
    <w:name w:val="7"/>
    <w:rsid w:val="00002431"/>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002431"/>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002431"/>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002431"/>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002431"/>
    <w:rPr>
      <w:sz w:val="20"/>
      <w:u w:val="single"/>
    </w:rPr>
  </w:style>
  <w:style w:type="character" w:customStyle="1" w:styleId="StyleUnderlineChar9ptBold1">
    <w:name w:val="Style Underline Char + 9 pt Bold1"/>
    <w:rsid w:val="00002431"/>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002431"/>
    <w:rPr>
      <w:sz w:val="20"/>
      <w:u w:val="single"/>
    </w:rPr>
  </w:style>
  <w:style w:type="character" w:customStyle="1" w:styleId="Styleunderline9ptBold">
    <w:name w:val="Style underline + 9 pt Bold"/>
    <w:rsid w:val="00002431"/>
    <w:rPr>
      <w:b/>
      <w:bCs/>
      <w:sz w:val="20"/>
      <w:u w:val="single"/>
    </w:rPr>
  </w:style>
  <w:style w:type="character" w:customStyle="1" w:styleId="newsstorytitle">
    <w:name w:val="news_story_title"/>
    <w:basedOn w:val="DefaultParagraphFont"/>
    <w:rsid w:val="00002431"/>
  </w:style>
  <w:style w:type="character" w:customStyle="1" w:styleId="34">
    <w:name w:val="34"/>
    <w:rsid w:val="00002431"/>
    <w:rPr>
      <w:rFonts w:ascii="Times New Roman" w:hAnsi="Times New Roman" w:cs="Arial" w:hint="default"/>
      <w:bCs/>
      <w:sz w:val="20"/>
      <w:u w:val="single"/>
      <w:lang w:val="en-US" w:eastAsia="en-US" w:bidi="ar-SA"/>
    </w:rPr>
  </w:style>
  <w:style w:type="character" w:customStyle="1" w:styleId="45">
    <w:name w:val="45"/>
    <w:rsid w:val="00002431"/>
    <w:rPr>
      <w:rFonts w:ascii="Times New Roman" w:hAnsi="Times New Roman" w:cs="Arial" w:hint="default"/>
      <w:b/>
      <w:bCs/>
      <w:sz w:val="20"/>
      <w:u w:val="single"/>
      <w:lang w:val="en-US" w:eastAsia="en-US" w:bidi="ar-SA"/>
    </w:rPr>
  </w:style>
  <w:style w:type="character" w:customStyle="1" w:styleId="Style9ptUnderline5">
    <w:name w:val="Style 9 pt Underline5"/>
    <w:rsid w:val="00002431"/>
    <w:rPr>
      <w:rFonts w:ascii="Times New Roman" w:hAnsi="Times New Roman" w:cs="Times New Roman" w:hint="default"/>
      <w:sz w:val="20"/>
      <w:u w:val="single"/>
    </w:rPr>
  </w:style>
  <w:style w:type="character" w:customStyle="1" w:styleId="Style9ptBoldUnderline2">
    <w:name w:val="Style 9 pt Bold Underline2"/>
    <w:rsid w:val="00002431"/>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002431"/>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002431"/>
    <w:rPr>
      <w:rFonts w:ascii="Times New Roman" w:hAnsi="Times New Roman" w:cs="Times New Roman" w:hint="default"/>
      <w:sz w:val="20"/>
    </w:rPr>
  </w:style>
  <w:style w:type="character" w:customStyle="1" w:styleId="StyleUnderlineCharChar9pt2">
    <w:name w:val="Style Underline Char Char + 9 pt2"/>
    <w:basedOn w:val="UnderlineCharChar"/>
    <w:rsid w:val="00002431"/>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002431"/>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002431"/>
    <w:rPr>
      <w:b/>
      <w:bCs/>
      <w:sz w:val="20"/>
      <w:u w:val="single"/>
      <w:bdr w:val="single" w:sz="4" w:space="0" w:color="auto" w:frame="1"/>
    </w:rPr>
  </w:style>
  <w:style w:type="character" w:customStyle="1" w:styleId="Style9ptUnderline7">
    <w:name w:val="Style 9 pt Underline7"/>
    <w:rsid w:val="00002431"/>
    <w:rPr>
      <w:sz w:val="20"/>
      <w:u w:val="single"/>
    </w:rPr>
  </w:style>
  <w:style w:type="character" w:customStyle="1" w:styleId="Style9ptBoldUnderline3">
    <w:name w:val="Style 9 pt Bold Underline3"/>
    <w:rsid w:val="00002431"/>
    <w:rPr>
      <w:b/>
      <w:bCs/>
      <w:sz w:val="20"/>
      <w:u w:val="single"/>
    </w:rPr>
  </w:style>
  <w:style w:type="character" w:customStyle="1" w:styleId="Style9ptUnderline8">
    <w:name w:val="Style 9 pt Underline8"/>
    <w:rsid w:val="00002431"/>
    <w:rPr>
      <w:sz w:val="20"/>
      <w:u w:val="single"/>
    </w:rPr>
  </w:style>
  <w:style w:type="character" w:customStyle="1" w:styleId="66">
    <w:name w:val="66"/>
    <w:rsid w:val="00002431"/>
    <w:rPr>
      <w:rFonts w:ascii="Arial" w:hAnsi="Arial" w:cs="Arial" w:hint="default"/>
      <w:bCs/>
      <w:sz w:val="20"/>
      <w:u w:val="single"/>
      <w:lang w:val="en-US" w:eastAsia="en-US" w:bidi="ar-SA"/>
    </w:rPr>
  </w:style>
  <w:style w:type="character" w:customStyle="1" w:styleId="Style9ptUnderline9">
    <w:name w:val="Style 9 pt Underline9"/>
    <w:rsid w:val="00002431"/>
    <w:rPr>
      <w:sz w:val="20"/>
      <w:u w:val="single"/>
    </w:rPr>
  </w:style>
  <w:style w:type="character" w:customStyle="1" w:styleId="Style9ptBoldUnderline4">
    <w:name w:val="Style 9 pt Bold Underline4"/>
    <w:rsid w:val="00002431"/>
    <w:rPr>
      <w:b/>
      <w:bCs/>
      <w:sz w:val="20"/>
      <w:u w:val="single"/>
    </w:rPr>
  </w:style>
  <w:style w:type="character" w:customStyle="1" w:styleId="titleblue14">
    <w:name w:val="titleblue14"/>
    <w:basedOn w:val="DefaultParagraphFont"/>
    <w:rsid w:val="00002431"/>
  </w:style>
  <w:style w:type="character" w:customStyle="1" w:styleId="b">
    <w:name w:val="b"/>
    <w:basedOn w:val="DefaultParagraphFont"/>
    <w:rsid w:val="00002431"/>
  </w:style>
  <w:style w:type="character" w:customStyle="1" w:styleId="StyleUnderlineCharChar9pt3">
    <w:name w:val="Style Underline Char Char + 9 pt3"/>
    <w:basedOn w:val="UnderlineCharChar"/>
    <w:rsid w:val="00002431"/>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002431"/>
    <w:rPr>
      <w:sz w:val="20"/>
      <w:u w:val="single"/>
    </w:rPr>
  </w:style>
  <w:style w:type="character" w:customStyle="1" w:styleId="manchettebig2">
    <w:name w:val="manchettebig2"/>
    <w:basedOn w:val="DefaultParagraphFont"/>
    <w:rsid w:val="00002431"/>
  </w:style>
  <w:style w:type="character" w:customStyle="1" w:styleId="ln2">
    <w:name w:val="ln2"/>
    <w:basedOn w:val="DefaultParagraphFont"/>
    <w:rsid w:val="00002431"/>
  </w:style>
  <w:style w:type="character" w:customStyle="1" w:styleId="Aunderline1">
    <w:name w:val="Aunderline"/>
    <w:basedOn w:val="DefaultParagraphFont"/>
    <w:qFormat/>
    <w:rsid w:val="00002431"/>
    <w:rPr>
      <w:rFonts w:ascii="Times New Roman" w:hAnsi="Times New Roman" w:cs="Times New Roman" w:hint="default"/>
      <w:w w:val="106"/>
      <w:sz w:val="20"/>
      <w:szCs w:val="20"/>
      <w:u w:val="single"/>
    </w:rPr>
  </w:style>
  <w:style w:type="character" w:customStyle="1" w:styleId="StyleStyle1Char">
    <w:name w:val="Style Style1 + Char"/>
    <w:basedOn w:val="Style1Char"/>
    <w:rsid w:val="00002431"/>
    <w:rPr>
      <w:rFonts w:ascii="Times New Roman" w:eastAsiaTheme="majorEastAsia" w:hAnsi="Times New Roman" w:cs="Times New Roman" w:hint="default"/>
      <w:b/>
      <w:bCs/>
      <w:kern w:val="32"/>
      <w:sz w:val="20"/>
      <w:szCs w:val="20"/>
      <w:u w:val="single"/>
      <w:lang w:eastAsia="zh-CN"/>
    </w:rPr>
  </w:style>
  <w:style w:type="character" w:customStyle="1" w:styleId="editorname">
    <w:name w:val="editorname"/>
    <w:basedOn w:val="DefaultParagraphFont"/>
    <w:rsid w:val="00002431"/>
  </w:style>
  <w:style w:type="character" w:customStyle="1" w:styleId="Card10f2Char">
    <w:name w:val="Card.10.f2 Char"/>
    <w:basedOn w:val="DefaultParagraphFont"/>
    <w:rsid w:val="00002431"/>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002431"/>
    <w:rPr>
      <w:rFonts w:ascii="Cambria" w:hAnsi="Cambria" w:cs="Times New Roman" w:hint="default"/>
      <w:sz w:val="20"/>
      <w:szCs w:val="20"/>
    </w:rPr>
  </w:style>
  <w:style w:type="character" w:customStyle="1" w:styleId="NormalspacingChar">
    <w:name w:val="Normal + spacing Char"/>
    <w:basedOn w:val="StyleLinespacingDoubleChar"/>
    <w:rsid w:val="00002431"/>
    <w:rPr>
      <w:rFonts w:ascii="Cambria" w:hAnsi="Cambria" w:cs="Times New Roman" w:hint="default"/>
      <w:sz w:val="20"/>
      <w:szCs w:val="20"/>
    </w:rPr>
  </w:style>
  <w:style w:type="character" w:customStyle="1" w:styleId="textbold0">
    <w:name w:val="textbold"/>
    <w:basedOn w:val="DefaultParagraphFont"/>
    <w:rsid w:val="00002431"/>
  </w:style>
  <w:style w:type="character" w:customStyle="1" w:styleId="textitalics">
    <w:name w:val="textitalics"/>
    <w:basedOn w:val="DefaultParagraphFont"/>
    <w:rsid w:val="00002431"/>
  </w:style>
  <w:style w:type="character" w:customStyle="1" w:styleId="cardtextsmallCharChar">
    <w:name w:val="card text small Char Char"/>
    <w:basedOn w:val="DefaultParagraphFont"/>
    <w:rsid w:val="00002431"/>
    <w:rPr>
      <w:rFonts w:ascii="Arial Narrow" w:hAnsi="Arial Narrow" w:cs="Times New Roman" w:hint="default"/>
      <w:sz w:val="16"/>
    </w:rPr>
  </w:style>
  <w:style w:type="character" w:customStyle="1" w:styleId="reportbody1">
    <w:name w:val="reportbody1"/>
    <w:basedOn w:val="DefaultParagraphFont"/>
    <w:rsid w:val="00002431"/>
    <w:rPr>
      <w:rFonts w:ascii="Tahoma" w:hAnsi="Tahoma" w:cs="Tahoma" w:hint="default"/>
      <w:color w:val="000000"/>
      <w:sz w:val="14"/>
      <w:szCs w:val="14"/>
    </w:rPr>
  </w:style>
  <w:style w:type="character" w:customStyle="1" w:styleId="UNDERLINECharChar0">
    <w:name w:val="UNDERLINE Char Char"/>
    <w:rsid w:val="00002431"/>
    <w:rPr>
      <w:bCs/>
      <w:kern w:val="28"/>
      <w:szCs w:val="32"/>
      <w:u w:val="single"/>
    </w:rPr>
  </w:style>
  <w:style w:type="character" w:customStyle="1" w:styleId="Bold12">
    <w:name w:val="Bold12"/>
    <w:uiPriority w:val="1"/>
    <w:qFormat/>
    <w:rsid w:val="00002431"/>
    <w:rPr>
      <w:rFonts w:ascii="Times New Roman" w:hAnsi="Times New Roman" w:cs="Times New Roman" w:hint="default"/>
      <w:b/>
      <w:bCs w:val="0"/>
      <w:sz w:val="24"/>
    </w:rPr>
  </w:style>
  <w:style w:type="character" w:customStyle="1" w:styleId="NotBold10Final">
    <w:name w:val="NotBold10Final"/>
    <w:uiPriority w:val="1"/>
    <w:qFormat/>
    <w:rsid w:val="00002431"/>
    <w:rPr>
      <w:rFonts w:ascii="Times New Roman" w:hAnsi="Times New Roman" w:cs="Times New Roman" w:hint="default"/>
      <w:b w:val="0"/>
      <w:bCs w:val="0"/>
      <w:i w:val="0"/>
      <w:iCs w:val="0"/>
      <w:sz w:val="20"/>
    </w:rPr>
  </w:style>
  <w:style w:type="character" w:customStyle="1" w:styleId="gsstx">
    <w:name w:val="gsstx"/>
    <w:rsid w:val="00002431"/>
  </w:style>
  <w:style w:type="character" w:customStyle="1" w:styleId="StyleBox12ptBold">
    <w:name w:val="Style Box + 12 pt Bold"/>
    <w:basedOn w:val="DefaultParagraphFont"/>
    <w:rsid w:val="00002431"/>
    <w:rPr>
      <w:rFonts w:ascii="Georgia" w:hAnsi="Georgia" w:hint="default"/>
      <w:b/>
      <w:bCs/>
      <w:sz w:val="22"/>
      <w:u w:val="single"/>
      <w:bdr w:val="none" w:sz="0" w:space="0" w:color="auto" w:frame="1"/>
    </w:rPr>
  </w:style>
  <w:style w:type="character" w:customStyle="1" w:styleId="StyleBox12pt">
    <w:name w:val="Style Box + 12 pt"/>
    <w:basedOn w:val="DefaultParagraphFont"/>
    <w:rsid w:val="00002431"/>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002431"/>
    <w:rPr>
      <w:rFonts w:ascii="Georgia" w:hAnsi="Georgia" w:cs="Calibri"/>
      <w:b w:val="0"/>
      <w:bCs/>
      <w:i/>
      <w:iCs/>
      <w:sz w:val="22"/>
      <w:u w:val="single"/>
      <w:bdr w:val="none" w:sz="0" w:space="0" w:color="auto" w:frame="1"/>
    </w:rPr>
  </w:style>
  <w:style w:type="character" w:customStyle="1" w:styleId="bcktital">
    <w:name w:val="bckt_ital"/>
    <w:rsid w:val="00002431"/>
  </w:style>
  <w:style w:type="character" w:customStyle="1" w:styleId="StyleGaramondText1">
    <w:name w:val="Style Garamond Text 1"/>
    <w:basedOn w:val="DefaultParagraphFont"/>
    <w:rsid w:val="00002431"/>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002431"/>
    <w:rPr>
      <w:rFonts w:ascii="Georgia" w:hAnsi="Georgia" w:hint="default"/>
      <w:color w:val="0D0D0D" w:themeColor="text1" w:themeTint="F2"/>
      <w:sz w:val="22"/>
      <w:u w:val="single"/>
    </w:rPr>
  </w:style>
  <w:style w:type="character" w:customStyle="1" w:styleId="CardChar2">
    <w:name w:val="Card Char2"/>
    <w:basedOn w:val="DefaultParagraphFont"/>
    <w:rsid w:val="00002431"/>
    <w:rPr>
      <w:rFonts w:ascii="Times New Roman" w:eastAsia="Times New Roman" w:hAnsi="Times New Roman" w:cs="Times New Roman" w:hint="default"/>
      <w:bCs/>
      <w:color w:val="000000"/>
      <w:sz w:val="20"/>
      <w:szCs w:val="20"/>
    </w:rPr>
  </w:style>
  <w:style w:type="character" w:customStyle="1" w:styleId="A13">
    <w:name w:val="A13"/>
    <w:rsid w:val="00002431"/>
    <w:rPr>
      <w:rFonts w:ascii="Baskerville" w:hAnsi="Baskerville" w:cs="Baskerville" w:hint="default"/>
      <w:color w:val="000000"/>
      <w:sz w:val="106"/>
      <w:szCs w:val="106"/>
    </w:rPr>
  </w:style>
  <w:style w:type="character" w:customStyle="1" w:styleId="A17">
    <w:name w:val="A17"/>
    <w:rsid w:val="00002431"/>
    <w:rPr>
      <w:rFonts w:ascii="Baskerville" w:hAnsi="Baskerville" w:cs="Baskerville" w:hint="default"/>
      <w:color w:val="000000"/>
      <w:sz w:val="12"/>
      <w:szCs w:val="12"/>
    </w:rPr>
  </w:style>
  <w:style w:type="character" w:customStyle="1" w:styleId="A14">
    <w:name w:val="A14"/>
    <w:rsid w:val="00002431"/>
    <w:rPr>
      <w:rFonts w:ascii="Frutiger 45 Light" w:hAnsi="Frutiger 45 Light" w:cs="Frutiger 45 Light" w:hint="default"/>
      <w:b/>
      <w:bCs/>
      <w:i/>
      <w:iCs/>
      <w:color w:val="000000"/>
      <w:sz w:val="36"/>
      <w:szCs w:val="36"/>
    </w:rPr>
  </w:style>
  <w:style w:type="character" w:customStyle="1" w:styleId="A200">
    <w:name w:val="A20"/>
    <w:rsid w:val="00002431"/>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002431"/>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002431"/>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002431"/>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002431"/>
    <w:rPr>
      <w:rFonts w:ascii="Arial" w:hAnsi="Arial" w:cs="Arial" w:hint="default"/>
      <w:b/>
      <w:bCs/>
      <w:sz w:val="24"/>
      <w:szCs w:val="26"/>
      <w:lang w:val="en-US" w:eastAsia="en-US" w:bidi="ar-SA"/>
    </w:rPr>
  </w:style>
  <w:style w:type="character" w:customStyle="1" w:styleId="brief-smalltext0">
    <w:name w:val="brief-smalltext"/>
    <w:basedOn w:val="DefaultParagraphFont"/>
    <w:rsid w:val="00002431"/>
  </w:style>
  <w:style w:type="character" w:customStyle="1" w:styleId="style52">
    <w:name w:val="style5"/>
    <w:basedOn w:val="DefaultParagraphFont"/>
    <w:rsid w:val="00002431"/>
  </w:style>
  <w:style w:type="character" w:customStyle="1" w:styleId="TagCharCharCharCharCharChar">
    <w:name w:val="Tag Char Char Char Char Char Char"/>
    <w:rsid w:val="00002431"/>
    <w:rPr>
      <w:rFonts w:ascii="Arial" w:hAnsi="Arial" w:cs="Arial" w:hint="default"/>
      <w:b/>
      <w:bCs/>
      <w:sz w:val="24"/>
      <w:szCs w:val="26"/>
      <w:lang w:val="en-US" w:eastAsia="en-US" w:bidi="ar-SA"/>
    </w:rPr>
  </w:style>
  <w:style w:type="character" w:customStyle="1" w:styleId="pmterms2">
    <w:name w:val="pmterms2"/>
    <w:basedOn w:val="DefaultParagraphFont"/>
    <w:rsid w:val="00002431"/>
  </w:style>
  <w:style w:type="character" w:customStyle="1" w:styleId="pmterms3">
    <w:name w:val="pmterms3"/>
    <w:basedOn w:val="DefaultParagraphFont"/>
    <w:rsid w:val="00002431"/>
  </w:style>
  <w:style w:type="character" w:customStyle="1" w:styleId="interiorheadline">
    <w:name w:val="interiorheadline"/>
    <w:basedOn w:val="DefaultParagraphFont"/>
    <w:rsid w:val="00002431"/>
  </w:style>
  <w:style w:type="character" w:customStyle="1" w:styleId="Heading31CharCharCharChar1">
    <w:name w:val="Heading 31 Char Char Char Char1"/>
    <w:rsid w:val="00002431"/>
    <w:rPr>
      <w:rFonts w:ascii="Arial" w:hAnsi="Arial" w:cs="Arial" w:hint="default"/>
      <w:b/>
      <w:bCs/>
      <w:sz w:val="24"/>
      <w:szCs w:val="26"/>
      <w:lang w:val="en-US" w:eastAsia="en-US" w:bidi="ar-SA"/>
    </w:rPr>
  </w:style>
  <w:style w:type="character" w:customStyle="1" w:styleId="Heading31CharCharChar">
    <w:name w:val="Heading 31 Char Char Char"/>
    <w:rsid w:val="00002431"/>
    <w:rPr>
      <w:rFonts w:ascii="Arial" w:hAnsi="Arial" w:cs="Arial" w:hint="default"/>
      <w:b/>
      <w:bCs/>
      <w:sz w:val="24"/>
      <w:szCs w:val="26"/>
      <w:lang w:val="en-US" w:eastAsia="en-US" w:bidi="ar-SA"/>
    </w:rPr>
  </w:style>
  <w:style w:type="character" w:customStyle="1" w:styleId="CharChar33">
    <w:name w:val="Char Char33"/>
    <w:rsid w:val="00002431"/>
    <w:rPr>
      <w:rFonts w:ascii="Arial" w:hAnsi="Arial" w:cs="Arial" w:hint="default"/>
      <w:b/>
      <w:bCs/>
      <w:szCs w:val="32"/>
      <w:lang w:val="en-US" w:eastAsia="en-US" w:bidi="ar-SA"/>
    </w:rPr>
  </w:style>
  <w:style w:type="character" w:customStyle="1" w:styleId="CharChar117">
    <w:name w:val="Char Char117"/>
    <w:rsid w:val="00002431"/>
    <w:rPr>
      <w:rFonts w:ascii="Arial" w:hAnsi="Arial" w:cs="Arial" w:hint="default"/>
      <w:bCs/>
      <w:szCs w:val="26"/>
      <w:u w:val="single"/>
      <w:lang w:val="en-US" w:eastAsia="en-US" w:bidi="ar-SA"/>
    </w:rPr>
  </w:style>
  <w:style w:type="character" w:customStyle="1" w:styleId="prnewsspan">
    <w:name w:val="prnews_span"/>
    <w:basedOn w:val="DefaultParagraphFont"/>
    <w:rsid w:val="00002431"/>
  </w:style>
  <w:style w:type="table" w:customStyle="1" w:styleId="ColorfulGrid-Accent11">
    <w:name w:val="Colorful Grid - Accent 11"/>
    <w:basedOn w:val="TableNormal"/>
    <w:uiPriority w:val="29"/>
    <w:semiHidden/>
    <w:rsid w:val="00002431"/>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
    <w:name w:val="Table Grid1"/>
    <w:basedOn w:val="TableNormal"/>
    <w:rsid w:val="0000243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002431"/>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002431"/>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00243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002431"/>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00243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002431"/>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00243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002431"/>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00243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002431"/>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00243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002431"/>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00243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002431"/>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002431"/>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002431"/>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002431"/>
    <w:rPr>
      <w:rFonts w:ascii="Times New Roman" w:eastAsia="MS Mincho" w:hAnsi="Times New Roman" w:cs="Calibri"/>
      <w:b/>
      <w:szCs w:val="24"/>
      <w:u w:val="single"/>
    </w:rPr>
  </w:style>
  <w:style w:type="character" w:customStyle="1" w:styleId="SubtitleChar2">
    <w:name w:val="Subtitle Char2"/>
    <w:basedOn w:val="DefaultParagraphFont"/>
    <w:uiPriority w:val="11"/>
    <w:rsid w:val="00002431"/>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002431"/>
  </w:style>
  <w:style w:type="character" w:customStyle="1" w:styleId="m1575249786560259391gmail-style13ptbold">
    <w:name w:val="m_1575249786560259391gmail-style13ptbold"/>
    <w:basedOn w:val="DefaultParagraphFont"/>
    <w:rsid w:val="00002431"/>
  </w:style>
  <w:style w:type="paragraph" w:customStyle="1" w:styleId="m-8120030040935583278gmail-msonospacing">
    <w:name w:val="m_-8120030040935583278gmail-msonospacing"/>
    <w:basedOn w:val="Normal"/>
    <w:qFormat/>
    <w:rsid w:val="00002431"/>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002431"/>
  </w:style>
  <w:style w:type="character" w:customStyle="1" w:styleId="m-8120030040935583278gmail-styleunderline">
    <w:name w:val="m_-8120030040935583278gmail-styleunderline"/>
    <w:basedOn w:val="DefaultParagraphFont"/>
    <w:rsid w:val="00002431"/>
  </w:style>
  <w:style w:type="character" w:customStyle="1" w:styleId="m3640724044946509868gmail-m-753298044461936151gmail-style13ptbold">
    <w:name w:val="m_3640724044946509868gmail-m_-753298044461936151gmail-style13ptbold"/>
    <w:basedOn w:val="DefaultParagraphFont"/>
    <w:rsid w:val="00002431"/>
  </w:style>
  <w:style w:type="character" w:customStyle="1" w:styleId="m3640724044946509868gmail-m-753298044461936151gmail-styleunderline">
    <w:name w:val="m_3640724044946509868gmail-m_-753298044461936151gmail-styleunderline"/>
    <w:basedOn w:val="DefaultParagraphFont"/>
    <w:rsid w:val="00002431"/>
  </w:style>
  <w:style w:type="character" w:customStyle="1" w:styleId="m6193703118997007224gmail-style13ptbold">
    <w:name w:val="m_6193703118997007224gmail-style13ptbold"/>
    <w:basedOn w:val="DefaultParagraphFont"/>
    <w:rsid w:val="00002431"/>
  </w:style>
  <w:style w:type="character" w:customStyle="1" w:styleId="m6193703118997007224gmail-styleunderline">
    <w:name w:val="m_6193703118997007224gmail-styleunderline"/>
    <w:basedOn w:val="DefaultParagraphFont"/>
    <w:rsid w:val="00002431"/>
  </w:style>
  <w:style w:type="character" w:customStyle="1" w:styleId="m-1239616313416637319gmail-style13ptbold">
    <w:name w:val="m_-1239616313416637319gmail-style13ptbold"/>
    <w:basedOn w:val="DefaultParagraphFont"/>
    <w:rsid w:val="00002431"/>
  </w:style>
  <w:style w:type="character" w:customStyle="1" w:styleId="m-1239616313416637319gmail-styleunderline">
    <w:name w:val="m_-1239616313416637319gmail-styleunderline"/>
    <w:basedOn w:val="DefaultParagraphFont"/>
    <w:rsid w:val="00002431"/>
  </w:style>
  <w:style w:type="paragraph" w:customStyle="1" w:styleId="m-5451374272084387600gmail-msonormal">
    <w:name w:val="m_-5451374272084387600gmail-msonormal"/>
    <w:basedOn w:val="Normal"/>
    <w:qFormat/>
    <w:rsid w:val="00002431"/>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002431"/>
  </w:style>
  <w:style w:type="character" w:customStyle="1" w:styleId="m-5451374272084387600gmail-styleunderline">
    <w:name w:val="m_-5451374272084387600gmail-styleunderline"/>
    <w:basedOn w:val="DefaultParagraphFont"/>
    <w:rsid w:val="00002431"/>
  </w:style>
  <w:style w:type="character" w:customStyle="1" w:styleId="standardtext1b">
    <w:name w:val="standardtext1b"/>
    <w:basedOn w:val="DefaultParagraphFont"/>
    <w:rsid w:val="00002431"/>
  </w:style>
  <w:style w:type="character" w:customStyle="1" w:styleId="postsubtitle">
    <w:name w:val="post_subtitle"/>
    <w:basedOn w:val="DefaultParagraphFont"/>
    <w:rsid w:val="00002431"/>
  </w:style>
  <w:style w:type="character" w:customStyle="1" w:styleId="m8349405746915611004gmail-styleunderline">
    <w:name w:val="m_8349405746915611004gmail-styleunderline"/>
    <w:basedOn w:val="DefaultParagraphFont"/>
    <w:rsid w:val="00002431"/>
  </w:style>
  <w:style w:type="character" w:customStyle="1" w:styleId="m-8890476860932431250gmail-styleunderline">
    <w:name w:val="m_-8890476860932431250gmail-styleunderline"/>
    <w:basedOn w:val="DefaultParagraphFont"/>
    <w:rsid w:val="00002431"/>
  </w:style>
  <w:style w:type="character" w:customStyle="1" w:styleId="m-7985672042231231606gmail-style13ptbold">
    <w:name w:val="m_-7985672042231231606gmail-style13ptbold"/>
    <w:basedOn w:val="DefaultParagraphFont"/>
    <w:rsid w:val="00002431"/>
  </w:style>
  <w:style w:type="character" w:customStyle="1" w:styleId="m-7985672042231231606gmail-styleunderline">
    <w:name w:val="m_-7985672042231231606gmail-styleunderline"/>
    <w:basedOn w:val="DefaultParagraphFont"/>
    <w:rsid w:val="00002431"/>
  </w:style>
  <w:style w:type="paragraph" w:customStyle="1" w:styleId="StylecardArialNarrow9pt">
    <w:name w:val="Style card + Arial Narrow 9 pt"/>
    <w:basedOn w:val="Normal"/>
    <w:link w:val="StylecardArialNarrow9ptChar"/>
    <w:qFormat/>
    <w:rsid w:val="00002431"/>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002431"/>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002431"/>
    <w:rPr>
      <w:rFonts w:ascii="Calibri" w:hAnsi="Calibri"/>
      <w:b/>
      <w:iCs/>
      <w:sz w:val="20"/>
      <w:u w:val="single"/>
    </w:rPr>
  </w:style>
  <w:style w:type="character" w:customStyle="1" w:styleId="StyleMinimizeCharArialNarrow9pt">
    <w:name w:val="Style Minimize Char + Arial Narrow 9 pt"/>
    <w:basedOn w:val="MinimizeChar"/>
    <w:rsid w:val="00002431"/>
    <w:rPr>
      <w:rFonts w:ascii="Arial" w:eastAsia="Times New Roman" w:hAnsi="Arial" w:cs="Calibri"/>
      <w:color w:val="000000"/>
      <w:sz w:val="20"/>
      <w:szCs w:val="20"/>
      <w:lang w:val="en-US" w:eastAsia="en-US" w:bidi="ar-SA"/>
    </w:rPr>
  </w:style>
  <w:style w:type="character" w:customStyle="1" w:styleId="Bodytext5">
    <w:name w:val="Body text_"/>
    <w:basedOn w:val="DefaultParagraphFont"/>
    <w:rsid w:val="00002431"/>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002431"/>
    <w:pPr>
      <w:spacing w:before="100" w:beforeAutospacing="1" w:after="100" w:afterAutospacing="1"/>
    </w:pPr>
    <w:rPr>
      <w:rFonts w:eastAsia="Times New Roman" w:cs="Calibri"/>
      <w:sz w:val="24"/>
      <w:szCs w:val="24"/>
    </w:rPr>
  </w:style>
  <w:style w:type="paragraph" w:customStyle="1" w:styleId="CardText20">
    <w:name w:val="Card Text2"/>
    <w:basedOn w:val="Normal"/>
    <w:uiPriority w:val="4"/>
    <w:qFormat/>
    <w:rsid w:val="00002431"/>
    <w:pPr>
      <w:ind w:left="288" w:right="288"/>
    </w:pPr>
    <w:rPr>
      <w:sz w:val="16"/>
    </w:rPr>
  </w:style>
  <w:style w:type="character" w:customStyle="1" w:styleId="StyletinyBoldChar">
    <w:name w:val="Style tiny + Bold Char"/>
    <w:basedOn w:val="tinyChar"/>
    <w:link w:val="StyletinyBold"/>
    <w:locked/>
    <w:rsid w:val="00002431"/>
    <w:rPr>
      <w:rFonts w:ascii="Georgia" w:eastAsia="Malgun Gothic" w:hAnsi="Georgia" w:cs="Times New Roman"/>
      <w:bCs/>
      <w:sz w:val="12"/>
      <w:szCs w:val="24"/>
      <w:lang w:eastAsia="ko-KR"/>
    </w:rPr>
  </w:style>
  <w:style w:type="paragraph" w:customStyle="1" w:styleId="StyletinyBold">
    <w:name w:val="Style tiny + Bold"/>
    <w:basedOn w:val="tiny"/>
    <w:link w:val="StyletinyBoldChar"/>
    <w:qFormat/>
    <w:rsid w:val="00002431"/>
    <w:rPr>
      <w:rFonts w:ascii="Georgia" w:hAnsi="Georgia"/>
      <w:bCs/>
      <w:lang w:eastAsia="ko-KR"/>
    </w:rPr>
  </w:style>
  <w:style w:type="character" w:customStyle="1" w:styleId="m-7723935538954412833gmail-styleunderline">
    <w:name w:val="m_-7723935538954412833gmail-styleunderline"/>
    <w:basedOn w:val="DefaultParagraphFont"/>
    <w:rsid w:val="00002431"/>
  </w:style>
  <w:style w:type="character" w:customStyle="1" w:styleId="m8315103747088905037gmail-style13ptbold">
    <w:name w:val="m_8315103747088905037gmail-style13ptbold"/>
    <w:basedOn w:val="DefaultParagraphFont"/>
    <w:rsid w:val="00002431"/>
  </w:style>
  <w:style w:type="character" w:customStyle="1" w:styleId="m8315103747088905037gmail-styleunderline">
    <w:name w:val="m_8315103747088905037gmail-styleunderline"/>
    <w:basedOn w:val="DefaultParagraphFont"/>
    <w:rsid w:val="00002431"/>
  </w:style>
  <w:style w:type="character" w:customStyle="1" w:styleId="m-5918764401038664981gmail-heading4char">
    <w:name w:val="m_-5918764401038664981gmail-heading4char"/>
    <w:basedOn w:val="DefaultParagraphFont"/>
    <w:rsid w:val="00002431"/>
  </w:style>
  <w:style w:type="character" w:customStyle="1" w:styleId="m-5918764401038664981gmail-styleunderline">
    <w:name w:val="m_-5918764401038664981gmail-styleunderline"/>
    <w:basedOn w:val="DefaultParagraphFont"/>
    <w:rsid w:val="00002431"/>
  </w:style>
  <w:style w:type="character" w:customStyle="1" w:styleId="SmallFont5pt">
    <w:name w:val="Small Font (5 pt)"/>
    <w:rsid w:val="00002431"/>
    <w:rPr>
      <w:sz w:val="10"/>
    </w:rPr>
  </w:style>
  <w:style w:type="character" w:customStyle="1" w:styleId="11">
    <w:name w:val="11"/>
    <w:rsid w:val="00002431"/>
    <w:rPr>
      <w:rFonts w:ascii="Arial" w:hAnsi="Arial" w:cs="Arial" w:hint="default"/>
      <w:bCs/>
      <w:sz w:val="20"/>
      <w:u w:val="single"/>
      <w:lang w:val="en-US" w:eastAsia="en-US" w:bidi="ar-SA"/>
    </w:rPr>
  </w:style>
  <w:style w:type="paragraph" w:customStyle="1" w:styleId="card0">
    <w:name w:val="%card"/>
    <w:basedOn w:val="Normal"/>
    <w:link w:val="cardChar3"/>
    <w:uiPriority w:val="99"/>
    <w:qFormat/>
    <w:rsid w:val="00002431"/>
    <w:pPr>
      <w:ind w:left="288" w:right="288"/>
    </w:pPr>
    <w:rPr>
      <w:rFonts w:eastAsia="Times New Roman"/>
      <w:sz w:val="20"/>
      <w:szCs w:val="20"/>
    </w:rPr>
  </w:style>
  <w:style w:type="character" w:customStyle="1" w:styleId="cardChar3">
    <w:name w:val="%card Char"/>
    <w:link w:val="card0"/>
    <w:uiPriority w:val="99"/>
    <w:rsid w:val="00002431"/>
    <w:rPr>
      <w:rFonts w:ascii="Times New Roman" w:eastAsia="Times New Roman" w:hAnsi="Times New Roman" w:cs="Times New Roman"/>
      <w:sz w:val="20"/>
      <w:szCs w:val="20"/>
    </w:rPr>
  </w:style>
  <w:style w:type="paragraph" w:customStyle="1" w:styleId="p">
    <w:name w:val="p"/>
    <w:basedOn w:val="Normal"/>
    <w:rsid w:val="00002431"/>
    <w:pPr>
      <w:spacing w:before="100" w:beforeAutospacing="1" w:after="100" w:afterAutospacing="1" w:line="240" w:lineRule="auto"/>
    </w:pPr>
    <w:rPr>
      <w:rFonts w:eastAsia="Times New Roman"/>
      <w:sz w:val="24"/>
      <w:szCs w:val="24"/>
    </w:rPr>
  </w:style>
  <w:style w:type="paragraph" w:customStyle="1" w:styleId="Caption4">
    <w:name w:val="Caption4"/>
    <w:basedOn w:val="Normal"/>
    <w:rsid w:val="00002431"/>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002431"/>
  </w:style>
  <w:style w:type="character" w:customStyle="1" w:styleId="ff1">
    <w:name w:val="ff1"/>
    <w:basedOn w:val="DefaultParagraphFont"/>
    <w:rsid w:val="00002431"/>
  </w:style>
  <w:style w:type="character" w:customStyle="1" w:styleId="ff2">
    <w:name w:val="ff2"/>
    <w:basedOn w:val="DefaultParagraphFont"/>
    <w:rsid w:val="00002431"/>
  </w:style>
  <w:style w:type="character" w:customStyle="1" w:styleId="display">
    <w:name w:val="display"/>
    <w:basedOn w:val="DefaultParagraphFont"/>
    <w:rsid w:val="00002431"/>
  </w:style>
  <w:style w:type="paragraph" w:customStyle="1" w:styleId="Citation0">
    <w:name w:val="Citation"/>
    <w:basedOn w:val="Normal"/>
    <w:autoRedefine/>
    <w:qFormat/>
    <w:rsid w:val="00002431"/>
    <w:rPr>
      <w:rFonts w:eastAsia="Times New Roman" w:cs="Garamond"/>
      <w:bCs/>
      <w:u w:val="single"/>
    </w:rPr>
  </w:style>
  <w:style w:type="character" w:customStyle="1" w:styleId="titlechar0">
    <w:name w:val="titlechar"/>
    <w:basedOn w:val="DefaultParagraphFont"/>
    <w:rsid w:val="00002431"/>
  </w:style>
  <w:style w:type="character" w:customStyle="1" w:styleId="vm-hook">
    <w:name w:val="vm-hook"/>
    <w:basedOn w:val="DefaultParagraphFont"/>
    <w:rsid w:val="00002431"/>
  </w:style>
  <w:style w:type="character" w:customStyle="1" w:styleId="dfm-title">
    <w:name w:val="dfm-title"/>
    <w:basedOn w:val="DefaultParagraphFont"/>
    <w:rsid w:val="00002431"/>
  </w:style>
  <w:style w:type="character" w:customStyle="1" w:styleId="StyleLatinBodyCalibri8pt">
    <w:name w:val="Style (Latin) +Body (Calibri) 8 pt"/>
    <w:basedOn w:val="DefaultParagraphFont"/>
    <w:rsid w:val="00002431"/>
    <w:rPr>
      <w:rFonts w:asciiTheme="minorHAnsi" w:hAnsiTheme="minorHAnsi"/>
      <w:sz w:val="22"/>
    </w:rPr>
  </w:style>
  <w:style w:type="character" w:customStyle="1" w:styleId="ListLabel12">
    <w:name w:val="ListLabel 12"/>
    <w:qFormat/>
    <w:rsid w:val="00002431"/>
    <w:rPr>
      <w:strike w:val="0"/>
      <w:dstrike w:val="0"/>
      <w:color w:val="000000"/>
      <w:spacing w:val="0"/>
      <w:w w:val="100"/>
      <w:sz w:val="16"/>
      <w:lang w:val="en-US"/>
    </w:rPr>
  </w:style>
  <w:style w:type="character" w:customStyle="1" w:styleId="ListLabel11">
    <w:name w:val="ListLabel 11"/>
    <w:qFormat/>
    <w:rsid w:val="00002431"/>
    <w:rPr>
      <w:strike w:val="0"/>
      <w:dstrike w:val="0"/>
      <w:color w:val="000000"/>
      <w:spacing w:val="70"/>
      <w:w w:val="100"/>
      <w:sz w:val="16"/>
      <w:lang w:val="en-US"/>
    </w:rPr>
  </w:style>
  <w:style w:type="character" w:customStyle="1" w:styleId="ListLabel10">
    <w:name w:val="ListLabel 10"/>
    <w:qFormat/>
    <w:rsid w:val="00002431"/>
    <w:rPr>
      <w:strike w:val="0"/>
      <w:dstrike w:val="0"/>
      <w:color w:val="000000"/>
      <w:spacing w:val="0"/>
      <w:w w:val="100"/>
      <w:sz w:val="18"/>
      <w:lang w:val="en-US"/>
    </w:rPr>
  </w:style>
  <w:style w:type="character" w:customStyle="1" w:styleId="ListLabel9">
    <w:name w:val="ListLabel 9"/>
    <w:qFormat/>
    <w:rsid w:val="00002431"/>
    <w:rPr>
      <w:strike w:val="0"/>
      <w:dstrike w:val="0"/>
      <w:color w:val="000000"/>
      <w:spacing w:val="0"/>
      <w:w w:val="100"/>
      <w:sz w:val="21"/>
      <w:lang w:val="en-US"/>
    </w:rPr>
  </w:style>
  <w:style w:type="character" w:customStyle="1" w:styleId="ListLabel8">
    <w:name w:val="ListLabel 8"/>
    <w:qFormat/>
    <w:rsid w:val="00002431"/>
    <w:rPr>
      <w:strike w:val="0"/>
      <w:dstrike w:val="0"/>
      <w:color w:val="000000"/>
      <w:spacing w:val="0"/>
      <w:w w:val="100"/>
      <w:sz w:val="20"/>
      <w:lang w:val="en-US"/>
    </w:rPr>
  </w:style>
  <w:style w:type="character" w:customStyle="1" w:styleId="ListLabel7">
    <w:name w:val="ListLabel 7"/>
    <w:qFormat/>
    <w:rsid w:val="00002431"/>
    <w:rPr>
      <w:strike w:val="0"/>
      <w:dstrike w:val="0"/>
      <w:color w:val="000000"/>
      <w:spacing w:val="0"/>
      <w:w w:val="100"/>
      <w:sz w:val="20"/>
      <w:lang w:val="en-US"/>
    </w:rPr>
  </w:style>
  <w:style w:type="character" w:customStyle="1" w:styleId="ListLabel6">
    <w:name w:val="ListLabel 6"/>
    <w:qFormat/>
    <w:rsid w:val="00002431"/>
    <w:rPr>
      <w:i/>
      <w:strike w:val="0"/>
      <w:dstrike w:val="0"/>
      <w:color w:val="000000"/>
      <w:spacing w:val="0"/>
      <w:w w:val="100"/>
      <w:sz w:val="20"/>
      <w:lang w:val="en-US"/>
    </w:rPr>
  </w:style>
  <w:style w:type="character" w:customStyle="1" w:styleId="ListLabel5">
    <w:name w:val="ListLabel 5"/>
    <w:qFormat/>
    <w:rsid w:val="00002431"/>
    <w:rPr>
      <w:strike w:val="0"/>
      <w:dstrike w:val="0"/>
      <w:color w:val="000000"/>
      <w:spacing w:val="0"/>
      <w:w w:val="100"/>
      <w:sz w:val="20"/>
      <w:lang w:val="en-US"/>
    </w:rPr>
  </w:style>
  <w:style w:type="character" w:customStyle="1" w:styleId="ListLabel4">
    <w:name w:val="ListLabel 4"/>
    <w:qFormat/>
    <w:rsid w:val="00002431"/>
    <w:rPr>
      <w:strike w:val="0"/>
      <w:dstrike w:val="0"/>
      <w:color w:val="000000"/>
      <w:spacing w:val="0"/>
      <w:w w:val="100"/>
      <w:sz w:val="19"/>
      <w:lang w:val="en-US"/>
    </w:rPr>
  </w:style>
  <w:style w:type="character" w:customStyle="1" w:styleId="ListLabel3">
    <w:name w:val="ListLabel 3"/>
    <w:qFormat/>
    <w:rsid w:val="00002431"/>
    <w:rPr>
      <w:i/>
      <w:strike w:val="0"/>
      <w:dstrike w:val="0"/>
      <w:color w:val="000000"/>
      <w:spacing w:val="0"/>
      <w:w w:val="100"/>
      <w:sz w:val="20"/>
      <w:lang w:val="en-US"/>
    </w:rPr>
  </w:style>
  <w:style w:type="character" w:customStyle="1" w:styleId="ListLabel2">
    <w:name w:val="ListLabel 2"/>
    <w:qFormat/>
    <w:rsid w:val="00002431"/>
    <w:rPr>
      <w:strike w:val="0"/>
      <w:dstrike w:val="0"/>
      <w:color w:val="000000"/>
      <w:spacing w:val="0"/>
      <w:w w:val="100"/>
      <w:sz w:val="20"/>
      <w:lang w:val="en-US"/>
    </w:rPr>
  </w:style>
  <w:style w:type="character" w:customStyle="1" w:styleId="ListLabel1">
    <w:name w:val="ListLabel 1"/>
    <w:qFormat/>
    <w:rsid w:val="00002431"/>
    <w:rPr>
      <w:i/>
      <w:strike w:val="0"/>
      <w:dstrike w:val="0"/>
      <w:color w:val="000000"/>
      <w:spacing w:val="0"/>
      <w:w w:val="100"/>
      <w:sz w:val="18"/>
      <w:lang w:val="en-US"/>
    </w:rPr>
  </w:style>
  <w:style w:type="character" w:customStyle="1" w:styleId="tabtitle">
    <w:name w:val="tabtitle"/>
    <w:basedOn w:val="DefaultParagraphFont"/>
    <w:qFormat/>
    <w:rsid w:val="00002431"/>
    <w:rPr>
      <w:rFonts w:cs="Times New Roman"/>
    </w:rPr>
  </w:style>
  <w:style w:type="character" w:customStyle="1" w:styleId="resultbodysmallitalic">
    <w:name w:val="resultbodysmallitalic"/>
    <w:basedOn w:val="DefaultParagraphFont"/>
    <w:qFormat/>
    <w:rsid w:val="00002431"/>
    <w:rPr>
      <w:rFonts w:cs="Times New Roman"/>
    </w:rPr>
  </w:style>
  <w:style w:type="character" w:customStyle="1" w:styleId="resultpron">
    <w:name w:val="resultpron"/>
    <w:basedOn w:val="DefaultParagraphFont"/>
    <w:qFormat/>
    <w:rsid w:val="00002431"/>
    <w:rPr>
      <w:rFonts w:cs="Times New Roman"/>
    </w:rPr>
  </w:style>
  <w:style w:type="character" w:customStyle="1" w:styleId="NumberingSymbols">
    <w:name w:val="Numbering Symbols"/>
    <w:qFormat/>
    <w:rsid w:val="00002431"/>
  </w:style>
  <w:style w:type="character" w:customStyle="1" w:styleId="StrongEmphasis">
    <w:name w:val="Strong Emphasis"/>
    <w:qFormat/>
    <w:rsid w:val="00002431"/>
    <w:rPr>
      <w:b/>
      <w:bCs/>
    </w:rPr>
  </w:style>
  <w:style w:type="character" w:customStyle="1" w:styleId="senselabel">
    <w:name w:val="sense_label"/>
    <w:basedOn w:val="DefaultParagraphFont"/>
    <w:qFormat/>
    <w:rsid w:val="00002431"/>
  </w:style>
  <w:style w:type="character" w:customStyle="1" w:styleId="HTMLTypewriter3">
    <w:name w:val="HTML Typewriter3"/>
    <w:basedOn w:val="DefaultParagraphFont"/>
    <w:qFormat/>
    <w:rsid w:val="00002431"/>
    <w:rPr>
      <w:rFonts w:ascii="Courier New" w:eastAsia="SimSun" w:hAnsi="Courier New" w:cs="Courier New"/>
      <w:sz w:val="20"/>
      <w:szCs w:val="20"/>
    </w:rPr>
  </w:style>
  <w:style w:type="character" w:customStyle="1" w:styleId="VisitedInternetLink">
    <w:name w:val="Visited Internet Link"/>
    <w:basedOn w:val="DefaultParagraphFont"/>
    <w:rsid w:val="00002431"/>
    <w:rPr>
      <w:color w:val="800080"/>
      <w:u w:val="single"/>
    </w:rPr>
  </w:style>
  <w:style w:type="character" w:customStyle="1" w:styleId="domtooltips">
    <w:name w:val="domtooltips"/>
    <w:basedOn w:val="DefaultParagraphFont"/>
    <w:qFormat/>
    <w:rsid w:val="00002431"/>
  </w:style>
  <w:style w:type="paragraph" w:customStyle="1" w:styleId="Index">
    <w:name w:val="Index"/>
    <w:basedOn w:val="Normal"/>
    <w:qFormat/>
    <w:rsid w:val="00002431"/>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002431"/>
    <w:pPr>
      <w:suppressAutoHyphens/>
      <w:overflowPunct w:val="0"/>
    </w:pPr>
    <w:rPr>
      <w:rFonts w:ascii="Liberation Sans" w:eastAsia="Droid Sans Fallback" w:hAnsi="Liberation Sans"/>
      <w:color w:val="00000A"/>
    </w:rPr>
  </w:style>
  <w:style w:type="paragraph" w:customStyle="1" w:styleId="FrameContents">
    <w:name w:val="Frame Contents"/>
    <w:basedOn w:val="Normal"/>
    <w:qFormat/>
    <w:rsid w:val="00002431"/>
    <w:pPr>
      <w:suppressAutoHyphens/>
      <w:overflowPunct w:val="0"/>
    </w:pPr>
    <w:rPr>
      <w:rFonts w:ascii="Liberation Sans" w:eastAsia="Droid Sans Fallback" w:hAnsi="Liberation Sans"/>
      <w:color w:val="00000A"/>
    </w:rPr>
  </w:style>
  <w:style w:type="paragraph" w:customStyle="1" w:styleId="TAGLINE1">
    <w:name w:val="TAG LINE"/>
    <w:next w:val="Normal"/>
    <w:qFormat/>
    <w:rsid w:val="00002431"/>
    <w:pPr>
      <w:spacing w:after="0" w:line="240" w:lineRule="auto"/>
    </w:pPr>
    <w:rPr>
      <w:rFonts w:ascii="Times New Roman" w:eastAsia="Times New Roman" w:hAnsi="Times New Roman" w:cs="Arial"/>
      <w:bCs/>
      <w:caps/>
      <w:color w:val="00000A"/>
      <w:sz w:val="20"/>
      <w:szCs w:val="20"/>
    </w:rPr>
  </w:style>
  <w:style w:type="character" w:customStyle="1" w:styleId="StyleGaramond">
    <w:name w:val="Style Garamond"/>
    <w:qFormat/>
    <w:rsid w:val="00002431"/>
    <w:rPr>
      <w:rFonts w:ascii="Garamond" w:hAnsi="Garamond" w:cs="Garamond"/>
    </w:rPr>
  </w:style>
  <w:style w:type="character" w:customStyle="1" w:styleId="StyletagGaramondChar">
    <w:name w:val="Style tag + Garamond Char"/>
    <w:qFormat/>
    <w:rsid w:val="00002431"/>
    <w:rPr>
      <w:rFonts w:ascii="Garamond" w:hAnsi="Garamond" w:cs="Garamond"/>
      <w:b/>
      <w:bCs/>
      <w:sz w:val="24"/>
      <w:szCs w:val="24"/>
      <w:lang w:val="en-US" w:bidi="ar-SA"/>
    </w:rPr>
  </w:style>
  <w:style w:type="character" w:customStyle="1" w:styleId="StylecardGaramond12ptUnderlineChar">
    <w:name w:val="Style card + Garamond 12 pt Underline Char"/>
    <w:qFormat/>
    <w:rsid w:val="00002431"/>
    <w:rPr>
      <w:rFonts w:ascii="Garamond" w:hAnsi="Garamond" w:cs="Garamond"/>
      <w:sz w:val="24"/>
      <w:szCs w:val="24"/>
      <w:u w:val="single"/>
      <w:lang w:val="en-US" w:bidi="ar-SA"/>
    </w:rPr>
  </w:style>
  <w:style w:type="character" w:customStyle="1" w:styleId="WW8Num2z0">
    <w:name w:val="WW8Num2z0"/>
    <w:qFormat/>
    <w:rsid w:val="00002431"/>
  </w:style>
  <w:style w:type="character" w:customStyle="1" w:styleId="WW8Num2z1">
    <w:name w:val="WW8Num2z1"/>
    <w:qFormat/>
    <w:rsid w:val="00002431"/>
  </w:style>
  <w:style w:type="character" w:customStyle="1" w:styleId="WW8Num2z2">
    <w:name w:val="WW8Num2z2"/>
    <w:qFormat/>
    <w:rsid w:val="00002431"/>
  </w:style>
  <w:style w:type="character" w:customStyle="1" w:styleId="WW8Num2z3">
    <w:name w:val="WW8Num2z3"/>
    <w:qFormat/>
    <w:rsid w:val="00002431"/>
  </w:style>
  <w:style w:type="character" w:customStyle="1" w:styleId="WW8Num2z4">
    <w:name w:val="WW8Num2z4"/>
    <w:qFormat/>
    <w:rsid w:val="00002431"/>
  </w:style>
  <w:style w:type="character" w:customStyle="1" w:styleId="WW8Num2z5">
    <w:name w:val="WW8Num2z5"/>
    <w:qFormat/>
    <w:rsid w:val="00002431"/>
  </w:style>
  <w:style w:type="character" w:customStyle="1" w:styleId="WW8Num2z6">
    <w:name w:val="WW8Num2z6"/>
    <w:qFormat/>
    <w:rsid w:val="00002431"/>
  </w:style>
  <w:style w:type="character" w:customStyle="1" w:styleId="WW8Num2z7">
    <w:name w:val="WW8Num2z7"/>
    <w:qFormat/>
    <w:rsid w:val="00002431"/>
  </w:style>
  <w:style w:type="character" w:customStyle="1" w:styleId="WW8Num2z8">
    <w:name w:val="WW8Num2z8"/>
    <w:qFormat/>
    <w:rsid w:val="00002431"/>
  </w:style>
  <w:style w:type="character" w:customStyle="1" w:styleId="WW8Num5z0">
    <w:name w:val="WW8Num5z0"/>
    <w:qFormat/>
    <w:rsid w:val="00002431"/>
  </w:style>
  <w:style w:type="character" w:customStyle="1" w:styleId="WW8Num5z1">
    <w:name w:val="WW8Num5z1"/>
    <w:qFormat/>
    <w:rsid w:val="00002431"/>
  </w:style>
  <w:style w:type="character" w:customStyle="1" w:styleId="WW8Num5z2">
    <w:name w:val="WW8Num5z2"/>
    <w:qFormat/>
    <w:rsid w:val="00002431"/>
  </w:style>
  <w:style w:type="character" w:customStyle="1" w:styleId="WW8Num5z3">
    <w:name w:val="WW8Num5z3"/>
    <w:qFormat/>
    <w:rsid w:val="00002431"/>
  </w:style>
  <w:style w:type="character" w:customStyle="1" w:styleId="WW8Num5z4">
    <w:name w:val="WW8Num5z4"/>
    <w:qFormat/>
    <w:rsid w:val="00002431"/>
  </w:style>
  <w:style w:type="character" w:customStyle="1" w:styleId="WW8Num5z5">
    <w:name w:val="WW8Num5z5"/>
    <w:qFormat/>
    <w:rsid w:val="00002431"/>
  </w:style>
  <w:style w:type="character" w:customStyle="1" w:styleId="WW8Num5z6">
    <w:name w:val="WW8Num5z6"/>
    <w:qFormat/>
    <w:rsid w:val="00002431"/>
  </w:style>
  <w:style w:type="character" w:customStyle="1" w:styleId="WW8Num5z7">
    <w:name w:val="WW8Num5z7"/>
    <w:qFormat/>
    <w:rsid w:val="00002431"/>
  </w:style>
  <w:style w:type="character" w:customStyle="1" w:styleId="WW8Num5z8">
    <w:name w:val="WW8Num5z8"/>
    <w:qFormat/>
    <w:rsid w:val="00002431"/>
  </w:style>
  <w:style w:type="character" w:customStyle="1" w:styleId="CardsFont12ptCharCharCharCharCharCharCharCharCharChar">
    <w:name w:val="Cards + Font: 12 pt Char Char Char Char Char Char Char Char Char Char"/>
    <w:link w:val="CardsFont12ptCharCharCharCharCharCharCharCharChar"/>
    <w:qFormat/>
    <w:rsid w:val="00002431"/>
    <w:rPr>
      <w:rFonts w:ascii="Georgia" w:hAnsi="Georgia"/>
      <w:sz w:val="24"/>
      <w:u w:val="thick"/>
    </w:rPr>
  </w:style>
  <w:style w:type="character" w:customStyle="1" w:styleId="ListLabel19">
    <w:name w:val="ListLabel 19"/>
    <w:qFormat/>
    <w:rsid w:val="00002431"/>
    <w:rPr>
      <w:b/>
      <w:i/>
      <w:strike w:val="0"/>
      <w:dstrike w:val="0"/>
      <w:spacing w:val="0"/>
      <w:w w:val="100"/>
      <w:sz w:val="26"/>
    </w:rPr>
  </w:style>
  <w:style w:type="numbering" w:customStyle="1" w:styleId="WW8Num2">
    <w:name w:val="WW8Num2"/>
    <w:qFormat/>
    <w:rsid w:val="00002431"/>
  </w:style>
  <w:style w:type="numbering" w:customStyle="1" w:styleId="WW8Num5">
    <w:name w:val="WW8Num5"/>
    <w:qFormat/>
    <w:rsid w:val="00002431"/>
  </w:style>
  <w:style w:type="paragraph" w:customStyle="1" w:styleId="NewDebate">
    <w:name w:val="New Debate"/>
    <w:basedOn w:val="Heading4"/>
    <w:link w:val="NewDebateChar"/>
    <w:uiPriority w:val="4"/>
    <w:qFormat/>
    <w:rsid w:val="00002431"/>
    <w:rPr>
      <w:bCs/>
      <w:iCs w:val="0"/>
    </w:rPr>
  </w:style>
  <w:style w:type="character" w:customStyle="1" w:styleId="NewDebateChar">
    <w:name w:val="New Debate Char"/>
    <w:basedOn w:val="DefaultParagraphFont"/>
    <w:link w:val="NewDebate"/>
    <w:uiPriority w:val="4"/>
    <w:rsid w:val="00002431"/>
    <w:rPr>
      <w:rFonts w:ascii="Times New Roman" w:eastAsiaTheme="majorEastAsia" w:hAnsi="Times New Roman" w:cstheme="majorBidi"/>
      <w:b/>
      <w:bCs/>
      <w:sz w:val="26"/>
    </w:rPr>
  </w:style>
  <w:style w:type="character" w:customStyle="1" w:styleId="SmallFontCharCharCharChar">
    <w:name w:val="Small Font Char Char Char Char"/>
    <w:basedOn w:val="DefaultParagraphFont"/>
    <w:rsid w:val="00002431"/>
    <w:rPr>
      <w:rFonts w:ascii="Arial" w:hAnsi="Arial"/>
      <w:sz w:val="12"/>
      <w:szCs w:val="24"/>
    </w:rPr>
  </w:style>
  <w:style w:type="character" w:customStyle="1" w:styleId="regtext">
    <w:name w:val="regtext"/>
    <w:basedOn w:val="DefaultParagraphFont"/>
    <w:rsid w:val="00002431"/>
  </w:style>
  <w:style w:type="character" w:customStyle="1" w:styleId="bps-topic-ident">
    <w:name w:val="bps-topic-ident"/>
    <w:basedOn w:val="DefaultParagraphFont"/>
    <w:rsid w:val="00002431"/>
  </w:style>
  <w:style w:type="paragraph" w:customStyle="1" w:styleId="tagcite1">
    <w:name w:val="tagcite"/>
    <w:basedOn w:val="Normal"/>
    <w:qFormat/>
    <w:rsid w:val="00002431"/>
    <w:rPr>
      <w:rFonts w:eastAsia="Times New Roman"/>
      <w:b/>
    </w:rPr>
  </w:style>
  <w:style w:type="paragraph" w:customStyle="1" w:styleId="Regular">
    <w:name w:val="Regular"/>
    <w:link w:val="RegularChar"/>
    <w:rsid w:val="00002431"/>
    <w:pPr>
      <w:spacing w:after="0" w:line="240" w:lineRule="auto"/>
    </w:pPr>
    <w:rPr>
      <w:rFonts w:ascii="Garamond" w:eastAsia="Times New Roman" w:hAnsi="Garamond" w:cs="Arial"/>
      <w:bCs/>
      <w:kern w:val="20"/>
      <w:sz w:val="20"/>
      <w:szCs w:val="32"/>
    </w:rPr>
  </w:style>
  <w:style w:type="paragraph" w:customStyle="1" w:styleId="Boldunderline1">
    <w:name w:val="Bold underline"/>
    <w:basedOn w:val="Normal"/>
    <w:rsid w:val="00002431"/>
    <w:rPr>
      <w:rFonts w:eastAsia="Times New Roman" w:cs="Arial"/>
      <w:b/>
      <w:bCs/>
      <w:kern w:val="20"/>
      <w:sz w:val="20"/>
      <w:szCs w:val="32"/>
      <w:u w:val="single"/>
    </w:rPr>
  </w:style>
  <w:style w:type="character" w:customStyle="1" w:styleId="BoldunderlineChar4">
    <w:name w:val="Bold underline Char"/>
    <w:basedOn w:val="DefaultParagraphFont"/>
    <w:rsid w:val="00002431"/>
    <w:rPr>
      <w:rFonts w:ascii="Garamond" w:hAnsi="Garamond" w:cs="Arial"/>
      <w:b/>
      <w:bCs/>
      <w:kern w:val="20"/>
      <w:szCs w:val="32"/>
      <w:u w:val="single"/>
      <w:lang w:val="en-US" w:eastAsia="en-US" w:bidi="ar-SA"/>
    </w:rPr>
  </w:style>
  <w:style w:type="paragraph" w:customStyle="1" w:styleId="tag1">
    <w:name w:val="tag1"/>
    <w:basedOn w:val="Normal"/>
    <w:qFormat/>
    <w:rsid w:val="00002431"/>
    <w:rPr>
      <w:rFonts w:eastAsia="Times New Roman"/>
      <w:b/>
      <w:szCs w:val="20"/>
    </w:rPr>
  </w:style>
  <w:style w:type="paragraph" w:customStyle="1" w:styleId="DebateCardSmall">
    <w:name w:val="Debate Card Small"/>
    <w:basedOn w:val="Normal"/>
    <w:link w:val="DebateCardSmallChar"/>
    <w:qFormat/>
    <w:rsid w:val="00002431"/>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002431"/>
    <w:rPr>
      <w:rFonts w:ascii="Times New Roman" w:eastAsia="Times New Roman" w:hAnsi="Times New Roman" w:cs="Times New Roman"/>
      <w:sz w:val="16"/>
      <w:szCs w:val="16"/>
      <w:lang w:val="x-none" w:eastAsia="x-none"/>
    </w:rPr>
  </w:style>
  <w:style w:type="character" w:customStyle="1" w:styleId="asset-metabar-time">
    <w:name w:val="asset-metabar-time"/>
    <w:basedOn w:val="DefaultParagraphFont"/>
    <w:rsid w:val="00002431"/>
  </w:style>
  <w:style w:type="paragraph" w:customStyle="1" w:styleId="BBCite">
    <w:name w:val="BB Cite"/>
    <w:basedOn w:val="Normal"/>
    <w:autoRedefine/>
    <w:rsid w:val="00002431"/>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002431"/>
  </w:style>
  <w:style w:type="character" w:customStyle="1" w:styleId="red-subtitle">
    <w:name w:val="red-subtitle"/>
    <w:basedOn w:val="DefaultParagraphFont"/>
    <w:rsid w:val="00002431"/>
  </w:style>
  <w:style w:type="paragraph" w:customStyle="1" w:styleId="articlebodynormaltext">
    <w:name w:val="articlebody_normaltext"/>
    <w:basedOn w:val="Normal"/>
    <w:rsid w:val="00002431"/>
    <w:pPr>
      <w:spacing w:before="100" w:beforeAutospacing="1" w:after="100" w:afterAutospacing="1"/>
    </w:pPr>
    <w:rPr>
      <w:rFonts w:ascii="Georgia" w:hAnsi="Georgia"/>
    </w:rPr>
  </w:style>
  <w:style w:type="character" w:customStyle="1" w:styleId="Bodytext21">
    <w:name w:val="Body text (2)_"/>
    <w:basedOn w:val="DefaultParagraphFont"/>
    <w:link w:val="Bodytext22"/>
    <w:rsid w:val="00002431"/>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002431"/>
    <w:pPr>
      <w:widowControl w:val="0"/>
      <w:shd w:val="clear" w:color="auto" w:fill="FFFFFF"/>
      <w:spacing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rsid w:val="00002431"/>
    <w:rPr>
      <w:iCs w:val="0"/>
      <w:sz w:val="22"/>
    </w:rPr>
  </w:style>
  <w:style w:type="paragraph" w:customStyle="1" w:styleId="StyleHeading4TagBigcardNotBold">
    <w:name w:val="Style Heading 4TagBig card + Not Bold"/>
    <w:basedOn w:val="Heading4"/>
    <w:rsid w:val="00002431"/>
    <w:rPr>
      <w:iCs w:val="0"/>
    </w:rPr>
  </w:style>
  <w:style w:type="character" w:customStyle="1" w:styleId="StyleUnderlineBorderSinglesolidlineAuto05ptLinew">
    <w:name w:val="Style Underline Border: : (Single solid line Auto  0.5 pt Line w..."/>
    <w:basedOn w:val="DefaultParagraphFont"/>
    <w:rsid w:val="00002431"/>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002431"/>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002431"/>
    <w:rPr>
      <w:b w:val="0"/>
      <w:bCs w:val="0"/>
      <w:sz w:val="14"/>
      <w:u w:val="none"/>
    </w:rPr>
  </w:style>
  <w:style w:type="character" w:customStyle="1" w:styleId="Style7ptBold">
    <w:name w:val="Style 7 pt Bold"/>
    <w:basedOn w:val="DefaultParagraphFont"/>
    <w:rsid w:val="00002431"/>
    <w:rPr>
      <w:b w:val="0"/>
      <w:bCs/>
      <w:sz w:val="14"/>
    </w:rPr>
  </w:style>
  <w:style w:type="paragraph" w:customStyle="1" w:styleId="Stylecardtext8pt">
    <w:name w:val="Style card text + 8 pt"/>
    <w:basedOn w:val="Normal"/>
    <w:rsid w:val="00002431"/>
    <w:pPr>
      <w:ind w:right="288"/>
    </w:pPr>
    <w:rPr>
      <w:sz w:val="16"/>
    </w:rPr>
  </w:style>
  <w:style w:type="paragraph" w:customStyle="1" w:styleId="Stylecardtext5pt">
    <w:name w:val="Style card text + 5 pt"/>
    <w:basedOn w:val="Normal"/>
    <w:rsid w:val="00002431"/>
    <w:pPr>
      <w:ind w:right="288"/>
    </w:pPr>
    <w:rPr>
      <w:sz w:val="10"/>
    </w:rPr>
  </w:style>
  <w:style w:type="character" w:customStyle="1" w:styleId="StyleStyleBoldUnderlineUnderlineIntenseEmphasis1apple-style-">
    <w:name w:val="Style Style Bold UnderlineUnderlineIntense Emphasis1apple-style-..."/>
    <w:basedOn w:val="DefaultParagraphFont"/>
    <w:rsid w:val="0000243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00243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002431"/>
    <w:rPr>
      <w:rFonts w:ascii="Georgia" w:hAnsi="Georgia"/>
      <w:u w:val="single"/>
    </w:rPr>
  </w:style>
  <w:style w:type="paragraph" w:customStyle="1" w:styleId="StyleCardsGeorgia12ptBoldThickunderlineBorderSin">
    <w:name w:val="Style Cards + Georgia 12 pt Bold Thick underline Border: : (Sin..."/>
    <w:basedOn w:val="Normal"/>
    <w:rsid w:val="00002431"/>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002431"/>
    <w:rPr>
      <w:rFonts w:ascii="Georgia" w:hAnsi="Georgia"/>
      <w:sz w:val="24"/>
      <w:u w:val="single"/>
    </w:rPr>
  </w:style>
  <w:style w:type="paragraph" w:customStyle="1" w:styleId="StyleCardsGeorgia">
    <w:name w:val="Style Cards + Georgia"/>
    <w:basedOn w:val="Normal"/>
    <w:rsid w:val="00002431"/>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002431"/>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002431"/>
    <w:pPr>
      <w:spacing w:after="200" w:line="276" w:lineRule="auto"/>
      <w:contextualSpacing/>
    </w:pPr>
    <w:rPr>
      <w:rFonts w:eastAsia="Malgun Gothic"/>
      <w:sz w:val="24"/>
      <w:u w:val="single"/>
    </w:rPr>
  </w:style>
  <w:style w:type="paragraph" w:styleId="Index1">
    <w:name w:val="index 1"/>
    <w:basedOn w:val="Normal"/>
    <w:next w:val="Normal"/>
    <w:autoRedefine/>
    <w:unhideWhenUsed/>
    <w:rsid w:val="00002431"/>
    <w:pPr>
      <w:ind w:left="220" w:hanging="220"/>
    </w:pPr>
  </w:style>
  <w:style w:type="paragraph" w:customStyle="1" w:styleId="Quote2">
    <w:name w:val="Quote2"/>
    <w:basedOn w:val="Default"/>
    <w:next w:val="Default"/>
    <w:rsid w:val="0000243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002431"/>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002431"/>
    <w:pPr>
      <w:keepNext/>
      <w:keepLines/>
      <w:spacing w:before="200"/>
      <w:outlineLvl w:val="3"/>
    </w:pPr>
    <w:rPr>
      <w:rFonts w:eastAsia="Times New Roman"/>
      <w:b/>
      <w:bCs/>
      <w:iCs/>
      <w:sz w:val="26"/>
    </w:rPr>
  </w:style>
  <w:style w:type="paragraph" w:customStyle="1" w:styleId="post-subtitle">
    <w:name w:val="post-subtitle"/>
    <w:basedOn w:val="Normal"/>
    <w:rsid w:val="00002431"/>
    <w:pPr>
      <w:spacing w:before="100" w:beforeAutospacing="1" w:after="100" w:afterAutospacing="1"/>
    </w:pPr>
    <w:rPr>
      <w:rFonts w:eastAsia="Times New Roman"/>
      <w:szCs w:val="24"/>
    </w:rPr>
  </w:style>
  <w:style w:type="paragraph" w:customStyle="1" w:styleId="Pa1">
    <w:name w:val="Pa1"/>
    <w:basedOn w:val="Default"/>
    <w:next w:val="Default"/>
    <w:uiPriority w:val="99"/>
    <w:rsid w:val="0000243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tagline2">
    <w:name w:val="tagline"/>
    <w:basedOn w:val="Normal"/>
    <w:rsid w:val="00002431"/>
    <w:pPr>
      <w:spacing w:before="100" w:beforeAutospacing="1" w:after="100" w:afterAutospacing="1"/>
    </w:pPr>
    <w:rPr>
      <w:rFonts w:eastAsia="Times New Roman"/>
      <w:szCs w:val="24"/>
    </w:rPr>
  </w:style>
  <w:style w:type="paragraph" w:customStyle="1" w:styleId="Block1">
    <w:name w:val="Block1"/>
    <w:basedOn w:val="Normal"/>
    <w:next w:val="Normal"/>
    <w:uiPriority w:val="3"/>
    <w:qFormat/>
    <w:rsid w:val="00002431"/>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002431"/>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paragraph" w:customStyle="1" w:styleId="ReallySamllText">
    <w:name w:val="ReallySamllText"/>
    <w:basedOn w:val="Normal"/>
    <w:link w:val="ReallySamllTextChar"/>
    <w:autoRedefine/>
    <w:rsid w:val="00002431"/>
    <w:rPr>
      <w:rFonts w:asciiTheme="minorHAnsi" w:hAnsiTheme="minorHAnsi" w:cstheme="minorBidi"/>
      <w:sz w:val="12"/>
      <w:szCs w:val="24"/>
    </w:rPr>
  </w:style>
  <w:style w:type="paragraph" w:customStyle="1" w:styleId="CardCites">
    <w:name w:val="Card Cites"/>
    <w:basedOn w:val="Normal"/>
    <w:next w:val="Normal"/>
    <w:qFormat/>
    <w:rsid w:val="00002431"/>
    <w:rPr>
      <w:rFonts w:eastAsia="Times New Roman"/>
      <w:b/>
      <w:sz w:val="20"/>
      <w:szCs w:val="24"/>
    </w:rPr>
  </w:style>
  <w:style w:type="paragraph" w:customStyle="1" w:styleId="NormalWeb3">
    <w:name w:val="Normal (Web)3"/>
    <w:basedOn w:val="Normal"/>
    <w:rsid w:val="00002431"/>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002431"/>
    <w:pPr>
      <w:ind w:left="400"/>
    </w:pPr>
    <w:rPr>
      <w:rFonts w:eastAsia="Times New Roman"/>
      <w:szCs w:val="24"/>
    </w:rPr>
  </w:style>
  <w:style w:type="paragraph" w:customStyle="1" w:styleId="TagCiteChar2">
    <w:name w:val="Tag / Cite Char"/>
    <w:basedOn w:val="Normal"/>
    <w:rsid w:val="00002431"/>
    <w:rPr>
      <w:rFonts w:eastAsia="Times New Roman"/>
      <w:b/>
      <w:color w:val="000000"/>
      <w:szCs w:val="24"/>
    </w:rPr>
  </w:style>
  <w:style w:type="paragraph" w:customStyle="1" w:styleId="PageNumber2">
    <w:name w:val="Page Number2"/>
    <w:basedOn w:val="Normal"/>
    <w:next w:val="Normal"/>
    <w:rsid w:val="00002431"/>
    <w:rPr>
      <w:rFonts w:eastAsia="Times New Roman"/>
      <w:sz w:val="20"/>
      <w:szCs w:val="24"/>
    </w:rPr>
  </w:style>
  <w:style w:type="paragraph" w:customStyle="1" w:styleId="HeaderFooter">
    <w:name w:val="Header &amp; Footer"/>
    <w:rsid w:val="00002431"/>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002431"/>
    <w:rPr>
      <w:rFonts w:ascii="Arial Narrow" w:eastAsia="Times New Roman" w:hAnsi="Arial Narrow"/>
      <w:color w:val="000000"/>
      <w:sz w:val="16"/>
      <w:szCs w:val="24"/>
    </w:rPr>
  </w:style>
  <w:style w:type="paragraph" w:customStyle="1" w:styleId="HeaderDebate">
    <w:name w:val="Header Debate"/>
    <w:basedOn w:val="Normal"/>
    <w:rsid w:val="00002431"/>
    <w:pPr>
      <w:jc w:val="center"/>
      <w:outlineLvl w:val="0"/>
    </w:pPr>
    <w:rPr>
      <w:rFonts w:eastAsia="Times New Roman"/>
      <w:b/>
      <w:sz w:val="48"/>
      <w:szCs w:val="24"/>
      <w:u w:val="words"/>
    </w:rPr>
  </w:style>
  <w:style w:type="paragraph" w:customStyle="1" w:styleId="CardTagCharChar">
    <w:name w:val="Card Tag Char Char"/>
    <w:basedOn w:val="Normal"/>
    <w:rsid w:val="00002431"/>
    <w:rPr>
      <w:rFonts w:eastAsia="Times New Roman"/>
      <w:b/>
      <w:szCs w:val="24"/>
    </w:rPr>
  </w:style>
  <w:style w:type="paragraph" w:customStyle="1" w:styleId="fixed">
    <w:name w:val="fixed"/>
    <w:basedOn w:val="Normal"/>
    <w:rsid w:val="00002431"/>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002431"/>
    <w:pPr>
      <w:spacing w:before="100" w:beforeAutospacing="1" w:after="100" w:afterAutospacing="1"/>
    </w:pPr>
    <w:rPr>
      <w:rFonts w:eastAsia="Times New Roman"/>
      <w:szCs w:val="24"/>
    </w:rPr>
  </w:style>
  <w:style w:type="paragraph" w:customStyle="1" w:styleId="ExecutiveSummarytext">
    <w:name w:val="Executive Summary text"/>
    <w:basedOn w:val="Normal"/>
    <w:next w:val="Normal"/>
    <w:rsid w:val="00002431"/>
    <w:pPr>
      <w:autoSpaceDE w:val="0"/>
      <w:autoSpaceDN w:val="0"/>
      <w:adjustRightInd w:val="0"/>
    </w:pPr>
    <w:rPr>
      <w:rFonts w:ascii="Arial" w:eastAsia="Times New Roman" w:hAnsi="Arial"/>
      <w:szCs w:val="24"/>
    </w:rPr>
  </w:style>
  <w:style w:type="character" w:customStyle="1" w:styleId="NormalUnderlineChar1">
    <w:name w:val="Normal Underline Char1"/>
    <w:locked/>
    <w:rsid w:val="00002431"/>
    <w:rPr>
      <w:u w:val="single"/>
    </w:rPr>
  </w:style>
  <w:style w:type="character" w:customStyle="1" w:styleId="CardUpSize-LightChar">
    <w:name w:val="CardUpSize - Light Char"/>
    <w:link w:val="CardUpSize-Light"/>
    <w:locked/>
    <w:rsid w:val="00002431"/>
    <w:rPr>
      <w:rFonts w:ascii="Times New Roman" w:eastAsia="Times New Roman" w:hAnsi="Times New Roman"/>
      <w:szCs w:val="32"/>
      <w:u w:val="single"/>
    </w:rPr>
  </w:style>
  <w:style w:type="paragraph" w:customStyle="1" w:styleId="CardUpSize-Light">
    <w:name w:val="CardUpSize - Light"/>
    <w:basedOn w:val="Normal"/>
    <w:link w:val="CardUpSize-LightChar"/>
    <w:rsid w:val="00002431"/>
    <w:pPr>
      <w:jc w:val="both"/>
    </w:pPr>
    <w:rPr>
      <w:rFonts w:eastAsia="Times New Roman" w:cstheme="minorBidi"/>
      <w:szCs w:val="32"/>
      <w:u w:val="single"/>
    </w:rPr>
  </w:style>
  <w:style w:type="character" w:customStyle="1" w:styleId="CiteCardUpSize-HeavyChar">
    <w:name w:val="Cite // CardUpSize - Heavy Char"/>
    <w:link w:val="CiteCardUpSize-Heavy"/>
    <w:locked/>
    <w:rsid w:val="00002431"/>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002431"/>
    <w:pPr>
      <w:jc w:val="both"/>
    </w:pPr>
    <w:rPr>
      <w:rFonts w:eastAsia="Times New Roman" w:cstheme="minorBidi"/>
      <w:b/>
      <w:szCs w:val="32"/>
      <w:u w:val="single"/>
    </w:rPr>
  </w:style>
  <w:style w:type="paragraph" w:customStyle="1" w:styleId="SmallCite">
    <w:name w:val="Small Cite"/>
    <w:basedOn w:val="Normal"/>
    <w:rsid w:val="00002431"/>
    <w:rPr>
      <w:rFonts w:ascii="Verdana" w:eastAsia="Times New Roman" w:hAnsi="Verdana"/>
      <w:sz w:val="16"/>
      <w:szCs w:val="24"/>
    </w:rPr>
  </w:style>
  <w:style w:type="paragraph" w:customStyle="1" w:styleId="clearformatting">
    <w:name w:val="clear formatting"/>
    <w:basedOn w:val="Heading2"/>
    <w:rsid w:val="00002431"/>
    <w:pPr>
      <w:keepNext w:val="0"/>
      <w:keepLines w:val="0"/>
      <w:autoSpaceDE w:val="0"/>
      <w:autoSpaceDN w:val="0"/>
      <w:adjustRightInd w:val="0"/>
      <w:spacing w:before="0"/>
      <w:jc w:val="left"/>
      <w:outlineLvl w:val="9"/>
    </w:pPr>
    <w:rPr>
      <w:b w:val="0"/>
      <w:bCs/>
      <w:sz w:val="24"/>
      <w:szCs w:val="18"/>
      <w:u w:val="none"/>
    </w:rPr>
  </w:style>
  <w:style w:type="paragraph" w:customStyle="1" w:styleId="Blocktitle3">
    <w:name w:val="Block title"/>
    <w:basedOn w:val="Heading1"/>
    <w:autoRedefine/>
    <w:rsid w:val="00002431"/>
    <w:pPr>
      <w:keepNext w:val="0"/>
      <w:keepLines w:val="0"/>
      <w:pBdr>
        <w:top w:val="single" w:sz="4" w:space="1" w:color="auto"/>
        <w:left w:val="single" w:sz="4" w:space="4" w:color="auto"/>
        <w:bottom w:val="single" w:sz="4" w:space="1" w:color="auto"/>
        <w:right w:val="single" w:sz="4" w:space="4" w:color="auto"/>
      </w:pBdr>
      <w:spacing w:after="60"/>
    </w:pPr>
    <w:rPr>
      <w:rFonts w:eastAsia="Cambria"/>
      <w:bCs/>
      <w:kern w:val="24"/>
      <w:sz w:val="26"/>
    </w:rPr>
  </w:style>
  <w:style w:type="paragraph" w:customStyle="1" w:styleId="byline1">
    <w:name w:val="byline1"/>
    <w:basedOn w:val="Normal"/>
    <w:rsid w:val="00002431"/>
    <w:pPr>
      <w:spacing w:after="240" w:line="360" w:lineRule="atLeast"/>
    </w:pPr>
    <w:rPr>
      <w:rFonts w:eastAsia="Times New Roman"/>
      <w:b/>
      <w:bCs/>
      <w:sz w:val="16"/>
      <w:szCs w:val="16"/>
    </w:rPr>
  </w:style>
  <w:style w:type="paragraph" w:customStyle="1" w:styleId="PlaceholderText1">
    <w:name w:val="Placeholder Text1"/>
    <w:basedOn w:val="Normal"/>
    <w:rsid w:val="00002431"/>
    <w:pPr>
      <w:keepNext/>
      <w:numPr>
        <w:numId w:val="14"/>
      </w:numPr>
      <w:outlineLvl w:val="0"/>
    </w:pPr>
    <w:rPr>
      <w:rFonts w:eastAsia="MS Gothic"/>
      <w:szCs w:val="24"/>
    </w:rPr>
  </w:style>
  <w:style w:type="character" w:customStyle="1" w:styleId="ImportantTextChar">
    <w:name w:val="Important Text Char"/>
    <w:link w:val="ImportantText"/>
    <w:locked/>
    <w:rsid w:val="00002431"/>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002431"/>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002431"/>
    <w:rPr>
      <w:rFonts w:ascii="HNKAOE+Arial" w:hAnsi="HNKAOE+Arial"/>
    </w:rPr>
  </w:style>
  <w:style w:type="paragraph" w:customStyle="1" w:styleId="StyleBodyText11ptBlackUnderline">
    <w:name w:val="Style Body Text + 11 pt Black Underline"/>
    <w:basedOn w:val="BodyText"/>
    <w:link w:val="StyleBodyText11ptBlackUnderlineChar"/>
    <w:rsid w:val="00002431"/>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002431"/>
    <w:rPr>
      <w:rFonts w:ascii="HNKAOE+Arial" w:hAnsi="HNKAOE+Arial"/>
    </w:rPr>
  </w:style>
  <w:style w:type="paragraph" w:customStyle="1" w:styleId="StyleBodyText11ptBoldBlack">
    <w:name w:val="Style Body Text + 11 pt Bold Black"/>
    <w:basedOn w:val="BodyText"/>
    <w:link w:val="StyleBodyText11ptBoldBlackChar"/>
    <w:rsid w:val="00002431"/>
    <w:pPr>
      <w:autoSpaceDE w:val="0"/>
      <w:autoSpaceDN w:val="0"/>
      <w:adjustRightInd w:val="0"/>
      <w:spacing w:after="0"/>
    </w:pPr>
    <w:rPr>
      <w:rFonts w:ascii="HNKAOE+Arial" w:hAnsi="HNKAOE+Arial" w:cstheme="minorBidi"/>
    </w:rPr>
  </w:style>
  <w:style w:type="character" w:customStyle="1" w:styleId="Heading5SizeDownChar">
    <w:name w:val="Heading 5 Size Down Char"/>
    <w:link w:val="Heading5SizeDown"/>
    <w:locked/>
    <w:rsid w:val="00002431"/>
    <w:rPr>
      <w:rFonts w:ascii="Times New Roman" w:eastAsia="Times New Roman" w:hAnsi="Times New Roman"/>
      <w:szCs w:val="16"/>
    </w:rPr>
  </w:style>
  <w:style w:type="paragraph" w:customStyle="1" w:styleId="Heading5SizeDown">
    <w:name w:val="Heading 5 Size Down"/>
    <w:basedOn w:val="Normal"/>
    <w:link w:val="Heading5SizeDownChar"/>
    <w:autoRedefine/>
    <w:rsid w:val="00002431"/>
    <w:pPr>
      <w:tabs>
        <w:tab w:val="left" w:pos="1440"/>
      </w:tabs>
      <w:jc w:val="both"/>
    </w:pPr>
    <w:rPr>
      <w:rFonts w:eastAsia="Times New Roman" w:cstheme="minorBidi"/>
      <w:szCs w:val="16"/>
    </w:rPr>
  </w:style>
  <w:style w:type="character" w:customStyle="1" w:styleId="Normal2BoldChar">
    <w:name w:val="Normal2 + Bold Char"/>
    <w:link w:val="Normal2Bold"/>
    <w:locked/>
    <w:rsid w:val="00002431"/>
    <w:rPr>
      <w:rFonts w:ascii="Times New Roman" w:eastAsia="Times New Roman" w:hAnsi="Times New Roman" w:cs="Arial"/>
      <w:b/>
      <w:szCs w:val="44"/>
    </w:rPr>
  </w:style>
  <w:style w:type="paragraph" w:customStyle="1" w:styleId="Normal2Bold">
    <w:name w:val="Normal2 + Bold"/>
    <w:basedOn w:val="Normal"/>
    <w:link w:val="Normal2BoldChar"/>
    <w:rsid w:val="00002431"/>
    <w:pPr>
      <w:tabs>
        <w:tab w:val="left" w:pos="1440"/>
      </w:tabs>
    </w:pPr>
    <w:rPr>
      <w:rFonts w:eastAsia="Times New Roman" w:cs="Arial"/>
      <w:b/>
      <w:szCs w:val="44"/>
    </w:rPr>
  </w:style>
  <w:style w:type="character" w:customStyle="1" w:styleId="ListContentsChar">
    <w:name w:val="List Contents Char"/>
    <w:link w:val="ListContents"/>
    <w:locked/>
    <w:rsid w:val="00002431"/>
    <w:rPr>
      <w:rFonts w:ascii="Times New Roman" w:eastAsia="Times New Roman" w:hAnsi="Times New Roman"/>
      <w:lang w:eastAsia="ar-SA"/>
    </w:rPr>
  </w:style>
  <w:style w:type="paragraph" w:customStyle="1" w:styleId="ListContents">
    <w:name w:val="List Contents"/>
    <w:basedOn w:val="Normal"/>
    <w:link w:val="ListContentsChar"/>
    <w:rsid w:val="00002431"/>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002431"/>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002431"/>
    <w:rPr>
      <w:color w:val="231F20"/>
      <w:u w:val="single"/>
    </w:rPr>
  </w:style>
  <w:style w:type="character" w:customStyle="1" w:styleId="UnimportantCharChar">
    <w:name w:val="Unimportant Char Char"/>
    <w:link w:val="Unimportant"/>
    <w:locked/>
    <w:rsid w:val="00002431"/>
    <w:rPr>
      <w:rFonts w:ascii="Arial" w:eastAsia="Times New Roman" w:hAnsi="Arial"/>
      <w:sz w:val="12"/>
    </w:rPr>
  </w:style>
  <w:style w:type="paragraph" w:customStyle="1" w:styleId="Unimportant">
    <w:name w:val="Unimportant"/>
    <w:basedOn w:val="Normal"/>
    <w:link w:val="UnimportantCharChar"/>
    <w:rsid w:val="00002431"/>
    <w:pPr>
      <w:jc w:val="both"/>
    </w:pPr>
    <w:rPr>
      <w:rFonts w:ascii="Arial" w:eastAsia="Times New Roman" w:hAnsi="Arial" w:cstheme="minorBidi"/>
      <w:sz w:val="12"/>
    </w:rPr>
  </w:style>
  <w:style w:type="character" w:customStyle="1" w:styleId="TagCiteChar3">
    <w:name w:val="Tag &amp; Cite Char"/>
    <w:link w:val="TagCite2"/>
    <w:locked/>
    <w:rsid w:val="00002431"/>
    <w:rPr>
      <w:rFonts w:ascii="Arial" w:eastAsia="Times New Roman" w:hAnsi="Arial"/>
      <w:b/>
    </w:rPr>
  </w:style>
  <w:style w:type="paragraph" w:customStyle="1" w:styleId="TagCite2">
    <w:name w:val="Tag &amp; Cite"/>
    <w:basedOn w:val="Normal"/>
    <w:link w:val="TagCiteChar3"/>
    <w:rsid w:val="00002431"/>
    <w:pPr>
      <w:jc w:val="both"/>
    </w:pPr>
    <w:rPr>
      <w:rFonts w:ascii="Arial" w:eastAsia="Times New Roman" w:hAnsi="Arial" w:cstheme="minorBidi"/>
      <w:b/>
    </w:rPr>
  </w:style>
  <w:style w:type="character" w:customStyle="1" w:styleId="HighlightedTextChar">
    <w:name w:val="Highlighted Text Char"/>
    <w:link w:val="HighlightedText"/>
    <w:locked/>
    <w:rsid w:val="00002431"/>
    <w:rPr>
      <w:rFonts w:ascii="Arial" w:eastAsia="Times New Roman" w:hAnsi="Arial"/>
      <w:b/>
      <w:u w:val="thick"/>
    </w:rPr>
  </w:style>
  <w:style w:type="paragraph" w:customStyle="1" w:styleId="HighlightedText">
    <w:name w:val="Highlighted Text"/>
    <w:basedOn w:val="Normal"/>
    <w:link w:val="HighlightedTextChar"/>
    <w:rsid w:val="00002431"/>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002431"/>
    <w:rPr>
      <w:rFonts w:ascii="Arial" w:eastAsia="Times New Roman" w:hAnsi="Arial"/>
      <w:sz w:val="20"/>
      <w:szCs w:val="20"/>
    </w:rPr>
  </w:style>
  <w:style w:type="paragraph" w:customStyle="1" w:styleId="textunderline0">
    <w:name w:val="text underline"/>
    <w:basedOn w:val="Normal"/>
    <w:link w:val="textunderlineChar0"/>
    <w:autoRedefine/>
    <w:rsid w:val="00002431"/>
    <w:rPr>
      <w:rFonts w:asciiTheme="minorHAnsi" w:hAnsiTheme="minorHAnsi" w:cstheme="minorBidi"/>
      <w:sz w:val="24"/>
      <w:u w:val="thick"/>
    </w:rPr>
  </w:style>
  <w:style w:type="character" w:customStyle="1" w:styleId="DebateTagChar">
    <w:name w:val="Debate Tag Char"/>
    <w:link w:val="DebateTag"/>
    <w:locked/>
    <w:rsid w:val="00002431"/>
    <w:rPr>
      <w:rFonts w:ascii="Garamond" w:hAnsi="Garamond"/>
      <w:b/>
    </w:rPr>
  </w:style>
  <w:style w:type="paragraph" w:customStyle="1" w:styleId="DebateTag">
    <w:name w:val="Debate Tag"/>
    <w:basedOn w:val="Normal"/>
    <w:link w:val="DebateTagChar"/>
    <w:autoRedefine/>
    <w:rsid w:val="00002431"/>
    <w:pPr>
      <w:tabs>
        <w:tab w:val="left" w:pos="270"/>
      </w:tabs>
    </w:pPr>
    <w:rPr>
      <w:rFonts w:ascii="Garamond" w:hAnsi="Garamond" w:cstheme="minorBidi"/>
      <w:b/>
    </w:rPr>
  </w:style>
  <w:style w:type="paragraph" w:customStyle="1" w:styleId="DebateCite">
    <w:name w:val="Debate Cite"/>
    <w:basedOn w:val="Normal"/>
    <w:autoRedefine/>
    <w:rsid w:val="00002431"/>
    <w:pPr>
      <w:tabs>
        <w:tab w:val="left" w:pos="270"/>
      </w:tabs>
    </w:pPr>
    <w:rPr>
      <w:rFonts w:eastAsia="Times New Roman"/>
      <w:sz w:val="20"/>
      <w:szCs w:val="24"/>
    </w:rPr>
  </w:style>
  <w:style w:type="paragraph" w:customStyle="1" w:styleId="BlockTitle10">
    <w:name w:val="Block Title #1"/>
    <w:basedOn w:val="Heading1"/>
    <w:rsid w:val="00002431"/>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caps/>
      <w:color w:val="000000"/>
      <w:kern w:val="32"/>
      <w:sz w:val="32"/>
    </w:rPr>
  </w:style>
  <w:style w:type="paragraph" w:customStyle="1" w:styleId="PreformattedText">
    <w:name w:val="Preformatted Text"/>
    <w:basedOn w:val="Normal"/>
    <w:rsid w:val="00002431"/>
    <w:pPr>
      <w:widowControl w:val="0"/>
      <w:suppressAutoHyphens/>
    </w:pPr>
    <w:rPr>
      <w:rFonts w:ascii="Courier New" w:eastAsia="Courier New" w:hAnsi="Courier New"/>
      <w:sz w:val="20"/>
      <w:szCs w:val="20"/>
    </w:rPr>
  </w:style>
  <w:style w:type="paragraph" w:customStyle="1" w:styleId="MaggieTag">
    <w:name w:val="MaggieTag"/>
    <w:basedOn w:val="Heading2"/>
    <w:rsid w:val="00002431"/>
    <w:pPr>
      <w:keepNext w:val="0"/>
      <w:keepLines w:val="0"/>
      <w:spacing w:before="0"/>
      <w:jc w:val="left"/>
      <w:outlineLvl w:val="9"/>
    </w:pPr>
    <w:rPr>
      <w:bCs/>
      <w:sz w:val="24"/>
      <w:szCs w:val="20"/>
      <w:u w:val="none"/>
    </w:rPr>
  </w:style>
  <w:style w:type="character" w:customStyle="1" w:styleId="Heading4CiteChar">
    <w:name w:val="Heading 4 Cite Char"/>
    <w:link w:val="Heading4Cite"/>
    <w:locked/>
    <w:rsid w:val="00002431"/>
    <w:rPr>
      <w:rFonts w:ascii="Times New Roman" w:eastAsia="Times New Roman" w:hAnsi="Times New Roman"/>
    </w:rPr>
  </w:style>
  <w:style w:type="paragraph" w:customStyle="1" w:styleId="Heading4Cite">
    <w:name w:val="Heading 4 Cite"/>
    <w:basedOn w:val="Normal"/>
    <w:link w:val="Heading4CiteChar"/>
    <w:autoRedefine/>
    <w:rsid w:val="00002431"/>
    <w:rPr>
      <w:rFonts w:eastAsia="Times New Roman" w:cstheme="minorBidi"/>
    </w:rPr>
  </w:style>
  <w:style w:type="character" w:customStyle="1" w:styleId="UnunderlinedTextChar">
    <w:name w:val="Ununderlined Text Char"/>
    <w:link w:val="UnunderlinedText"/>
    <w:locked/>
    <w:rsid w:val="00002431"/>
    <w:rPr>
      <w:rFonts w:eastAsia="Times New Roman"/>
      <w:bCs/>
      <w:sz w:val="12"/>
    </w:rPr>
  </w:style>
  <w:style w:type="paragraph" w:customStyle="1" w:styleId="UnunderlinedText">
    <w:name w:val="Ununderlined Text"/>
    <w:basedOn w:val="Normal"/>
    <w:link w:val="UnunderlinedTextChar"/>
    <w:autoRedefine/>
    <w:rsid w:val="00002431"/>
    <w:pPr>
      <w:spacing w:after="200" w:line="276" w:lineRule="auto"/>
    </w:pPr>
    <w:rPr>
      <w:rFonts w:asciiTheme="minorHAnsi" w:eastAsia="Times New Roman" w:hAnsiTheme="minorHAnsi" w:cstheme="minorBidi"/>
      <w:bCs/>
      <w:sz w:val="12"/>
    </w:rPr>
  </w:style>
  <w:style w:type="paragraph" w:customStyle="1" w:styleId="BlockTitle4">
    <w:name w:val="%Block Title"/>
    <w:basedOn w:val="Heading1"/>
    <w:rsid w:val="00002431"/>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bCs/>
      <w:kern w:val="32"/>
      <w:sz w:val="28"/>
    </w:rPr>
  </w:style>
  <w:style w:type="paragraph" w:customStyle="1" w:styleId="ThickUnderline">
    <w:name w:val="ThickUnderline"/>
    <w:rsid w:val="000024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Heading3"/>
    <w:rsid w:val="00002431"/>
    <w:pPr>
      <w:keepNext w:val="0"/>
      <w:keepLines w:val="0"/>
      <w:pageBreakBefore w:val="0"/>
      <w:widowControl w:val="0"/>
      <w:autoSpaceDE w:val="0"/>
      <w:autoSpaceDN w:val="0"/>
      <w:adjustRightInd w:val="0"/>
      <w:spacing w:before="0" w:line="240" w:lineRule="auto"/>
      <w:jc w:val="both"/>
    </w:pPr>
    <w:rPr>
      <w:rFonts w:eastAsia="Times New Roman" w:cs="Times-Roman"/>
      <w:b w:val="0"/>
      <w:bCs/>
      <w:sz w:val="20"/>
      <w:szCs w:val="22"/>
      <w:u w:val="dash"/>
      <w:lang w:bidi="en-US"/>
    </w:rPr>
  </w:style>
  <w:style w:type="character" w:customStyle="1" w:styleId="Card-UnderlineChar">
    <w:name w:val="Card-Underline Char"/>
    <w:link w:val="Card-Underline0"/>
    <w:locked/>
    <w:rsid w:val="00002431"/>
    <w:rPr>
      <w:rFonts w:ascii="Century Gothic" w:eastAsia="Cambria" w:hAnsi="Century Gothic"/>
      <w:u w:val="thick"/>
    </w:rPr>
  </w:style>
  <w:style w:type="paragraph" w:customStyle="1" w:styleId="Card-Underline0">
    <w:name w:val="Card-Underline"/>
    <w:basedOn w:val="Normal"/>
    <w:link w:val="Card-UnderlineChar"/>
    <w:qFormat/>
    <w:rsid w:val="00002431"/>
    <w:rPr>
      <w:rFonts w:ascii="Century Gothic" w:eastAsia="Cambria" w:hAnsi="Century Gothic" w:cstheme="minorBidi"/>
      <w:u w:val="thick"/>
    </w:rPr>
  </w:style>
  <w:style w:type="paragraph" w:customStyle="1" w:styleId="PageNumber3">
    <w:name w:val="Page Number3"/>
    <w:basedOn w:val="Normal"/>
    <w:next w:val="Normal"/>
    <w:rsid w:val="00002431"/>
    <w:rPr>
      <w:rFonts w:eastAsia="Times New Roman"/>
      <w:sz w:val="20"/>
      <w:szCs w:val="24"/>
    </w:rPr>
  </w:style>
  <w:style w:type="paragraph" w:customStyle="1" w:styleId="PageNumber4">
    <w:name w:val="Page Number4"/>
    <w:basedOn w:val="Normal"/>
    <w:next w:val="Normal"/>
    <w:rsid w:val="00002431"/>
    <w:rPr>
      <w:rFonts w:eastAsia="Times New Roman"/>
      <w:sz w:val="20"/>
      <w:szCs w:val="24"/>
    </w:rPr>
  </w:style>
  <w:style w:type="paragraph" w:customStyle="1" w:styleId="PageNumber5">
    <w:name w:val="Page Number5"/>
    <w:basedOn w:val="Normal"/>
    <w:next w:val="Normal"/>
    <w:rsid w:val="00002431"/>
    <w:rPr>
      <w:rFonts w:eastAsia="Times New Roman"/>
      <w:sz w:val="20"/>
      <w:szCs w:val="24"/>
    </w:rPr>
  </w:style>
  <w:style w:type="paragraph" w:customStyle="1" w:styleId="smalltext10">
    <w:name w:val="small text1"/>
    <w:basedOn w:val="Normal"/>
    <w:next w:val="Normal"/>
    <w:uiPriority w:val="4"/>
    <w:qFormat/>
    <w:rsid w:val="00002431"/>
    <w:pPr>
      <w:keepNext/>
      <w:keepLines/>
      <w:spacing w:before="200"/>
      <w:outlineLvl w:val="3"/>
    </w:pPr>
    <w:rPr>
      <w:rFonts w:eastAsia="Times New Roman"/>
      <w:b/>
      <w:bCs/>
      <w:iCs/>
      <w:sz w:val="26"/>
    </w:rPr>
  </w:style>
  <w:style w:type="character" w:customStyle="1" w:styleId="CircleChar">
    <w:name w:val="Circle Char"/>
    <w:link w:val="Circle"/>
    <w:locked/>
    <w:rsid w:val="00002431"/>
    <w:rPr>
      <w:rFonts w:ascii="Times New Roman" w:eastAsia="Times New Roman" w:hAnsi="Times New Roman"/>
      <w:b/>
      <w:u w:val="words"/>
    </w:rPr>
  </w:style>
  <w:style w:type="paragraph" w:customStyle="1" w:styleId="Circle">
    <w:name w:val="Circle"/>
    <w:basedOn w:val="Normal"/>
    <w:link w:val="CircleChar"/>
    <w:rsid w:val="00002431"/>
    <w:rPr>
      <w:rFonts w:eastAsia="Times New Roman" w:cstheme="minorBidi"/>
      <w:b/>
      <w:u w:val="words"/>
    </w:rPr>
  </w:style>
  <w:style w:type="paragraph" w:customStyle="1" w:styleId="PageNumber6">
    <w:name w:val="Page Number6"/>
    <w:basedOn w:val="Normal"/>
    <w:next w:val="Normal"/>
    <w:rsid w:val="00002431"/>
    <w:rPr>
      <w:rFonts w:eastAsia="Times New Roman"/>
      <w:sz w:val="20"/>
      <w:szCs w:val="24"/>
    </w:rPr>
  </w:style>
  <w:style w:type="paragraph" w:customStyle="1" w:styleId="user">
    <w:name w:val="user"/>
    <w:basedOn w:val="Normal"/>
    <w:rsid w:val="00002431"/>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002431"/>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002431"/>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002431"/>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002431"/>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002431"/>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002431"/>
    <w:rPr>
      <w:rFonts w:eastAsia="Times New Roman"/>
      <w:sz w:val="20"/>
      <w:szCs w:val="24"/>
    </w:rPr>
  </w:style>
  <w:style w:type="paragraph" w:customStyle="1" w:styleId="DebateTag0">
    <w:name w:val="DebateTag"/>
    <w:basedOn w:val="Normal"/>
    <w:qFormat/>
    <w:rsid w:val="00002431"/>
    <w:rPr>
      <w:b/>
      <w:szCs w:val="24"/>
    </w:rPr>
  </w:style>
  <w:style w:type="character" w:customStyle="1" w:styleId="Style8ptChar">
    <w:name w:val="Style 8 pt Char"/>
    <w:rsid w:val="00002431"/>
    <w:rPr>
      <w:rFonts w:ascii="Garamond" w:eastAsia="Calibri" w:hAnsi="Garamond" w:hint="default"/>
      <w:sz w:val="16"/>
      <w:szCs w:val="22"/>
    </w:rPr>
  </w:style>
  <w:style w:type="character" w:customStyle="1" w:styleId="message-item">
    <w:name w:val="message-item"/>
    <w:rsid w:val="00002431"/>
  </w:style>
  <w:style w:type="character" w:customStyle="1" w:styleId="lightheader">
    <w:name w:val="lightheader"/>
    <w:rsid w:val="00002431"/>
  </w:style>
  <w:style w:type="character" w:customStyle="1" w:styleId="datestamp">
    <w:name w:val="datestamp"/>
    <w:rsid w:val="00002431"/>
  </w:style>
  <w:style w:type="character" w:customStyle="1" w:styleId="forenames">
    <w:name w:val="forenames"/>
    <w:rsid w:val="00002431"/>
  </w:style>
  <w:style w:type="character" w:customStyle="1" w:styleId="surname">
    <w:name w:val="surname"/>
    <w:rsid w:val="00002431"/>
  </w:style>
  <w:style w:type="character" w:customStyle="1" w:styleId="refpreview">
    <w:name w:val="refpreview"/>
    <w:rsid w:val="00002431"/>
  </w:style>
  <w:style w:type="character" w:customStyle="1" w:styleId="loose1">
    <w:name w:val="loose1"/>
    <w:rsid w:val="00002431"/>
  </w:style>
  <w:style w:type="character" w:customStyle="1" w:styleId="gsa">
    <w:name w:val="gs_a"/>
    <w:rsid w:val="00002431"/>
  </w:style>
  <w:style w:type="character" w:customStyle="1" w:styleId="goohl1">
    <w:name w:val="goohl1"/>
    <w:rsid w:val="00002431"/>
  </w:style>
  <w:style w:type="character" w:customStyle="1" w:styleId="mainarttitle">
    <w:name w:val="mainarttitle"/>
    <w:rsid w:val="00002431"/>
  </w:style>
  <w:style w:type="character" w:customStyle="1" w:styleId="mainartauthor">
    <w:name w:val="mainartauthor"/>
    <w:rsid w:val="00002431"/>
  </w:style>
  <w:style w:type="character" w:customStyle="1" w:styleId="mainartdate">
    <w:name w:val="mainartdate"/>
    <w:rsid w:val="00002431"/>
  </w:style>
  <w:style w:type="character" w:customStyle="1" w:styleId="gsggs">
    <w:name w:val="gs_ggs"/>
    <w:rsid w:val="00002431"/>
  </w:style>
  <w:style w:type="character" w:customStyle="1" w:styleId="ahead">
    <w:name w:val="a_head"/>
    <w:rsid w:val="00002431"/>
  </w:style>
  <w:style w:type="character" w:customStyle="1" w:styleId="docbody">
    <w:name w:val="docbody"/>
    <w:rsid w:val="00002431"/>
  </w:style>
  <w:style w:type="character" w:customStyle="1" w:styleId="superscript">
    <w:name w:val="superscript"/>
    <w:rsid w:val="00002431"/>
  </w:style>
  <w:style w:type="character" w:customStyle="1" w:styleId="bwxsm">
    <w:name w:val="b w xsm"/>
    <w:rsid w:val="00002431"/>
  </w:style>
  <w:style w:type="character" w:customStyle="1" w:styleId="fstd">
    <w:name w:val="f std"/>
    <w:rsid w:val="00002431"/>
  </w:style>
  <w:style w:type="character" w:customStyle="1" w:styleId="heading2char2charchar1">
    <w:name w:val="heading2char2charchar1"/>
    <w:rsid w:val="00002431"/>
  </w:style>
  <w:style w:type="character" w:customStyle="1" w:styleId="charchar60">
    <w:name w:val="charchar6"/>
    <w:rsid w:val="00002431"/>
  </w:style>
  <w:style w:type="character" w:customStyle="1" w:styleId="bio1">
    <w:name w:val="bio1"/>
    <w:rsid w:val="00002431"/>
    <w:rPr>
      <w:rFonts w:ascii="Arial" w:hAnsi="Arial" w:cs="Arial" w:hint="default"/>
      <w:i/>
      <w:iCs/>
      <w:color w:val="000000"/>
      <w:sz w:val="20"/>
      <w:szCs w:val="20"/>
    </w:rPr>
  </w:style>
  <w:style w:type="character" w:customStyle="1" w:styleId="cardCharCharCharCharCharChar">
    <w:name w:val="card Char Char Char Char Char Char"/>
    <w:rsid w:val="00002431"/>
    <w:rPr>
      <w:sz w:val="24"/>
      <w:szCs w:val="24"/>
      <w:lang w:val="en-US" w:eastAsia="en-US" w:bidi="ar-SA"/>
    </w:rPr>
  </w:style>
  <w:style w:type="character" w:customStyle="1" w:styleId="Style24ptBoldUnderlineCenteredCharChar">
    <w:name w:val="Style 24 pt Bold Underline Centered Char Char"/>
    <w:rsid w:val="00002431"/>
    <w:rPr>
      <w:b/>
      <w:bCs/>
      <w:sz w:val="48"/>
      <w:szCs w:val="24"/>
      <w:u w:val="single"/>
      <w:lang w:val="en-US" w:eastAsia="en-US" w:bidi="ar-SA"/>
    </w:rPr>
  </w:style>
  <w:style w:type="character" w:customStyle="1" w:styleId="TagCiteCharChar0">
    <w:name w:val="Tag / Cite Char Char"/>
    <w:rsid w:val="00002431"/>
    <w:rPr>
      <w:b/>
      <w:bCs w:val="0"/>
      <w:color w:val="000000"/>
      <w:sz w:val="24"/>
      <w:szCs w:val="24"/>
      <w:lang w:val="en-US" w:eastAsia="en-US" w:bidi="ar-SA"/>
    </w:rPr>
  </w:style>
  <w:style w:type="character" w:customStyle="1" w:styleId="CardTextUnderlinedCharChar">
    <w:name w:val="Card Text Underlined Char Char"/>
    <w:rsid w:val="00002431"/>
    <w:rPr>
      <w:rFonts w:ascii="Arial Narrow" w:hAnsi="Arial Narrow" w:hint="default"/>
      <w:szCs w:val="24"/>
      <w:u w:val="single"/>
      <w:lang w:val="en-US" w:eastAsia="en-US" w:bidi="ar-SA"/>
    </w:rPr>
  </w:style>
  <w:style w:type="character" w:customStyle="1" w:styleId="CardTagCharCharChar">
    <w:name w:val="Card Tag Char Char Char"/>
    <w:rsid w:val="00002431"/>
    <w:rPr>
      <w:b/>
      <w:bCs w:val="0"/>
      <w:sz w:val="24"/>
      <w:szCs w:val="24"/>
      <w:lang w:val="en-US" w:eastAsia="en-US" w:bidi="ar-SA"/>
    </w:rPr>
  </w:style>
  <w:style w:type="character" w:customStyle="1" w:styleId="mainbody">
    <w:name w:val="mainbody"/>
    <w:rsid w:val="00002431"/>
  </w:style>
  <w:style w:type="character" w:customStyle="1" w:styleId="UnderlineStyleChar20">
    <w:name w:val="Underline Style Char2"/>
    <w:rsid w:val="00002431"/>
    <w:rPr>
      <w:rFonts w:ascii="Garamond" w:hAnsi="Garamond" w:hint="default"/>
      <w:sz w:val="22"/>
      <w:szCs w:val="24"/>
      <w:u w:val="single"/>
      <w:lang w:val="en-US" w:eastAsia="en-US" w:bidi="ar-SA"/>
    </w:rPr>
  </w:style>
  <w:style w:type="character" w:customStyle="1" w:styleId="Style1Char2">
    <w:name w:val="Style1 Char2"/>
    <w:rsid w:val="00002431"/>
    <w:rPr>
      <w:szCs w:val="24"/>
    </w:rPr>
  </w:style>
  <w:style w:type="character" w:customStyle="1" w:styleId="t13">
    <w:name w:val="t13"/>
    <w:rsid w:val="00002431"/>
  </w:style>
  <w:style w:type="character" w:customStyle="1" w:styleId="lead">
    <w:name w:val="lead"/>
    <w:rsid w:val="00002431"/>
  </w:style>
  <w:style w:type="paragraph" w:customStyle="1" w:styleId="CardDownx1">
    <w:name w:val="CardDown x1"/>
    <w:basedOn w:val="Normal"/>
    <w:link w:val="CardDownx1Char"/>
    <w:rsid w:val="00002431"/>
  </w:style>
  <w:style w:type="character" w:customStyle="1" w:styleId="CardDownx1Char">
    <w:name w:val="CardDown x1 Char"/>
    <w:link w:val="CardDownx1"/>
    <w:locked/>
    <w:rsid w:val="00002431"/>
    <w:rPr>
      <w:rFonts w:ascii="Times New Roman" w:hAnsi="Times New Roman" w:cs="Times New Roman"/>
    </w:rPr>
  </w:style>
  <w:style w:type="character" w:customStyle="1" w:styleId="CharChar17">
    <w:name w:val="Char Char17"/>
    <w:locked/>
    <w:rsid w:val="00002431"/>
    <w:rPr>
      <w:rFonts w:ascii="Arial" w:hAnsi="Arial" w:cs="Arial" w:hint="default"/>
      <w:b/>
      <w:bCs/>
      <w:sz w:val="26"/>
      <w:szCs w:val="26"/>
    </w:rPr>
  </w:style>
  <w:style w:type="character" w:customStyle="1" w:styleId="address">
    <w:name w:val="address"/>
    <w:rsid w:val="00002431"/>
  </w:style>
  <w:style w:type="character" w:customStyle="1" w:styleId="ilspan">
    <w:name w:val="il_span"/>
    <w:rsid w:val="00002431"/>
  </w:style>
  <w:style w:type="character" w:customStyle="1" w:styleId="articletitle1">
    <w:name w:val="articletitle1"/>
    <w:rsid w:val="00002431"/>
    <w:rPr>
      <w:rFonts w:ascii="Times New Roman" w:hAnsi="Times New Roman" w:cs="Times New Roman" w:hint="default"/>
      <w:b/>
      <w:bCs/>
      <w:sz w:val="36"/>
      <w:szCs w:val="36"/>
    </w:rPr>
  </w:style>
  <w:style w:type="character" w:customStyle="1" w:styleId="leftidx1">
    <w:name w:val="leftidx1"/>
    <w:rsid w:val="00002431"/>
    <w:rPr>
      <w:rFonts w:ascii="Verdana" w:hAnsi="Verdana" w:hint="default"/>
      <w:sz w:val="22"/>
      <w:szCs w:val="22"/>
    </w:rPr>
  </w:style>
  <w:style w:type="character" w:customStyle="1" w:styleId="blue1">
    <w:name w:val="blue1"/>
    <w:rsid w:val="00002431"/>
    <w:rPr>
      <w:color w:val="0000FF"/>
    </w:rPr>
  </w:style>
  <w:style w:type="character" w:customStyle="1" w:styleId="author-link1">
    <w:name w:val="author-link1"/>
    <w:rsid w:val="00002431"/>
    <w:rPr>
      <w:b w:val="0"/>
      <w:bCs w:val="0"/>
    </w:rPr>
  </w:style>
  <w:style w:type="character" w:customStyle="1" w:styleId="black1">
    <w:name w:val="black1"/>
    <w:rsid w:val="00002431"/>
    <w:rPr>
      <w:color w:val="000000"/>
    </w:rPr>
  </w:style>
  <w:style w:type="character" w:customStyle="1" w:styleId="StyleunderlinedCharBold">
    <w:name w:val="Style underlined Char + Bold"/>
    <w:rsid w:val="00002431"/>
    <w:rPr>
      <w:rFonts w:ascii="Times New Roman" w:hAnsi="Times New Roman" w:cs="Times New Roman" w:hint="default"/>
      <w:b/>
      <w:bCs/>
      <w:sz w:val="21"/>
      <w:szCs w:val="24"/>
      <w:u w:val="single"/>
    </w:rPr>
  </w:style>
  <w:style w:type="character" w:customStyle="1" w:styleId="ThickUnderlineCharChar">
    <w:name w:val="Thick Underline Char Char"/>
    <w:rsid w:val="00002431"/>
    <w:rPr>
      <w:rFonts w:ascii="Calibri" w:eastAsia="Calibri" w:hAnsi="Calibri" w:hint="default"/>
    </w:rPr>
  </w:style>
  <w:style w:type="character" w:customStyle="1" w:styleId="CardUnderline">
    <w:name w:val="Card Underline"/>
    <w:rsid w:val="00002431"/>
    <w:rPr>
      <w:rFonts w:ascii="Times New Roman" w:hAnsi="Times New Roman" w:cs="Times New Roman" w:hint="default"/>
      <w:sz w:val="20"/>
      <w:u w:val="single"/>
    </w:rPr>
  </w:style>
  <w:style w:type="character" w:customStyle="1" w:styleId="lingoregion">
    <w:name w:val="lingo_region"/>
    <w:rsid w:val="00002431"/>
  </w:style>
  <w:style w:type="character" w:customStyle="1" w:styleId="cite0">
    <w:name w:val="%cite"/>
    <w:rsid w:val="00002431"/>
    <w:rPr>
      <w:rFonts w:ascii="Times New Roman" w:hAnsi="Times New Roman" w:cs="Times New Roman" w:hint="default"/>
      <w:b/>
      <w:bCs w:val="0"/>
      <w:sz w:val="24"/>
    </w:rPr>
  </w:style>
  <w:style w:type="character" w:customStyle="1" w:styleId="Emphasis21">
    <w:name w:val="%Emphasis2"/>
    <w:rsid w:val="00002431"/>
    <w:rPr>
      <w:rFonts w:ascii="Cooper Black" w:hAnsi="Cooper Black" w:hint="default"/>
      <w:iCs/>
      <w:u w:val="single"/>
    </w:rPr>
  </w:style>
  <w:style w:type="character" w:customStyle="1" w:styleId="AAAcite">
    <w:name w:val="AAAcite"/>
    <w:rsid w:val="00002431"/>
    <w:rPr>
      <w:rFonts w:ascii="Times New Roman" w:hAnsi="Times New Roman" w:cs="Times New Roman" w:hint="default"/>
      <w:b/>
      <w:bCs w:val="0"/>
      <w:sz w:val="24"/>
    </w:rPr>
  </w:style>
  <w:style w:type="character" w:customStyle="1" w:styleId="tmplheaderlink">
    <w:name w:val="tmplheaderlink"/>
    <w:rsid w:val="00002431"/>
    <w:rPr>
      <w:rFonts w:ascii="Times New Roman" w:hAnsi="Times New Roman" w:cs="Times New Roman" w:hint="default"/>
    </w:rPr>
  </w:style>
  <w:style w:type="character" w:customStyle="1" w:styleId="role">
    <w:name w:val="role"/>
    <w:rsid w:val="00002431"/>
  </w:style>
  <w:style w:type="character" w:customStyle="1" w:styleId="pagination">
    <w:name w:val="pagination"/>
    <w:rsid w:val="00002431"/>
  </w:style>
  <w:style w:type="character" w:customStyle="1" w:styleId="doi">
    <w:name w:val="doi"/>
    <w:rsid w:val="00002431"/>
  </w:style>
  <w:style w:type="character" w:customStyle="1" w:styleId="bodycontents">
    <w:name w:val="bodycontents"/>
    <w:rsid w:val="00002431"/>
  </w:style>
  <w:style w:type="character" w:customStyle="1" w:styleId="comma">
    <w:name w:val="comma"/>
    <w:rsid w:val="00002431"/>
  </w:style>
  <w:style w:type="character" w:customStyle="1" w:styleId="pad5right">
    <w:name w:val="pad5right"/>
    <w:rsid w:val="00002431"/>
  </w:style>
  <w:style w:type="character" w:customStyle="1" w:styleId="divider">
    <w:name w:val="divider"/>
    <w:rsid w:val="00002431"/>
  </w:style>
  <w:style w:type="character" w:customStyle="1" w:styleId="blogdate">
    <w:name w:val="blogdate"/>
    <w:rsid w:val="00002431"/>
  </w:style>
  <w:style w:type="character" w:customStyle="1" w:styleId="dot">
    <w:name w:val="dot"/>
    <w:rsid w:val="00002431"/>
  </w:style>
  <w:style w:type="character" w:customStyle="1" w:styleId="hn-date">
    <w:name w:val="hn-date"/>
    <w:rsid w:val="00002431"/>
  </w:style>
  <w:style w:type="character" w:customStyle="1" w:styleId="location">
    <w:name w:val="location"/>
    <w:rsid w:val="00002431"/>
  </w:style>
  <w:style w:type="character" w:customStyle="1" w:styleId="dropcap-letter">
    <w:name w:val="dropcap-letter"/>
    <w:rsid w:val="00002431"/>
  </w:style>
  <w:style w:type="character" w:customStyle="1" w:styleId="offscreen">
    <w:name w:val="offscreen"/>
    <w:rsid w:val="00002431"/>
  </w:style>
  <w:style w:type="character" w:customStyle="1" w:styleId="linked-in">
    <w:name w:val="linked-in"/>
    <w:rsid w:val="00002431"/>
  </w:style>
  <w:style w:type="character" w:customStyle="1" w:styleId="in-widget">
    <w:name w:val="in-widget"/>
    <w:rsid w:val="00002431"/>
  </w:style>
  <w:style w:type="character" w:customStyle="1" w:styleId="in-right">
    <w:name w:val="in-right"/>
    <w:rsid w:val="00002431"/>
  </w:style>
  <w:style w:type="character" w:customStyle="1" w:styleId="tickerwrap">
    <w:name w:val="ticker_wrap"/>
    <w:rsid w:val="00002431"/>
  </w:style>
  <w:style w:type="character" w:customStyle="1" w:styleId="divs">
    <w:name w:val="divs"/>
    <w:rsid w:val="00002431"/>
  </w:style>
  <w:style w:type="character" w:customStyle="1" w:styleId="in-top">
    <w:name w:val="in-top"/>
    <w:rsid w:val="00002431"/>
  </w:style>
  <w:style w:type="numbering" w:customStyle="1" w:styleId="1ai1">
    <w:name w:val="1 / a / i1"/>
    <w:rsid w:val="00002431"/>
    <w:pPr>
      <w:numPr>
        <w:numId w:val="14"/>
      </w:numPr>
    </w:pPr>
  </w:style>
  <w:style w:type="numbering" w:styleId="1ai">
    <w:name w:val="Outline List 1"/>
    <w:basedOn w:val="NoList"/>
    <w:unhideWhenUsed/>
    <w:rsid w:val="00002431"/>
    <w:pPr>
      <w:numPr>
        <w:numId w:val="15"/>
      </w:numPr>
    </w:pPr>
  </w:style>
  <w:style w:type="character" w:customStyle="1" w:styleId="FontStyle310">
    <w:name w:val="Font Style310"/>
    <w:uiPriority w:val="99"/>
    <w:rsid w:val="00002431"/>
    <w:rPr>
      <w:rFonts w:ascii="Times New Roman" w:hAnsi="Times New Roman" w:cs="Times New Roman"/>
      <w:b/>
      <w:bCs/>
      <w:i/>
      <w:iCs/>
      <w:spacing w:val="-10"/>
      <w:sz w:val="18"/>
      <w:szCs w:val="18"/>
    </w:rPr>
  </w:style>
  <w:style w:type="character" w:customStyle="1" w:styleId="FontStyle370">
    <w:name w:val="Font Style370"/>
    <w:uiPriority w:val="99"/>
    <w:rsid w:val="00002431"/>
    <w:rPr>
      <w:rFonts w:ascii="Cambria" w:hAnsi="Cambria" w:cs="Cambria"/>
      <w:b/>
      <w:bCs/>
      <w:spacing w:val="-10"/>
      <w:sz w:val="18"/>
      <w:szCs w:val="18"/>
    </w:rPr>
  </w:style>
  <w:style w:type="character" w:customStyle="1" w:styleId="FontStyle302">
    <w:name w:val="Font Style302"/>
    <w:uiPriority w:val="99"/>
    <w:rsid w:val="00002431"/>
    <w:rPr>
      <w:rFonts w:ascii="Times New Roman" w:hAnsi="Times New Roman" w:cs="Times New Roman"/>
      <w:b/>
      <w:bCs/>
      <w:sz w:val="22"/>
      <w:szCs w:val="22"/>
    </w:rPr>
  </w:style>
  <w:style w:type="character" w:customStyle="1" w:styleId="FontStyle347">
    <w:name w:val="Font Style347"/>
    <w:uiPriority w:val="99"/>
    <w:rsid w:val="00002431"/>
    <w:rPr>
      <w:rFonts w:ascii="Times New Roman" w:hAnsi="Times New Roman" w:cs="Times New Roman"/>
      <w:b/>
      <w:bCs/>
      <w:spacing w:val="-10"/>
      <w:sz w:val="20"/>
      <w:szCs w:val="20"/>
    </w:rPr>
  </w:style>
  <w:style w:type="paragraph" w:customStyle="1" w:styleId="Style27">
    <w:name w:val="Style27"/>
    <w:basedOn w:val="Normal"/>
    <w:uiPriority w:val="99"/>
    <w:rsid w:val="00002431"/>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002431"/>
    <w:rPr>
      <w:rFonts w:ascii="Times New Roman" w:hAnsi="Times New Roman" w:cs="Times New Roman"/>
      <w:spacing w:val="-10"/>
      <w:sz w:val="18"/>
      <w:szCs w:val="18"/>
    </w:rPr>
  </w:style>
  <w:style w:type="character" w:customStyle="1" w:styleId="FontStyle312">
    <w:name w:val="Font Style312"/>
    <w:uiPriority w:val="99"/>
    <w:rsid w:val="00002431"/>
    <w:rPr>
      <w:rFonts w:ascii="Times New Roman" w:hAnsi="Times New Roman" w:cs="Times New Roman"/>
      <w:b/>
      <w:bCs/>
      <w:spacing w:val="-10"/>
      <w:sz w:val="16"/>
      <w:szCs w:val="16"/>
    </w:rPr>
  </w:style>
  <w:style w:type="character" w:customStyle="1" w:styleId="FontStyle346">
    <w:name w:val="Font Style346"/>
    <w:uiPriority w:val="99"/>
    <w:rsid w:val="00002431"/>
    <w:rPr>
      <w:rFonts w:ascii="Times New Roman" w:hAnsi="Times New Roman" w:cs="Times New Roman"/>
      <w:b/>
      <w:bCs/>
      <w:spacing w:val="-10"/>
      <w:sz w:val="18"/>
      <w:szCs w:val="18"/>
    </w:rPr>
  </w:style>
  <w:style w:type="character" w:customStyle="1" w:styleId="FontStyle330">
    <w:name w:val="Font Style330"/>
    <w:uiPriority w:val="99"/>
    <w:rsid w:val="00002431"/>
    <w:rPr>
      <w:rFonts w:ascii="Times New Roman" w:hAnsi="Times New Roman" w:cs="Times New Roman"/>
      <w:b/>
      <w:bCs/>
      <w:sz w:val="16"/>
      <w:szCs w:val="16"/>
    </w:rPr>
  </w:style>
  <w:style w:type="character" w:customStyle="1" w:styleId="FontStyle372">
    <w:name w:val="Font Style372"/>
    <w:uiPriority w:val="99"/>
    <w:rsid w:val="00002431"/>
    <w:rPr>
      <w:rFonts w:ascii="Times New Roman" w:hAnsi="Times New Roman" w:cs="Times New Roman"/>
      <w:b/>
      <w:bCs/>
      <w:sz w:val="16"/>
      <w:szCs w:val="16"/>
    </w:rPr>
  </w:style>
  <w:style w:type="paragraph" w:customStyle="1" w:styleId="Style59">
    <w:name w:val="Style59"/>
    <w:basedOn w:val="Normal"/>
    <w:uiPriority w:val="99"/>
    <w:rsid w:val="00002431"/>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002431"/>
    <w:rPr>
      <w:rFonts w:ascii="Times New Roman" w:hAnsi="Times New Roman" w:cs="Times New Roman"/>
      <w:b/>
      <w:bCs/>
      <w:i/>
      <w:iCs/>
      <w:sz w:val="16"/>
      <w:szCs w:val="16"/>
    </w:rPr>
  </w:style>
  <w:style w:type="paragraph" w:customStyle="1" w:styleId="Style200">
    <w:name w:val="Style20"/>
    <w:basedOn w:val="Normal"/>
    <w:uiPriority w:val="99"/>
    <w:rsid w:val="00002431"/>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002431"/>
    <w:rPr>
      <w:rFonts w:ascii="Times New Roman" w:hAnsi="Times New Roman" w:cs="Times New Roman"/>
      <w:smallCaps/>
      <w:sz w:val="14"/>
      <w:szCs w:val="14"/>
    </w:rPr>
  </w:style>
  <w:style w:type="paragraph" w:customStyle="1" w:styleId="Style89">
    <w:name w:val="Style89"/>
    <w:basedOn w:val="Normal"/>
    <w:uiPriority w:val="99"/>
    <w:rsid w:val="00002431"/>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002431"/>
    <w:rPr>
      <w:rFonts w:ascii="Times New Roman" w:hAnsi="Times New Roman" w:cs="Times New Roman"/>
      <w:b/>
      <w:bCs/>
      <w:spacing w:val="-10"/>
      <w:sz w:val="22"/>
      <w:szCs w:val="22"/>
    </w:rPr>
  </w:style>
  <w:style w:type="character" w:customStyle="1" w:styleId="FontStyle320">
    <w:name w:val="Font Style320"/>
    <w:uiPriority w:val="99"/>
    <w:rsid w:val="00002431"/>
    <w:rPr>
      <w:rFonts w:ascii="Times New Roman" w:hAnsi="Times New Roman" w:cs="Times New Roman"/>
      <w:b/>
      <w:bCs/>
      <w:spacing w:val="-10"/>
      <w:sz w:val="22"/>
      <w:szCs w:val="22"/>
    </w:rPr>
  </w:style>
  <w:style w:type="character" w:customStyle="1" w:styleId="FontStyle352">
    <w:name w:val="Font Style352"/>
    <w:uiPriority w:val="99"/>
    <w:rsid w:val="00002431"/>
    <w:rPr>
      <w:rFonts w:ascii="Times New Roman" w:hAnsi="Times New Roman" w:cs="Times New Roman"/>
      <w:b/>
      <w:bCs/>
      <w:sz w:val="16"/>
      <w:szCs w:val="16"/>
    </w:rPr>
  </w:style>
  <w:style w:type="character" w:customStyle="1" w:styleId="FontStyle356">
    <w:name w:val="Font Style356"/>
    <w:uiPriority w:val="99"/>
    <w:rsid w:val="00002431"/>
    <w:rPr>
      <w:rFonts w:ascii="Times New Roman" w:hAnsi="Times New Roman" w:cs="Times New Roman"/>
      <w:b/>
      <w:bCs/>
      <w:spacing w:val="-10"/>
      <w:sz w:val="22"/>
      <w:szCs w:val="22"/>
    </w:rPr>
  </w:style>
  <w:style w:type="character" w:customStyle="1" w:styleId="FontStyle298">
    <w:name w:val="Font Style298"/>
    <w:uiPriority w:val="99"/>
    <w:rsid w:val="00002431"/>
    <w:rPr>
      <w:rFonts w:ascii="Times New Roman" w:hAnsi="Times New Roman" w:cs="Times New Roman"/>
      <w:sz w:val="18"/>
      <w:szCs w:val="18"/>
    </w:rPr>
  </w:style>
  <w:style w:type="character" w:customStyle="1" w:styleId="FontStyle311">
    <w:name w:val="Font Style311"/>
    <w:uiPriority w:val="99"/>
    <w:rsid w:val="00002431"/>
    <w:rPr>
      <w:rFonts w:ascii="Times New Roman" w:hAnsi="Times New Roman" w:cs="Times New Roman"/>
      <w:b/>
      <w:bCs/>
      <w:spacing w:val="-10"/>
      <w:sz w:val="18"/>
      <w:szCs w:val="18"/>
    </w:rPr>
  </w:style>
  <w:style w:type="character" w:customStyle="1" w:styleId="FontStyle332">
    <w:name w:val="Font Style332"/>
    <w:uiPriority w:val="99"/>
    <w:rsid w:val="00002431"/>
    <w:rPr>
      <w:rFonts w:ascii="Times New Roman" w:hAnsi="Times New Roman" w:cs="Times New Roman"/>
      <w:b/>
      <w:bCs/>
      <w:i/>
      <w:iCs/>
      <w:spacing w:val="-10"/>
      <w:sz w:val="20"/>
      <w:szCs w:val="20"/>
    </w:rPr>
  </w:style>
  <w:style w:type="character" w:customStyle="1" w:styleId="FontStyle371">
    <w:name w:val="Font Style371"/>
    <w:uiPriority w:val="99"/>
    <w:rsid w:val="00002431"/>
    <w:rPr>
      <w:rFonts w:ascii="Times New Roman" w:hAnsi="Times New Roman" w:cs="Times New Roman"/>
      <w:sz w:val="16"/>
      <w:szCs w:val="16"/>
    </w:rPr>
  </w:style>
  <w:style w:type="character" w:customStyle="1" w:styleId="FontStyle350">
    <w:name w:val="Font Style350"/>
    <w:uiPriority w:val="99"/>
    <w:rsid w:val="00002431"/>
    <w:rPr>
      <w:rFonts w:ascii="Times New Roman" w:hAnsi="Times New Roman" w:cs="Times New Roman"/>
      <w:b/>
      <w:bCs/>
      <w:i/>
      <w:iCs/>
      <w:sz w:val="20"/>
      <w:szCs w:val="20"/>
    </w:rPr>
  </w:style>
  <w:style w:type="paragraph" w:customStyle="1" w:styleId="Style8">
    <w:name w:val="Style8"/>
    <w:basedOn w:val="Normal"/>
    <w:uiPriority w:val="99"/>
    <w:rsid w:val="00002431"/>
    <w:pPr>
      <w:widowControl w:val="0"/>
      <w:autoSpaceDE w:val="0"/>
      <w:autoSpaceDN w:val="0"/>
      <w:adjustRightInd w:val="0"/>
    </w:pPr>
    <w:rPr>
      <w:rFonts w:eastAsia="Times New Roman"/>
      <w:sz w:val="24"/>
    </w:rPr>
  </w:style>
  <w:style w:type="paragraph" w:customStyle="1" w:styleId="Style53">
    <w:name w:val="Style5"/>
    <w:basedOn w:val="Normal"/>
    <w:link w:val="Style5Char"/>
    <w:qFormat/>
    <w:rsid w:val="00002431"/>
    <w:pPr>
      <w:widowControl w:val="0"/>
      <w:autoSpaceDE w:val="0"/>
      <w:autoSpaceDN w:val="0"/>
      <w:adjustRightInd w:val="0"/>
      <w:spacing w:line="230" w:lineRule="exact"/>
      <w:jc w:val="both"/>
    </w:pPr>
    <w:rPr>
      <w:rFonts w:eastAsia="Times New Roman"/>
      <w:sz w:val="24"/>
    </w:rPr>
  </w:style>
  <w:style w:type="character" w:customStyle="1" w:styleId="FontStyle351">
    <w:name w:val="Font Style351"/>
    <w:uiPriority w:val="99"/>
    <w:rsid w:val="00002431"/>
    <w:rPr>
      <w:rFonts w:ascii="Times New Roman" w:hAnsi="Times New Roman" w:cs="Times New Roman"/>
      <w:b/>
      <w:bCs/>
      <w:sz w:val="22"/>
      <w:szCs w:val="22"/>
    </w:rPr>
  </w:style>
  <w:style w:type="paragraph" w:customStyle="1" w:styleId="Style100">
    <w:name w:val="Style10"/>
    <w:basedOn w:val="Normal"/>
    <w:link w:val="Style10Char"/>
    <w:qFormat/>
    <w:rsid w:val="00002431"/>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002431"/>
    <w:pPr>
      <w:widowControl w:val="0"/>
      <w:autoSpaceDE w:val="0"/>
      <w:autoSpaceDN w:val="0"/>
      <w:adjustRightInd w:val="0"/>
      <w:jc w:val="both"/>
    </w:pPr>
    <w:rPr>
      <w:rFonts w:eastAsia="Times New Roman"/>
      <w:sz w:val="24"/>
    </w:rPr>
  </w:style>
  <w:style w:type="character" w:customStyle="1" w:styleId="FontStyle369">
    <w:name w:val="Font Style369"/>
    <w:uiPriority w:val="99"/>
    <w:rsid w:val="00002431"/>
    <w:rPr>
      <w:rFonts w:ascii="Times New Roman" w:hAnsi="Times New Roman" w:cs="Times New Roman"/>
      <w:b/>
      <w:bCs/>
      <w:spacing w:val="-10"/>
      <w:sz w:val="20"/>
      <w:szCs w:val="20"/>
    </w:rPr>
  </w:style>
  <w:style w:type="character" w:customStyle="1" w:styleId="FontStyle357">
    <w:name w:val="Font Style357"/>
    <w:uiPriority w:val="99"/>
    <w:rsid w:val="00002431"/>
    <w:rPr>
      <w:rFonts w:ascii="Times New Roman" w:hAnsi="Times New Roman" w:cs="Times New Roman"/>
      <w:b/>
      <w:bCs/>
      <w:spacing w:val="-10"/>
      <w:sz w:val="22"/>
      <w:szCs w:val="22"/>
    </w:rPr>
  </w:style>
  <w:style w:type="paragraph" w:customStyle="1" w:styleId="Style67">
    <w:name w:val="Style67"/>
    <w:basedOn w:val="Normal"/>
    <w:uiPriority w:val="99"/>
    <w:rsid w:val="00002431"/>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002431"/>
    <w:rPr>
      <w:rFonts w:ascii="Times New Roman" w:hAnsi="Times New Roman" w:cs="Times New Roman"/>
      <w:sz w:val="20"/>
      <w:szCs w:val="20"/>
    </w:rPr>
  </w:style>
  <w:style w:type="character" w:customStyle="1" w:styleId="FontStyle374">
    <w:name w:val="Font Style374"/>
    <w:uiPriority w:val="99"/>
    <w:rsid w:val="00002431"/>
    <w:rPr>
      <w:rFonts w:ascii="Times New Roman" w:hAnsi="Times New Roman" w:cs="Times New Roman"/>
      <w:b/>
      <w:bCs/>
      <w:spacing w:val="-10"/>
      <w:sz w:val="22"/>
      <w:szCs w:val="22"/>
    </w:rPr>
  </w:style>
  <w:style w:type="paragraph" w:customStyle="1" w:styleId="Style300">
    <w:name w:val="Style30"/>
    <w:basedOn w:val="Normal"/>
    <w:uiPriority w:val="99"/>
    <w:rsid w:val="00002431"/>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002431"/>
    <w:rPr>
      <w:rFonts w:ascii="Times New Roman" w:hAnsi="Times New Roman" w:cs="Times New Roman"/>
      <w:smallCaps/>
      <w:sz w:val="16"/>
      <w:szCs w:val="16"/>
    </w:rPr>
  </w:style>
  <w:style w:type="paragraph" w:customStyle="1" w:styleId="Style93">
    <w:name w:val="Style93"/>
    <w:basedOn w:val="Normal"/>
    <w:uiPriority w:val="99"/>
    <w:rsid w:val="00002431"/>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002431"/>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002431"/>
    <w:rPr>
      <w:sz w:val="10"/>
      <w:szCs w:val="24"/>
      <w:lang w:val="en-US" w:eastAsia="en-US" w:bidi="ar-SA"/>
    </w:rPr>
  </w:style>
  <w:style w:type="character" w:customStyle="1" w:styleId="SmalltextCharCharCharChar0">
    <w:name w:val="Small text Char Char Char Char"/>
    <w:rsid w:val="00002431"/>
    <w:rPr>
      <w:sz w:val="16"/>
      <w:szCs w:val="24"/>
      <w:lang w:val="en-US" w:eastAsia="en-US" w:bidi="ar-SA"/>
    </w:rPr>
  </w:style>
  <w:style w:type="paragraph" w:customStyle="1" w:styleId="boldcitation">
    <w:name w:val="bold citation"/>
    <w:basedOn w:val="Normal"/>
    <w:rsid w:val="00002431"/>
    <w:rPr>
      <w:rFonts w:ascii="Arial" w:eastAsia="Times New Roman" w:hAnsi="Arial"/>
      <w:b/>
      <w:sz w:val="28"/>
      <w:u w:val="thick"/>
    </w:rPr>
  </w:style>
  <w:style w:type="character" w:customStyle="1" w:styleId="CardsCharCharChar">
    <w:name w:val="Cards Char Char Char"/>
    <w:rsid w:val="00002431"/>
    <w:rPr>
      <w:szCs w:val="24"/>
      <w:lang w:val="en-US" w:eastAsia="en-US" w:bidi="ar-SA"/>
    </w:rPr>
  </w:style>
  <w:style w:type="character" w:customStyle="1" w:styleId="CardsCharCharCharChar">
    <w:name w:val="Cards Char Char Char Char"/>
    <w:rsid w:val="00002431"/>
    <w:rPr>
      <w:szCs w:val="24"/>
      <w:lang w:val="en-US" w:eastAsia="en-US" w:bidi="ar-SA"/>
    </w:rPr>
  </w:style>
  <w:style w:type="character" w:customStyle="1" w:styleId="BlockHeadingsCharChar">
    <w:name w:val="Block Headings Char Char"/>
    <w:rsid w:val="00002431"/>
    <w:rPr>
      <w:b/>
      <w:sz w:val="36"/>
      <w:szCs w:val="24"/>
      <w:u w:val="single"/>
      <w:lang w:val="en-US" w:eastAsia="en-US" w:bidi="ar-SA"/>
    </w:rPr>
  </w:style>
  <w:style w:type="paragraph" w:customStyle="1" w:styleId="NoSpacingCharCharChar">
    <w:name w:val="No Spacing Char Char Char"/>
    <w:next w:val="Normal"/>
    <w:rsid w:val="00002431"/>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002431"/>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RegularChar">
    <w:name w:val="Regular Char"/>
    <w:link w:val="Regular"/>
    <w:rsid w:val="00002431"/>
    <w:rPr>
      <w:rFonts w:ascii="Garamond" w:eastAsia="Times New Roman" w:hAnsi="Garamond" w:cs="Arial"/>
      <w:bCs/>
      <w:kern w:val="20"/>
      <w:sz w:val="20"/>
      <w:szCs w:val="32"/>
    </w:rPr>
  </w:style>
  <w:style w:type="character" w:customStyle="1" w:styleId="StyleTimesNewRoman">
    <w:name w:val="Style Times New Roman"/>
    <w:rsid w:val="00002431"/>
    <w:rPr>
      <w:rFonts w:ascii="Garamond" w:hAnsi="Garamond"/>
    </w:rPr>
  </w:style>
  <w:style w:type="paragraph" w:customStyle="1" w:styleId="INDENTEDPARAGRAPH">
    <w:name w:val="INDENTED PARAGRAPH"/>
    <w:rsid w:val="00002431"/>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002431"/>
    <w:rPr>
      <w:rFonts w:cs="Arial"/>
      <w:bCs/>
      <w:caps/>
      <w:color w:val="FFFFFF"/>
      <w:sz w:val="2"/>
      <w:szCs w:val="2"/>
      <w:lang w:val="en-US" w:eastAsia="en-US" w:bidi="ar-SA"/>
    </w:rPr>
  </w:style>
  <w:style w:type="paragraph" w:customStyle="1" w:styleId="Numbering">
    <w:name w:val="Numbering"/>
    <w:basedOn w:val="Normal"/>
    <w:next w:val="Normal"/>
    <w:rsid w:val="00002431"/>
    <w:pPr>
      <w:widowControl w:val="0"/>
      <w:numPr>
        <w:numId w:val="20"/>
      </w:numPr>
      <w:suppressAutoHyphens/>
      <w:spacing w:after="200"/>
    </w:pPr>
    <w:rPr>
      <w:rFonts w:eastAsia="Times New Roman"/>
      <w:b/>
      <w:sz w:val="24"/>
      <w:szCs w:val="18"/>
    </w:rPr>
  </w:style>
  <w:style w:type="paragraph" w:customStyle="1" w:styleId="Un-IndexedHeading">
    <w:name w:val="Un-Indexed Heading"/>
    <w:basedOn w:val="Heading1"/>
    <w:next w:val="Normal"/>
    <w:rsid w:val="00002431"/>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paragraph" w:customStyle="1" w:styleId="PageHeader">
    <w:name w:val="Page Header"/>
    <w:basedOn w:val="Normal"/>
    <w:rsid w:val="00002431"/>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002431"/>
    <w:pPr>
      <w:numPr>
        <w:numId w:val="18"/>
      </w:numPr>
    </w:pPr>
  </w:style>
  <w:style w:type="paragraph" w:customStyle="1" w:styleId="Lettering">
    <w:name w:val="Lettering"/>
    <w:basedOn w:val="Numbering"/>
    <w:next w:val="Normal"/>
    <w:rsid w:val="00002431"/>
    <w:pPr>
      <w:numPr>
        <w:numId w:val="16"/>
      </w:numPr>
    </w:pPr>
    <w:rPr>
      <w:szCs w:val="22"/>
    </w:rPr>
  </w:style>
  <w:style w:type="paragraph" w:customStyle="1" w:styleId="FileName">
    <w:name w:val="File Name"/>
    <w:basedOn w:val="Normal"/>
    <w:next w:val="Normal"/>
    <w:rsid w:val="00002431"/>
    <w:pPr>
      <w:widowControl w:val="0"/>
      <w:numPr>
        <w:numId w:val="17"/>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002431"/>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002431"/>
    <w:pPr>
      <w:numPr>
        <w:numId w:val="19"/>
      </w:numPr>
      <w:tabs>
        <w:tab w:val="num" w:pos="360"/>
      </w:tabs>
      <w:ind w:left="360"/>
    </w:pPr>
  </w:style>
  <w:style w:type="paragraph" w:customStyle="1" w:styleId="CardContinued1">
    <w:name w:val="Card Continued 1"/>
    <w:basedOn w:val="Normal"/>
    <w:next w:val="Normal"/>
    <w:rsid w:val="00002431"/>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002431"/>
    <w:pPr>
      <w:numPr>
        <w:numId w:val="0"/>
      </w:numPr>
      <w:spacing w:before="0" w:after="120"/>
      <w:jc w:val="left"/>
    </w:pPr>
  </w:style>
  <w:style w:type="paragraph" w:customStyle="1" w:styleId="Clearformatting0">
    <w:name w:val="Clear formatting"/>
    <w:basedOn w:val="Normal"/>
    <w:rsid w:val="00002431"/>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002431"/>
  </w:style>
  <w:style w:type="paragraph" w:customStyle="1" w:styleId="SmallCardText">
    <w:name w:val="Small Card Text"/>
    <w:rsid w:val="00002431"/>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002431"/>
    <w:rPr>
      <w:sz w:val="16"/>
      <w:szCs w:val="16"/>
      <w:lang w:val="en-US" w:eastAsia="en-US" w:bidi="ar-SA"/>
    </w:rPr>
  </w:style>
  <w:style w:type="paragraph" w:customStyle="1" w:styleId="TAGFONT">
    <w:name w:val="TAG FONT"/>
    <w:basedOn w:val="Normal"/>
    <w:autoRedefine/>
    <w:rsid w:val="00002431"/>
    <w:rPr>
      <w:rFonts w:eastAsia="Times New Roman"/>
      <w:sz w:val="24"/>
    </w:rPr>
  </w:style>
  <w:style w:type="character" w:customStyle="1" w:styleId="mainarttxt">
    <w:name w:val="mainarttxt"/>
    <w:basedOn w:val="DefaultParagraphFont"/>
    <w:rsid w:val="00002431"/>
  </w:style>
  <w:style w:type="paragraph" w:customStyle="1" w:styleId="TagChar1CharCharCharChar">
    <w:name w:val="Tag Char1 Char Char Char Char"/>
    <w:basedOn w:val="Normal"/>
    <w:rsid w:val="00002431"/>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002431"/>
    <w:rPr>
      <w:sz w:val="20"/>
    </w:rPr>
  </w:style>
  <w:style w:type="character" w:customStyle="1" w:styleId="highlightChar">
    <w:name w:val="highlight Char"/>
    <w:rsid w:val="00002431"/>
    <w:rPr>
      <w:sz w:val="24"/>
      <w:szCs w:val="24"/>
      <w:u w:val="single"/>
      <w:lang w:val="en-US" w:eastAsia="en-US" w:bidi="ar-SA"/>
    </w:rPr>
  </w:style>
  <w:style w:type="paragraph" w:customStyle="1" w:styleId="formfldssel">
    <w:name w:val="formfldssel"/>
    <w:basedOn w:val="Normal"/>
    <w:rsid w:val="00002431"/>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002431"/>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002431"/>
    <w:pPr>
      <w:spacing w:before="100" w:beforeAutospacing="1" w:after="100" w:afterAutospacing="1"/>
    </w:pPr>
    <w:rPr>
      <w:rFonts w:ascii="Arial" w:eastAsia="Arial Unicode MS" w:hAnsi="Arial" w:cs="Arial"/>
      <w:b/>
      <w:bCs/>
      <w:sz w:val="20"/>
      <w:szCs w:val="20"/>
    </w:rPr>
  </w:style>
  <w:style w:type="character" w:customStyle="1" w:styleId="StyleCardTextUnderline3Char">
    <w:name w:val="Style Card Text + Underline3 Char"/>
    <w:rsid w:val="00002431"/>
    <w:rPr>
      <w:rFonts w:eastAsia="SimSun"/>
      <w:szCs w:val="24"/>
      <w:u w:val="thick"/>
      <w:lang w:val="en-US" w:eastAsia="zh-CN" w:bidi="ar-SA"/>
    </w:rPr>
  </w:style>
  <w:style w:type="character" w:customStyle="1" w:styleId="BoldandUnderlineChar1Char2CharChar">
    <w:name w:val="Bold and Underline Char1 Char2 Char Char"/>
    <w:rsid w:val="00002431"/>
    <w:rPr>
      <w:b/>
      <w:noProof w:val="0"/>
      <w:szCs w:val="24"/>
      <w:u w:val="single"/>
      <w:lang w:val="en-US" w:eastAsia="en-US" w:bidi="ar-SA"/>
    </w:rPr>
  </w:style>
  <w:style w:type="character" w:customStyle="1" w:styleId="UnderlineChar1Char1">
    <w:name w:val="Underline Char1 Char1"/>
    <w:rsid w:val="00002431"/>
    <w:rPr>
      <w:noProof w:val="0"/>
      <w:szCs w:val="24"/>
      <w:u w:val="single"/>
      <w:lang w:val="en-US" w:eastAsia="en-US" w:bidi="ar-SA"/>
    </w:rPr>
  </w:style>
  <w:style w:type="paragraph" w:customStyle="1" w:styleId="Underlinestyle1">
    <w:name w:val="Underlinestyle"/>
    <w:basedOn w:val="Normal"/>
    <w:rsid w:val="00002431"/>
    <w:pPr>
      <w:tabs>
        <w:tab w:val="left" w:pos="720"/>
      </w:tabs>
      <w:ind w:left="720"/>
    </w:pPr>
    <w:rPr>
      <w:rFonts w:eastAsia="Times New Roman"/>
      <w:szCs w:val="20"/>
      <w:u w:val="single"/>
    </w:rPr>
  </w:style>
  <w:style w:type="character" w:customStyle="1" w:styleId="featurecontentgray1">
    <w:name w:val="featurecontentgray1"/>
    <w:rsid w:val="00002431"/>
    <w:rPr>
      <w:rFonts w:ascii="Arial" w:hAnsi="Arial" w:cs="Arial" w:hint="default"/>
      <w:color w:val="666666"/>
    </w:rPr>
  </w:style>
  <w:style w:type="character" w:customStyle="1" w:styleId="CardCharCharChar0">
    <w:name w:val="Card Char Char Char"/>
    <w:rsid w:val="00002431"/>
    <w:rPr>
      <w:rFonts w:ascii="Book Antiqua" w:hAnsi="Book Antiqua"/>
      <w:szCs w:val="24"/>
      <w:lang w:val="en-US" w:eastAsia="en-US" w:bidi="ar-SA"/>
    </w:rPr>
  </w:style>
  <w:style w:type="character" w:customStyle="1" w:styleId="big1">
    <w:name w:val="big1"/>
    <w:rsid w:val="00002431"/>
    <w:rPr>
      <w:sz w:val="28"/>
      <w:szCs w:val="28"/>
    </w:rPr>
  </w:style>
  <w:style w:type="character" w:customStyle="1" w:styleId="prodgeneral">
    <w:name w:val="prodgeneral"/>
    <w:basedOn w:val="DefaultParagraphFont"/>
    <w:rsid w:val="00002431"/>
  </w:style>
  <w:style w:type="character" w:customStyle="1" w:styleId="StyleUnderlineChar0">
    <w:name w:val="Style Underline + Char"/>
    <w:rsid w:val="00002431"/>
    <w:rPr>
      <w:rFonts w:eastAsia="SimSun" w:cs="Arial"/>
      <w:b/>
      <w:bCs/>
      <w:iCs/>
      <w:caps/>
      <w:sz w:val="24"/>
      <w:szCs w:val="24"/>
      <w:u w:val="single"/>
      <w:lang w:val="en-US" w:eastAsia="en-US" w:bidi="ar-SA"/>
    </w:rPr>
  </w:style>
  <w:style w:type="character" w:customStyle="1" w:styleId="StyleciteChar">
    <w:name w:val="Style cite + Char"/>
    <w:basedOn w:val="citeChar1"/>
    <w:rsid w:val="00002431"/>
    <w:rPr>
      <w:rFonts w:ascii="Times New Roman" w:hAnsi="Times New Roman" w:cs="Times New Roman"/>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002431"/>
    <w:rPr>
      <w:rFonts w:eastAsia="Times New Roman"/>
      <w:b/>
      <w:sz w:val="24"/>
    </w:rPr>
  </w:style>
  <w:style w:type="paragraph" w:customStyle="1" w:styleId="RepeatHeader">
    <w:name w:val="Repeat Header"/>
    <w:basedOn w:val="HeaderDebate"/>
    <w:rsid w:val="00002431"/>
    <w:pPr>
      <w:outlineLvl w:val="1"/>
    </w:pPr>
    <w:rPr>
      <w:szCs w:val="48"/>
    </w:rPr>
  </w:style>
  <w:style w:type="character" w:customStyle="1" w:styleId="sectiontitle">
    <w:name w:val="sectiontitle"/>
    <w:basedOn w:val="DefaultParagraphFont"/>
    <w:rsid w:val="00002431"/>
  </w:style>
  <w:style w:type="character" w:customStyle="1" w:styleId="sectionsubtitle">
    <w:name w:val="sectionsubtitle"/>
    <w:basedOn w:val="DefaultParagraphFont"/>
    <w:rsid w:val="00002431"/>
  </w:style>
  <w:style w:type="character" w:customStyle="1" w:styleId="EvidenceTag">
    <w:name w:val="Evidence Tag"/>
    <w:rsid w:val="00002431"/>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00243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00243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00243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00243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002431"/>
    <w:rPr>
      <w:rFonts w:eastAsia="Times New Roman"/>
      <w:sz w:val="16"/>
    </w:rPr>
  </w:style>
  <w:style w:type="paragraph" w:customStyle="1" w:styleId="citationunderline">
    <w:name w:val="citation/underline"/>
    <w:autoRedefine/>
    <w:rsid w:val="00002431"/>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002431"/>
  </w:style>
  <w:style w:type="character" w:customStyle="1" w:styleId="inside-head1">
    <w:name w:val="inside-head1"/>
    <w:rsid w:val="00002431"/>
    <w:rPr>
      <w:rFonts w:ascii="Arial" w:hAnsi="Arial" w:cs="Arial" w:hint="default"/>
      <w:b/>
      <w:bCs/>
      <w:color w:val="000000"/>
      <w:spacing w:val="-15"/>
      <w:sz w:val="45"/>
      <w:szCs w:val="45"/>
    </w:rPr>
  </w:style>
  <w:style w:type="character" w:customStyle="1" w:styleId="datestamp1">
    <w:name w:val="datestamp1"/>
    <w:rsid w:val="00002431"/>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002431"/>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002431"/>
  </w:style>
  <w:style w:type="paragraph" w:customStyle="1" w:styleId="links1">
    <w:name w:val="links1"/>
    <w:basedOn w:val="Normal"/>
    <w:rsid w:val="00002431"/>
    <w:pPr>
      <w:spacing w:before="100" w:beforeAutospacing="1" w:after="100" w:afterAutospacing="1"/>
    </w:pPr>
    <w:rPr>
      <w:rFonts w:eastAsia="Times New Roman"/>
      <w:color w:val="FFFFFF"/>
      <w:sz w:val="16"/>
      <w:szCs w:val="16"/>
    </w:rPr>
  </w:style>
  <w:style w:type="paragraph" w:customStyle="1" w:styleId="endtext">
    <w:name w:val="endtext"/>
    <w:basedOn w:val="Normal"/>
    <w:rsid w:val="00002431"/>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002431"/>
    <w:rPr>
      <w:rFonts w:ascii="Verdana" w:hAnsi="Verdana" w:hint="default"/>
      <w:b/>
      <w:bCs/>
      <w:sz w:val="32"/>
      <w:szCs w:val="32"/>
    </w:rPr>
  </w:style>
  <w:style w:type="character" w:customStyle="1" w:styleId="storydeck31">
    <w:name w:val="storydeck31"/>
    <w:rsid w:val="00002431"/>
    <w:rPr>
      <w:rFonts w:ascii="Verdana" w:hAnsi="Verdana" w:hint="default"/>
      <w:i w:val="0"/>
      <w:iCs w:val="0"/>
      <w:sz w:val="21"/>
      <w:szCs w:val="21"/>
    </w:rPr>
  </w:style>
  <w:style w:type="character" w:customStyle="1" w:styleId="subtitle10">
    <w:name w:val="subtitle1"/>
    <w:rsid w:val="00002431"/>
    <w:rPr>
      <w:rFonts w:ascii="Verdana" w:hAnsi="Verdana" w:hint="default"/>
      <w:b w:val="0"/>
      <w:bCs w:val="0"/>
      <w:vanish w:val="0"/>
      <w:webHidden w:val="0"/>
      <w:color w:val="484848"/>
      <w:sz w:val="14"/>
      <w:szCs w:val="14"/>
      <w:specVanish w:val="0"/>
    </w:rPr>
  </w:style>
  <w:style w:type="paragraph" w:customStyle="1" w:styleId="g">
    <w:name w:val="g"/>
    <w:basedOn w:val="Normal"/>
    <w:rsid w:val="00002431"/>
    <w:pPr>
      <w:spacing w:before="240" w:after="240"/>
    </w:pPr>
    <w:rPr>
      <w:rFonts w:eastAsia="Times New Roman"/>
      <w:sz w:val="24"/>
    </w:rPr>
  </w:style>
  <w:style w:type="character" w:customStyle="1" w:styleId="clsbiolink">
    <w:name w:val="clsbiolink"/>
    <w:basedOn w:val="DefaultParagraphFont"/>
    <w:rsid w:val="00002431"/>
  </w:style>
  <w:style w:type="character" w:customStyle="1" w:styleId="clssmaller">
    <w:name w:val="clssmaller"/>
    <w:basedOn w:val="DefaultParagraphFont"/>
    <w:rsid w:val="00002431"/>
  </w:style>
  <w:style w:type="character" w:customStyle="1" w:styleId="sm1">
    <w:name w:val="sm1"/>
    <w:rsid w:val="00002431"/>
    <w:rPr>
      <w:rFonts w:ascii="Verdana" w:hAnsi="Verdana" w:hint="default"/>
      <w:i w:val="0"/>
      <w:iCs w:val="0"/>
      <w:smallCaps w:val="0"/>
      <w:color w:val="000000"/>
      <w:sz w:val="17"/>
      <w:szCs w:val="17"/>
    </w:rPr>
  </w:style>
  <w:style w:type="character" w:customStyle="1" w:styleId="noindentChar">
    <w:name w:val="noindent Char"/>
    <w:rsid w:val="00002431"/>
    <w:rPr>
      <w:rFonts w:ascii="Arial" w:hAnsi="Arial" w:cs="Arial"/>
      <w:sz w:val="24"/>
      <w:szCs w:val="24"/>
      <w:lang w:val="en-US" w:eastAsia="en-US" w:bidi="ar-SA"/>
    </w:rPr>
  </w:style>
  <w:style w:type="character" w:customStyle="1" w:styleId="SmallChar1">
    <w:name w:val="Small Char1"/>
    <w:rsid w:val="00002431"/>
    <w:rPr>
      <w:sz w:val="16"/>
      <w:szCs w:val="24"/>
      <w:lang w:val="en-US" w:eastAsia="en-US" w:bidi="ar-SA"/>
    </w:rPr>
  </w:style>
  <w:style w:type="character" w:customStyle="1" w:styleId="fullcite0">
    <w:name w:val="fullcite"/>
    <w:basedOn w:val="DefaultParagraphFont"/>
    <w:rsid w:val="00002431"/>
  </w:style>
  <w:style w:type="character" w:customStyle="1" w:styleId="Style9ptThickunderline">
    <w:name w:val="Style 9 pt Thick underline"/>
    <w:rsid w:val="00002431"/>
    <w:rPr>
      <w:sz w:val="24"/>
      <w:u w:val="thick"/>
    </w:rPr>
  </w:style>
  <w:style w:type="paragraph" w:customStyle="1" w:styleId="Repeatheader0">
    <w:name w:val="Repeat header"/>
    <w:basedOn w:val="Normal"/>
    <w:autoRedefine/>
    <w:rsid w:val="00002431"/>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002431"/>
    <w:rPr>
      <w:rFonts w:ascii="Times New Roman" w:eastAsia="Times New Roman" w:hAnsi="Times New Roman" w:cs="Times New Roman"/>
      <w:sz w:val="16"/>
    </w:rPr>
  </w:style>
  <w:style w:type="character" w:customStyle="1" w:styleId="CardNotUnderlinedChar">
    <w:name w:val="Card Not Underlined Char"/>
    <w:rsid w:val="00002431"/>
    <w:rPr>
      <w:sz w:val="16"/>
      <w:lang w:val="en-US" w:eastAsia="en-US" w:bidi="ar-SA"/>
    </w:rPr>
  </w:style>
  <w:style w:type="paragraph" w:customStyle="1" w:styleId="CardNotUnderlined3">
    <w:name w:val="Card Not Underlined 3"/>
    <w:basedOn w:val="CardNotUnderlined"/>
    <w:rsid w:val="00002431"/>
    <w:rPr>
      <w:rFonts w:ascii="Times New Roman" w:eastAsia="Times New Roman" w:hAnsi="Times New Roman" w:cs="Times New Roman"/>
      <w:sz w:val="18"/>
    </w:rPr>
  </w:style>
  <w:style w:type="paragraph" w:customStyle="1" w:styleId="CardNotUnderlinedFinal">
    <w:name w:val="Card Not Underlined Final"/>
    <w:basedOn w:val="CardNotUnderlined3"/>
    <w:rsid w:val="00002431"/>
    <w:rPr>
      <w:sz w:val="20"/>
    </w:rPr>
  </w:style>
  <w:style w:type="character" w:customStyle="1" w:styleId="tagChar30">
    <w:name w:val="tag Char3"/>
    <w:rsid w:val="00002431"/>
    <w:rPr>
      <w:b/>
      <w:sz w:val="24"/>
      <w:szCs w:val="24"/>
      <w:lang w:val="en-US" w:eastAsia="en-US" w:bidi="ar-SA"/>
    </w:rPr>
  </w:style>
  <w:style w:type="character" w:customStyle="1" w:styleId="link-mailto">
    <w:name w:val="link-mailto"/>
    <w:basedOn w:val="DefaultParagraphFont"/>
    <w:rsid w:val="00002431"/>
  </w:style>
  <w:style w:type="character" w:customStyle="1" w:styleId="StyleUnderlineUnderlineChar">
    <w:name w:val="Style Underline + Underline Char"/>
    <w:rsid w:val="00002431"/>
    <w:rPr>
      <w:rFonts w:ascii="Trebuchet MS" w:hAnsi="Trebuchet MS"/>
      <w:szCs w:val="18"/>
      <w:u w:val="single"/>
      <w:lang w:val="en-US" w:eastAsia="en-US" w:bidi="ar-SA"/>
    </w:rPr>
  </w:style>
  <w:style w:type="paragraph" w:customStyle="1" w:styleId="formfld">
    <w:name w:val="formfld"/>
    <w:basedOn w:val="Normal"/>
    <w:rsid w:val="00002431"/>
    <w:pPr>
      <w:spacing w:before="100" w:beforeAutospacing="1" w:after="100" w:afterAutospacing="1"/>
    </w:pPr>
    <w:rPr>
      <w:rFonts w:ascii="Arial" w:eastAsia="Arial Unicode MS" w:hAnsi="Arial" w:cs="Arial"/>
      <w:sz w:val="20"/>
      <w:szCs w:val="20"/>
    </w:rPr>
  </w:style>
  <w:style w:type="paragraph" w:customStyle="1" w:styleId="UnderlineCards">
    <w:name w:val="Underline Cards"/>
    <w:basedOn w:val="Cards"/>
    <w:link w:val="UnderlineCardsChar"/>
    <w:rsid w:val="00002431"/>
    <w:pPr>
      <w:autoSpaceDE/>
      <w:autoSpaceDN/>
      <w:adjustRightInd/>
      <w:spacing w:after="0" w:line="240" w:lineRule="auto"/>
      <w:ind w:left="288" w:right="0"/>
      <w:jc w:val="left"/>
    </w:pPr>
    <w:rPr>
      <w:szCs w:val="24"/>
      <w:u w:val="thick"/>
    </w:rPr>
  </w:style>
  <w:style w:type="character" w:customStyle="1" w:styleId="UnderlineCardsChar">
    <w:name w:val="Underline Cards Char"/>
    <w:link w:val="UnderlineCards"/>
    <w:rsid w:val="00002431"/>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002431"/>
    <w:pPr>
      <w:autoSpaceDE/>
      <w:autoSpaceDN/>
      <w:adjustRightInd/>
      <w:spacing w:after="0" w:line="240" w:lineRule="auto"/>
      <w:ind w:left="288" w:right="0"/>
      <w:jc w:val="left"/>
    </w:pPr>
    <w:rPr>
      <w:sz w:val="14"/>
      <w:szCs w:val="24"/>
    </w:rPr>
  </w:style>
  <w:style w:type="character" w:customStyle="1" w:styleId="SmallCardsChar">
    <w:name w:val="Small Cards Char"/>
    <w:link w:val="SmallCards"/>
    <w:rsid w:val="00002431"/>
    <w:rPr>
      <w:rFonts w:ascii="Times New Roman" w:eastAsia="Times New Roman" w:hAnsi="Times New Roman" w:cs="Times New Roman"/>
      <w:sz w:val="14"/>
      <w:szCs w:val="24"/>
    </w:rPr>
  </w:style>
  <w:style w:type="paragraph" w:customStyle="1" w:styleId="ReadingCites">
    <w:name w:val="Reading Cites"/>
    <w:basedOn w:val="Normal"/>
    <w:link w:val="ReadingCitesChar"/>
    <w:rsid w:val="00002431"/>
    <w:rPr>
      <w:rFonts w:eastAsia="Times New Roman"/>
      <w:b/>
      <w:sz w:val="20"/>
      <w:szCs w:val="20"/>
    </w:rPr>
  </w:style>
  <w:style w:type="character" w:customStyle="1" w:styleId="ReadingCitesChar">
    <w:name w:val="Reading Cites Char"/>
    <w:link w:val="ReadingCites"/>
    <w:rsid w:val="00002431"/>
    <w:rPr>
      <w:rFonts w:ascii="Times New Roman" w:eastAsia="Times New Roman" w:hAnsi="Times New Roman" w:cs="Times New Roman"/>
      <w:b/>
      <w:sz w:val="20"/>
      <w:szCs w:val="20"/>
    </w:rPr>
  </w:style>
  <w:style w:type="paragraph" w:customStyle="1" w:styleId="ContentsHeading">
    <w:name w:val="Contents Heading"/>
    <w:basedOn w:val="Heading1"/>
    <w:next w:val="Normal"/>
    <w:rsid w:val="00002431"/>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sz w:val="24"/>
      <w:lang w:eastAsia="ar-SA"/>
    </w:rPr>
  </w:style>
  <w:style w:type="paragraph" w:customStyle="1" w:styleId="links">
    <w:name w:val="links"/>
    <w:basedOn w:val="Normal"/>
    <w:rsid w:val="00002431"/>
    <w:pPr>
      <w:spacing w:before="100" w:beforeAutospacing="1" w:after="100" w:afterAutospacing="1"/>
    </w:pPr>
    <w:rPr>
      <w:rFonts w:eastAsia="Times New Roman"/>
      <w:sz w:val="20"/>
    </w:rPr>
  </w:style>
  <w:style w:type="character" w:customStyle="1" w:styleId="CharacterStyle8">
    <w:name w:val="Character Style 8"/>
    <w:rsid w:val="00002431"/>
    <w:rPr>
      <w:sz w:val="22"/>
      <w:szCs w:val="22"/>
    </w:rPr>
  </w:style>
  <w:style w:type="paragraph" w:customStyle="1" w:styleId="Style110">
    <w:name w:val="Style 11"/>
    <w:rsid w:val="00002431"/>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002431"/>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002431"/>
    <w:rPr>
      <w:rFonts w:ascii="Arial Narrow" w:hAnsi="Arial Narrow"/>
      <w:color w:val="000000"/>
      <w:sz w:val="22"/>
      <w:szCs w:val="22"/>
      <w:u w:val="single"/>
      <w:lang w:val="en-US" w:eastAsia="en-US" w:bidi="ar-SA"/>
    </w:rPr>
  </w:style>
  <w:style w:type="character" w:customStyle="1" w:styleId="CardText1Char1">
    <w:name w:val="Card Text 1 Char1"/>
    <w:rsid w:val="00002431"/>
    <w:rPr>
      <w:rFonts w:ascii="Arial Narrow" w:hAnsi="Arial Narrow"/>
      <w:color w:val="000000"/>
      <w:sz w:val="22"/>
      <w:szCs w:val="22"/>
      <w:u w:val="single"/>
      <w:lang w:val="en-US" w:eastAsia="en-US" w:bidi="ar-SA"/>
    </w:rPr>
  </w:style>
  <w:style w:type="paragraph" w:customStyle="1" w:styleId="Style70">
    <w:name w:val="Style 7"/>
    <w:rsid w:val="00002431"/>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002431"/>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002431"/>
  </w:style>
  <w:style w:type="character" w:customStyle="1" w:styleId="arttitle1">
    <w:name w:val="arttitle1"/>
    <w:rsid w:val="00002431"/>
    <w:rPr>
      <w:b/>
      <w:bCs/>
      <w:color w:val="695B54"/>
    </w:rPr>
  </w:style>
  <w:style w:type="paragraph" w:customStyle="1" w:styleId="Heading11">
    <w:name w:val="Heading 11"/>
    <w:basedOn w:val="Normal"/>
    <w:next w:val="Normal"/>
    <w:rsid w:val="00002431"/>
    <w:pPr>
      <w:keepNext/>
      <w:widowControl w:val="0"/>
      <w:suppressAutoHyphens/>
      <w:jc w:val="center"/>
    </w:pPr>
    <w:rPr>
      <w:rFonts w:eastAsia="Tahoma"/>
      <w:b/>
      <w:sz w:val="48"/>
      <w:szCs w:val="32"/>
      <w:u w:val="single"/>
    </w:rPr>
  </w:style>
  <w:style w:type="paragraph" w:customStyle="1" w:styleId="TextHeading">
    <w:name w:val="Text Heading"/>
    <w:basedOn w:val="Heading3"/>
    <w:rsid w:val="00002431"/>
    <w:pPr>
      <w:keepLines w:val="0"/>
      <w:pageBreakBefore w:val="0"/>
      <w:spacing w:before="0"/>
      <w:jc w:val="left"/>
    </w:pPr>
    <w:rPr>
      <w:rFonts w:eastAsia="Times New Roman" w:cs="Arial"/>
      <w:sz w:val="22"/>
      <w:szCs w:val="26"/>
    </w:rPr>
  </w:style>
  <w:style w:type="character" w:customStyle="1" w:styleId="TextHeadingChar">
    <w:name w:val="Text Heading Char"/>
    <w:rsid w:val="00002431"/>
    <w:rPr>
      <w:rFonts w:cs="Arial"/>
      <w:b/>
      <w:bCs/>
      <w:sz w:val="22"/>
      <w:szCs w:val="26"/>
      <w:u w:val="single"/>
      <w:lang w:val="en-US" w:eastAsia="en-US" w:bidi="ar-SA"/>
    </w:rPr>
  </w:style>
  <w:style w:type="character" w:customStyle="1" w:styleId="FootnoteCharacters">
    <w:name w:val="Footnote Characters"/>
    <w:rsid w:val="00002431"/>
    <w:rPr>
      <w:vertAlign w:val="superscript"/>
    </w:rPr>
  </w:style>
  <w:style w:type="paragraph" w:customStyle="1" w:styleId="StyleHeading1BlockTitleHeading1Char1ALEXHeadingBrief-He2">
    <w:name w:val="Style Heading 1Block TitleHeading 1 Char1ALEXHeadingBrief - He...2"/>
    <w:basedOn w:val="Heading1"/>
    <w:autoRedefine/>
    <w:rsid w:val="0000243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00243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002431"/>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rsid w:val="00002431"/>
    <w:rPr>
      <w:rFonts w:ascii="Arial" w:eastAsia="Times New Roman" w:hAnsi="Arial"/>
      <w:smallCaps/>
    </w:rPr>
  </w:style>
  <w:style w:type="paragraph" w:customStyle="1" w:styleId="DebateBody">
    <w:name w:val="Debate Body"/>
    <w:basedOn w:val="Normal"/>
    <w:qFormat/>
    <w:rsid w:val="00002431"/>
    <w:rPr>
      <w:rFonts w:ascii="Cambria" w:eastAsia="Cambria" w:hAnsi="Cambria"/>
      <w:b/>
      <w:caps/>
      <w:sz w:val="24"/>
    </w:rPr>
  </w:style>
  <w:style w:type="paragraph" w:customStyle="1" w:styleId="StyleDebateBodyBefore12pt">
    <w:name w:val="Style Debate Body + Before:  12 pt"/>
    <w:basedOn w:val="Normal"/>
    <w:next w:val="Normal"/>
    <w:rsid w:val="00002431"/>
    <w:pPr>
      <w:spacing w:before="240"/>
    </w:pPr>
    <w:rPr>
      <w:rFonts w:eastAsia="Times New Roman"/>
      <w:bCs/>
      <w:sz w:val="20"/>
      <w:szCs w:val="20"/>
    </w:rPr>
  </w:style>
  <w:style w:type="paragraph" w:customStyle="1" w:styleId="StyleDebateBodyBefore12pt1">
    <w:name w:val="Style Debate Body + Before:  12 pt1"/>
    <w:basedOn w:val="Normal"/>
    <w:rsid w:val="00002431"/>
    <w:pPr>
      <w:spacing w:before="240"/>
    </w:pPr>
    <w:rPr>
      <w:rFonts w:eastAsia="Times New Roman"/>
      <w:bCs/>
      <w:sz w:val="20"/>
      <w:szCs w:val="20"/>
    </w:rPr>
  </w:style>
  <w:style w:type="paragraph" w:customStyle="1" w:styleId="PageNumber11">
    <w:name w:val="Page Number11"/>
    <w:basedOn w:val="Normal"/>
    <w:next w:val="Normal"/>
    <w:rsid w:val="00002431"/>
    <w:rPr>
      <w:rFonts w:eastAsia="Times New Roman"/>
      <w:sz w:val="20"/>
    </w:rPr>
  </w:style>
  <w:style w:type="character" w:customStyle="1" w:styleId="Heading2CharCharCharCharCharCharCharCharCharCharCharCharCharChar1">
    <w:name w:val="Heading 2 Char Char Char Char Char Char Char Char Char Char Char Char Char Char1"/>
    <w:rsid w:val="00002431"/>
    <w:rPr>
      <w:rFonts w:eastAsia="SimSun" w:cs="Arial"/>
      <w:b/>
      <w:bCs/>
      <w:iCs/>
      <w:sz w:val="24"/>
      <w:szCs w:val="28"/>
      <w:lang w:val="en-US" w:eastAsia="zh-CN" w:bidi="ar-SA"/>
    </w:rPr>
  </w:style>
  <w:style w:type="character" w:customStyle="1" w:styleId="Char31">
    <w:name w:val="Char31"/>
    <w:rsid w:val="00002431"/>
    <w:rPr>
      <w:rFonts w:cs="Arial"/>
      <w:bCs/>
      <w:u w:val="thick"/>
      <w:lang w:val="en-US" w:eastAsia="en-US" w:bidi="ar-SA"/>
    </w:rPr>
  </w:style>
  <w:style w:type="paragraph" w:customStyle="1" w:styleId="StyleHeading1Centered">
    <w:name w:val="Style Heading 1 + Centered"/>
    <w:basedOn w:val="Heading1"/>
    <w:rsid w:val="0000243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00243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00243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002431"/>
    <w:pPr>
      <w:spacing w:before="120"/>
    </w:pPr>
    <w:rPr>
      <w:rFonts w:eastAsia="Times New Roman"/>
      <w:sz w:val="20"/>
    </w:rPr>
  </w:style>
  <w:style w:type="character" w:customStyle="1" w:styleId="underliningChar0">
    <w:name w:val="underlining Char"/>
    <w:rsid w:val="00002431"/>
    <w:rPr>
      <w:b/>
      <w:szCs w:val="24"/>
      <w:u w:val="single"/>
      <w:lang w:val="en-US" w:eastAsia="en-US" w:bidi="ar-SA"/>
    </w:rPr>
  </w:style>
  <w:style w:type="character" w:customStyle="1" w:styleId="notreadChar">
    <w:name w:val="not read Char"/>
    <w:rsid w:val="00002431"/>
    <w:rPr>
      <w:sz w:val="18"/>
      <w:szCs w:val="24"/>
      <w:lang w:val="en-US" w:eastAsia="en-US" w:bidi="ar-SA"/>
    </w:rPr>
  </w:style>
  <w:style w:type="paragraph" w:customStyle="1" w:styleId="StyleStrong10ptNotBold">
    <w:name w:val="Style Strong + 10 pt Not Bold"/>
    <w:basedOn w:val="Normal"/>
    <w:autoRedefine/>
    <w:rsid w:val="00002431"/>
    <w:pPr>
      <w:ind w:left="720" w:hanging="360"/>
    </w:pPr>
    <w:rPr>
      <w:rFonts w:eastAsia="Times New Roman"/>
      <w:sz w:val="26"/>
      <w:szCs w:val="26"/>
    </w:rPr>
  </w:style>
  <w:style w:type="character" w:customStyle="1" w:styleId="prbodytext1">
    <w:name w:val="pr_bodytext1"/>
    <w:rsid w:val="00002431"/>
    <w:rPr>
      <w:rFonts w:ascii="Arial" w:hAnsi="Arial" w:cs="Arial" w:hint="default"/>
      <w:sz w:val="20"/>
      <w:szCs w:val="20"/>
    </w:rPr>
  </w:style>
  <w:style w:type="character" w:customStyle="1" w:styleId="smallCharChar">
    <w:name w:val="small Char Char"/>
    <w:rsid w:val="00002431"/>
    <w:rPr>
      <w:rFonts w:ascii="Times New Roman" w:eastAsia="Times New Roman" w:hAnsi="Times New Roman" w:cs="Times New Roman"/>
      <w:sz w:val="12"/>
      <w:szCs w:val="16"/>
    </w:rPr>
  </w:style>
  <w:style w:type="character" w:customStyle="1" w:styleId="Undlerine">
    <w:name w:val="Undlerine"/>
    <w:qFormat/>
    <w:rsid w:val="00002431"/>
    <w:rPr>
      <w:rFonts w:ascii="Times New Roman" w:hAnsi="Times New Roman"/>
      <w:w w:val="110"/>
      <w:sz w:val="20"/>
      <w:szCs w:val="20"/>
      <w:u w:val="single"/>
      <w:bdr w:val="none" w:sz="0" w:space="0" w:color="auto"/>
      <w:lang w:bidi="he-IL"/>
    </w:rPr>
  </w:style>
  <w:style w:type="character" w:customStyle="1" w:styleId="Boxes">
    <w:name w:val="Boxes"/>
    <w:qFormat/>
    <w:rsid w:val="00002431"/>
    <w:rPr>
      <w:rFonts w:ascii="Times New Roman" w:hAnsi="Times New Roman"/>
      <w:sz w:val="20"/>
      <w:u w:val="single"/>
      <w:bdr w:val="single" w:sz="4" w:space="0" w:color="auto"/>
    </w:rPr>
  </w:style>
  <w:style w:type="character" w:customStyle="1" w:styleId="tim">
    <w:name w:val="tim"/>
    <w:qFormat/>
    <w:rsid w:val="00002431"/>
    <w:rPr>
      <w:rFonts w:ascii="Times New Roman" w:hAnsi="Times New Roman"/>
      <w:sz w:val="20"/>
      <w:u w:val="single"/>
    </w:rPr>
  </w:style>
  <w:style w:type="character" w:customStyle="1" w:styleId="hl">
    <w:name w:val="hl"/>
    <w:basedOn w:val="DefaultParagraphFont"/>
    <w:rsid w:val="00002431"/>
  </w:style>
  <w:style w:type="character" w:customStyle="1" w:styleId="clock1">
    <w:name w:val="clock1"/>
    <w:rsid w:val="00002431"/>
    <w:rPr>
      <w:color w:val="B51B1B"/>
    </w:rPr>
  </w:style>
  <w:style w:type="character" w:customStyle="1" w:styleId="smallChar10">
    <w:name w:val="small Char1"/>
    <w:rsid w:val="00002431"/>
    <w:rPr>
      <w:sz w:val="12"/>
      <w:szCs w:val="16"/>
      <w:lang w:val="en-US" w:eastAsia="en-US" w:bidi="ar-SA"/>
    </w:rPr>
  </w:style>
  <w:style w:type="character" w:customStyle="1" w:styleId="SmallCardsCharChar">
    <w:name w:val="Small Cards Char Char"/>
    <w:rsid w:val="00002431"/>
    <w:rPr>
      <w:sz w:val="14"/>
      <w:szCs w:val="24"/>
      <w:lang w:val="en-US" w:eastAsia="en-US" w:bidi="ar-SA"/>
    </w:rPr>
  </w:style>
  <w:style w:type="paragraph" w:customStyle="1" w:styleId="NormalCards">
    <w:name w:val="Normal Cards"/>
    <w:basedOn w:val="Normal"/>
    <w:rsid w:val="00002431"/>
    <w:pPr>
      <w:ind w:left="288"/>
    </w:pPr>
    <w:rPr>
      <w:rFonts w:eastAsia="Times New Roman"/>
      <w:sz w:val="20"/>
    </w:rPr>
  </w:style>
  <w:style w:type="character" w:customStyle="1" w:styleId="iniciales">
    <w:name w:val="iniciales"/>
    <w:basedOn w:val="DefaultParagraphFont"/>
    <w:rsid w:val="00002431"/>
  </w:style>
  <w:style w:type="character" w:customStyle="1" w:styleId="Style10ptBoldUnderline">
    <w:name w:val="Style 10 pt Bold Underline"/>
    <w:rsid w:val="00002431"/>
    <w:rPr>
      <w:b/>
      <w:bCs/>
      <w:sz w:val="20"/>
      <w:u w:val="single"/>
    </w:rPr>
  </w:style>
  <w:style w:type="paragraph" w:customStyle="1" w:styleId="outdent">
    <w:name w:val="outdent"/>
    <w:basedOn w:val="Normal"/>
    <w:rsid w:val="00002431"/>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002431"/>
    <w:pPr>
      <w:spacing w:before="100" w:beforeAutospacing="1" w:after="100" w:afterAutospacing="1"/>
    </w:pPr>
    <w:rPr>
      <w:rFonts w:eastAsia="Times New Roman"/>
      <w:sz w:val="24"/>
    </w:rPr>
  </w:style>
  <w:style w:type="paragraph" w:customStyle="1" w:styleId="bulletfollow">
    <w:name w:val="bulletfollow"/>
    <w:basedOn w:val="Normal"/>
    <w:rsid w:val="00002431"/>
    <w:pPr>
      <w:spacing w:before="100" w:beforeAutospacing="1" w:after="100" w:afterAutospacing="1"/>
    </w:pPr>
    <w:rPr>
      <w:rFonts w:eastAsia="Times New Roman"/>
      <w:sz w:val="24"/>
    </w:rPr>
  </w:style>
  <w:style w:type="paragraph" w:customStyle="1" w:styleId="bulleted">
    <w:name w:val="bulleted"/>
    <w:basedOn w:val="Normal"/>
    <w:rsid w:val="00002431"/>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002431"/>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002431"/>
    <w:rPr>
      <w:rFonts w:ascii="Times New Roman" w:eastAsia="Times New Roman" w:hAnsi="Times New Roman" w:cs="Times New Roman"/>
      <w:strike/>
      <w:sz w:val="20"/>
      <w:szCs w:val="20"/>
    </w:rPr>
  </w:style>
  <w:style w:type="character" w:customStyle="1" w:styleId="UnderlineCardsCharChar">
    <w:name w:val="Underline Cards Char Char"/>
    <w:rsid w:val="00002431"/>
    <w:rPr>
      <w:rFonts w:eastAsia="SimSun"/>
      <w:szCs w:val="24"/>
      <w:u w:val="thick"/>
      <w:lang w:val="en-US" w:eastAsia="en-US" w:bidi="ar-SA"/>
    </w:rPr>
  </w:style>
  <w:style w:type="character" w:customStyle="1" w:styleId="head">
    <w:name w:val="head"/>
    <w:basedOn w:val="DefaultParagraphFont"/>
    <w:rsid w:val="00002431"/>
  </w:style>
  <w:style w:type="paragraph" w:customStyle="1" w:styleId="authorgroup">
    <w:name w:val="authorgroup"/>
    <w:basedOn w:val="Normal"/>
    <w:rsid w:val="00002431"/>
    <w:pPr>
      <w:spacing w:before="100" w:beforeAutospacing="1" w:after="100" w:afterAutospacing="1"/>
    </w:pPr>
    <w:rPr>
      <w:rFonts w:eastAsia="Calibri"/>
      <w:sz w:val="24"/>
    </w:rPr>
  </w:style>
  <w:style w:type="paragraph" w:customStyle="1" w:styleId="affiliation1">
    <w:name w:val="affiliation1"/>
    <w:basedOn w:val="Normal"/>
    <w:rsid w:val="00002431"/>
    <w:pPr>
      <w:spacing w:before="100" w:beforeAutospacing="1" w:after="100" w:afterAutospacing="1"/>
    </w:pPr>
    <w:rPr>
      <w:rFonts w:eastAsia="Calibri"/>
      <w:sz w:val="24"/>
    </w:rPr>
  </w:style>
  <w:style w:type="paragraph" w:customStyle="1" w:styleId="norm">
    <w:name w:val="norm"/>
    <w:basedOn w:val="Normal"/>
    <w:rsid w:val="00002431"/>
    <w:pPr>
      <w:spacing w:before="100" w:beforeAutospacing="1" w:after="100" w:afterAutospacing="1"/>
    </w:pPr>
    <w:rPr>
      <w:rFonts w:eastAsia="Calibri"/>
      <w:sz w:val="24"/>
    </w:rPr>
  </w:style>
  <w:style w:type="character" w:customStyle="1" w:styleId="smallcapitals">
    <w:name w:val="smallcapitals"/>
    <w:basedOn w:val="DefaultParagraphFont"/>
    <w:rsid w:val="00002431"/>
  </w:style>
  <w:style w:type="character" w:customStyle="1" w:styleId="number0">
    <w:name w:val="number"/>
    <w:basedOn w:val="DefaultParagraphFont"/>
    <w:rsid w:val="00002431"/>
  </w:style>
  <w:style w:type="character" w:customStyle="1" w:styleId="articlebody1">
    <w:name w:val="articlebody1"/>
    <w:rsid w:val="00002431"/>
  </w:style>
  <w:style w:type="character" w:customStyle="1" w:styleId="small1">
    <w:name w:val="small1"/>
    <w:rsid w:val="00002431"/>
  </w:style>
  <w:style w:type="paragraph" w:customStyle="1" w:styleId="AuthorDate2">
    <w:name w:val="Author/Date"/>
    <w:basedOn w:val="Normal"/>
    <w:link w:val="AuthorDateChar1"/>
    <w:rsid w:val="00002431"/>
    <w:rPr>
      <w:rFonts w:eastAsia="Times New Roman"/>
      <w:b/>
      <w:sz w:val="24"/>
      <w:szCs w:val="24"/>
      <w:u w:val="single"/>
    </w:rPr>
  </w:style>
  <w:style w:type="character" w:customStyle="1" w:styleId="AuthorDateChar1">
    <w:name w:val="Author/Date Char1"/>
    <w:link w:val="AuthorDate2"/>
    <w:rsid w:val="00002431"/>
    <w:rPr>
      <w:rFonts w:ascii="Times New Roman" w:eastAsia="Times New Roman" w:hAnsi="Times New Roman" w:cs="Times New Roman"/>
      <w:b/>
      <w:sz w:val="24"/>
      <w:szCs w:val="24"/>
      <w:u w:val="single"/>
    </w:rPr>
  </w:style>
  <w:style w:type="character" w:customStyle="1" w:styleId="Shortcite">
    <w:name w:val="Shortcite"/>
    <w:basedOn w:val="DefaultParagraphFont"/>
    <w:rsid w:val="00002431"/>
    <w:rPr>
      <w:rFonts w:ascii="Times New Roman" w:hAnsi="Times New Roman"/>
      <w:b/>
      <w:bCs/>
      <w:sz w:val="20"/>
    </w:rPr>
  </w:style>
  <w:style w:type="character" w:customStyle="1" w:styleId="Normal30">
    <w:name w:val="Normal3"/>
    <w:basedOn w:val="DefaultParagraphFont"/>
    <w:rsid w:val="00002431"/>
  </w:style>
  <w:style w:type="paragraph" w:customStyle="1" w:styleId="PageNumber8">
    <w:name w:val="Page Number8"/>
    <w:basedOn w:val="Normal"/>
    <w:next w:val="Normal"/>
    <w:rsid w:val="00002431"/>
    <w:rPr>
      <w:rFonts w:eastAsia="Times New Roman"/>
      <w:sz w:val="20"/>
      <w:szCs w:val="24"/>
    </w:rPr>
  </w:style>
  <w:style w:type="paragraph" w:customStyle="1" w:styleId="Heading12">
    <w:name w:val="Heading 12"/>
    <w:basedOn w:val="Normal"/>
    <w:next w:val="Normal"/>
    <w:rsid w:val="00002431"/>
    <w:pPr>
      <w:keepNext/>
      <w:widowControl w:val="0"/>
      <w:suppressAutoHyphens/>
      <w:jc w:val="center"/>
    </w:pPr>
    <w:rPr>
      <w:rFonts w:eastAsia="Tahoma"/>
      <w:b/>
      <w:sz w:val="48"/>
      <w:szCs w:val="32"/>
      <w:u w:val="single"/>
    </w:rPr>
  </w:style>
  <w:style w:type="character" w:customStyle="1" w:styleId="cat-date-line4">
    <w:name w:val="cat-date-line4"/>
    <w:basedOn w:val="DefaultParagraphFont"/>
    <w:rsid w:val="00002431"/>
  </w:style>
  <w:style w:type="character" w:customStyle="1" w:styleId="articledate">
    <w:name w:val="articledate"/>
    <w:basedOn w:val="DefaultParagraphFont"/>
    <w:rsid w:val="00002431"/>
  </w:style>
  <w:style w:type="character" w:customStyle="1" w:styleId="post-byline">
    <w:name w:val="post-byline"/>
    <w:basedOn w:val="DefaultParagraphFont"/>
    <w:rsid w:val="00002431"/>
  </w:style>
  <w:style w:type="character" w:customStyle="1" w:styleId="metadate">
    <w:name w:val="meta_date"/>
    <w:basedOn w:val="DefaultParagraphFont"/>
    <w:rsid w:val="00002431"/>
  </w:style>
  <w:style w:type="character" w:customStyle="1" w:styleId="fa">
    <w:name w:val="fa"/>
    <w:basedOn w:val="DefaultParagraphFont"/>
    <w:rsid w:val="00002431"/>
  </w:style>
  <w:style w:type="character" w:customStyle="1" w:styleId="longname">
    <w:name w:val="longname"/>
    <w:basedOn w:val="DefaultParagraphFont"/>
    <w:rsid w:val="00002431"/>
  </w:style>
  <w:style w:type="character" w:customStyle="1" w:styleId="echocontainer">
    <w:name w:val="echo_container"/>
    <w:basedOn w:val="DefaultParagraphFont"/>
    <w:rsid w:val="00002431"/>
  </w:style>
  <w:style w:type="character" w:customStyle="1" w:styleId="comment-display">
    <w:name w:val="comment-display"/>
    <w:basedOn w:val="DefaultParagraphFont"/>
    <w:rsid w:val="00002431"/>
  </w:style>
  <w:style w:type="paragraph" w:customStyle="1" w:styleId="comment-count-label">
    <w:name w:val="comment-count-label"/>
    <w:basedOn w:val="Normal"/>
    <w:rsid w:val="00002431"/>
    <w:pPr>
      <w:spacing w:before="100" w:beforeAutospacing="1" w:after="100" w:afterAutospacing="1"/>
    </w:pPr>
    <w:rPr>
      <w:rFonts w:ascii="Times" w:hAnsi="Times"/>
      <w:sz w:val="20"/>
      <w:szCs w:val="20"/>
    </w:rPr>
  </w:style>
  <w:style w:type="character" w:customStyle="1" w:styleId="echo-counter">
    <w:name w:val="echo-counter"/>
    <w:basedOn w:val="DefaultParagraphFont"/>
    <w:rsid w:val="00002431"/>
  </w:style>
  <w:style w:type="character" w:customStyle="1" w:styleId="discussion-policy">
    <w:name w:val="discussion-policy"/>
    <w:basedOn w:val="DefaultParagraphFont"/>
    <w:rsid w:val="00002431"/>
  </w:style>
  <w:style w:type="character" w:customStyle="1" w:styleId="echo-apps-conversations-streamcaption">
    <w:name w:val="echo-apps-conversations-streamcaption"/>
    <w:basedOn w:val="DefaultParagraphFont"/>
    <w:rsid w:val="00002431"/>
  </w:style>
  <w:style w:type="character" w:customStyle="1" w:styleId="echo-streamserver-controls-stream-item-text">
    <w:name w:val="echo-streamserver-controls-stream-item-text"/>
    <w:basedOn w:val="DefaultParagraphFont"/>
    <w:rsid w:val="00002431"/>
  </w:style>
  <w:style w:type="character" w:customStyle="1" w:styleId="echo-streamserver-controls-facepile-more">
    <w:name w:val="echo-streamserver-controls-facepile-more"/>
    <w:basedOn w:val="DefaultParagraphFont"/>
    <w:rsid w:val="00002431"/>
  </w:style>
  <w:style w:type="character" w:customStyle="1" w:styleId="echo-primaryfont">
    <w:name w:val="echo-primaryfont"/>
    <w:basedOn w:val="DefaultParagraphFont"/>
    <w:rsid w:val="00002431"/>
  </w:style>
  <w:style w:type="character" w:customStyle="1" w:styleId="section">
    <w:name w:val="section"/>
    <w:basedOn w:val="DefaultParagraphFont"/>
    <w:rsid w:val="00002431"/>
  </w:style>
  <w:style w:type="character" w:customStyle="1" w:styleId="wpsr-txt-headline">
    <w:name w:val="wpsr-txt-headline"/>
    <w:basedOn w:val="DefaultParagraphFont"/>
    <w:rsid w:val="00002431"/>
  </w:style>
  <w:style w:type="character" w:customStyle="1" w:styleId="asset-metabar-author">
    <w:name w:val="asset-metabar-author"/>
    <w:basedOn w:val="DefaultParagraphFont"/>
    <w:rsid w:val="00002431"/>
  </w:style>
  <w:style w:type="character" w:customStyle="1" w:styleId="eza-dateline">
    <w:name w:val="eza-dateline"/>
    <w:basedOn w:val="DefaultParagraphFont"/>
    <w:rsid w:val="00002431"/>
  </w:style>
  <w:style w:type="character" w:customStyle="1" w:styleId="eza-authors">
    <w:name w:val="eza-authors"/>
    <w:basedOn w:val="DefaultParagraphFont"/>
    <w:rsid w:val="00002431"/>
  </w:style>
  <w:style w:type="character" w:customStyle="1" w:styleId="csmstaff">
    <w:name w:val="csm_staff"/>
    <w:basedOn w:val="DefaultParagraphFont"/>
    <w:rsid w:val="00002431"/>
  </w:style>
  <w:style w:type="paragraph" w:customStyle="1" w:styleId="mol-para-with-font">
    <w:name w:val="mol-para-with-font"/>
    <w:basedOn w:val="Normal"/>
    <w:rsid w:val="00002431"/>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002431"/>
  </w:style>
  <w:style w:type="character" w:customStyle="1" w:styleId="byline-text">
    <w:name w:val="byline-text"/>
    <w:basedOn w:val="DefaultParagraphFont"/>
    <w:rsid w:val="00002431"/>
  </w:style>
  <w:style w:type="character" w:customStyle="1" w:styleId="itemauthor">
    <w:name w:val="itemauthor"/>
    <w:basedOn w:val="DefaultParagraphFont"/>
    <w:rsid w:val="00002431"/>
  </w:style>
  <w:style w:type="character" w:customStyle="1" w:styleId="itemdatecreated">
    <w:name w:val="itemdatecreated"/>
    <w:basedOn w:val="DefaultParagraphFont"/>
    <w:rsid w:val="00002431"/>
  </w:style>
  <w:style w:type="character" w:customStyle="1" w:styleId="slug-metadata-note">
    <w:name w:val="slug-metadata-note"/>
    <w:basedOn w:val="DefaultParagraphFont"/>
    <w:rsid w:val="00002431"/>
  </w:style>
  <w:style w:type="character" w:customStyle="1" w:styleId="drop-capped">
    <w:name w:val="drop-capped"/>
    <w:basedOn w:val="DefaultParagraphFont"/>
    <w:rsid w:val="00002431"/>
  </w:style>
  <w:style w:type="character" w:customStyle="1" w:styleId="published">
    <w:name w:val="published"/>
    <w:basedOn w:val="DefaultParagraphFont"/>
    <w:rsid w:val="00002431"/>
  </w:style>
  <w:style w:type="paragraph" w:customStyle="1" w:styleId="articleopinion-standfirst">
    <w:name w:val="articleopinion-standfirst"/>
    <w:basedOn w:val="Normal"/>
    <w:rsid w:val="00002431"/>
    <w:pPr>
      <w:spacing w:before="100" w:beforeAutospacing="1" w:after="100" w:afterAutospacing="1"/>
    </w:pPr>
    <w:rPr>
      <w:rFonts w:ascii="Times" w:hAnsi="Times"/>
      <w:sz w:val="20"/>
      <w:szCs w:val="20"/>
    </w:rPr>
  </w:style>
  <w:style w:type="paragraph" w:customStyle="1" w:styleId="snippet">
    <w:name w:val="snippet"/>
    <w:basedOn w:val="Normal"/>
    <w:rsid w:val="00002431"/>
    <w:pPr>
      <w:spacing w:before="100" w:beforeAutospacing="1" w:after="100" w:afterAutospacing="1"/>
    </w:pPr>
    <w:rPr>
      <w:rFonts w:ascii="Times" w:hAnsi="Times"/>
      <w:sz w:val="20"/>
      <w:szCs w:val="20"/>
    </w:rPr>
  </w:style>
  <w:style w:type="character" w:customStyle="1" w:styleId="thetitle">
    <w:name w:val="the_title"/>
    <w:basedOn w:val="DefaultParagraphFont"/>
    <w:rsid w:val="00002431"/>
  </w:style>
  <w:style w:type="character" w:customStyle="1" w:styleId="rupee">
    <w:name w:val="rupee"/>
    <w:basedOn w:val="DefaultParagraphFont"/>
    <w:rsid w:val="00002431"/>
  </w:style>
  <w:style w:type="character" w:customStyle="1" w:styleId="grey1">
    <w:name w:val="grey1"/>
    <w:basedOn w:val="DefaultParagraphFont"/>
    <w:rsid w:val="00002431"/>
  </w:style>
  <w:style w:type="paragraph" w:customStyle="1" w:styleId="Pa13">
    <w:name w:val="Pa13"/>
    <w:basedOn w:val="Default"/>
    <w:next w:val="Default"/>
    <w:uiPriority w:val="99"/>
    <w:rsid w:val="00002431"/>
    <w:pPr>
      <w:widowControl w:val="0"/>
      <w:spacing w:line="201" w:lineRule="atLeast"/>
    </w:pPr>
    <w:rPr>
      <w:rFonts w:eastAsiaTheme="minorEastAsia"/>
      <w:color w:val="auto"/>
    </w:rPr>
  </w:style>
  <w:style w:type="paragraph" w:customStyle="1" w:styleId="Pa14">
    <w:name w:val="Pa14"/>
    <w:basedOn w:val="Default"/>
    <w:next w:val="Default"/>
    <w:uiPriority w:val="99"/>
    <w:rsid w:val="00002431"/>
    <w:pPr>
      <w:widowControl w:val="0"/>
      <w:spacing w:line="241" w:lineRule="atLeast"/>
    </w:pPr>
    <w:rPr>
      <w:rFonts w:eastAsiaTheme="minorEastAsia"/>
      <w:color w:val="auto"/>
    </w:rPr>
  </w:style>
  <w:style w:type="paragraph" w:customStyle="1" w:styleId="Pa9">
    <w:name w:val="Pa9"/>
    <w:basedOn w:val="Default"/>
    <w:next w:val="Default"/>
    <w:uiPriority w:val="99"/>
    <w:rsid w:val="00002431"/>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002431"/>
  </w:style>
  <w:style w:type="character" w:customStyle="1" w:styleId="reporttitle">
    <w:name w:val="report_title"/>
    <w:basedOn w:val="DefaultParagraphFont"/>
    <w:rsid w:val="00002431"/>
  </w:style>
  <w:style w:type="character" w:customStyle="1" w:styleId="documenttype-longreleases">
    <w:name w:val="document_type_-_long_releases"/>
    <w:basedOn w:val="DefaultParagraphFont"/>
    <w:rsid w:val="00002431"/>
  </w:style>
  <w:style w:type="character" w:customStyle="1" w:styleId="alt-date">
    <w:name w:val="alt-date"/>
    <w:basedOn w:val="DefaultParagraphFont"/>
    <w:rsid w:val="00002431"/>
  </w:style>
  <w:style w:type="character" w:customStyle="1" w:styleId="entry-byline">
    <w:name w:val="entry-byline"/>
    <w:basedOn w:val="DefaultParagraphFont"/>
    <w:rsid w:val="00002431"/>
  </w:style>
  <w:style w:type="character" w:customStyle="1" w:styleId="taglinecontrib">
    <w:name w:val="tagline_contrib"/>
    <w:basedOn w:val="DefaultParagraphFont"/>
    <w:rsid w:val="00002431"/>
  </w:style>
  <w:style w:type="character" w:customStyle="1" w:styleId="articledate0">
    <w:name w:val="article_date"/>
    <w:basedOn w:val="DefaultParagraphFont"/>
    <w:rsid w:val="00002431"/>
  </w:style>
  <w:style w:type="paragraph" w:customStyle="1" w:styleId="hg-daily">
    <w:name w:val="hg-daily"/>
    <w:basedOn w:val="Normal"/>
    <w:rsid w:val="00002431"/>
    <w:pPr>
      <w:spacing w:before="100" w:beforeAutospacing="1" w:after="100" w:afterAutospacing="1"/>
    </w:pPr>
    <w:rPr>
      <w:rFonts w:ascii="Times" w:hAnsi="Times"/>
      <w:sz w:val="20"/>
      <w:szCs w:val="20"/>
    </w:rPr>
  </w:style>
  <w:style w:type="character" w:customStyle="1" w:styleId="cit">
    <w:name w:val="cit"/>
    <w:basedOn w:val="DefaultParagraphFont"/>
    <w:rsid w:val="00002431"/>
  </w:style>
  <w:style w:type="paragraph" w:customStyle="1" w:styleId="buttonheading">
    <w:name w:val="buttonheading"/>
    <w:basedOn w:val="Normal"/>
    <w:rsid w:val="00002431"/>
    <w:pPr>
      <w:spacing w:before="100" w:beforeAutospacing="1" w:after="100" w:afterAutospacing="1"/>
    </w:pPr>
    <w:rPr>
      <w:rFonts w:ascii="Times" w:hAnsi="Times"/>
      <w:sz w:val="20"/>
      <w:szCs w:val="20"/>
    </w:rPr>
  </w:style>
  <w:style w:type="character" w:customStyle="1" w:styleId="createdate">
    <w:name w:val="createdate"/>
    <w:basedOn w:val="DefaultParagraphFont"/>
    <w:rsid w:val="00002431"/>
  </w:style>
  <w:style w:type="character" w:customStyle="1" w:styleId="text-label">
    <w:name w:val="text-label"/>
    <w:basedOn w:val="DefaultParagraphFont"/>
    <w:rsid w:val="00002431"/>
  </w:style>
  <w:style w:type="paragraph" w:customStyle="1" w:styleId="TOC3Char">
    <w:name w:val="TOC 3 Char"/>
    <w:basedOn w:val="Normal"/>
    <w:next w:val="Normal"/>
    <w:rsid w:val="00002431"/>
    <w:rPr>
      <w:rFonts w:eastAsia="Times New Roman"/>
      <w:sz w:val="24"/>
      <w:szCs w:val="20"/>
    </w:rPr>
  </w:style>
  <w:style w:type="paragraph" w:customStyle="1" w:styleId="TOC1Char">
    <w:name w:val="TOC 1 Char"/>
    <w:basedOn w:val="Normal"/>
    <w:next w:val="Normal"/>
    <w:rsid w:val="00002431"/>
    <w:rPr>
      <w:rFonts w:eastAsia="Times New Roman"/>
      <w:b/>
      <w:sz w:val="24"/>
      <w:szCs w:val="20"/>
    </w:rPr>
  </w:style>
  <w:style w:type="character" w:customStyle="1" w:styleId="StyleCardtextChar10pt">
    <w:name w:val="Style Card text Char + 10 pt"/>
    <w:rsid w:val="00002431"/>
    <w:rPr>
      <w:rFonts w:ascii="Georgia" w:eastAsia="Calibri" w:hAnsi="Georgia"/>
      <w:sz w:val="20"/>
      <w:u w:val="single"/>
      <w:lang w:bidi="ar-SA"/>
    </w:rPr>
  </w:style>
  <w:style w:type="paragraph" w:customStyle="1" w:styleId="ColorfulList-Accent11">
    <w:name w:val="Colorful List - Accent 11"/>
    <w:basedOn w:val="Normal"/>
    <w:uiPriority w:val="34"/>
    <w:qFormat/>
    <w:rsid w:val="00002431"/>
    <w:pPr>
      <w:ind w:left="720"/>
      <w:contextualSpacing/>
      <w:jc w:val="both"/>
    </w:pPr>
    <w:rPr>
      <w:rFonts w:eastAsia="Times New Roman"/>
      <w:sz w:val="20"/>
      <w:szCs w:val="20"/>
    </w:rPr>
  </w:style>
  <w:style w:type="paragraph" w:customStyle="1" w:styleId="NoteLevel11">
    <w:name w:val="Note Level 11"/>
    <w:basedOn w:val="Normal"/>
    <w:uiPriority w:val="99"/>
    <w:rsid w:val="00002431"/>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002431"/>
    <w:pPr>
      <w:keepNext/>
      <w:tabs>
        <w:tab w:val="num" w:pos="1440"/>
      </w:tabs>
      <w:ind w:left="1800" w:hanging="360"/>
      <w:outlineLvl w:val="2"/>
    </w:pPr>
    <w:rPr>
      <w:rFonts w:eastAsia="MS Gothic"/>
    </w:rPr>
  </w:style>
  <w:style w:type="paragraph" w:customStyle="1" w:styleId="NoteLevel41">
    <w:name w:val="Note Level 41"/>
    <w:basedOn w:val="Normal"/>
    <w:rsid w:val="00002431"/>
    <w:pPr>
      <w:keepNext/>
      <w:tabs>
        <w:tab w:val="num" w:pos="2160"/>
      </w:tabs>
      <w:ind w:left="2520" w:hanging="360"/>
      <w:outlineLvl w:val="3"/>
    </w:pPr>
    <w:rPr>
      <w:rFonts w:eastAsia="MS Gothic"/>
    </w:rPr>
  </w:style>
  <w:style w:type="paragraph" w:customStyle="1" w:styleId="NoteLevel51">
    <w:name w:val="Note Level 51"/>
    <w:basedOn w:val="Normal"/>
    <w:rsid w:val="00002431"/>
    <w:pPr>
      <w:keepNext/>
      <w:tabs>
        <w:tab w:val="num" w:pos="2880"/>
      </w:tabs>
      <w:ind w:left="3240" w:hanging="360"/>
      <w:outlineLvl w:val="4"/>
    </w:pPr>
    <w:rPr>
      <w:rFonts w:eastAsia="MS Gothic"/>
    </w:rPr>
  </w:style>
  <w:style w:type="paragraph" w:customStyle="1" w:styleId="NoteLevel61">
    <w:name w:val="Note Level 61"/>
    <w:basedOn w:val="Normal"/>
    <w:rsid w:val="00002431"/>
    <w:pPr>
      <w:keepNext/>
      <w:tabs>
        <w:tab w:val="num" w:pos="3600"/>
      </w:tabs>
      <w:ind w:left="3960" w:hanging="360"/>
      <w:outlineLvl w:val="5"/>
    </w:pPr>
    <w:rPr>
      <w:rFonts w:eastAsia="MS Gothic"/>
    </w:rPr>
  </w:style>
  <w:style w:type="paragraph" w:customStyle="1" w:styleId="NoteLevel71">
    <w:name w:val="Note Level 71"/>
    <w:basedOn w:val="Normal"/>
    <w:rsid w:val="00002431"/>
    <w:pPr>
      <w:keepNext/>
      <w:tabs>
        <w:tab w:val="num" w:pos="4320"/>
      </w:tabs>
      <w:ind w:left="4680" w:hanging="360"/>
      <w:outlineLvl w:val="6"/>
    </w:pPr>
    <w:rPr>
      <w:rFonts w:eastAsia="MS Gothic"/>
    </w:rPr>
  </w:style>
  <w:style w:type="paragraph" w:customStyle="1" w:styleId="NoteLevel81">
    <w:name w:val="Note Level 81"/>
    <w:basedOn w:val="Normal"/>
    <w:rsid w:val="00002431"/>
    <w:pPr>
      <w:keepNext/>
      <w:tabs>
        <w:tab w:val="num" w:pos="5040"/>
      </w:tabs>
      <w:ind w:left="5400" w:hanging="360"/>
      <w:outlineLvl w:val="7"/>
    </w:pPr>
    <w:rPr>
      <w:rFonts w:eastAsia="MS Gothic"/>
    </w:rPr>
  </w:style>
  <w:style w:type="paragraph" w:customStyle="1" w:styleId="NoteLevel91">
    <w:name w:val="Note Level 91"/>
    <w:basedOn w:val="Normal"/>
    <w:rsid w:val="00002431"/>
    <w:pPr>
      <w:keepNext/>
      <w:tabs>
        <w:tab w:val="num" w:pos="5760"/>
      </w:tabs>
      <w:ind w:left="6120" w:hanging="360"/>
      <w:outlineLvl w:val="8"/>
    </w:pPr>
    <w:rPr>
      <w:rFonts w:eastAsia="MS Gothic"/>
    </w:rPr>
  </w:style>
  <w:style w:type="paragraph" w:styleId="Index2">
    <w:name w:val="index 2"/>
    <w:basedOn w:val="Normal"/>
    <w:next w:val="Normal"/>
    <w:autoRedefine/>
    <w:rsid w:val="00002431"/>
    <w:pPr>
      <w:spacing w:after="200" w:line="276" w:lineRule="auto"/>
      <w:ind w:left="400" w:hanging="200"/>
    </w:pPr>
    <w:rPr>
      <w:rFonts w:eastAsia="Times New Roman"/>
      <w:bCs/>
    </w:rPr>
  </w:style>
  <w:style w:type="paragraph" w:styleId="Index3">
    <w:name w:val="index 3"/>
    <w:basedOn w:val="Normal"/>
    <w:next w:val="Normal"/>
    <w:autoRedefine/>
    <w:rsid w:val="00002431"/>
    <w:pPr>
      <w:spacing w:after="200" w:line="276" w:lineRule="auto"/>
      <w:ind w:left="600" w:hanging="200"/>
    </w:pPr>
    <w:rPr>
      <w:rFonts w:eastAsia="Times New Roman"/>
      <w:bCs/>
    </w:rPr>
  </w:style>
  <w:style w:type="paragraph" w:styleId="Index4">
    <w:name w:val="index 4"/>
    <w:basedOn w:val="Normal"/>
    <w:next w:val="Normal"/>
    <w:autoRedefine/>
    <w:rsid w:val="00002431"/>
    <w:pPr>
      <w:spacing w:after="200" w:line="276" w:lineRule="auto"/>
      <w:ind w:left="800" w:hanging="200"/>
    </w:pPr>
    <w:rPr>
      <w:rFonts w:eastAsia="Times New Roman"/>
      <w:bCs/>
    </w:rPr>
  </w:style>
  <w:style w:type="paragraph" w:styleId="Index5">
    <w:name w:val="index 5"/>
    <w:basedOn w:val="Normal"/>
    <w:next w:val="Normal"/>
    <w:autoRedefine/>
    <w:rsid w:val="00002431"/>
    <w:pPr>
      <w:spacing w:after="200" w:line="276" w:lineRule="auto"/>
      <w:ind w:left="1000" w:hanging="200"/>
    </w:pPr>
    <w:rPr>
      <w:rFonts w:eastAsia="Times New Roman"/>
      <w:bCs/>
    </w:rPr>
  </w:style>
  <w:style w:type="paragraph" w:styleId="Index6">
    <w:name w:val="index 6"/>
    <w:basedOn w:val="Normal"/>
    <w:next w:val="Normal"/>
    <w:autoRedefine/>
    <w:rsid w:val="00002431"/>
    <w:pPr>
      <w:spacing w:after="200" w:line="276" w:lineRule="auto"/>
      <w:ind w:left="1200" w:hanging="200"/>
    </w:pPr>
    <w:rPr>
      <w:rFonts w:eastAsia="Times New Roman"/>
      <w:bCs/>
    </w:rPr>
  </w:style>
  <w:style w:type="paragraph" w:styleId="Index7">
    <w:name w:val="index 7"/>
    <w:basedOn w:val="Normal"/>
    <w:next w:val="Normal"/>
    <w:autoRedefine/>
    <w:rsid w:val="00002431"/>
    <w:pPr>
      <w:spacing w:after="200" w:line="276" w:lineRule="auto"/>
      <w:ind w:left="1400" w:hanging="200"/>
    </w:pPr>
    <w:rPr>
      <w:rFonts w:eastAsia="Times New Roman"/>
      <w:bCs/>
    </w:rPr>
  </w:style>
  <w:style w:type="paragraph" w:styleId="Index8">
    <w:name w:val="index 8"/>
    <w:basedOn w:val="Normal"/>
    <w:next w:val="Normal"/>
    <w:autoRedefine/>
    <w:rsid w:val="00002431"/>
    <w:pPr>
      <w:spacing w:after="200" w:line="276" w:lineRule="auto"/>
      <w:ind w:left="1600" w:hanging="200"/>
    </w:pPr>
    <w:rPr>
      <w:rFonts w:eastAsia="Times New Roman"/>
      <w:bCs/>
    </w:rPr>
  </w:style>
  <w:style w:type="paragraph" w:styleId="Index9">
    <w:name w:val="index 9"/>
    <w:basedOn w:val="Normal"/>
    <w:next w:val="Normal"/>
    <w:autoRedefine/>
    <w:rsid w:val="00002431"/>
    <w:pPr>
      <w:spacing w:after="200" w:line="276" w:lineRule="auto"/>
      <w:ind w:left="1800" w:hanging="200"/>
    </w:pPr>
    <w:rPr>
      <w:rFonts w:eastAsia="Times New Roman"/>
      <w:bCs/>
    </w:rPr>
  </w:style>
  <w:style w:type="paragraph" w:styleId="IndexHeading">
    <w:name w:val="index heading"/>
    <w:basedOn w:val="Normal"/>
    <w:next w:val="Index1"/>
    <w:rsid w:val="00002431"/>
    <w:pPr>
      <w:spacing w:after="200" w:line="276" w:lineRule="auto"/>
    </w:pPr>
    <w:rPr>
      <w:rFonts w:eastAsia="Times New Roman"/>
      <w:bCs/>
    </w:rPr>
  </w:style>
  <w:style w:type="character" w:customStyle="1" w:styleId="MediumGrid11">
    <w:name w:val="Medium Grid 11"/>
    <w:uiPriority w:val="99"/>
    <w:rsid w:val="00002431"/>
    <w:rPr>
      <w:color w:val="808080"/>
    </w:rPr>
  </w:style>
  <w:style w:type="numbering" w:customStyle="1" w:styleId="NoList9">
    <w:name w:val="No List9"/>
    <w:next w:val="NoList"/>
    <w:semiHidden/>
    <w:unhideWhenUsed/>
    <w:rsid w:val="00002431"/>
  </w:style>
  <w:style w:type="numbering" w:customStyle="1" w:styleId="NoList10">
    <w:name w:val="No List10"/>
    <w:next w:val="NoList"/>
    <w:semiHidden/>
    <w:unhideWhenUsed/>
    <w:rsid w:val="00002431"/>
  </w:style>
  <w:style w:type="numbering" w:customStyle="1" w:styleId="NoList18">
    <w:name w:val="No List18"/>
    <w:next w:val="NoList"/>
    <w:uiPriority w:val="99"/>
    <w:semiHidden/>
    <w:unhideWhenUsed/>
    <w:rsid w:val="00002431"/>
  </w:style>
  <w:style w:type="numbering" w:customStyle="1" w:styleId="NoList19">
    <w:name w:val="No List19"/>
    <w:next w:val="NoList"/>
    <w:uiPriority w:val="99"/>
    <w:semiHidden/>
    <w:unhideWhenUsed/>
    <w:rsid w:val="00002431"/>
  </w:style>
  <w:style w:type="numbering" w:customStyle="1" w:styleId="NoList20">
    <w:name w:val="No List20"/>
    <w:next w:val="NoList"/>
    <w:semiHidden/>
    <w:unhideWhenUsed/>
    <w:rsid w:val="00002431"/>
  </w:style>
  <w:style w:type="paragraph" w:customStyle="1" w:styleId="PlaceholderText2">
    <w:name w:val="Placeholder Text2"/>
    <w:basedOn w:val="Normal"/>
    <w:uiPriority w:val="99"/>
    <w:rsid w:val="00002431"/>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002431"/>
    <w:pPr>
      <w:keepNext/>
      <w:tabs>
        <w:tab w:val="num" w:pos="1440"/>
      </w:tabs>
      <w:ind w:left="1800" w:hanging="360"/>
      <w:outlineLvl w:val="2"/>
    </w:pPr>
    <w:rPr>
      <w:rFonts w:eastAsia="MS Gothic"/>
      <w:sz w:val="24"/>
    </w:rPr>
  </w:style>
  <w:style w:type="paragraph" w:customStyle="1" w:styleId="LightList1">
    <w:name w:val="Light List1"/>
    <w:basedOn w:val="Normal"/>
    <w:rsid w:val="00002431"/>
    <w:pPr>
      <w:keepNext/>
      <w:tabs>
        <w:tab w:val="num" w:pos="2160"/>
      </w:tabs>
      <w:ind w:left="2520" w:hanging="360"/>
      <w:outlineLvl w:val="3"/>
    </w:pPr>
    <w:rPr>
      <w:rFonts w:eastAsia="MS Gothic"/>
      <w:sz w:val="24"/>
    </w:rPr>
  </w:style>
  <w:style w:type="paragraph" w:customStyle="1" w:styleId="LightGrid1">
    <w:name w:val="Light Grid1"/>
    <w:basedOn w:val="Normal"/>
    <w:rsid w:val="00002431"/>
    <w:pPr>
      <w:keepNext/>
      <w:tabs>
        <w:tab w:val="num" w:pos="2880"/>
      </w:tabs>
      <w:ind w:left="3240" w:hanging="360"/>
      <w:outlineLvl w:val="4"/>
    </w:pPr>
    <w:rPr>
      <w:rFonts w:eastAsia="MS Gothic"/>
      <w:sz w:val="24"/>
    </w:rPr>
  </w:style>
  <w:style w:type="paragraph" w:customStyle="1" w:styleId="MediumShading11">
    <w:name w:val="Medium Shading 11"/>
    <w:basedOn w:val="Normal"/>
    <w:rsid w:val="00002431"/>
    <w:pPr>
      <w:keepNext/>
      <w:tabs>
        <w:tab w:val="num" w:pos="3600"/>
      </w:tabs>
      <w:ind w:left="3960" w:hanging="360"/>
      <w:outlineLvl w:val="5"/>
    </w:pPr>
    <w:rPr>
      <w:rFonts w:eastAsia="MS Gothic"/>
      <w:sz w:val="24"/>
    </w:rPr>
  </w:style>
  <w:style w:type="paragraph" w:customStyle="1" w:styleId="MediumShading21">
    <w:name w:val="Medium Shading 21"/>
    <w:basedOn w:val="Normal"/>
    <w:rsid w:val="00002431"/>
    <w:pPr>
      <w:keepNext/>
      <w:tabs>
        <w:tab w:val="num" w:pos="4320"/>
      </w:tabs>
      <w:ind w:left="4680" w:hanging="360"/>
      <w:outlineLvl w:val="6"/>
    </w:pPr>
    <w:rPr>
      <w:rFonts w:eastAsia="MS Gothic"/>
      <w:sz w:val="24"/>
    </w:rPr>
  </w:style>
  <w:style w:type="paragraph" w:customStyle="1" w:styleId="MediumList11">
    <w:name w:val="Medium List 11"/>
    <w:basedOn w:val="Normal"/>
    <w:rsid w:val="00002431"/>
    <w:pPr>
      <w:keepNext/>
      <w:tabs>
        <w:tab w:val="num" w:pos="5040"/>
      </w:tabs>
      <w:ind w:left="5400" w:hanging="360"/>
      <w:outlineLvl w:val="7"/>
    </w:pPr>
    <w:rPr>
      <w:rFonts w:eastAsia="MS Gothic"/>
      <w:sz w:val="24"/>
    </w:rPr>
  </w:style>
  <w:style w:type="paragraph" w:customStyle="1" w:styleId="MediumList21">
    <w:name w:val="Medium List 21"/>
    <w:basedOn w:val="Normal"/>
    <w:rsid w:val="00002431"/>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002431"/>
    <w:rPr>
      <w:sz w:val="17"/>
      <w:szCs w:val="24"/>
      <w:lang w:val="en-US" w:eastAsia="en-US" w:bidi="ar-SA"/>
    </w:rPr>
  </w:style>
  <w:style w:type="paragraph" w:customStyle="1" w:styleId="TagsFutura">
    <w:name w:val="TagsFutura"/>
    <w:basedOn w:val="Normal"/>
    <w:next w:val="Heading3"/>
    <w:rsid w:val="00002431"/>
    <w:rPr>
      <w:rFonts w:ascii="Futura" w:eastAsia="Times" w:hAnsi="Futura"/>
      <w:b/>
      <w:caps/>
      <w:sz w:val="18"/>
      <w:szCs w:val="20"/>
    </w:rPr>
  </w:style>
  <w:style w:type="character" w:customStyle="1" w:styleId="italics">
    <w:name w:val="italics"/>
    <w:basedOn w:val="DefaultParagraphFont"/>
    <w:rsid w:val="00002431"/>
  </w:style>
  <w:style w:type="character" w:customStyle="1" w:styleId="m-3583723223135346788gmail-style13ptbold">
    <w:name w:val="m_-3583723223135346788gmail-style13ptbold"/>
    <w:basedOn w:val="DefaultParagraphFont"/>
    <w:rsid w:val="00002431"/>
  </w:style>
  <w:style w:type="character" w:customStyle="1" w:styleId="m-3583723223135346788gmail-styleunderline">
    <w:name w:val="m_-3583723223135346788gmail-styleunderline"/>
    <w:basedOn w:val="DefaultParagraphFont"/>
    <w:rsid w:val="00002431"/>
  </w:style>
  <w:style w:type="character" w:customStyle="1" w:styleId="BoldUnderline2">
    <w:name w:val="Bold.Underline"/>
    <w:uiPriority w:val="1"/>
    <w:qFormat/>
    <w:rsid w:val="00002431"/>
    <w:rPr>
      <w:b/>
      <w:u w:val="single"/>
    </w:rPr>
  </w:style>
  <w:style w:type="character" w:customStyle="1" w:styleId="byl">
    <w:name w:val="byl"/>
    <w:rsid w:val="00002431"/>
  </w:style>
  <w:style w:type="paragraph" w:customStyle="1" w:styleId="css-xhhu0i">
    <w:name w:val="css-xhhu0i"/>
    <w:basedOn w:val="Normal"/>
    <w:rsid w:val="00002431"/>
    <w:pPr>
      <w:spacing w:before="100" w:beforeAutospacing="1" w:after="100" w:afterAutospacing="1"/>
    </w:pPr>
    <w:rPr>
      <w:rFonts w:eastAsia="Times New Roman"/>
      <w:sz w:val="24"/>
      <w:szCs w:val="24"/>
      <w:lang w:eastAsia="zh-CN"/>
    </w:rPr>
  </w:style>
  <w:style w:type="character" w:customStyle="1" w:styleId="m-8878800405382358272gmail-style13ptbold">
    <w:name w:val="m_-8878800405382358272gmail-style13ptbold"/>
    <w:basedOn w:val="DefaultParagraphFont"/>
    <w:rsid w:val="00002431"/>
  </w:style>
  <w:style w:type="character" w:customStyle="1" w:styleId="m-8878800405382358272gmail-styleunderline">
    <w:name w:val="m_-8878800405382358272gmail-styleunderline"/>
    <w:basedOn w:val="DefaultParagraphFont"/>
    <w:rsid w:val="00002431"/>
  </w:style>
  <w:style w:type="character" w:customStyle="1" w:styleId="Quotation">
    <w:name w:val="Quotation"/>
    <w:qFormat/>
    <w:rsid w:val="00002431"/>
    <w:rPr>
      <w:rFonts w:ascii="Arial" w:hAnsi="Arial"/>
      <w:b/>
      <w:i/>
      <w:iCs/>
      <w:sz w:val="24"/>
      <w:u w:val="single"/>
    </w:rPr>
  </w:style>
  <w:style w:type="character" w:customStyle="1" w:styleId="m-5176787357700846886gmail-style13ptbold">
    <w:name w:val="m_-5176787357700846886gmail-style13ptbold"/>
    <w:basedOn w:val="DefaultParagraphFont"/>
    <w:rsid w:val="00002431"/>
  </w:style>
  <w:style w:type="paragraph" w:customStyle="1" w:styleId="tag0">
    <w:name w:val="tag"/>
    <w:basedOn w:val="Normal"/>
    <w:link w:val="UnderlineCharChar1"/>
    <w:qFormat/>
    <w:rsid w:val="00002431"/>
    <w:pPr>
      <w:widowControl w:val="0"/>
      <w:autoSpaceDE w:val="0"/>
      <w:autoSpaceDN w:val="0"/>
      <w:adjustRightInd w:val="0"/>
    </w:pPr>
    <w:rPr>
      <w:rFonts w:asciiTheme="minorHAnsi" w:hAnsiTheme="minorHAnsi" w:cstheme="minorBidi"/>
      <w:u w:val="single"/>
    </w:rPr>
  </w:style>
  <w:style w:type="paragraph" w:customStyle="1" w:styleId="SmallText0">
    <w:name w:val="Small Text"/>
    <w:link w:val="SmallTextChar0"/>
    <w:qFormat/>
    <w:rsid w:val="00002431"/>
    <w:pPr>
      <w:spacing w:after="200" w:line="276" w:lineRule="auto"/>
    </w:pPr>
    <w:rPr>
      <w:rFonts w:ascii="Times New Roman" w:eastAsia="MS Mincho" w:hAnsi="Times New Roman" w:cs="Times New Roman"/>
      <w:sz w:val="15"/>
      <w:szCs w:val="24"/>
      <w:lang w:eastAsia="ja-JP"/>
    </w:rPr>
  </w:style>
  <w:style w:type="character" w:styleId="IntenseEmphasis">
    <w:name w:val="Intense Emphasis"/>
    <w:aliases w:val="cites Char Ch,Intense Emphasis4,9.5 pt,Intense Emphasi,Box Out,Intense Emphasis5,Char Char Char1,Sty,Style Underli,Minimized Char,cites Char Char,Underlined Text Char,Underline Char,Title Char1,Block Heading Char1,title Char1"/>
    <w:uiPriority w:val="5"/>
    <w:qFormat/>
    <w:rsid w:val="00002431"/>
    <w:rPr>
      <w:rFonts w:ascii="Arial" w:hAnsi="Arial" w:cs="Arial" w:hint="default"/>
      <w:b w:val="0"/>
      <w:bCs w:val="0"/>
      <w:sz w:val="20"/>
      <w:u w:val="single"/>
    </w:rPr>
  </w:style>
  <w:style w:type="character" w:customStyle="1" w:styleId="BlockChar2">
    <w:name w:val="Block Char2"/>
    <w:aliases w:val="Heading 3 Char Char Char1,Char1 Char1,Heading 3 Char3 Char1,Heading 3 Char4 Char Char Char1,Heading 3 Char3 Char Char Char Char1,Heading 3 Char1 Char Char Char Char Char1,Citation Char,n Char1"/>
    <w:basedOn w:val="DefaultParagraphFont"/>
    <w:uiPriority w:val="6"/>
    <w:semiHidden/>
    <w:qFormat/>
    <w:rsid w:val="00002431"/>
    <w:rPr>
      <w:b w:val="0"/>
      <w:bCs w:val="0"/>
      <w:sz w:val="22"/>
      <w:u w:val="single"/>
    </w:rPr>
  </w:style>
  <w:style w:type="character" w:customStyle="1" w:styleId="storylink">
    <w:name w:val="story_link"/>
    <w:basedOn w:val="DefaultParagraphFont"/>
    <w:rsid w:val="00002431"/>
  </w:style>
  <w:style w:type="paragraph" w:customStyle="1" w:styleId="AnalyticsGBN">
    <w:name w:val="AnalyticsGBN"/>
    <w:basedOn w:val="Normal"/>
    <w:link w:val="AnalyticsGBNChar"/>
    <w:autoRedefine/>
    <w:uiPriority w:val="4"/>
    <w:qFormat/>
    <w:rsid w:val="00002431"/>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002431"/>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002431"/>
  </w:style>
  <w:style w:type="character" w:customStyle="1" w:styleId="article-published-date">
    <w:name w:val="article-published-date"/>
    <w:basedOn w:val="DefaultParagraphFont"/>
    <w:rsid w:val="00002431"/>
  </w:style>
  <w:style w:type="paragraph" w:customStyle="1" w:styleId="m-6964456894805451263gmail-msonormal">
    <w:name w:val="m_-6964456894805451263gmail-msonormal"/>
    <w:basedOn w:val="Normal"/>
    <w:rsid w:val="00002431"/>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002431"/>
  </w:style>
  <w:style w:type="character" w:customStyle="1" w:styleId="m-2807258978724535836gmail-heading4char">
    <w:name w:val="m_-2807258978724535836gmail-heading4char"/>
    <w:basedOn w:val="DefaultParagraphFont"/>
    <w:rsid w:val="00002431"/>
  </w:style>
  <w:style w:type="character" w:customStyle="1" w:styleId="m-2807258978724535836gmail-styleunderline">
    <w:name w:val="m_-2807258978724535836gmail-styleunderline"/>
    <w:basedOn w:val="DefaultParagraphFont"/>
    <w:rsid w:val="00002431"/>
  </w:style>
  <w:style w:type="character" w:customStyle="1" w:styleId="m6004444545773425567gmail-style13ptbold">
    <w:name w:val="m_6004444545773425567gmail-style13ptbold"/>
    <w:basedOn w:val="DefaultParagraphFont"/>
    <w:rsid w:val="00002431"/>
  </w:style>
  <w:style w:type="character" w:customStyle="1" w:styleId="m6004444545773425567gmail-styleunderline">
    <w:name w:val="m_6004444545773425567gmail-styleunderline"/>
    <w:basedOn w:val="DefaultParagraphFont"/>
    <w:rsid w:val="00002431"/>
  </w:style>
  <w:style w:type="paragraph" w:customStyle="1" w:styleId="m38239159385702382gmail-msonormal">
    <w:name w:val="m_38239159385702382gmail-msonormal"/>
    <w:basedOn w:val="Normal"/>
    <w:rsid w:val="00002431"/>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002431"/>
  </w:style>
  <w:style w:type="paragraph" w:customStyle="1" w:styleId="m38239159385702382gmail-card">
    <w:name w:val="m_38239159385702382gmail-card"/>
    <w:basedOn w:val="Normal"/>
    <w:rsid w:val="00002431"/>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002431"/>
  </w:style>
  <w:style w:type="character" w:customStyle="1" w:styleId="m38239159385702382gmail-underline">
    <w:name w:val="m_38239159385702382gmail-underline"/>
    <w:basedOn w:val="DefaultParagraphFont"/>
    <w:rsid w:val="00002431"/>
  </w:style>
  <w:style w:type="character" w:customStyle="1" w:styleId="m-2593922536640332098gmail-style13ptbold">
    <w:name w:val="m_-2593922536640332098gmail-style13ptbold"/>
    <w:basedOn w:val="DefaultParagraphFont"/>
    <w:rsid w:val="00002431"/>
  </w:style>
  <w:style w:type="character" w:customStyle="1" w:styleId="m-2593922536640332098gmail-styleunderline">
    <w:name w:val="m_-2593922536640332098gmail-styleunderline"/>
    <w:basedOn w:val="DefaultParagraphFont"/>
    <w:rsid w:val="00002431"/>
  </w:style>
  <w:style w:type="character" w:customStyle="1" w:styleId="m-3222177990783861315gmail-style13ptbold">
    <w:name w:val="m_-3222177990783861315gmail-style13ptbold"/>
    <w:basedOn w:val="DefaultParagraphFont"/>
    <w:rsid w:val="00002431"/>
  </w:style>
  <w:style w:type="character" w:customStyle="1" w:styleId="m-3222177990783861315gmail-styleunderline">
    <w:name w:val="m_-3222177990783861315gmail-styleunderline"/>
    <w:basedOn w:val="DefaultParagraphFont"/>
    <w:rsid w:val="00002431"/>
  </w:style>
  <w:style w:type="character" w:customStyle="1" w:styleId="DebateSmallText">
    <w:name w:val="DebateSmallText"/>
    <w:rsid w:val="00002431"/>
    <w:rPr>
      <w:rFonts w:ascii="Times New Roman" w:hAnsi="Times New Roman"/>
      <w:sz w:val="20"/>
    </w:rPr>
  </w:style>
  <w:style w:type="character" w:customStyle="1" w:styleId="m-3401163095456589440gmail-styleunderline">
    <w:name w:val="m_-3401163095456589440gmail-styleunderline"/>
    <w:basedOn w:val="DefaultParagraphFont"/>
    <w:rsid w:val="00002431"/>
  </w:style>
  <w:style w:type="character" w:customStyle="1" w:styleId="articleimagecaption">
    <w:name w:val="article__image__caption"/>
    <w:basedOn w:val="DefaultParagraphFont"/>
    <w:rsid w:val="00002431"/>
  </w:style>
  <w:style w:type="character" w:customStyle="1" w:styleId="articleimagecredits">
    <w:name w:val="article__image__credits"/>
    <w:basedOn w:val="DefaultParagraphFont"/>
    <w:rsid w:val="00002431"/>
  </w:style>
  <w:style w:type="paragraph" w:customStyle="1" w:styleId="noname">
    <w:name w:val="no_name"/>
    <w:basedOn w:val="Normal"/>
    <w:rsid w:val="00002431"/>
    <w:pPr>
      <w:spacing w:before="100" w:beforeAutospacing="1" w:after="100" w:afterAutospacing="1"/>
    </w:pPr>
    <w:rPr>
      <w:rFonts w:eastAsia="Times New Roman"/>
      <w:sz w:val="24"/>
    </w:rPr>
  </w:style>
  <w:style w:type="character" w:customStyle="1" w:styleId="3oh-">
    <w:name w:val="_3oh-"/>
    <w:basedOn w:val="DefaultParagraphFont"/>
    <w:rsid w:val="00002431"/>
  </w:style>
  <w:style w:type="paragraph" w:customStyle="1" w:styleId="clay-paragraph">
    <w:name w:val="clay-paragraph"/>
    <w:basedOn w:val="Normal"/>
    <w:rsid w:val="00002431"/>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002431"/>
  </w:style>
  <w:style w:type="character" w:customStyle="1" w:styleId="m-5156237671796814033gmail-styleunderline">
    <w:name w:val="m_-5156237671796814033gmail-styleunderline"/>
    <w:basedOn w:val="DefaultParagraphFont"/>
    <w:rsid w:val="00002431"/>
  </w:style>
  <w:style w:type="paragraph" w:customStyle="1" w:styleId="css-1i0edl6">
    <w:name w:val="css-1i0edl6"/>
    <w:basedOn w:val="Normal"/>
    <w:rsid w:val="00002431"/>
    <w:pPr>
      <w:spacing w:before="100" w:beforeAutospacing="1" w:after="100" w:afterAutospacing="1"/>
    </w:pPr>
    <w:rPr>
      <w:rFonts w:ascii="Times" w:hAnsi="Times"/>
      <w:sz w:val="20"/>
      <w:szCs w:val="20"/>
    </w:rPr>
  </w:style>
  <w:style w:type="paragraph" w:customStyle="1" w:styleId="desktop-rev">
    <w:name w:val="desktop-rev"/>
    <w:basedOn w:val="Normal"/>
    <w:rsid w:val="00002431"/>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002431"/>
  </w:style>
  <w:style w:type="character" w:customStyle="1" w:styleId="m-5842435219695499946gmail-style13ptbold">
    <w:name w:val="m_-5842435219695499946gmail-style13ptbold"/>
    <w:basedOn w:val="DefaultParagraphFont"/>
    <w:rsid w:val="00002431"/>
  </w:style>
  <w:style w:type="paragraph" w:customStyle="1" w:styleId="removeTag">
    <w:name w:val="removeTag"/>
    <w:basedOn w:val="Normal"/>
    <w:link w:val="removeTagChar"/>
    <w:uiPriority w:val="4"/>
    <w:qFormat/>
    <w:rsid w:val="00002431"/>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002431"/>
    <w:rPr>
      <w:rFonts w:ascii="Times New Roman" w:eastAsiaTheme="majorEastAsia" w:hAnsi="Times New Roman" w:cstheme="majorBidi"/>
      <w:b/>
      <w:iCs/>
      <w:sz w:val="26"/>
    </w:rPr>
  </w:style>
  <w:style w:type="paragraph" w:customStyle="1" w:styleId="p402premiuminside">
    <w:name w:val="p402_premiuminside"/>
    <w:basedOn w:val="Normal"/>
    <w:rsid w:val="00002431"/>
    <w:pPr>
      <w:spacing w:before="100" w:beforeAutospacing="1" w:after="100" w:afterAutospacing="1"/>
    </w:pPr>
  </w:style>
  <w:style w:type="character" w:customStyle="1" w:styleId="xstyle13ptbold">
    <w:name w:val="x_style13ptbold"/>
    <w:basedOn w:val="DefaultParagraphFont"/>
    <w:rsid w:val="00002431"/>
  </w:style>
  <w:style w:type="paragraph" w:customStyle="1" w:styleId="xmsonormal">
    <w:name w:val="x_msonormal"/>
    <w:basedOn w:val="Normal"/>
    <w:rsid w:val="00002431"/>
    <w:pPr>
      <w:spacing w:before="100" w:beforeAutospacing="1" w:after="100" w:afterAutospacing="1"/>
    </w:pPr>
    <w:rPr>
      <w:rFonts w:eastAsia="Times New Roman"/>
      <w:sz w:val="24"/>
    </w:rPr>
  </w:style>
  <w:style w:type="paragraph" w:customStyle="1" w:styleId="paragraph">
    <w:name w:val="paragraph"/>
    <w:basedOn w:val="Normal"/>
    <w:rsid w:val="00002431"/>
    <w:pPr>
      <w:spacing w:before="100" w:beforeAutospacing="1" w:after="100" w:afterAutospacing="1"/>
    </w:pPr>
    <w:rPr>
      <w:rFonts w:eastAsia="Times New Roman"/>
      <w:sz w:val="24"/>
    </w:rPr>
  </w:style>
  <w:style w:type="character" w:customStyle="1" w:styleId="normaltextrun">
    <w:name w:val="normaltextrun"/>
    <w:basedOn w:val="DefaultParagraphFont"/>
    <w:rsid w:val="00002431"/>
  </w:style>
  <w:style w:type="character" w:customStyle="1" w:styleId="eop">
    <w:name w:val="eop"/>
    <w:basedOn w:val="DefaultParagraphFont"/>
    <w:rsid w:val="00002431"/>
  </w:style>
  <w:style w:type="paragraph" w:customStyle="1" w:styleId="TxBr16p1">
    <w:name w:val="TxBr_16p1"/>
    <w:basedOn w:val="Normal"/>
    <w:rsid w:val="00002431"/>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002431"/>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00243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00243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002431"/>
  </w:style>
  <w:style w:type="paragraph" w:customStyle="1" w:styleId="StyleJustified">
    <w:name w:val="Style Justified"/>
    <w:basedOn w:val="Normal"/>
    <w:rsid w:val="00002431"/>
    <w:rPr>
      <w:rFonts w:eastAsia="Times New Roman"/>
      <w:szCs w:val="20"/>
    </w:rPr>
  </w:style>
  <w:style w:type="character" w:customStyle="1" w:styleId="Style5Char">
    <w:name w:val="Style5 Char"/>
    <w:link w:val="Style53"/>
    <w:rsid w:val="00002431"/>
    <w:rPr>
      <w:rFonts w:ascii="Times New Roman" w:eastAsia="Times New Roman" w:hAnsi="Times New Roman" w:cs="Times New Roman"/>
      <w:sz w:val="24"/>
    </w:rPr>
  </w:style>
  <w:style w:type="character" w:customStyle="1" w:styleId="Style10Char">
    <w:name w:val="Style10 Char"/>
    <w:link w:val="Style100"/>
    <w:rsid w:val="00002431"/>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002431"/>
    <w:rPr>
      <w:b w:val="0"/>
      <w:bCs w:val="0"/>
      <w:sz w:val="22"/>
      <w:u w:val="single"/>
      <w:bdr w:val="none" w:sz="0" w:space="0" w:color="auto"/>
    </w:rPr>
  </w:style>
  <w:style w:type="character" w:customStyle="1" w:styleId="Headerorfooter">
    <w:name w:val="Header or footer"/>
    <w:basedOn w:val="DefaultParagraphFont"/>
    <w:rsid w:val="00002431"/>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002431"/>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002431"/>
    <w:rPr>
      <w:rFonts w:eastAsia="Times New Roman"/>
      <w:szCs w:val="24"/>
      <w:u w:val="single"/>
    </w:rPr>
  </w:style>
  <w:style w:type="character" w:customStyle="1" w:styleId="amp">
    <w:name w:val="amp"/>
    <w:basedOn w:val="DefaultParagraphFont"/>
    <w:rsid w:val="00002431"/>
  </w:style>
  <w:style w:type="character" w:customStyle="1" w:styleId="StyleUnderlineBorderSinglesolidlineAuto225ptLine">
    <w:name w:val="Style Underline Border: : (Single solid line Auto  2.25 pt Line ..."/>
    <w:basedOn w:val="DefaultParagraphFont"/>
    <w:rsid w:val="00002431"/>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002431"/>
    <w:rPr>
      <w:b w:val="0"/>
      <w:sz w:val="24"/>
      <w:u w:val="single"/>
      <w:bdr w:val="none" w:sz="0" w:space="0" w:color="auto"/>
    </w:rPr>
  </w:style>
  <w:style w:type="character" w:customStyle="1" w:styleId="Bodytext10pt">
    <w:name w:val="Body text + 10 pt"/>
    <w:basedOn w:val="Bodytext5"/>
    <w:rsid w:val="00002431"/>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002431"/>
  </w:style>
  <w:style w:type="character" w:customStyle="1" w:styleId="m4567405558892197225gmail-styleunderline">
    <w:name w:val="m_4567405558892197225gmail-styleunderline"/>
    <w:basedOn w:val="DefaultParagraphFont"/>
    <w:rsid w:val="00002431"/>
  </w:style>
  <w:style w:type="character" w:customStyle="1" w:styleId="m2942784716910838910gmail-style13ptbold">
    <w:name w:val="m_2942784716910838910gmail-style13ptbold"/>
    <w:basedOn w:val="DefaultParagraphFont"/>
    <w:rsid w:val="00002431"/>
  </w:style>
  <w:style w:type="character" w:customStyle="1" w:styleId="m2942784716910838910gmail-msohyperlink">
    <w:name w:val="m_2942784716910838910gmail-msohyperlink"/>
    <w:basedOn w:val="DefaultParagraphFont"/>
    <w:rsid w:val="00002431"/>
  </w:style>
  <w:style w:type="character" w:customStyle="1" w:styleId="m2942784716910838910gmail-styleunderline">
    <w:name w:val="m_2942784716910838910gmail-styleunderline"/>
    <w:basedOn w:val="DefaultParagraphFont"/>
    <w:rsid w:val="00002431"/>
  </w:style>
  <w:style w:type="paragraph" w:customStyle="1" w:styleId="font8">
    <w:name w:val="font_8"/>
    <w:basedOn w:val="Normal"/>
    <w:rsid w:val="00002431"/>
    <w:pPr>
      <w:spacing w:before="100" w:beforeAutospacing="1" w:after="100" w:afterAutospacing="1"/>
    </w:pPr>
  </w:style>
  <w:style w:type="paragraph" w:customStyle="1" w:styleId="font9">
    <w:name w:val="font_9"/>
    <w:basedOn w:val="Normal"/>
    <w:rsid w:val="00002431"/>
    <w:pPr>
      <w:spacing w:before="100" w:beforeAutospacing="1" w:after="100" w:afterAutospacing="1"/>
    </w:pPr>
  </w:style>
  <w:style w:type="character" w:customStyle="1" w:styleId="m-750723176661811423gmail-style13ptbold">
    <w:name w:val="m_-750723176661811423gmail-style13ptbold"/>
    <w:basedOn w:val="DefaultParagraphFont"/>
    <w:rsid w:val="00002431"/>
  </w:style>
  <w:style w:type="character" w:customStyle="1" w:styleId="m-1958352629725285173style13ptbold">
    <w:name w:val="m_-1958352629725285173style13ptbold"/>
    <w:basedOn w:val="DefaultParagraphFont"/>
    <w:rsid w:val="00002431"/>
  </w:style>
  <w:style w:type="character" w:customStyle="1" w:styleId="m-1958352629725285173styleunderline">
    <w:name w:val="m_-1958352629725285173styleunderline"/>
    <w:basedOn w:val="DefaultParagraphFont"/>
    <w:rsid w:val="00002431"/>
  </w:style>
  <w:style w:type="paragraph" w:customStyle="1" w:styleId="generic-articlebody">
    <w:name w:val="generic-article__body"/>
    <w:basedOn w:val="Normal"/>
    <w:rsid w:val="00002431"/>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002431"/>
  </w:style>
  <w:style w:type="paragraph" w:customStyle="1" w:styleId="Genealogy">
    <w:name w:val="Genealogy"/>
    <w:basedOn w:val="Heading4"/>
    <w:autoRedefine/>
    <w:qFormat/>
    <w:rsid w:val="00002431"/>
    <w:rPr>
      <w:rFonts w:cs="Calibri"/>
    </w:rPr>
  </w:style>
  <w:style w:type="paragraph" w:customStyle="1" w:styleId="NoteLevel2">
    <w:name w:val="Note Level 2"/>
    <w:basedOn w:val="Normal"/>
    <w:next w:val="Normal"/>
    <w:uiPriority w:val="99"/>
    <w:qFormat/>
    <w:rsid w:val="00002431"/>
    <w:pPr>
      <w:keepNext/>
      <w:ind w:left="288" w:right="288"/>
    </w:pPr>
    <w:rPr>
      <w:rFonts w:ascii="Georgia" w:eastAsia="MS Gothic" w:hAnsi="Georgia" w:cstheme="minorBid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tc.usma.edu/biosecurity-in-the-wake-of-covid-19-the-urgent-action-needed/" TargetMode="External"/><Relationship Id="rId13" Type="http://schemas.openxmlformats.org/officeDocument/2006/relationships/hyperlink" Target="https://doi.org/10.1093/jlb/lsw003%5d//pranav" TargetMode="External"/><Relationship Id="rId3" Type="http://schemas.openxmlformats.org/officeDocument/2006/relationships/styles" Target="styles.xml"/><Relationship Id="rId7" Type="http://schemas.openxmlformats.org/officeDocument/2006/relationships/hyperlink" Target="https://www.fraserinstitute.org/sites/default/files/intellectual-property-rights-protection-and-the%20biopharmaceutical-industry.pdf" TargetMode="Externa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pubs.acs.org/doi/pdf/10.1021/acsmedchemlett.0c00319" TargetMode="External"/><Relationship Id="rId11" Type="http://schemas.openxmlformats.org/officeDocument/2006/relationships/hyperlink" Target="http://doi.org/10.21061/spectra.v6i2.a.6%5d//prana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andfonline.com/doi/pdf/10.1080/00455091.2016.1278150?needAccess=true" TargetMode="External"/><Relationship Id="rId4" Type="http://schemas.openxmlformats.org/officeDocument/2006/relationships/settings" Target="settings.xml"/><Relationship Id="rId9" Type="http://schemas.openxmlformats.org/officeDocument/2006/relationships/hyperlink" Target="https://www.econtalk.org/joshua-greene-on-moral-tribes-moral-dilemmas-and-utilitarianism/" TargetMode="External"/><Relationship Id="rId14" Type="http://schemas.openxmlformats.org/officeDocument/2006/relationships/hyperlink" Target="https://www.brookings.edu/blog/usc-brookings-schaeffer-on-health-policy/2017/11/17/pharmaceutical-industry-profits-and-research-and-develop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15122</Words>
  <Characters>86200</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3</cp:revision>
  <dcterms:created xsi:type="dcterms:W3CDTF">2021-10-18T21:19:00Z</dcterms:created>
  <dcterms:modified xsi:type="dcterms:W3CDTF">2021-10-18T21:41:00Z</dcterms:modified>
</cp:coreProperties>
</file>